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91D7A" w14:textId="77777777" w:rsidR="00F50BAD" w:rsidRDefault="00F50BAD" w:rsidP="00F50BAD">
      <w:pPr>
        <w:pStyle w:val="Heading1"/>
      </w:pPr>
      <w:bookmarkStart w:id="0" w:name="_Hlk96259240"/>
      <w:r>
        <w:t>Cal Octos Aff vs MSJ SR</w:t>
      </w:r>
    </w:p>
    <w:p w14:paraId="3D7C938F" w14:textId="77777777" w:rsidR="00F50BAD" w:rsidRPr="00623846" w:rsidRDefault="00F50BAD" w:rsidP="00F50BAD">
      <w:pPr>
        <w:pStyle w:val="Heading1"/>
        <w:rPr>
          <w:rFonts w:cs="Calibri"/>
        </w:rPr>
      </w:pPr>
      <w:r>
        <w:t>1AC</w:t>
      </w:r>
    </w:p>
    <w:p w14:paraId="6F359E4D" w14:textId="77777777" w:rsidR="00F50BAD" w:rsidRDefault="00F50BAD" w:rsidP="00F50BAD"/>
    <w:p w14:paraId="7706E981" w14:textId="77777777" w:rsidR="00F50BAD" w:rsidRPr="00623846" w:rsidRDefault="00F50BAD" w:rsidP="00F50BAD">
      <w:pPr>
        <w:pStyle w:val="Heading3"/>
      </w:pPr>
      <w:r>
        <w:t>Plan</w:t>
      </w:r>
    </w:p>
    <w:p w14:paraId="5F38EBAE" w14:textId="77777777" w:rsidR="00F50BAD" w:rsidRDefault="00F50BAD" w:rsidP="00F50BAD">
      <w:pPr>
        <w:pStyle w:val="Heading4"/>
        <w:rPr>
          <w:rFonts w:cs="Calibri"/>
        </w:rPr>
      </w:pPr>
      <w:r w:rsidRPr="00623846">
        <w:rPr>
          <w:rFonts w:cs="Calibri"/>
        </w:rPr>
        <w:t xml:space="preserve">Plan: </w:t>
      </w:r>
      <w:r>
        <w:rPr>
          <w:rFonts w:cs="Calibri"/>
        </w:rPr>
        <w:t>Private entities ought not engage in the exclusive use of Low Earth Orbit via Large Satellite Constellations.</w:t>
      </w:r>
    </w:p>
    <w:p w14:paraId="25B648C1" w14:textId="77777777" w:rsidR="00F50BAD" w:rsidRPr="00623846" w:rsidRDefault="00F50BAD" w:rsidP="00F50BA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D11E615" w14:textId="77777777" w:rsidR="00F50BAD" w:rsidRPr="00623846" w:rsidRDefault="00F50BAD" w:rsidP="00F50BAD">
      <w:pPr>
        <w:pStyle w:val="ListParagraph"/>
        <w:numPr>
          <w:ilvl w:val="0"/>
          <w:numId w:val="11"/>
        </w:numPr>
      </w:pPr>
      <w:r w:rsidRPr="00623846">
        <w:t>LSC = large satellite constellations</w:t>
      </w:r>
    </w:p>
    <w:p w14:paraId="12B4A8E5" w14:textId="77777777" w:rsidR="00F50BAD" w:rsidRDefault="00F50BAD" w:rsidP="00F50BAD">
      <w:pPr>
        <w:pStyle w:val="ListParagraph"/>
        <w:numPr>
          <w:ilvl w:val="0"/>
          <w:numId w:val="11"/>
        </w:numPr>
      </w:pPr>
      <w:r w:rsidRPr="00623846">
        <w:t xml:space="preserve">Outlines </w:t>
      </w:r>
      <w:r>
        <w:t>density thresholds for exclusive use via LSCs</w:t>
      </w:r>
    </w:p>
    <w:p w14:paraId="37C016EF" w14:textId="77777777" w:rsidR="00F50BAD" w:rsidRDefault="00F50BAD" w:rsidP="00F50BAD">
      <w:pPr>
        <w:pStyle w:val="ListParagraph"/>
        <w:numPr>
          <w:ilvl w:val="0"/>
          <w:numId w:val="11"/>
        </w:numPr>
      </w:pPr>
      <w:r>
        <w:t>Private entities are the actors of the plan – no treaty or alteration of international law would enforce a prohibition on large satellite constellations</w:t>
      </w:r>
    </w:p>
    <w:p w14:paraId="5F3C9C13" w14:textId="77777777" w:rsidR="00F50BAD" w:rsidRPr="005B408D" w:rsidRDefault="00F50BAD" w:rsidP="00F50BAD">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333C6928" w14:textId="77777777" w:rsidR="00F50BAD" w:rsidRPr="00623846" w:rsidRDefault="00F50BAD" w:rsidP="00F50BA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F9AFEB8" w14:textId="77777777" w:rsidR="00F50BAD" w:rsidRPr="00623846" w:rsidRDefault="00F50BAD" w:rsidP="00F50BA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82AB4DB" w14:textId="77777777" w:rsidR="00F50BAD" w:rsidRPr="00623846" w:rsidRDefault="00F50BAD" w:rsidP="00F50BAD">
      <w:r w:rsidRPr="00623846">
        <w:t xml:space="preserve">6. Conclusion </w:t>
      </w:r>
    </w:p>
    <w:p w14:paraId="4969117F" w14:textId="77777777" w:rsidR="00F50BAD" w:rsidRPr="00623846" w:rsidRDefault="00F50BAD" w:rsidP="00F50BAD">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ED10A1B" w14:textId="77777777" w:rsidR="00F50BAD" w:rsidRPr="00623846" w:rsidRDefault="00F50BAD" w:rsidP="00F50BA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47D86E7" w14:textId="77777777" w:rsidR="00F50BAD" w:rsidRPr="00623846" w:rsidRDefault="00F50BAD" w:rsidP="00F50BAD">
      <w:r w:rsidRPr="00623846">
        <w:t xml:space="preserve">ITU’s “first come, first served” principle is reaching its limits with current LSC projects and should be re-evaluated; </w:t>
      </w:r>
    </w:p>
    <w:p w14:paraId="2EACFE45" w14:textId="77777777" w:rsidR="00F50BAD" w:rsidRPr="00623846" w:rsidRDefault="00F50BAD" w:rsidP="00F50BA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DA3794E" w14:textId="77777777" w:rsidR="00F50BAD" w:rsidRPr="00903C9E" w:rsidRDefault="00F50BAD" w:rsidP="00F50BAD">
      <w:pPr>
        <w:pStyle w:val="Heading4"/>
      </w:pPr>
      <w:r>
        <w:t>Preliminary estimates of the density threshold for exclusive use occur on a system-by-system basis and range from 11-17 kilometers</w:t>
      </w:r>
    </w:p>
    <w:p w14:paraId="43716FD1" w14:textId="77777777" w:rsidR="00F50BAD" w:rsidRDefault="00F50BAD" w:rsidP="00F50BAD">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71DB6D87" w14:textId="77777777" w:rsidR="00F50BAD" w:rsidRPr="00903C9E" w:rsidRDefault="00F50BAD" w:rsidP="00F50BAD">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0A05D4A0" w14:textId="77777777" w:rsidR="00F50BAD" w:rsidRPr="00623846" w:rsidRDefault="00F50BAD" w:rsidP="00F50BAD"/>
    <w:p w14:paraId="1CBAA5EA" w14:textId="77777777" w:rsidR="00F50BAD" w:rsidRPr="00623846" w:rsidRDefault="00F50BAD" w:rsidP="00F50BA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F7BC6CB" w14:textId="77777777" w:rsidR="00F50BAD" w:rsidRPr="00623846" w:rsidRDefault="00F50BAD" w:rsidP="00F50BA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A8629D9" w14:textId="77777777" w:rsidR="00F50BAD" w:rsidRPr="00623846" w:rsidRDefault="00F50BAD" w:rsidP="00F50BA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580023FA" w14:textId="77777777" w:rsidR="00F50BAD" w:rsidRPr="00623846" w:rsidRDefault="00F50BAD" w:rsidP="00F50BAD">
      <w:r w:rsidRPr="00623846">
        <w:rPr>
          <w:rStyle w:val="StyleUnderline"/>
        </w:rPr>
        <w:t>New satellite tech could bring billions more online</w:t>
      </w:r>
      <w:r w:rsidRPr="00623846">
        <w:t>. But will Big Tech bring their extractive ethos into space?</w:t>
      </w:r>
    </w:p>
    <w:p w14:paraId="187105DD" w14:textId="77777777" w:rsidR="00F50BAD" w:rsidRPr="00623846" w:rsidRDefault="00F50BAD" w:rsidP="00F50BA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2FAB32C" w14:textId="77777777" w:rsidR="00F50BAD" w:rsidRPr="00623846" w:rsidRDefault="00F50BAD" w:rsidP="00F50BA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26B86831" w14:textId="77777777" w:rsidR="00F50BAD" w:rsidRPr="00623846" w:rsidRDefault="00F50BAD" w:rsidP="00F50BA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B81E50A" w14:textId="77777777" w:rsidR="00F50BAD" w:rsidRPr="00623846" w:rsidRDefault="00F50BAD" w:rsidP="00F50BAD">
      <w:r w:rsidRPr="00623846">
        <w:t>So what's not to love?</w:t>
      </w:r>
    </w:p>
    <w:p w14:paraId="113C5DD1" w14:textId="77777777" w:rsidR="00F50BAD" w:rsidRPr="00623846" w:rsidRDefault="00F50BAD" w:rsidP="00F50BA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3E7E2B5" w14:textId="77777777" w:rsidR="00F50BAD" w:rsidRPr="00623846" w:rsidRDefault="00F50BAD" w:rsidP="00F50BA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1F1140C" w14:textId="77777777" w:rsidR="00F50BAD" w:rsidRPr="00623846" w:rsidRDefault="00F50BAD" w:rsidP="00F50BAD">
      <w:r w:rsidRPr="00623846">
        <w:t>The scramble for space</w:t>
      </w:r>
    </w:p>
    <w:p w14:paraId="189ABF1E" w14:textId="77777777" w:rsidR="00F50BAD" w:rsidRPr="00623846" w:rsidRDefault="00F50BAD" w:rsidP="00F50BA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3A2A291" w14:textId="77777777" w:rsidR="00F50BAD" w:rsidRPr="00623846" w:rsidRDefault="00F50BAD" w:rsidP="00F50BAD">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114355CB" w14:textId="77777777" w:rsidR="00F50BAD" w:rsidRPr="00623846" w:rsidRDefault="00F50BAD" w:rsidP="00F50BA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F3EFA4D" w14:textId="77777777" w:rsidR="00F50BAD" w:rsidRPr="00623846" w:rsidRDefault="00F50BAD" w:rsidP="00F50BA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E154699" w14:textId="77777777" w:rsidR="00F50BAD" w:rsidRPr="00623846" w:rsidRDefault="00F50BAD" w:rsidP="00F50BA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1422143" w14:textId="77777777" w:rsidR="00F50BAD" w:rsidRPr="00623846" w:rsidRDefault="00F50BAD" w:rsidP="00F50BAD">
      <w:r w:rsidRPr="00623846">
        <w:t>Telecommunications: driving inequality or empowering citizens?</w:t>
      </w:r>
    </w:p>
    <w:p w14:paraId="410304B2" w14:textId="77777777" w:rsidR="00F50BAD" w:rsidRPr="00623846" w:rsidRDefault="00F50BAD" w:rsidP="00F50BA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BD7F615" w14:textId="77777777" w:rsidR="00F50BAD" w:rsidRPr="00623846" w:rsidRDefault="00F50BAD" w:rsidP="00F50BA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708602B" w14:textId="77777777" w:rsidR="00F50BAD" w:rsidRPr="00623846" w:rsidRDefault="00F50BAD" w:rsidP="00F50BA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75E119C" w14:textId="77777777" w:rsidR="00F50BAD" w:rsidRPr="00623846" w:rsidRDefault="00F50BAD" w:rsidP="00F50BA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ED66C28" w14:textId="77777777" w:rsidR="00F50BAD" w:rsidRPr="00623846" w:rsidRDefault="00F50BAD" w:rsidP="00F50BA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300163E" w14:textId="77777777" w:rsidR="00F50BAD" w:rsidRPr="00623846" w:rsidRDefault="00F50BAD" w:rsidP="00F50BA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5622EF3" w14:textId="77777777" w:rsidR="00F50BAD" w:rsidRPr="00F43E2A" w:rsidRDefault="00F50BAD" w:rsidP="00F50BA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02B005CF" w14:textId="77777777" w:rsidR="00F50BAD" w:rsidRPr="00623846" w:rsidRDefault="00F50BAD" w:rsidP="00F50BAD">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5DB8E65" w14:textId="77777777" w:rsidR="00F50BAD" w:rsidRPr="00623846" w:rsidRDefault="00F50BAD" w:rsidP="00F50BAD"/>
    <w:p w14:paraId="42F29B60" w14:textId="77777777" w:rsidR="00F50BAD" w:rsidRPr="00623846" w:rsidRDefault="00F50BAD" w:rsidP="00F50BAD">
      <w:pPr>
        <w:pStyle w:val="Heading3"/>
        <w:rPr>
          <w:rFonts w:cs="Calibri"/>
        </w:rPr>
      </w:pPr>
      <w:r w:rsidRPr="00623846">
        <w:rPr>
          <w:rFonts w:cs="Calibri"/>
        </w:rPr>
        <w:t>Adv – Collisions</w:t>
      </w:r>
    </w:p>
    <w:p w14:paraId="703F84D1" w14:textId="77777777" w:rsidR="00F50BAD" w:rsidRPr="00623846" w:rsidRDefault="00F50BAD" w:rsidP="00F50BAD">
      <w:pPr>
        <w:pStyle w:val="Heading4"/>
        <w:rPr>
          <w:rFonts w:cs="Calibri"/>
        </w:rPr>
      </w:pPr>
      <w:r w:rsidRPr="00623846">
        <w:rPr>
          <w:rFonts w:cs="Calibri"/>
        </w:rPr>
        <w:t>Satellite internet constellations accelerate collision risks – more close encounters and less transparency means bad decisions are inevitable.</w:t>
      </w:r>
    </w:p>
    <w:p w14:paraId="4FD7490D" w14:textId="77777777" w:rsidR="00F50BAD" w:rsidRPr="00623846" w:rsidRDefault="00F50BAD" w:rsidP="00F50BA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111A4CC5" w14:textId="77777777" w:rsidR="00F50BAD" w:rsidRPr="00623846" w:rsidRDefault="00F50BAD" w:rsidP="00F50BA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8FFDB43" w14:textId="77777777" w:rsidR="00F50BAD" w:rsidRPr="00623846" w:rsidRDefault="00F50BAD" w:rsidP="00F50BAD">
      <w:pPr>
        <w:rPr>
          <w:rStyle w:val="StyleUnderline"/>
        </w:rPr>
      </w:pPr>
      <w:r w:rsidRPr="00623846">
        <w:rPr>
          <w:rStyle w:val="StyleUnderline"/>
        </w:rPr>
        <w:t>Starlink satellites might soon be involved in 90% of close encounters between two spacecraft in low Earth orbit.</w:t>
      </w:r>
    </w:p>
    <w:p w14:paraId="4A8B6DEF" w14:textId="77777777" w:rsidR="00F50BAD" w:rsidRPr="00623846" w:rsidRDefault="00F50BAD" w:rsidP="00F50BA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205466F" w14:textId="77777777" w:rsidR="00F50BAD" w:rsidRPr="00623846" w:rsidRDefault="00F50BAD" w:rsidP="00F50BA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F6BFDA4" w14:textId="77777777" w:rsidR="00F50BAD" w:rsidRPr="00623846" w:rsidRDefault="00F50BAD" w:rsidP="00F50BA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6CEE7D4D" w14:textId="77777777" w:rsidR="00F50BAD" w:rsidRPr="00623846" w:rsidRDefault="00F50BAD" w:rsidP="00F50BAD">
      <w:r w:rsidRPr="00623846">
        <w:t xml:space="preserve">Lewis publishes regular updates on Twitter and has seen a worrying trend in the data that reflects the fast deployment of the Starlink constellation. </w:t>
      </w:r>
    </w:p>
    <w:p w14:paraId="1449F593" w14:textId="77777777" w:rsidR="00F50BAD" w:rsidRPr="00623846" w:rsidRDefault="00F50BAD" w:rsidP="00F50BA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45ED2F4" w14:textId="77777777" w:rsidR="00F50BAD" w:rsidRPr="00623846" w:rsidRDefault="00F50BAD" w:rsidP="00F50BA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74CFD093" w14:textId="77777777" w:rsidR="00F50BAD" w:rsidRPr="00623846" w:rsidRDefault="00F50BAD" w:rsidP="00F50BAD">
      <w:r w:rsidRPr="00623846">
        <w:t>In comparison, Starlink's competitor OneWeb, currently flying over 250 satellites, is involved in 80 close passes with other operators' satellites every week, according to Lewis' data.</w:t>
      </w:r>
    </w:p>
    <w:p w14:paraId="63819402" w14:textId="77777777" w:rsidR="00F50BAD" w:rsidRPr="00623846" w:rsidRDefault="00F50BAD" w:rsidP="00F50BA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7D17ED42" w14:textId="77777777" w:rsidR="00F50BAD" w:rsidRPr="00623846" w:rsidRDefault="00F50BAD" w:rsidP="00F50BAD">
      <w:pPr>
        <w:rPr>
          <w:rStyle w:val="StyleUnderline"/>
        </w:rPr>
      </w:pPr>
      <w:r w:rsidRPr="00623846">
        <w:rPr>
          <w:b/>
          <w:noProof/>
        </w:rPr>
        <w:drawing>
          <wp:inline distT="0" distB="0" distL="0" distR="0" wp14:anchorId="60650144" wp14:editId="1DEE7D46">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9F609B2" w14:textId="77777777" w:rsidR="00F50BAD" w:rsidRPr="00623846" w:rsidRDefault="00F50BAD" w:rsidP="00F50BAD">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EDEA9F0" w14:textId="77777777" w:rsidR="00F50BAD" w:rsidRPr="00623846" w:rsidRDefault="00F50BAD" w:rsidP="00F50BAD">
      <w:r w:rsidRPr="00623846">
        <w:t>The risk of collision</w:t>
      </w:r>
    </w:p>
    <w:p w14:paraId="0F2A1F7A" w14:textId="77777777" w:rsidR="00F50BAD" w:rsidRPr="00623846" w:rsidRDefault="00F50BAD" w:rsidP="00F50BA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5E064324" w14:textId="77777777" w:rsidR="00F50BAD" w:rsidRPr="00623846" w:rsidRDefault="00F50BAD" w:rsidP="00F50BA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14AA248" w14:textId="77777777" w:rsidR="00F50BAD" w:rsidRPr="00623846" w:rsidRDefault="00F50BAD" w:rsidP="00F50BAD">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74074B5" w14:textId="77777777" w:rsidR="00F50BAD" w:rsidRPr="00623846" w:rsidRDefault="00F50BAD" w:rsidP="00F50BA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ECA0159" w14:textId="77777777" w:rsidR="00F50BAD" w:rsidRPr="00623846" w:rsidRDefault="00F50BAD" w:rsidP="00F50BA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6A272A5" w14:textId="77777777" w:rsidR="00F50BAD" w:rsidRPr="00623846" w:rsidRDefault="00F50BAD" w:rsidP="00F50BAD">
      <w:r w:rsidRPr="00623846">
        <w:t>"You want to have that situational awareness for the other actors that are flying in the neighbourhood," Hesar said.</w:t>
      </w:r>
    </w:p>
    <w:p w14:paraId="61151070" w14:textId="77777777" w:rsidR="00F50BAD" w:rsidRPr="00623846" w:rsidRDefault="00F50BAD" w:rsidP="00F50BAD">
      <w:r w:rsidRPr="00623846">
        <w:t>Bad decisions</w:t>
      </w:r>
    </w:p>
    <w:p w14:paraId="00247321" w14:textId="77777777" w:rsidR="00F50BAD" w:rsidRPr="00623846" w:rsidRDefault="00F50BAD" w:rsidP="00F50BA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16175AF" w14:textId="77777777" w:rsidR="00F50BAD" w:rsidRPr="00623846" w:rsidRDefault="00F50BAD" w:rsidP="00F50BA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2EC72FF" w14:textId="77777777" w:rsidR="00F50BAD" w:rsidRPr="00623846" w:rsidRDefault="00F50BAD" w:rsidP="00F50BA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404803B" w14:textId="77777777" w:rsidR="00F50BAD" w:rsidRPr="00623846" w:rsidRDefault="00F50BAD" w:rsidP="00F50BA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5BB80A15" w14:textId="77777777" w:rsidR="00F50BAD" w:rsidRPr="00623846" w:rsidRDefault="00F50BAD" w:rsidP="00F50BA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E67BFBD" w14:textId="77777777" w:rsidR="00F50BAD" w:rsidRPr="00623846" w:rsidRDefault="00F50BAD" w:rsidP="00F50BA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D339605" w14:textId="77777777" w:rsidR="00F50BAD" w:rsidRPr="00623846" w:rsidRDefault="00F50BAD" w:rsidP="00F50BAD">
      <w:r w:rsidRPr="00623846">
        <w:t>Starlink monopoly</w:t>
      </w:r>
    </w:p>
    <w:p w14:paraId="2F0F07EC" w14:textId="77777777" w:rsidR="00F50BAD" w:rsidRPr="00623846" w:rsidRDefault="00F50BAD" w:rsidP="00F50BAD">
      <w:r w:rsidRPr="00623846">
        <w:t xml:space="preserve">Lewis is concerned about the growing influence of a single actor — Starlink — on the safety of orbital operations. Especially, he says, as the spaceflight company has entered the satellite operations world only recently. </w:t>
      </w:r>
    </w:p>
    <w:p w14:paraId="6EAFB4DC" w14:textId="77777777" w:rsidR="00F50BAD" w:rsidRPr="00623846" w:rsidRDefault="00F50BAD" w:rsidP="00F50BA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5BA4ABD" w14:textId="77777777" w:rsidR="00F50BAD" w:rsidRPr="00623846" w:rsidRDefault="00F50BAD" w:rsidP="00F50BA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6D22760" w14:textId="77777777" w:rsidR="00F50BAD" w:rsidRPr="00623846" w:rsidRDefault="00F50BAD" w:rsidP="00F50BA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73D6B3D" w14:textId="77777777" w:rsidR="00F50BAD" w:rsidRPr="00623846" w:rsidRDefault="00F50BAD" w:rsidP="00F50BAD"/>
    <w:p w14:paraId="4A47C313" w14:textId="77777777" w:rsidR="00F50BAD" w:rsidRPr="00623846" w:rsidRDefault="00F50BAD" w:rsidP="00F50BA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E13876B" w14:textId="77777777" w:rsidR="00F50BAD" w:rsidRPr="00623846" w:rsidRDefault="00F50BAD" w:rsidP="00F50BA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0E3EF3B5" w14:textId="77777777" w:rsidR="00F50BAD" w:rsidRPr="00623846" w:rsidRDefault="00F50BAD" w:rsidP="00F50BAD">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0182672" w14:textId="77777777" w:rsidR="00F50BAD" w:rsidRPr="00623846" w:rsidRDefault="00F50BAD" w:rsidP="00F50BA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987A606" w14:textId="77777777" w:rsidR="00F50BAD" w:rsidRPr="00623846" w:rsidRDefault="00F50BAD" w:rsidP="00F50BAD">
      <w:pPr>
        <w:rPr>
          <w:rStyle w:val="StyleUnderline"/>
        </w:rPr>
      </w:pPr>
      <w:r w:rsidRPr="00623846">
        <w:rPr>
          <w:rStyle w:val="StyleUnderline"/>
        </w:rPr>
        <w:t>Space Debris Threat Increases in the LEO</w:t>
      </w:r>
    </w:p>
    <w:p w14:paraId="43F92060" w14:textId="77777777" w:rsidR="00F50BAD" w:rsidRPr="00623846" w:rsidRDefault="00F50BAD" w:rsidP="00F50BA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75BE7CE" w14:textId="77777777" w:rsidR="00F50BAD" w:rsidRPr="00623846" w:rsidRDefault="00F50BAD" w:rsidP="00F50BA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BD89703" w14:textId="77777777" w:rsidR="00F50BAD" w:rsidRPr="00623846" w:rsidRDefault="00F50BAD" w:rsidP="00F50BAD">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F262B60" w14:textId="77777777" w:rsidR="00F50BAD" w:rsidRPr="00623846" w:rsidRDefault="00F50BAD" w:rsidP="00F50BA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65AE12F" w14:textId="77777777" w:rsidR="00F50BAD" w:rsidRPr="00623846" w:rsidRDefault="00F50BAD" w:rsidP="00F50BA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477DA3B6" w14:textId="77777777" w:rsidR="00F50BAD" w:rsidRPr="00623846" w:rsidRDefault="00F50BAD" w:rsidP="00F50BA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9FE5C94" w14:textId="77777777" w:rsidR="00F50BAD" w:rsidRPr="00623846" w:rsidRDefault="00F50BAD" w:rsidP="00F50BAD"/>
    <w:p w14:paraId="6E325CF9" w14:textId="77777777" w:rsidR="00F50BAD" w:rsidRPr="00623846" w:rsidRDefault="00F50BAD" w:rsidP="00F50BAD">
      <w:pPr>
        <w:pStyle w:val="Heading4"/>
        <w:rPr>
          <w:rFonts w:cs="Calibri"/>
        </w:rPr>
      </w:pPr>
      <w:r w:rsidRPr="00623846">
        <w:rPr>
          <w:rFonts w:cs="Calibri"/>
        </w:rPr>
        <w:t>Collisions with early warning satellites causes miscalc and goes nuclear – magnified by the Kessler effect</w:t>
      </w:r>
    </w:p>
    <w:p w14:paraId="1D25BA0A" w14:textId="77777777" w:rsidR="00F50BAD" w:rsidRPr="00623846" w:rsidRDefault="00F50BAD" w:rsidP="00F50BA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4B5ED598" w14:textId="77777777" w:rsidR="00F50BAD" w:rsidRPr="00623846" w:rsidRDefault="00F50BAD" w:rsidP="00F50BA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034F865" w14:textId="77777777" w:rsidR="00F50BAD" w:rsidRPr="00623846" w:rsidRDefault="00F50BAD" w:rsidP="00F50BA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B29FBCE" w14:textId="77777777" w:rsidR="00F50BAD" w:rsidRPr="00623846" w:rsidRDefault="00F50BAD" w:rsidP="00F50BA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74ADE1C1" w14:textId="77777777" w:rsidR="00F50BAD" w:rsidRPr="00623846" w:rsidRDefault="00F50BAD" w:rsidP="00F50BA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DBA93BC" w14:textId="77777777" w:rsidR="00F50BAD" w:rsidRPr="00623846" w:rsidRDefault="00F50BAD" w:rsidP="00F50BA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9C27F6C" w14:textId="77777777" w:rsidR="00F50BAD" w:rsidRPr="00623846" w:rsidRDefault="00F50BAD" w:rsidP="00F50BA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59F09D6" w14:textId="77777777" w:rsidR="00F50BAD" w:rsidRPr="00623846" w:rsidRDefault="00F50BAD" w:rsidP="00F50BAD"/>
    <w:p w14:paraId="414901AD" w14:textId="77777777" w:rsidR="00F50BAD" w:rsidRPr="00623846" w:rsidRDefault="00F50BAD" w:rsidP="00F50BAD">
      <w:pPr>
        <w:pStyle w:val="Heading4"/>
        <w:rPr>
          <w:rFonts w:cs="Calibri"/>
        </w:rPr>
      </w:pPr>
      <w:r w:rsidRPr="00623846">
        <w:rPr>
          <w:rFonts w:cs="Calibri"/>
        </w:rPr>
        <w:t>Independently causes cyberwar and satellite hacking which escalates.</w:t>
      </w:r>
    </w:p>
    <w:p w14:paraId="28D226C3" w14:textId="77777777" w:rsidR="00F50BAD" w:rsidRPr="00623846" w:rsidRDefault="00F50BAD" w:rsidP="00F50BA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125C34F" w14:textId="77777777" w:rsidR="00F50BAD" w:rsidRPr="00623846" w:rsidRDefault="00F50BAD" w:rsidP="00F50BA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40C27794" w14:textId="77777777" w:rsidR="00F50BAD" w:rsidRPr="00623846" w:rsidRDefault="00F50BAD" w:rsidP="00F50BA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F724659" w14:textId="77777777" w:rsidR="00F50BAD" w:rsidRPr="00623846" w:rsidRDefault="00F50BAD" w:rsidP="00F50BA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E01BF83" w14:textId="77777777" w:rsidR="00F50BAD" w:rsidRPr="00623846" w:rsidRDefault="00F50BAD" w:rsidP="00F50BA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41CF61C" w14:textId="77777777" w:rsidR="00F50BAD" w:rsidRPr="00623846" w:rsidRDefault="00F50BAD" w:rsidP="00F50BA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61A4AC4" w14:textId="77777777" w:rsidR="00F50BAD" w:rsidRPr="00623846" w:rsidRDefault="00F50BAD" w:rsidP="00F50BA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9B31CB1" w14:textId="77777777" w:rsidR="00F50BAD" w:rsidRPr="00623846" w:rsidRDefault="00F50BAD" w:rsidP="00F50BA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76083D4" w14:textId="77777777" w:rsidR="00F50BAD" w:rsidRPr="00623846" w:rsidRDefault="00F50BAD" w:rsidP="00F50BA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CAE011C" w14:textId="77777777" w:rsidR="00F50BAD" w:rsidRPr="00623846" w:rsidRDefault="00F50BAD" w:rsidP="00F50BA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A6D3F46" w14:textId="77777777" w:rsidR="00F50BAD" w:rsidRPr="00623846" w:rsidRDefault="00F50BAD" w:rsidP="00F50BAD">
      <w:pPr>
        <w:rPr>
          <w:rStyle w:val="StyleUnderline"/>
        </w:rPr>
      </w:pPr>
    </w:p>
    <w:p w14:paraId="2C2151CC" w14:textId="77777777" w:rsidR="00F50BAD" w:rsidRPr="00623846" w:rsidRDefault="00F50BAD" w:rsidP="00F50BAD">
      <w:pPr>
        <w:pStyle w:val="Heading4"/>
        <w:rPr>
          <w:rFonts w:cs="Calibri"/>
        </w:rPr>
      </w:pPr>
      <w:r w:rsidRPr="00623846">
        <w:rPr>
          <w:rFonts w:cs="Calibri"/>
        </w:rPr>
        <w:t>Empirics prove it’s possible and likely by state and nonstate actors – especially true given private sector cost cutting.</w:t>
      </w:r>
    </w:p>
    <w:p w14:paraId="154BD222" w14:textId="77777777" w:rsidR="00F50BAD" w:rsidRPr="00623846" w:rsidRDefault="00F50BAD" w:rsidP="00F50BA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18C91FB8" w14:textId="77777777" w:rsidR="00F50BAD" w:rsidRPr="00623846" w:rsidRDefault="00F50BAD" w:rsidP="00F50BA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6D2A69D" w14:textId="77777777" w:rsidR="00F50BAD" w:rsidRPr="00623846" w:rsidRDefault="00F50BAD" w:rsidP="00F50BA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0A4ECDE6" w14:textId="77777777" w:rsidR="00F50BAD" w:rsidRPr="00623846" w:rsidRDefault="00F50BAD" w:rsidP="00F50BA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C3DA396" w14:textId="77777777" w:rsidR="00F50BAD" w:rsidRPr="00623846" w:rsidRDefault="00F50BAD" w:rsidP="00F50BA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3B9595B" w14:textId="77777777" w:rsidR="00F50BAD" w:rsidRPr="00623846" w:rsidRDefault="00F50BAD" w:rsidP="00F50BAD">
      <w:r w:rsidRPr="00623846">
        <w:t>Commodity parts</w:t>
      </w:r>
    </w:p>
    <w:p w14:paraId="68A5C3CF" w14:textId="77777777" w:rsidR="00F50BAD" w:rsidRPr="00623846" w:rsidRDefault="00F50BAD" w:rsidP="00F50BA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A55CE8A" w14:textId="77777777" w:rsidR="00F50BAD" w:rsidRPr="00623846" w:rsidRDefault="00F50BAD" w:rsidP="00F50BA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8E16505" w14:textId="77777777" w:rsidR="00F50BAD" w:rsidRPr="00623846" w:rsidRDefault="00F50BAD" w:rsidP="00F50BA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9ED1EF9" w14:textId="77777777" w:rsidR="00F50BAD" w:rsidRPr="00623846" w:rsidRDefault="00F50BAD" w:rsidP="00F50BA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8CA0C1A" w14:textId="77777777" w:rsidR="00F50BAD" w:rsidRPr="00623846" w:rsidRDefault="00F50BAD" w:rsidP="00F50BAD">
      <w:r w:rsidRPr="00623846">
        <w:t>History of hacks</w:t>
      </w:r>
    </w:p>
    <w:p w14:paraId="6A3F0C85" w14:textId="77777777" w:rsidR="00F50BAD" w:rsidRPr="00623846" w:rsidRDefault="00F50BAD" w:rsidP="00F50BA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FD04AAC" w14:textId="77777777" w:rsidR="00F50BAD" w:rsidRPr="00623846" w:rsidRDefault="00F50BAD" w:rsidP="00F50BA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4CD61BB" w14:textId="77777777" w:rsidR="00F50BAD" w:rsidRPr="00623846" w:rsidRDefault="00F50BAD" w:rsidP="00F50BA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62B1415" w14:textId="77777777" w:rsidR="00F50BAD" w:rsidRDefault="00F50BAD" w:rsidP="00F50BA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0DAE389B" w14:textId="77777777" w:rsidR="00F50BAD" w:rsidRPr="0097382E" w:rsidRDefault="00F50BAD" w:rsidP="00F50BAD">
      <w:pPr>
        <w:rPr>
          <w:b/>
          <w:u w:val="single"/>
        </w:rPr>
      </w:pPr>
    </w:p>
    <w:p w14:paraId="6FBE5704" w14:textId="77777777" w:rsidR="00F50BAD" w:rsidRPr="00623846" w:rsidRDefault="00F50BAD" w:rsidP="00F50BAD">
      <w:pPr>
        <w:pStyle w:val="Heading4"/>
        <w:rPr>
          <w:rFonts w:cs="Calibri"/>
        </w:rPr>
      </w:pPr>
      <w:r w:rsidRPr="00623846">
        <w:rPr>
          <w:rFonts w:cs="Calibri"/>
        </w:rPr>
        <w:t>Interconnectedness and surface area</w:t>
      </w:r>
      <w:r>
        <w:rPr>
          <w:rFonts w:cs="Calibri"/>
        </w:rPr>
        <w:t xml:space="preserve"> are key</w:t>
      </w:r>
    </w:p>
    <w:p w14:paraId="741D23F2" w14:textId="77777777" w:rsidR="00F50BAD" w:rsidRPr="00623846" w:rsidRDefault="00F50BAD" w:rsidP="00F50BA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CF8DF8C" w14:textId="77777777" w:rsidR="00F50BAD" w:rsidRPr="00623846" w:rsidRDefault="00F50BAD" w:rsidP="00F50BA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2A4AF3D" w14:textId="77777777" w:rsidR="00F50BAD" w:rsidRPr="00623846" w:rsidRDefault="00F50BAD" w:rsidP="00F50BAD"/>
    <w:p w14:paraId="52E38589" w14:textId="77777777" w:rsidR="00F50BAD" w:rsidRPr="00623846" w:rsidRDefault="00F50BAD" w:rsidP="00F50BAD">
      <w:pPr>
        <w:pStyle w:val="Heading4"/>
        <w:rPr>
          <w:rFonts w:cs="Calibri"/>
        </w:rPr>
      </w:pPr>
      <w:r w:rsidRPr="00623846">
        <w:rPr>
          <w:rFonts w:cs="Calibri"/>
        </w:rPr>
        <w:t>Nuke war causes extinction – Ice Age, famines, and war won’t stay limited</w:t>
      </w:r>
    </w:p>
    <w:p w14:paraId="7D86B275" w14:textId="77777777" w:rsidR="00F50BAD" w:rsidRPr="00623846" w:rsidRDefault="00F50BAD" w:rsidP="00F50BA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3791C9A" w14:textId="77777777" w:rsidR="00F50BAD" w:rsidRPr="00623846" w:rsidRDefault="00F50BAD" w:rsidP="00F50BAD">
      <w:r w:rsidRPr="00623846">
        <w:t>In the nuclear conversation, what are we not talking about that we should be?</w:t>
      </w:r>
    </w:p>
    <w:p w14:paraId="484B2194" w14:textId="77777777" w:rsidR="00F50BAD" w:rsidRDefault="00F50BAD" w:rsidP="00F50BA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0553F83F" w14:textId="77777777" w:rsidR="00F50BAD" w:rsidRPr="001139BC" w:rsidRDefault="00F50BAD" w:rsidP="00F50BAD">
      <w:pPr>
        <w:pStyle w:val="Heading3"/>
      </w:pPr>
      <w:r w:rsidRPr="001139BC">
        <w:t>Adv – Astronomy</w:t>
      </w:r>
    </w:p>
    <w:p w14:paraId="01673553" w14:textId="77777777" w:rsidR="00F50BAD" w:rsidRPr="00623846" w:rsidRDefault="00F50BAD" w:rsidP="00F50BAD">
      <w:pPr>
        <w:pStyle w:val="Heading4"/>
        <w:rPr>
          <w:rFonts w:cs="Calibri"/>
        </w:rPr>
      </w:pPr>
      <w:r w:rsidRPr="00623846">
        <w:rPr>
          <w:rFonts w:cs="Calibri"/>
        </w:rPr>
        <w:t>Constellations sabotage modern astronomy – tweaks like DarkSats don’t solve. That guts asteroid detection and preparedness.</w:t>
      </w:r>
    </w:p>
    <w:p w14:paraId="6F75599C" w14:textId="77777777" w:rsidR="00F50BAD" w:rsidRPr="00623846" w:rsidRDefault="00F50BAD" w:rsidP="00F50BAD">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3FBB92D" w14:textId="77777777" w:rsidR="00F50BAD" w:rsidRPr="00623846" w:rsidRDefault="00F50BAD" w:rsidP="00F50BAD">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6AFBA9F8" w14:textId="77777777" w:rsidR="00F50BAD" w:rsidRPr="00623846" w:rsidRDefault="00F50BAD" w:rsidP="00F50BAD">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3B478E4" w14:textId="77777777" w:rsidR="00F50BAD" w:rsidRPr="00623846" w:rsidRDefault="00F50BAD" w:rsidP="00F50BAD">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D8EAEF3" w14:textId="77777777" w:rsidR="00F50BAD" w:rsidRPr="00623846" w:rsidRDefault="00F50BAD" w:rsidP="00F50BAD">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5DA7E3C" w14:textId="77777777" w:rsidR="00F50BAD" w:rsidRPr="00623846" w:rsidRDefault="00F50BAD" w:rsidP="00F50BAD">
      <w:r w:rsidRPr="00623846">
        <w:t>HOW STARLINK WILL AFFECT THE ASTRONOMERS</w:t>
      </w:r>
    </w:p>
    <w:p w14:paraId="5A29BB75" w14:textId="77777777" w:rsidR="00F50BAD" w:rsidRPr="00623846" w:rsidRDefault="00F50BAD" w:rsidP="00F50BAD">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E09547E" w14:textId="77777777" w:rsidR="00F50BAD" w:rsidRPr="00623846" w:rsidRDefault="00F50BAD" w:rsidP="00F50BA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6FB2936" w14:textId="77777777" w:rsidR="00F50BAD" w:rsidRPr="00623846" w:rsidRDefault="00F50BAD" w:rsidP="00F50BAD">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C68C260" w14:textId="77777777" w:rsidR="00F50BAD" w:rsidRPr="00623846" w:rsidRDefault="00F50BAD" w:rsidP="00F50BAD">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9F5BAD6" w14:textId="77777777" w:rsidR="00F50BAD" w:rsidRPr="00623846" w:rsidRDefault="00F50BAD" w:rsidP="00F50BAD">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30D750B" w14:textId="77777777" w:rsidR="00F50BAD" w:rsidRPr="00623846" w:rsidRDefault="00F50BAD" w:rsidP="00F50BAD">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64FDD8B" w14:textId="77777777" w:rsidR="00F50BAD" w:rsidRPr="00623846" w:rsidRDefault="00F50BAD" w:rsidP="00F50BAD">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0F30055" w14:textId="77777777" w:rsidR="00F50BAD" w:rsidRPr="00623846" w:rsidRDefault="00F50BAD" w:rsidP="00F50BAD">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75607765" w14:textId="77777777" w:rsidR="00F50BAD" w:rsidRPr="00623846" w:rsidRDefault="00F50BAD" w:rsidP="00F50BAD">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10D15894" w14:textId="77777777" w:rsidR="00F50BAD" w:rsidRPr="00623846" w:rsidRDefault="00F50BAD" w:rsidP="00F50BAD">
      <w:r w:rsidRPr="00623846">
        <w:t>A COAT OF NO COLORS</w:t>
      </w:r>
    </w:p>
    <w:p w14:paraId="4A3FD50C" w14:textId="77777777" w:rsidR="00F50BAD" w:rsidRPr="00623846" w:rsidRDefault="00F50BAD" w:rsidP="00F50BAD">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DDCF871" w14:textId="77777777" w:rsidR="00F50BAD" w:rsidRPr="00623846" w:rsidRDefault="00F50BAD" w:rsidP="00F50BAD">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7133BAAC" w14:textId="77777777" w:rsidR="00F50BAD" w:rsidRPr="00623846" w:rsidRDefault="00F50BAD" w:rsidP="00F50BAD">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688D5E74" w14:textId="77777777" w:rsidR="00F50BAD" w:rsidRPr="00623846" w:rsidRDefault="00F50BAD" w:rsidP="00F50BA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26D7FA8" w14:textId="77777777" w:rsidR="00F50BAD" w:rsidRPr="00623846" w:rsidRDefault="00F50BAD" w:rsidP="00F50BAD">
      <w:r w:rsidRPr="00623846">
        <w:t>Tregloan-Reed says he’s hopeful about some kind of shade. “If that was to work then in theory it would block out the sunlight completely,” he says.</w:t>
      </w:r>
    </w:p>
    <w:p w14:paraId="0DC6F8A5" w14:textId="77777777" w:rsidR="00F50BAD" w:rsidRPr="00623846" w:rsidRDefault="00F50BAD" w:rsidP="00F50BAD">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253D96A7" w14:textId="77777777" w:rsidR="00F50BAD" w:rsidRPr="00623846" w:rsidRDefault="00F50BAD" w:rsidP="00F50BAD">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46C94DCC" w14:textId="77777777" w:rsidR="00F50BAD" w:rsidRPr="00623846" w:rsidRDefault="00F50BAD" w:rsidP="00F50BAD">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3BA6FBD" w14:textId="77777777" w:rsidR="00F50BAD" w:rsidRPr="00623846" w:rsidRDefault="00F50BAD" w:rsidP="00F50BAD">
      <w:pPr>
        <w:pStyle w:val="Heading4"/>
        <w:rPr>
          <w:rFonts w:cs="Calibri"/>
        </w:rPr>
      </w:pPr>
      <w:r w:rsidRPr="00623846">
        <w:rPr>
          <w:rFonts w:cs="Calibri"/>
        </w:rPr>
        <w:t>Asteroids threats are existential – increasingly likely</w:t>
      </w:r>
    </w:p>
    <w:p w14:paraId="125D7D54" w14:textId="77777777" w:rsidR="00F50BAD" w:rsidRPr="00623846" w:rsidRDefault="00F50BAD" w:rsidP="00F50BAD">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279DC6ED" w14:textId="77777777" w:rsidR="00F50BAD" w:rsidRPr="00623846" w:rsidRDefault="00F50BAD" w:rsidP="00F50BAD">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AE5298B" w14:textId="77777777" w:rsidR="00F50BAD" w:rsidRPr="00623846" w:rsidRDefault="00F50BAD" w:rsidP="00F50BAD">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477A338" w14:textId="77777777" w:rsidR="00F50BAD" w:rsidRPr="00623846" w:rsidRDefault="00F50BAD" w:rsidP="00F50BAD">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CBD8093" w14:textId="77777777" w:rsidR="00F50BAD" w:rsidRPr="00623846" w:rsidRDefault="00F50BAD" w:rsidP="00F50BAD">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7CFA4A29" w14:textId="77777777" w:rsidR="00F50BAD" w:rsidRPr="00623846" w:rsidRDefault="00F50BAD" w:rsidP="00F50BAD">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8FC0108" w14:textId="77777777" w:rsidR="00F50BAD" w:rsidRPr="00623846" w:rsidRDefault="00F50BAD" w:rsidP="00F50BAD">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66C04661" w14:textId="77777777" w:rsidR="00F50BAD" w:rsidRPr="00623846" w:rsidRDefault="00F50BAD" w:rsidP="00F50BAD">
      <w:pPr>
        <w:rPr>
          <w:rStyle w:val="Emphasis"/>
        </w:rPr>
      </w:pPr>
      <w:r w:rsidRPr="00343EA9">
        <w:rPr>
          <w:rStyle w:val="Emphasis"/>
          <w:highlight w:val="green"/>
        </w:rPr>
        <w:t>3200 Phaethon</w:t>
      </w:r>
    </w:p>
    <w:p w14:paraId="7958D319" w14:textId="77777777" w:rsidR="00F50BAD" w:rsidRPr="00623846" w:rsidRDefault="00F50BAD" w:rsidP="00F50BAD">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5FA75A72" w14:textId="77777777" w:rsidR="00F50BAD" w:rsidRPr="00623846" w:rsidRDefault="00F50BAD" w:rsidP="00F50BAD">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3245A4B3" w14:textId="77777777" w:rsidR="00F50BAD" w:rsidRPr="00623846" w:rsidRDefault="00F50BAD" w:rsidP="00F50BAD">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4CC4656" w14:textId="77777777" w:rsidR="00F50BAD" w:rsidRPr="00623846" w:rsidRDefault="00F50BAD" w:rsidP="00F50BAD">
      <w:r w:rsidRPr="00623846">
        <w:t>Accordingly, NASA lists 3200 Phaethon as “potentially hazardous.”</w:t>
      </w:r>
    </w:p>
    <w:p w14:paraId="1BB32CE2" w14:textId="77777777" w:rsidR="00F50BAD" w:rsidRPr="00623846" w:rsidRDefault="00F50BAD" w:rsidP="00F50BAD">
      <w:pPr>
        <w:rPr>
          <w:rStyle w:val="Emphasis"/>
        </w:rPr>
      </w:pPr>
      <w:r w:rsidRPr="00343EA9">
        <w:rPr>
          <w:rStyle w:val="Emphasis"/>
          <w:highlight w:val="green"/>
        </w:rPr>
        <w:t>2017 XO2</w:t>
      </w:r>
    </w:p>
    <w:p w14:paraId="43CD9332" w14:textId="77777777" w:rsidR="00F50BAD" w:rsidRPr="00623846" w:rsidRDefault="00F50BAD" w:rsidP="00F50BAD">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4094CEBD" w14:textId="77777777" w:rsidR="00F50BAD" w:rsidRPr="00623846" w:rsidRDefault="00F50BAD" w:rsidP="00F50BAD">
      <w:pPr>
        <w:rPr>
          <w:rStyle w:val="Emphasis"/>
        </w:rPr>
      </w:pPr>
      <w:r w:rsidRPr="00343EA9">
        <w:rPr>
          <w:rStyle w:val="Emphasis"/>
          <w:highlight w:val="green"/>
        </w:rPr>
        <w:t>2017 YZ1</w:t>
      </w:r>
    </w:p>
    <w:p w14:paraId="27CBFFE1" w14:textId="77777777" w:rsidR="00F50BAD" w:rsidRPr="00623846" w:rsidRDefault="00F50BAD" w:rsidP="00F50BAD">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58241EB2" w14:textId="77777777" w:rsidR="00F50BAD" w:rsidRPr="00623846" w:rsidRDefault="00F50BAD" w:rsidP="00F50BAD">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7CBA8932" w14:textId="77777777" w:rsidR="00F50BAD" w:rsidRPr="00623846" w:rsidRDefault="00F50BAD" w:rsidP="00F50BAD">
      <w:r w:rsidRPr="00623846">
        <w:t>Jot down June 30, 2047, in your calendar, and then pull out your telescope, watch it sail by and toast your good fortune.</w:t>
      </w:r>
    </w:p>
    <w:p w14:paraId="1B2E5102" w14:textId="77777777" w:rsidR="00F50BAD" w:rsidRPr="00623846" w:rsidRDefault="00F50BAD" w:rsidP="00F50BAD">
      <w:pPr>
        <w:rPr>
          <w:rStyle w:val="Emphasis"/>
        </w:rPr>
      </w:pPr>
      <w:r w:rsidRPr="00343EA9">
        <w:rPr>
          <w:rStyle w:val="Emphasis"/>
          <w:highlight w:val="green"/>
        </w:rPr>
        <w:t>2018 AE2</w:t>
      </w:r>
    </w:p>
    <w:p w14:paraId="5AE6675B" w14:textId="77777777" w:rsidR="00F50BAD" w:rsidRPr="00623846" w:rsidRDefault="00F50BAD" w:rsidP="00F50BAD">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417FFA6" w14:textId="77777777" w:rsidR="00F50BAD" w:rsidRPr="00623846" w:rsidRDefault="00F50BAD" w:rsidP="00F50BAD">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37B76B3B" w14:textId="77777777" w:rsidR="00F50BAD" w:rsidRPr="001139BC" w:rsidRDefault="00F50BAD" w:rsidP="00F50BAD"/>
    <w:bookmarkEnd w:id="0"/>
    <w:p w14:paraId="12998DCE" w14:textId="77777777" w:rsidR="00F50BAD" w:rsidRDefault="00F50BAD" w:rsidP="00F50BAD">
      <w:pPr>
        <w:pStyle w:val="Heading3"/>
      </w:pPr>
      <w:r>
        <w:t>Fw</w:t>
      </w:r>
    </w:p>
    <w:p w14:paraId="27E1C35F" w14:textId="77777777" w:rsidR="00F50BAD" w:rsidRPr="00623846" w:rsidRDefault="00F50BAD" w:rsidP="00F50BAD">
      <w:pPr>
        <w:pStyle w:val="Heading4"/>
        <w:rPr>
          <w:rFonts w:cs="Calibri"/>
        </w:rPr>
      </w:pPr>
      <w:r w:rsidRPr="00623846">
        <w:rPr>
          <w:rFonts w:cs="Calibri"/>
        </w:rPr>
        <w:t>Synthetic a posteriori moral naturalism is the basis of ethics:</w:t>
      </w:r>
    </w:p>
    <w:p w14:paraId="1B10DB72" w14:textId="77777777" w:rsidR="00F50BAD" w:rsidRPr="00623846" w:rsidRDefault="00F50BAD" w:rsidP="00F50BAD">
      <w:pPr>
        <w:pStyle w:val="Heading4"/>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70BF6646" w14:textId="77777777" w:rsidR="00F50BAD" w:rsidRPr="00623846" w:rsidRDefault="00F50BAD" w:rsidP="00F50BAD">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79C37EAB" w14:textId="77777777" w:rsidR="00F50BAD" w:rsidRPr="00623846" w:rsidRDefault="00F50BAD" w:rsidP="00F50BAD">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has been called 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5BDF4E0C" w14:textId="77777777" w:rsidR="00F50BAD" w:rsidRPr="00623846" w:rsidRDefault="00F50BAD" w:rsidP="00F50BAD">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0C1F9CE" w14:textId="77777777" w:rsidR="00F50BAD" w:rsidRPr="00623846" w:rsidRDefault="00F50BAD" w:rsidP="00F50BAD"/>
    <w:p w14:paraId="4C990656" w14:textId="77777777" w:rsidR="00F50BAD" w:rsidRPr="00623846" w:rsidRDefault="00F50BAD" w:rsidP="00F50BAD">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2594FB6B" w14:textId="77777777" w:rsidR="00F50BAD" w:rsidRPr="00623846" w:rsidRDefault="00F50BAD" w:rsidP="00F50BA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623846">
          <w:rPr>
            <w:rStyle w:val="Hyperlink"/>
            <w:color w:val="000000"/>
            <w:szCs w:val="16"/>
          </w:rPr>
          <w:t>https://www.ncbi.nlm.nih.gov/pmc/articles/PMC6446569/</w:t>
        </w:r>
      </w:hyperlink>
      <w:r w:rsidRPr="00623846">
        <w:rPr>
          <w:szCs w:val="16"/>
        </w:rPr>
        <w:t>, R.S.</w:t>
      </w:r>
    </w:p>
    <w:p w14:paraId="5F7DFA1B" w14:textId="77777777" w:rsidR="00F50BAD" w:rsidRPr="00623846" w:rsidRDefault="00F50BAD" w:rsidP="00F50BAD">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EF0CD86" w14:textId="77777777" w:rsidR="00F50BAD" w:rsidRPr="00623846" w:rsidRDefault="00F50BAD" w:rsidP="00F50BAD">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7098736" w14:textId="77777777" w:rsidR="00F50BAD" w:rsidRPr="00623846" w:rsidRDefault="00F50BAD" w:rsidP="00F50BAD">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395146F" w14:textId="77777777" w:rsidR="00F50BAD" w:rsidRPr="00623846" w:rsidRDefault="00F50BAD" w:rsidP="00F50BAD">
      <w:pPr>
        <w:spacing w:line="276" w:lineRule="auto"/>
      </w:pPr>
      <w:r w:rsidRPr="00623846">
        <w:t>Evolutionary theories of pleasure: The love connection BO:D</w:t>
      </w:r>
    </w:p>
    <w:p w14:paraId="493DBCDE" w14:textId="77777777" w:rsidR="00F50BAD" w:rsidRPr="00623846" w:rsidRDefault="00F50BAD" w:rsidP="00F50BAD">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083629E" w14:textId="77777777" w:rsidR="00F50BAD" w:rsidRPr="00623846" w:rsidRDefault="00F50BAD" w:rsidP="00F50BAD">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B6B3CAA" w14:textId="77777777" w:rsidR="00F50BAD" w:rsidRPr="00623846" w:rsidRDefault="00F50BAD" w:rsidP="00F50BAD">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4C030380" w14:textId="77777777" w:rsidR="00F50BAD" w:rsidRPr="00623846" w:rsidRDefault="00F50BAD" w:rsidP="00F50BAD">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AAA12C1" w14:textId="77777777" w:rsidR="00F50BAD" w:rsidRPr="00623846" w:rsidRDefault="00F50BAD" w:rsidP="00F50BAD">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99E3401" w14:textId="77777777" w:rsidR="00F50BAD" w:rsidRPr="00623846" w:rsidRDefault="00F50BAD" w:rsidP="00F50BAD">
      <w:pPr>
        <w:spacing w:line="276" w:lineRule="auto"/>
      </w:pPr>
      <w:r w:rsidRPr="00623846">
        <w:t>Finding happiness is different between apes and humans</w:t>
      </w:r>
    </w:p>
    <w:p w14:paraId="253DE58E" w14:textId="77777777" w:rsidR="00F50BAD" w:rsidRPr="00623846" w:rsidRDefault="00F50BAD" w:rsidP="00F50BAD">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29C2E3C" w14:textId="77777777" w:rsidR="00F50BAD" w:rsidRPr="00623846" w:rsidRDefault="00F50BAD" w:rsidP="00F50BAD">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CA68FBC" w14:textId="77777777" w:rsidR="00F50BAD" w:rsidRPr="00623846" w:rsidRDefault="00F50BAD" w:rsidP="00F50BAD">
      <w:pPr>
        <w:spacing w:line="276" w:lineRule="auto"/>
      </w:pPr>
      <w:r w:rsidRPr="00623846">
        <w:t>Desire and reward centers</w:t>
      </w:r>
    </w:p>
    <w:p w14:paraId="2CE4F444" w14:textId="77777777" w:rsidR="00F50BAD" w:rsidRPr="00623846" w:rsidRDefault="00F50BAD" w:rsidP="00F50BAD">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67BADCA" w14:textId="77777777" w:rsidR="00F50BAD" w:rsidRPr="00623846" w:rsidRDefault="00F50BAD" w:rsidP="00F50BAD">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1C71D76" w14:textId="77777777" w:rsidR="00F50BAD" w:rsidRPr="00623846" w:rsidRDefault="00F50BAD" w:rsidP="00F50BAD">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EC2141B" w14:textId="77777777" w:rsidR="00F50BAD" w:rsidRPr="00623846" w:rsidRDefault="00F50BAD" w:rsidP="00F50BAD">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68A1A4A" w14:textId="77777777" w:rsidR="00F50BAD" w:rsidRPr="00623846" w:rsidRDefault="00F50BAD" w:rsidP="00F50BAD">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B1F517C" w14:textId="77777777" w:rsidR="00F50BAD" w:rsidRPr="00623846" w:rsidRDefault="00F50BAD" w:rsidP="00F50BAD">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B8602A0" w14:textId="77777777" w:rsidR="00F50BAD" w:rsidRPr="00623846" w:rsidRDefault="00F50BAD" w:rsidP="00F50BAD">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1F8246" w14:textId="77777777" w:rsidR="00F50BAD" w:rsidRPr="00623846" w:rsidRDefault="00F50BAD" w:rsidP="00F50BAD">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6D5A295" w14:textId="77777777" w:rsidR="00F50BAD" w:rsidRPr="00623846" w:rsidRDefault="00F50BAD" w:rsidP="00F50BAD">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CCAD7DD" w14:textId="77777777" w:rsidR="00F50BAD" w:rsidRPr="00623846" w:rsidRDefault="00F50BAD" w:rsidP="00F50BAD">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C819CC" w14:textId="77777777" w:rsidR="00F50BAD" w:rsidRPr="00623846" w:rsidRDefault="00F50BAD" w:rsidP="00F50BAD">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39258C9" w14:textId="77777777" w:rsidR="00F50BAD" w:rsidRPr="00623846" w:rsidRDefault="00F50BAD" w:rsidP="00F50BAD">
      <w:pPr>
        <w:pStyle w:val="Heading4"/>
        <w:rPr>
          <w:rFonts w:cs="Calibri"/>
        </w:rPr>
      </w:pPr>
      <w:r w:rsidRPr="00623846">
        <w:rPr>
          <w:rFonts w:cs="Calibri"/>
        </w:rPr>
        <w:t>Thus, the standard is consistency with hedonic act utilitarianism</w:t>
      </w:r>
    </w:p>
    <w:p w14:paraId="1EB0BF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0BA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50BAD"/>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1100F"/>
  <w15:chartTrackingRefBased/>
  <w15:docId w15:val="{BB290484-C800-4BF5-9F49-769A292B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0BAD"/>
    <w:rPr>
      <w:rFonts w:ascii="Calibri" w:hAnsi="Calibri" w:cs="Calibri"/>
    </w:rPr>
  </w:style>
  <w:style w:type="paragraph" w:styleId="Heading1">
    <w:name w:val="heading 1"/>
    <w:aliases w:val="Pocket"/>
    <w:basedOn w:val="Normal"/>
    <w:next w:val="Normal"/>
    <w:link w:val="Heading1Char"/>
    <w:qFormat/>
    <w:rsid w:val="00F50B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0B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50B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F50B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0B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BAD"/>
  </w:style>
  <w:style w:type="character" w:customStyle="1" w:styleId="Heading1Char">
    <w:name w:val="Heading 1 Char"/>
    <w:aliases w:val="Pocket Char"/>
    <w:basedOn w:val="DefaultParagraphFont"/>
    <w:link w:val="Heading1"/>
    <w:rsid w:val="00F50B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0BA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50BA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50BA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50BA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0BA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F50BA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0BAD"/>
    <w:rPr>
      <w:color w:val="auto"/>
      <w:u w:val="none"/>
    </w:rPr>
  </w:style>
  <w:style w:type="character" w:styleId="FollowedHyperlink">
    <w:name w:val="FollowedHyperlink"/>
    <w:basedOn w:val="DefaultParagraphFont"/>
    <w:uiPriority w:val="99"/>
    <w:semiHidden/>
    <w:unhideWhenUsed/>
    <w:rsid w:val="00F50BAD"/>
    <w:rPr>
      <w:color w:val="auto"/>
      <w:u w:val="none"/>
    </w:rPr>
  </w:style>
  <w:style w:type="paragraph" w:styleId="ListParagraph">
    <w:name w:val="List Paragraph"/>
    <w:aliases w:val="6 font"/>
    <w:basedOn w:val="Normal"/>
    <w:uiPriority w:val="99"/>
    <w:qFormat/>
    <w:rsid w:val="00F50BA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50B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50BAD"/>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50BAD"/>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50BAD"/>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F50BAD"/>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F50BA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F50BAD"/>
    <w:pPr>
      <w:ind w:left="288" w:right="288"/>
    </w:pPr>
    <w:rPr>
      <w:rFonts w:eastAsia="Times New Roman"/>
    </w:rPr>
  </w:style>
  <w:style w:type="character" w:customStyle="1" w:styleId="cardtextChar">
    <w:name w:val="card text Char"/>
    <w:link w:val="cardtext"/>
    <w:rsid w:val="00F50BAD"/>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15045</Words>
  <Characters>85763</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2022-02-21T17:33:00Z</dcterms:created>
  <dcterms:modified xsi:type="dcterms:W3CDTF">2022-02-21T17:33:00Z</dcterms:modified>
</cp:coreProperties>
</file>