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2C2DD" w14:textId="3494CCA1" w:rsidR="00F84FCC" w:rsidRDefault="00F84FCC" w:rsidP="00D75C93">
      <w:pPr>
        <w:pStyle w:val="Heading1"/>
      </w:pPr>
      <w:r>
        <w:t>1AC</w:t>
      </w:r>
    </w:p>
    <w:p w14:paraId="334DC21D" w14:textId="4B0DA794" w:rsidR="00E42E4C" w:rsidRDefault="00297975" w:rsidP="00F84FCC">
      <w:pPr>
        <w:pStyle w:val="Heading2"/>
      </w:pPr>
      <w:r>
        <w:lastRenderedPageBreak/>
        <w:t>Advantage</w:t>
      </w:r>
    </w:p>
    <w:p w14:paraId="3B32CF62" w14:textId="2F7B1FBC" w:rsidR="00031A0E" w:rsidRDefault="00297975" w:rsidP="00F84FCC">
      <w:pPr>
        <w:pStyle w:val="Heading3"/>
      </w:pPr>
      <w:r>
        <w:lastRenderedPageBreak/>
        <w:t>!!!</w:t>
      </w:r>
    </w:p>
    <w:p w14:paraId="4C670A9B" w14:textId="77777777" w:rsidR="00D75C93" w:rsidRPr="00CC34FE" w:rsidRDefault="00D75C93" w:rsidP="00D75C93">
      <w:pPr>
        <w:pStyle w:val="Heading4"/>
      </w:pPr>
      <w:r>
        <w:t>1] Capitalism is entering a crisis of overaccumulation: economic stagnation driven by inequality and low consumption is inevitable under capitalism and causes military expansion that culminates in global war with Russia or China.</w:t>
      </w:r>
    </w:p>
    <w:p w14:paraId="280EAECF" w14:textId="77777777" w:rsidR="00D75C93" w:rsidRDefault="00D75C93" w:rsidP="00D75C93">
      <w:r w:rsidRPr="00DB4B7F">
        <w:rPr>
          <w:rStyle w:val="Style13ptBold"/>
        </w:rPr>
        <w:t>Robinson 21</w:t>
      </w:r>
      <w:r>
        <w:t xml:space="preserve"> </w:t>
      </w:r>
      <w:r w:rsidRPr="00600B82">
        <w:t>[</w:t>
      </w:r>
      <w:r>
        <w:t xml:space="preserve">Robinson, </w:t>
      </w:r>
      <w:r w:rsidRPr="00600B82">
        <w:t>William I.,</w:t>
      </w:r>
      <w:r>
        <w:t xml:space="preserve"> </w:t>
      </w:r>
      <w:r w:rsidRPr="00600B82">
        <w:t xml:space="preserve">prof. sociology and global studies @ UCSB: "What are the real reasons behind the New Cold War?" ROAR Magazine, published 5-6-21, </w:t>
      </w:r>
      <w:hyperlink r:id="rId9" w:history="1">
        <w:r w:rsidRPr="000C258A">
          <w:rPr>
            <w:rStyle w:val="Hyperlink"/>
          </w:rPr>
          <w:t>https://roarmag.org/essays/new-cold-war-crisis-capitalism/?fbclid=IwAR2RzXn0SMlPSiLfXcXNtTcDIybQa6GxH_eodUmyEww2i59lh5qHpZpcwhk]//AD</w:t>
        </w:r>
      </w:hyperlink>
      <w:r>
        <w:t xml:space="preserve"> //LK [RCT 11/30/2021]</w:t>
      </w:r>
    </w:p>
    <w:p w14:paraId="56550527" w14:textId="56D4DF23" w:rsidR="00D75C93" w:rsidRDefault="00D75C93" w:rsidP="00D75C93">
      <w:pPr>
        <w:rPr>
          <w:rStyle w:val="StyleUnderline"/>
        </w:rPr>
      </w:pPr>
      <w:r w:rsidRPr="00600B82">
        <w:rPr>
          <w:rStyle w:val="StyleUnderline"/>
        </w:rPr>
        <w:t xml:space="preserve">The US is launching </w:t>
      </w:r>
      <w:r w:rsidRPr="00276039">
        <w:rPr>
          <w:rStyle w:val="StyleUnderline"/>
          <w:highlight w:val="cyan"/>
        </w:rPr>
        <w:t>a New Cold War against Russia and China</w:t>
      </w:r>
      <w:r w:rsidRPr="00600B82">
        <w:rPr>
          <w:rStyle w:val="StyleUnderline"/>
        </w:rPr>
        <w:t xml:space="preserve"> </w:t>
      </w:r>
      <w:proofErr w:type="gramStart"/>
      <w:r w:rsidRPr="00600B82">
        <w:rPr>
          <w:rStyle w:val="StyleUnderline"/>
        </w:rPr>
        <w:t xml:space="preserve">in an </w:t>
      </w:r>
      <w:r w:rsidRPr="00276039">
        <w:rPr>
          <w:rStyle w:val="StyleUnderline"/>
          <w:highlight w:val="cyan"/>
        </w:rPr>
        <w:t>attempt to</w:t>
      </w:r>
      <w:proofErr w:type="gramEnd"/>
      <w:r w:rsidRPr="00276039">
        <w:rPr>
          <w:rStyle w:val="StyleUnderline"/>
          <w:highlight w:val="cyan"/>
        </w:rPr>
        <w:t xml:space="preserve"> deflect</w:t>
      </w:r>
      <w:r w:rsidRPr="00600B82">
        <w:rPr>
          <w:rStyle w:val="StyleUnderline"/>
        </w:rPr>
        <w:t xml:space="preserve"> our </w:t>
      </w:r>
      <w:r w:rsidRPr="00276039">
        <w:rPr>
          <w:rStyle w:val="StyleUnderline"/>
          <w:highlight w:val="cyan"/>
        </w:rPr>
        <w:t>attention from the</w:t>
      </w:r>
      <w:r w:rsidRPr="00600B82">
        <w:rPr>
          <w:rStyle w:val="StyleUnderline"/>
        </w:rPr>
        <w:t xml:space="preserve"> escalating </w:t>
      </w:r>
      <w:r w:rsidRPr="00276039">
        <w:rPr>
          <w:rStyle w:val="StyleUnderline"/>
          <w:highlight w:val="cyan"/>
        </w:rPr>
        <w:t>crisis of</w:t>
      </w:r>
      <w:r w:rsidRPr="00600B82">
        <w:rPr>
          <w:rStyle w:val="StyleUnderline"/>
        </w:rPr>
        <w:t xml:space="preserve"> global </w:t>
      </w:r>
      <w:r w:rsidRPr="00276039">
        <w:rPr>
          <w:rStyle w:val="StyleUnderline"/>
          <w:highlight w:val="cyan"/>
        </w:rPr>
        <w:t>capitalism</w:t>
      </w:r>
      <w:r w:rsidRPr="00600B82">
        <w:rPr>
          <w:rStyle w:val="StyleUnderline"/>
        </w:rPr>
        <w:t>.</w:t>
      </w:r>
      <w:r>
        <w:rPr>
          <w:rStyle w:val="StyleUnderline"/>
        </w:rPr>
        <w:t xml:space="preserve"> </w:t>
      </w:r>
      <w:r w:rsidRPr="00600B82">
        <w:rPr>
          <w:rStyle w:val="StyleUnderline"/>
        </w:rPr>
        <w:t xml:space="preserve">The announcement on April 15 by President Biden that this </w:t>
      </w:r>
      <w:r w:rsidRPr="00276039">
        <w:rPr>
          <w:rStyle w:val="StyleUnderline"/>
          <w:highlight w:val="cyan"/>
        </w:rPr>
        <w:t>administration</w:t>
      </w:r>
      <w:r w:rsidRPr="00600B82">
        <w:rPr>
          <w:rStyle w:val="StyleUnderline"/>
        </w:rPr>
        <w:t xml:space="preserve"> was </w:t>
      </w:r>
      <w:r w:rsidRPr="00276039">
        <w:rPr>
          <w:rStyle w:val="StyleUnderline"/>
          <w:highlight w:val="cyan"/>
        </w:rPr>
        <w:t>expel</w:t>
      </w:r>
      <w:r w:rsidRPr="00600B82">
        <w:rPr>
          <w:rStyle w:val="StyleUnderline"/>
        </w:rPr>
        <w:t xml:space="preserve">ling 10 </w:t>
      </w:r>
      <w:r w:rsidRPr="00276039">
        <w:rPr>
          <w:rStyle w:val="StyleUnderline"/>
          <w:highlight w:val="cyan"/>
        </w:rPr>
        <w:t>Kremlin diplomats</w:t>
      </w:r>
      <w:r w:rsidRPr="00600B82">
        <w:rPr>
          <w:rStyle w:val="StyleUnderline"/>
        </w:rPr>
        <w:t xml:space="preserve"> and imposing new sanctions for alleged Russian interference in the 2020 US elections — to which Russia replied with a tit for tat — came just days after the Pentagon conducted </w:t>
      </w:r>
      <w:r w:rsidRPr="00276039">
        <w:rPr>
          <w:rStyle w:val="StyleUnderline"/>
          <w:highlight w:val="cyan"/>
        </w:rPr>
        <w:t>military drills in the S</w:t>
      </w:r>
      <w:r w:rsidRPr="00600B82">
        <w:rPr>
          <w:rStyle w:val="StyleUnderline"/>
        </w:rPr>
        <w:t xml:space="preserve">outh </w:t>
      </w:r>
      <w:r w:rsidRPr="00276039">
        <w:rPr>
          <w:rStyle w:val="StyleUnderline"/>
          <w:highlight w:val="cyan"/>
        </w:rPr>
        <w:t>C</w:t>
      </w:r>
      <w:r w:rsidRPr="00600B82">
        <w:rPr>
          <w:rStyle w:val="StyleUnderline"/>
        </w:rPr>
        <w:t xml:space="preserve">hina </w:t>
      </w:r>
      <w:r w:rsidRPr="00276039">
        <w:rPr>
          <w:rStyle w:val="StyleUnderline"/>
          <w:highlight w:val="cyan"/>
        </w:rPr>
        <w:t>S</w:t>
      </w:r>
      <w:r w:rsidRPr="00600B82">
        <w:rPr>
          <w:rStyle w:val="StyleUnderline"/>
        </w:rPr>
        <w:t xml:space="preserve">ea. These actions were but the latest escalation of </w:t>
      </w:r>
      <w:r w:rsidRPr="00276039">
        <w:rPr>
          <w:rStyle w:val="StyleUnderline"/>
          <w:highlight w:val="cyan"/>
        </w:rPr>
        <w:t>aggressive posturing</w:t>
      </w:r>
      <w:r w:rsidRPr="00600B82">
        <w:rPr>
          <w:rStyle w:val="StyleUnderline"/>
        </w:rPr>
        <w:t xml:space="preserve"> as Washington ramps up its “New Cold War” against Russia and China, </w:t>
      </w:r>
      <w:r w:rsidRPr="00276039">
        <w:rPr>
          <w:rStyle w:val="StyleUnderline"/>
          <w:highlight w:val="cyan"/>
        </w:rPr>
        <w:t>push</w:t>
      </w:r>
      <w:r w:rsidRPr="00600B82">
        <w:rPr>
          <w:rStyle w:val="StyleUnderline"/>
        </w:rPr>
        <w:t xml:space="preserve">ing the world dangerously </w:t>
      </w:r>
      <w:r w:rsidRPr="00276039">
        <w:rPr>
          <w:rStyle w:val="StyleUnderline"/>
          <w:highlight w:val="cyan"/>
        </w:rPr>
        <w:t>towards</w:t>
      </w:r>
      <w:r w:rsidRPr="00600B82">
        <w:rPr>
          <w:rStyle w:val="StyleUnderline"/>
        </w:rPr>
        <w:t xml:space="preserve"> international political and military </w:t>
      </w:r>
      <w:r w:rsidRPr="00276039">
        <w:rPr>
          <w:rStyle w:val="StyleUnderline"/>
          <w:highlight w:val="cyan"/>
        </w:rPr>
        <w:t>conflagration</w:t>
      </w:r>
      <w:r w:rsidRPr="00600B82">
        <w:rPr>
          <w:rStyle w:val="StyleUnderline"/>
        </w:rPr>
        <w:t>.</w:t>
      </w:r>
      <w:r>
        <w:rPr>
          <w:rStyle w:val="StyleUnderline"/>
        </w:rPr>
        <w:t xml:space="preserve"> </w:t>
      </w:r>
      <w:r w:rsidRPr="00600B82">
        <w:rPr>
          <w:rStyle w:val="StyleUnderline"/>
        </w:rPr>
        <w:t xml:space="preserve">Most observers attribute this US-instigated war to rivalry and competition over hegemony and international economic control. These factors are important, but there is a bigger picture that has been largely overlooked of what </w:t>
      </w:r>
      <w:r w:rsidRPr="00912905">
        <w:rPr>
          <w:rStyle w:val="StyleUnderline"/>
        </w:rPr>
        <w:t>is driving this process: the crisis of global capitalism. This crisis is economic, or structural. One of chronic stagnation in the global economy. But it is also political: a crisis of state legitimacy and capitalist hegemony. The system is moving towards what we call “a general crisis of capitalist rule” as billions of people around the world face uncertain</w:t>
      </w:r>
      <w:r w:rsidRPr="00600B82">
        <w:rPr>
          <w:rStyle w:val="StyleUnderline"/>
        </w:rPr>
        <w:t xml:space="preserve"> struggles for survival and question a system they no longer see as legitimate.</w:t>
      </w:r>
      <w:r>
        <w:rPr>
          <w:rStyle w:val="StyleUnderline"/>
        </w:rPr>
        <w:t xml:space="preserve"> </w:t>
      </w:r>
      <w:r w:rsidRPr="00600B82">
        <w:rPr>
          <w:rStyle w:val="StyleUnderline"/>
        </w:rPr>
        <w:t xml:space="preserve">In the United States, the ruling groups must channel </w:t>
      </w:r>
      <w:r w:rsidRPr="00912905">
        <w:rPr>
          <w:rStyle w:val="StyleUnderline"/>
        </w:rPr>
        <w:t xml:space="preserve">fear over tenuous survival away from the system and towards scapegoated communities, such as immigrants or Asians blamed for the pandemic, and towards external enemies such as China and Russia. At the same time, rising international tensions legitimate expanding military and security budgets and </w:t>
      </w:r>
      <w:proofErr w:type="gramStart"/>
      <w:r w:rsidRPr="00912905">
        <w:rPr>
          <w:rStyle w:val="StyleUnderline"/>
        </w:rPr>
        <w:t>open up</w:t>
      </w:r>
      <w:proofErr w:type="gramEnd"/>
      <w:r w:rsidRPr="00912905">
        <w:rPr>
          <w:rStyle w:val="StyleUnderline"/>
        </w:rPr>
        <w:t xml:space="preserve"> new opportunities for profit making through war, political conflict and repression in the face of stagnation in the civilian economy. All around the world a “people’s spring” has taken off. From Chile to Lebanon</w:t>
      </w:r>
      <w:r w:rsidRPr="00600B82">
        <w:rPr>
          <w:rStyle w:val="StyleUnderline"/>
        </w:rPr>
        <w:t>, Iraq to India, France to the United States, Haiti to Nigeria and South Africa to Colombia, waves of strikes and mass protests have proliferated and, in many instances, appear to be acquiring a radical anti-capitalist character. The ruling groups cannot but be frightened by the rumbling from below. If left unchallenged, the New Cold War will become a cornerstone in the arsenal of US rulers and transnational elites to maintain a grip on power as the crisis deepens.</w:t>
      </w:r>
      <w:r>
        <w:rPr>
          <w:rStyle w:val="StyleUnderline"/>
        </w:rPr>
        <w:t xml:space="preserve"> </w:t>
      </w:r>
      <w:r w:rsidRPr="00600B82">
        <w:rPr>
          <w:rStyle w:val="StyleUnderline"/>
        </w:rPr>
        <w:t>THE CRISIS OF GLOBAL CAPITALISM</w:t>
      </w:r>
      <w:r>
        <w:rPr>
          <w:rStyle w:val="StyleUnderline"/>
        </w:rPr>
        <w:t xml:space="preserve"> </w:t>
      </w:r>
      <w:r w:rsidRPr="00600B82">
        <w:rPr>
          <w:rStyle w:val="StyleUnderline"/>
        </w:rPr>
        <w:t xml:space="preserve">Economically, global </w:t>
      </w:r>
      <w:r w:rsidRPr="00276039">
        <w:rPr>
          <w:rStyle w:val="StyleUnderline"/>
          <w:highlight w:val="cyan"/>
        </w:rPr>
        <w:t>capitalism faces</w:t>
      </w:r>
      <w:r w:rsidRPr="00600B82">
        <w:rPr>
          <w:rStyle w:val="StyleUnderline"/>
        </w:rPr>
        <w:t xml:space="preserve"> what is known in technical language as “</w:t>
      </w:r>
      <w:r w:rsidRPr="00276039">
        <w:rPr>
          <w:rStyle w:val="StyleUnderline"/>
          <w:highlight w:val="cyan"/>
        </w:rPr>
        <w:t>overaccumulation</w:t>
      </w:r>
      <w:r w:rsidRPr="00600B82">
        <w:rPr>
          <w:rStyle w:val="StyleUnderline"/>
        </w:rPr>
        <w:t xml:space="preserve">”: a situation in which </w:t>
      </w:r>
      <w:r w:rsidRPr="00276039">
        <w:rPr>
          <w:rStyle w:val="StyleUnderline"/>
          <w:highlight w:val="cyan"/>
        </w:rPr>
        <w:t>the economy</w:t>
      </w:r>
      <w:r w:rsidRPr="00600B82">
        <w:rPr>
          <w:rStyle w:val="StyleUnderline"/>
        </w:rPr>
        <w:t xml:space="preserve"> has produced — or has the capacity to produce — great quantities of wealth but the market </w:t>
      </w:r>
      <w:r w:rsidRPr="00276039">
        <w:rPr>
          <w:rStyle w:val="StyleUnderline"/>
          <w:highlight w:val="cyan"/>
        </w:rPr>
        <w:t>cannot absorb</w:t>
      </w:r>
      <w:r w:rsidRPr="00600B82">
        <w:rPr>
          <w:rStyle w:val="StyleUnderline"/>
        </w:rPr>
        <w:t xml:space="preserve"> this </w:t>
      </w:r>
      <w:r w:rsidRPr="00276039">
        <w:rPr>
          <w:rStyle w:val="StyleUnderline"/>
          <w:highlight w:val="cyan"/>
        </w:rPr>
        <w:t>wealth because of</w:t>
      </w:r>
      <w:r w:rsidRPr="00600B82">
        <w:rPr>
          <w:rStyle w:val="StyleUnderline"/>
        </w:rPr>
        <w:t xml:space="preserve"> escalating </w:t>
      </w:r>
      <w:r w:rsidRPr="00276039">
        <w:rPr>
          <w:rStyle w:val="StyleUnderline"/>
          <w:highlight w:val="cyan"/>
        </w:rPr>
        <w:t>inequality</w:t>
      </w:r>
      <w:r w:rsidRPr="00600B82">
        <w:rPr>
          <w:rStyle w:val="StyleUnderline"/>
        </w:rPr>
        <w:t xml:space="preserve">. Capitalism by its very nature will produce abundant wealth yet polarize that wealth and generate ever greater levels of social inequality unless offset by redistributive policies. The level of global social polarization and inequality now experienced is without precedent. </w:t>
      </w:r>
      <w:r w:rsidRPr="00276039">
        <w:rPr>
          <w:rStyle w:val="StyleUnderline"/>
          <w:highlight w:val="cyan"/>
        </w:rPr>
        <w:t>In 2018, the richest one percent</w:t>
      </w:r>
      <w:r w:rsidRPr="00600B82">
        <w:rPr>
          <w:rStyle w:val="StyleUnderline"/>
        </w:rPr>
        <w:t xml:space="preserve"> of humanity </w:t>
      </w:r>
      <w:r w:rsidRPr="00276039">
        <w:rPr>
          <w:rStyle w:val="StyleUnderline"/>
          <w:highlight w:val="cyan"/>
        </w:rPr>
        <w:t>controlled more than half</w:t>
      </w:r>
      <w:r w:rsidRPr="00600B82">
        <w:rPr>
          <w:rStyle w:val="StyleUnderline"/>
        </w:rPr>
        <w:t xml:space="preserve"> of </w:t>
      </w:r>
      <w:r w:rsidRPr="00276039">
        <w:rPr>
          <w:rStyle w:val="StyleUnderline"/>
          <w:highlight w:val="cyan"/>
        </w:rPr>
        <w:t>the</w:t>
      </w:r>
      <w:r w:rsidRPr="00600B82">
        <w:rPr>
          <w:rStyle w:val="StyleUnderline"/>
        </w:rPr>
        <w:t xml:space="preserve"> </w:t>
      </w:r>
      <w:r w:rsidRPr="00600B82">
        <w:rPr>
          <w:rStyle w:val="StyleUnderline"/>
        </w:rPr>
        <w:lastRenderedPageBreak/>
        <w:t xml:space="preserve">world’s </w:t>
      </w:r>
      <w:r w:rsidRPr="00276039">
        <w:rPr>
          <w:rStyle w:val="StyleUnderline"/>
          <w:highlight w:val="cyan"/>
        </w:rPr>
        <w:t>wealth</w:t>
      </w:r>
      <w:r w:rsidRPr="00600B82">
        <w:rPr>
          <w:rStyle w:val="StyleUnderline"/>
        </w:rPr>
        <w:t xml:space="preserve"> while </w:t>
      </w:r>
      <w:r w:rsidRPr="00276039">
        <w:rPr>
          <w:rStyle w:val="StyleUnderline"/>
          <w:highlight w:val="cyan"/>
        </w:rPr>
        <w:t>the bottom 80 percent had</w:t>
      </w:r>
      <w:r w:rsidRPr="00600B82">
        <w:rPr>
          <w:rStyle w:val="StyleUnderline"/>
        </w:rPr>
        <w:t xml:space="preserve"> to make do with just </w:t>
      </w:r>
      <w:r w:rsidRPr="00276039">
        <w:rPr>
          <w:rStyle w:val="StyleUnderline"/>
          <w:highlight w:val="cyan"/>
        </w:rPr>
        <w:t>five percent</w:t>
      </w:r>
      <w:r w:rsidRPr="00600B82">
        <w:rPr>
          <w:rStyle w:val="StyleUnderline"/>
        </w:rPr>
        <w:t>.</w:t>
      </w:r>
      <w:r>
        <w:t xml:space="preserve"> </w:t>
      </w:r>
      <w:r w:rsidRPr="00600B82">
        <w:rPr>
          <w:rStyle w:val="StyleUnderline"/>
        </w:rPr>
        <w:t>Such inequalities end up undermining the stability of the system as the gap grows between what is — or could be — produced and what the market can absorb. The extreme concentration of the planet’s wealth in the hands of the few and the accelerated impoverishment and dispossession of the majority means that the transnational capitalist class, or TCC, has increasing difficulty in finding productive outlets to unload enormous amounts of surplus it accumulated.</w:t>
      </w:r>
      <w:r>
        <w:t xml:space="preserve"> </w:t>
      </w:r>
      <w:r w:rsidRPr="00276039">
        <w:rPr>
          <w:rStyle w:val="StyleUnderline"/>
          <w:highlight w:val="cyan"/>
        </w:rPr>
        <w:t>The more</w:t>
      </w:r>
      <w:r w:rsidRPr="00106FC8">
        <w:rPr>
          <w:rStyle w:val="StyleUnderline"/>
        </w:rPr>
        <w:t xml:space="preserve"> global </w:t>
      </w:r>
      <w:r w:rsidRPr="00276039">
        <w:rPr>
          <w:rStyle w:val="StyleUnderline"/>
          <w:highlight w:val="cyan"/>
        </w:rPr>
        <w:t>inequalities expand, the more constricted the</w:t>
      </w:r>
      <w:r w:rsidRPr="00106FC8">
        <w:rPr>
          <w:rStyle w:val="StyleUnderline"/>
        </w:rPr>
        <w:t xml:space="preserve"> world </w:t>
      </w:r>
      <w:r w:rsidRPr="00276039">
        <w:rPr>
          <w:rStyle w:val="StyleUnderline"/>
          <w:highlight w:val="cyan"/>
        </w:rPr>
        <w:t>market becomes</w:t>
      </w:r>
      <w:r w:rsidRPr="00106FC8">
        <w:rPr>
          <w:rStyle w:val="StyleUnderline"/>
        </w:rPr>
        <w:t xml:space="preserve"> and the more the system faces a structural crisis of overaccumulation. If left unchecked, expanding social </w:t>
      </w:r>
      <w:r w:rsidRPr="00276039">
        <w:rPr>
          <w:rStyle w:val="StyleUnderline"/>
          <w:highlight w:val="cyan"/>
        </w:rPr>
        <w:t>polarization results in</w:t>
      </w:r>
      <w:r w:rsidRPr="00106FC8">
        <w:rPr>
          <w:rStyle w:val="StyleUnderline"/>
        </w:rPr>
        <w:t xml:space="preserve"> crisis — in </w:t>
      </w:r>
      <w:r w:rsidRPr="00276039">
        <w:rPr>
          <w:rStyle w:val="StyleUnderline"/>
          <w:highlight w:val="cyan"/>
        </w:rPr>
        <w:t xml:space="preserve">stagnation, recessions, depressions, social </w:t>
      </w:r>
      <w:proofErr w:type="gramStart"/>
      <w:r w:rsidRPr="00276039">
        <w:rPr>
          <w:rStyle w:val="StyleUnderline"/>
          <w:highlight w:val="cyan"/>
        </w:rPr>
        <w:t>upheavals</w:t>
      </w:r>
      <w:proofErr w:type="gramEnd"/>
      <w:r w:rsidRPr="00276039">
        <w:rPr>
          <w:rStyle w:val="StyleUnderline"/>
          <w:highlight w:val="cyan"/>
        </w:rPr>
        <w:t xml:space="preserve"> and war</w:t>
      </w:r>
      <w:r w:rsidRPr="00106FC8">
        <w:rPr>
          <w:rStyle w:val="StyleUnderline"/>
        </w:rPr>
        <w:t xml:space="preserve"> — just what we are experiencing right now.</w:t>
      </w:r>
      <w:r>
        <w:rPr>
          <w:rStyle w:val="StyleUnderline"/>
        </w:rPr>
        <w:t xml:space="preserve"> </w:t>
      </w:r>
      <w:r w:rsidRPr="00106FC8">
        <w:rPr>
          <w:rStyle w:val="StyleUnderline"/>
        </w:rPr>
        <w:t xml:space="preserve">Contrary to mainstream accounts, </w:t>
      </w:r>
      <w:r w:rsidRPr="00276039">
        <w:rPr>
          <w:rStyle w:val="StyleUnderline"/>
          <w:highlight w:val="cyan"/>
        </w:rPr>
        <w:t>the</w:t>
      </w:r>
      <w:r w:rsidRPr="00106FC8">
        <w:rPr>
          <w:rStyle w:val="StyleUnderline"/>
        </w:rPr>
        <w:t xml:space="preserve"> coronavirus </w:t>
      </w:r>
      <w:r w:rsidRPr="00276039">
        <w:rPr>
          <w:rStyle w:val="StyleUnderline"/>
          <w:highlight w:val="cyan"/>
        </w:rPr>
        <w:t>pandemic did not cause the crisis</w:t>
      </w:r>
      <w:r w:rsidRPr="00106FC8">
        <w:rPr>
          <w:rStyle w:val="StyleUnderline"/>
        </w:rPr>
        <w:t xml:space="preserve"> of global capitalism, for this was already upon us. </w:t>
      </w:r>
      <w:r w:rsidRPr="00470746">
        <w:rPr>
          <w:rStyle w:val="StyleUnderline"/>
        </w:rPr>
        <w:t xml:space="preserve">On the eve of the pandemic, </w:t>
      </w:r>
      <w:r w:rsidRPr="00276039">
        <w:rPr>
          <w:rStyle w:val="StyleUnderline"/>
          <w:highlight w:val="cyan"/>
        </w:rPr>
        <w:t>growth</w:t>
      </w:r>
      <w:r w:rsidRPr="00106FC8">
        <w:rPr>
          <w:rStyle w:val="StyleUnderline"/>
        </w:rPr>
        <w:t xml:space="preserve"> in the EU countries </w:t>
      </w:r>
      <w:r w:rsidRPr="00276039">
        <w:rPr>
          <w:rStyle w:val="StyleUnderline"/>
          <w:highlight w:val="cyan"/>
        </w:rPr>
        <w:t>had already shrunk to zero</w:t>
      </w:r>
      <w:r w:rsidRPr="00106FC8">
        <w:rPr>
          <w:rStyle w:val="StyleUnderline"/>
        </w:rPr>
        <w:t xml:space="preserve">, much of Latin America and sub-Sahara Africa was in recession, </w:t>
      </w:r>
      <w:r w:rsidRPr="00470746">
        <w:rPr>
          <w:rStyle w:val="StyleUnderline"/>
        </w:rPr>
        <w:t>growth rates in Asia were steadily declining</w:t>
      </w:r>
      <w:r w:rsidRPr="00106FC8">
        <w:rPr>
          <w:rStyle w:val="StyleUnderline"/>
        </w:rPr>
        <w:t xml:space="preserve">, </w:t>
      </w:r>
      <w:r w:rsidRPr="00470746">
        <w:rPr>
          <w:rStyle w:val="StyleUnderline"/>
        </w:rPr>
        <w:t xml:space="preserve">and North America faced a slowdown. The writing was on the wall. The contagion was but the spark </w:t>
      </w:r>
      <w:r w:rsidRPr="00912905">
        <w:rPr>
          <w:rStyle w:val="StyleUnderline"/>
        </w:rPr>
        <w:t>that ignited the combustible of a global economy that never fully recovered from the 2008 financial collapse and had been teetering on the brink of renewed crisis ever since.</w:t>
      </w:r>
      <w:r w:rsidRPr="00912905">
        <w:t xml:space="preserve"> </w:t>
      </w:r>
      <w:r w:rsidRPr="00912905">
        <w:rPr>
          <w:rStyle w:val="StyleUnderline"/>
        </w:rPr>
        <w:t xml:space="preserve">Even if there is a momentary recovery as the world slowly emerges from the pandemic, global capitalism will remain mired in this structural crisis of overaccumulation. In the years leading up to the pandemic there was a steady rise in underutilized capacity and a slowdown in industrial production around the world. The surplus of accumulated capital with nowhere to go expanded rapidly. Transnational corporations recorded record profits during the 2010s </w:t>
      </w:r>
      <w:proofErr w:type="gramStart"/>
      <w:r w:rsidRPr="00912905">
        <w:rPr>
          <w:rStyle w:val="StyleUnderline"/>
        </w:rPr>
        <w:t>at the same time that</w:t>
      </w:r>
      <w:proofErr w:type="gramEnd"/>
      <w:r w:rsidRPr="00912905">
        <w:rPr>
          <w:rStyle w:val="StyleUnderline"/>
        </w:rPr>
        <w:t xml:space="preserve"> corporate investment declined.</w:t>
      </w:r>
      <w:r>
        <w:rPr>
          <w:rStyle w:val="StyleUnderline"/>
        </w:rPr>
        <w:t xml:space="preserve"> </w:t>
      </w:r>
      <w:r w:rsidRPr="00A12B8C">
        <w:rPr>
          <w:rStyle w:val="StyleUnderline"/>
        </w:rPr>
        <w:t>The total cash held in reserves of the world’s 2,000 biggest non-financial corporations increased from $6.6 trillion in 2010 to $14.2 trillion in 2020 — considerably more than the foreign exchange reserves of the world’s central governments — as the global economy stagnated. Wild financial speculation and mounting government corporate, and consumer debt drove growth in the first two decades of the 21st century, but these are temporary and unsustainable solutions to long-term stagnation.</w:t>
      </w:r>
      <w:r>
        <w:rPr>
          <w:rStyle w:val="StyleUnderline"/>
        </w:rPr>
        <w:t xml:space="preserve"> </w:t>
      </w:r>
      <w:r w:rsidRPr="00A12B8C">
        <w:rPr>
          <w:rStyle w:val="StyleUnderline"/>
        </w:rPr>
        <w:t>THE GLOBAL WAR ECONOMY</w:t>
      </w:r>
      <w:r>
        <w:rPr>
          <w:rStyle w:val="StyleUnderline"/>
        </w:rPr>
        <w:t xml:space="preserve"> </w:t>
      </w:r>
      <w:r w:rsidRPr="00600B82">
        <w:t xml:space="preserve">As I showed in my 2020 book, The Global Police State, </w:t>
      </w:r>
      <w:r w:rsidRPr="00276039">
        <w:rPr>
          <w:rStyle w:val="StyleUnderline"/>
          <w:highlight w:val="cyan"/>
        </w:rPr>
        <w:t>the global economy has become</w:t>
      </w:r>
      <w:r w:rsidRPr="00A12B8C">
        <w:rPr>
          <w:rStyle w:val="StyleUnderline"/>
        </w:rPr>
        <w:t xml:space="preserve"> ever more </w:t>
      </w:r>
      <w:r w:rsidRPr="00276039">
        <w:rPr>
          <w:rStyle w:val="StyleUnderline"/>
          <w:highlight w:val="cyan"/>
        </w:rPr>
        <w:t>dependent on</w:t>
      </w:r>
      <w:r w:rsidRPr="00A12B8C">
        <w:rPr>
          <w:rStyle w:val="StyleUnderline"/>
        </w:rPr>
        <w:t xml:space="preserve"> the development and deployment of systems of </w:t>
      </w:r>
      <w:r w:rsidRPr="00276039">
        <w:rPr>
          <w:rStyle w:val="StyleUnderline"/>
          <w:highlight w:val="cyan"/>
        </w:rPr>
        <w:t xml:space="preserve">warfare, social </w:t>
      </w:r>
      <w:proofErr w:type="gramStart"/>
      <w:r w:rsidRPr="00276039">
        <w:rPr>
          <w:rStyle w:val="StyleUnderline"/>
          <w:highlight w:val="cyan"/>
        </w:rPr>
        <w:t>control</w:t>
      </w:r>
      <w:proofErr w:type="gramEnd"/>
      <w:r w:rsidRPr="00276039">
        <w:rPr>
          <w:rStyle w:val="StyleUnderline"/>
          <w:highlight w:val="cyan"/>
        </w:rPr>
        <w:t xml:space="preserve"> and repression</w:t>
      </w:r>
      <w:r w:rsidRPr="00912905">
        <w:rPr>
          <w:rStyle w:val="StyleUnderline"/>
        </w:rPr>
        <w:t xml:space="preserve"> simply as a means of making profit and continuing to accumulate capital in the</w:t>
      </w:r>
      <w:r w:rsidRPr="00A12B8C">
        <w:rPr>
          <w:rStyle w:val="StyleUnderline"/>
        </w:rPr>
        <w:t xml:space="preserve"> face of chronic stagnation and saturation of global markets. This is known as “militarized accumulation” and refers to a situation in which a global war economy relies on perpetual state organized war making, social control and repression — driven now by new digital technologies — </w:t>
      </w:r>
      <w:proofErr w:type="gramStart"/>
      <w:r w:rsidRPr="00A12B8C">
        <w:rPr>
          <w:rStyle w:val="StyleUnderline"/>
        </w:rPr>
        <w:t>in order to</w:t>
      </w:r>
      <w:proofErr w:type="gramEnd"/>
      <w:r w:rsidRPr="00A12B8C">
        <w:rPr>
          <w:rStyle w:val="StyleUnderline"/>
        </w:rPr>
        <w:t xml:space="preserve"> sustain </w:t>
      </w:r>
      <w:r w:rsidRPr="00912905">
        <w:rPr>
          <w:rStyle w:val="StyleUnderline"/>
        </w:rPr>
        <w:t>the process of capital accumulation.</w:t>
      </w:r>
      <w:r w:rsidRPr="00912905">
        <w:t xml:space="preserve"> </w:t>
      </w:r>
      <w:r w:rsidRPr="00912905">
        <w:rPr>
          <w:rStyle w:val="StyleUnderline"/>
        </w:rPr>
        <w:t xml:space="preserve">The events of September 11, </w:t>
      </w:r>
      <w:proofErr w:type="gramStart"/>
      <w:r w:rsidRPr="00912905">
        <w:rPr>
          <w:rStyle w:val="StyleUnderline"/>
        </w:rPr>
        <w:t>2001</w:t>
      </w:r>
      <w:proofErr w:type="gramEnd"/>
      <w:r w:rsidRPr="00912905">
        <w:rPr>
          <w:rStyle w:val="StyleUnderline"/>
        </w:rPr>
        <w:t xml:space="preserve"> marked the start of an era of a permanent global war in which logistics, warfare, intelligence, repression, surveillance and even military personnel are more and more the privatized domain of transnational capital. The </w:t>
      </w:r>
      <w:r w:rsidRPr="00276039">
        <w:rPr>
          <w:rStyle w:val="StyleUnderline"/>
          <w:highlight w:val="cyan"/>
        </w:rPr>
        <w:t>Pentagon budget increased 91 percent</w:t>
      </w:r>
      <w:r w:rsidRPr="00912905">
        <w:rPr>
          <w:rStyle w:val="StyleUnderline"/>
        </w:rPr>
        <w:t xml:space="preserve"> in real terms between 1998 and 2011, while worldwide</w:t>
      </w:r>
      <w:r w:rsidRPr="00A12B8C">
        <w:rPr>
          <w:rStyle w:val="StyleUnderline"/>
        </w:rPr>
        <w:t xml:space="preserve">, </w:t>
      </w:r>
      <w:r w:rsidRPr="00276039">
        <w:rPr>
          <w:rStyle w:val="StyleUnderline"/>
          <w:highlight w:val="cyan"/>
        </w:rPr>
        <w:t>total</w:t>
      </w:r>
      <w:r w:rsidRPr="00912905">
        <w:rPr>
          <w:rStyle w:val="StyleUnderline"/>
        </w:rPr>
        <w:t xml:space="preserve"> state </w:t>
      </w:r>
      <w:r w:rsidRPr="00276039">
        <w:rPr>
          <w:rStyle w:val="StyleUnderline"/>
          <w:highlight w:val="cyan"/>
        </w:rPr>
        <w:t>military budgets</w:t>
      </w:r>
      <w:r w:rsidRPr="00A12B8C">
        <w:rPr>
          <w:rStyle w:val="StyleUnderline"/>
        </w:rPr>
        <w:t xml:space="preserve"> outlays </w:t>
      </w:r>
      <w:r w:rsidRPr="00276039">
        <w:rPr>
          <w:rStyle w:val="StyleUnderline"/>
          <w:highlight w:val="cyan"/>
        </w:rPr>
        <w:t>grew by 50 percent</w:t>
      </w:r>
      <w:r w:rsidRPr="00912905">
        <w:rPr>
          <w:rStyle w:val="StyleUnderline"/>
        </w:rPr>
        <w:t xml:space="preserve"> from 2006 to 2015, from $1.4 trillion</w:t>
      </w:r>
      <w:r w:rsidRPr="00A12B8C">
        <w:rPr>
          <w:rStyle w:val="StyleUnderline"/>
        </w:rPr>
        <w:t xml:space="preserve"> to more than $2 trillion, </w:t>
      </w:r>
      <w:r w:rsidRPr="00912905">
        <w:rPr>
          <w:rStyle w:val="StyleUnderline"/>
        </w:rPr>
        <w:t xml:space="preserve">although this figure did not </w:t>
      </w:r>
      <w:proofErr w:type="gramStart"/>
      <w:r w:rsidRPr="00912905">
        <w:rPr>
          <w:rStyle w:val="StyleUnderline"/>
        </w:rPr>
        <w:t>take into account</w:t>
      </w:r>
      <w:proofErr w:type="gramEnd"/>
      <w:r w:rsidRPr="00912905">
        <w:rPr>
          <w:rStyle w:val="StyleUnderline"/>
        </w:rPr>
        <w:t xml:space="preserve"> the hundreds of billions of dollars spent on intelligence, contingency operations, policing, bogus wars against immigrants, terrorism and drugs, and “homeland security.” During this time, military-industrial complex </w:t>
      </w:r>
      <w:r w:rsidRPr="00276039">
        <w:rPr>
          <w:rStyle w:val="StyleUnderline"/>
          <w:highlight w:val="cyan"/>
        </w:rPr>
        <w:t>profits quadrupled</w:t>
      </w:r>
      <w:r w:rsidRPr="00912905">
        <w:rPr>
          <w:rStyle w:val="StyleUnderline"/>
        </w:rPr>
        <w:t>. But focusing just on state military budgets only gives us a part</w:t>
      </w:r>
      <w:r w:rsidRPr="00CA34BB">
        <w:rPr>
          <w:rStyle w:val="StyleUnderline"/>
        </w:rPr>
        <w:t xml:space="preserve"> of the picture of the global war economy. The various wars, conflicts and campaigns of social control and repression around the world involve the fusion of private </w:t>
      </w:r>
      <w:r w:rsidRPr="00CA34BB">
        <w:rPr>
          <w:rStyle w:val="StyleUnderline"/>
        </w:rPr>
        <w:lastRenderedPageBreak/>
        <w:t xml:space="preserve">accumulation with state militarization. In this relationship, </w:t>
      </w:r>
      <w:r w:rsidRPr="00276039">
        <w:rPr>
          <w:rStyle w:val="StyleUnderline"/>
          <w:highlight w:val="cyan"/>
        </w:rPr>
        <w:t>the state facilitates</w:t>
      </w:r>
      <w:r w:rsidRPr="00CA34BB">
        <w:rPr>
          <w:rStyle w:val="StyleUnderline"/>
        </w:rPr>
        <w:t xml:space="preserve"> the </w:t>
      </w:r>
      <w:r w:rsidRPr="00276039">
        <w:rPr>
          <w:rStyle w:val="StyleUnderline"/>
          <w:highlight w:val="cyan"/>
        </w:rPr>
        <w:t>expansion of</w:t>
      </w:r>
      <w:r w:rsidRPr="00912905">
        <w:rPr>
          <w:rStyle w:val="StyleUnderline"/>
        </w:rPr>
        <w:t xml:space="preserve"> opportunities for private </w:t>
      </w:r>
      <w:r w:rsidRPr="00276039">
        <w:rPr>
          <w:rStyle w:val="StyleUnderline"/>
          <w:highlight w:val="cyan"/>
        </w:rPr>
        <w:t>capital</w:t>
      </w:r>
      <w:r w:rsidRPr="00912905">
        <w:rPr>
          <w:rStyle w:val="StyleUnderline"/>
        </w:rPr>
        <w:t xml:space="preserve"> to accumulate </w:t>
      </w:r>
      <w:r w:rsidRPr="00276039">
        <w:rPr>
          <w:rStyle w:val="StyleUnderline"/>
          <w:highlight w:val="cyan"/>
        </w:rPr>
        <w:t>through militarization</w:t>
      </w:r>
      <w:r w:rsidRPr="00CA34BB">
        <w:rPr>
          <w:rStyle w:val="StyleUnderline"/>
        </w:rPr>
        <w:t>, such as by facilitating global weapons sales by military-industrial-security firms, the amounts of which have reached unprecedented levels. Global weapons sales by the top 100 weapons manufacturers and military service companies increased by 38 percent between 2002 and 2016.</w:t>
      </w:r>
      <w:r>
        <w:rPr>
          <w:rStyle w:val="StyleUnderline"/>
        </w:rPr>
        <w:t xml:space="preserve"> </w:t>
      </w:r>
      <w:r w:rsidRPr="00CA34BB">
        <w:rPr>
          <w:rStyle w:val="StyleUnderline"/>
        </w:rPr>
        <w:t>By 2018, private for-profit military companies employed some 15 million people around the world, while another 20 million people worked in private security worldwide. The private security (policing) business is one of the fastest growing economic sectors in many countries and has come to dwarf public security around the world. The amount spent on private security in 2003, the year of the invasion of Iraq, was 73 percent higher than that spent in the public sphere, and three times as many persons were employed in private forces as in official law enforcement agencies. In half of the world’s countries, private security agents outnumber police officers.</w:t>
      </w:r>
      <w:r>
        <w:rPr>
          <w:rStyle w:val="StyleUnderline"/>
        </w:rPr>
        <w:t xml:space="preserve"> </w:t>
      </w:r>
      <w:r w:rsidRPr="00CA34BB">
        <w:rPr>
          <w:rStyle w:val="StyleUnderline"/>
        </w:rPr>
        <w:t xml:space="preserve">These corporate soldiers and police were deployed to guard corporate property, provide personal security for TCC executives and their families, collect data, conduct police, paramilitary, </w:t>
      </w:r>
      <w:proofErr w:type="gramStart"/>
      <w:r w:rsidRPr="00CA34BB">
        <w:rPr>
          <w:rStyle w:val="StyleUnderline"/>
        </w:rPr>
        <w:t>counterinsurgency</w:t>
      </w:r>
      <w:proofErr w:type="gramEnd"/>
      <w:r w:rsidRPr="00CA34BB">
        <w:rPr>
          <w:rStyle w:val="StyleUnderline"/>
        </w:rPr>
        <w:t xml:space="preserve"> and surveillance operations, carry out mass crowd control and repression of protesters, run private detention and interrogation facilities, manage prisons </w:t>
      </w:r>
      <w:r w:rsidRPr="00D52137">
        <w:rPr>
          <w:rStyle w:val="StyleUnderline"/>
        </w:rPr>
        <w:t>and participate in outright warfare.</w:t>
      </w:r>
      <w:r>
        <w:rPr>
          <w:rStyle w:val="StyleUnderline"/>
        </w:rPr>
        <w:t xml:space="preserve"> </w:t>
      </w:r>
      <w:r w:rsidRPr="00CA34BB">
        <w:rPr>
          <w:rStyle w:val="StyleUnderline"/>
        </w:rPr>
        <w:t xml:space="preserve">In 2018, President Trump announced with much fanfare the creation of a sixth military service, the “space force.” The corporate media duly towed the official line that this force was needed to face expanding threats to the United States. What went less reported is that a small group of former government officials with deep ties to the aerospace industry had pushed behind the scenes for its creation </w:t>
      </w:r>
      <w:proofErr w:type="gramStart"/>
      <w:r w:rsidRPr="00CA34BB">
        <w:rPr>
          <w:rStyle w:val="StyleUnderline"/>
        </w:rPr>
        <w:t>as a way to</w:t>
      </w:r>
      <w:proofErr w:type="gramEnd"/>
      <w:r w:rsidRPr="00CA34BB">
        <w:rPr>
          <w:rStyle w:val="StyleUnderline"/>
        </w:rPr>
        <w:t xml:space="preserve"> hype military spending on satellites and other space systems.</w:t>
      </w:r>
      <w:r>
        <w:rPr>
          <w:rStyle w:val="StyleUnderline"/>
        </w:rPr>
        <w:t xml:space="preserve"> </w:t>
      </w:r>
      <w:r w:rsidRPr="00CA34BB">
        <w:rPr>
          <w:rStyle w:val="StyleUnderline"/>
        </w:rPr>
        <w:t>In February of this year, the Federation of American Scientists reported that military-industrial complex lobbying is responsible for the decision by the US government to invest at least $100 billion to beef up its nuclear stockpile. The Biden administration announced in early April to much acclaim that it would pull all US troops out of Afghanistan. While US service troops in that country number 2,500, these pale in comparison with the more than 18,000 contractors that US government has hired to do its bidding in the country, including at least 5,000 corporate soldiers that will remain.</w:t>
      </w:r>
      <w:r>
        <w:rPr>
          <w:rStyle w:val="StyleUnderline"/>
        </w:rPr>
        <w:t xml:space="preserve"> </w:t>
      </w:r>
      <w:r w:rsidRPr="00CA34BB">
        <w:rPr>
          <w:rStyle w:val="StyleUnderline"/>
        </w:rPr>
        <w:t xml:space="preserve">The so-called wars on drugs and terrorism, the </w:t>
      </w:r>
      <w:r w:rsidRPr="00276039">
        <w:rPr>
          <w:rStyle w:val="StyleUnderline"/>
          <w:highlight w:val="cyan"/>
        </w:rPr>
        <w:t>undeclared wars</w:t>
      </w:r>
      <w:r w:rsidRPr="00CA34BB">
        <w:rPr>
          <w:rStyle w:val="StyleUnderline"/>
        </w:rPr>
        <w:t xml:space="preserve"> on immigrants, </w:t>
      </w:r>
      <w:proofErr w:type="gramStart"/>
      <w:r w:rsidRPr="00CA34BB">
        <w:rPr>
          <w:rStyle w:val="StyleUnderline"/>
        </w:rPr>
        <w:t>refugees</w:t>
      </w:r>
      <w:proofErr w:type="gramEnd"/>
      <w:r w:rsidRPr="00CA34BB">
        <w:rPr>
          <w:rStyle w:val="StyleUnderline"/>
        </w:rPr>
        <w:t xml:space="preserve"> and gangs — and poor, dark-skinned and working-class youth more generally — the construction of border walls</w:t>
      </w:r>
      <w:r w:rsidRPr="00912905">
        <w:rPr>
          <w:rStyle w:val="StyleUnderline"/>
        </w:rPr>
        <w:t>, immigrant detention centers, prison-industrial complexes, systems of mass surveillance and the spread of private security guard and mercenary companies, have all become major sources of profit-making and th</w:t>
      </w:r>
      <w:r w:rsidRPr="00CA34BB">
        <w:rPr>
          <w:rStyle w:val="StyleUnderline"/>
        </w:rPr>
        <w:t xml:space="preserve">ey </w:t>
      </w:r>
      <w:r w:rsidRPr="00276039">
        <w:rPr>
          <w:rStyle w:val="StyleUnderline"/>
          <w:highlight w:val="cyan"/>
        </w:rPr>
        <w:t>will become more important</w:t>
      </w:r>
      <w:r w:rsidRPr="00CA34BB">
        <w:rPr>
          <w:rStyle w:val="StyleUnderline"/>
        </w:rPr>
        <w:t xml:space="preserve"> to the system as stagnation becomes the new normal. In sum, the global police state is big business at a time when other opportunities for transnational corporate profit-making are limited.</w:t>
      </w:r>
      <w:r>
        <w:rPr>
          <w:rStyle w:val="StyleUnderline"/>
        </w:rPr>
        <w:t xml:space="preserve"> </w:t>
      </w:r>
      <w:r w:rsidRPr="00CA34BB">
        <w:rPr>
          <w:rStyle w:val="StyleUnderline"/>
        </w:rPr>
        <w:t>But if corporate profit, and not an external threat, is the reason for expanding the US state and corporate war machine and the global police state, this must still be justified to the public. The official state propaganda narrative about the “New Cold War” serves this purpose.</w:t>
      </w:r>
      <w:r>
        <w:rPr>
          <w:rStyle w:val="StyleUnderline"/>
        </w:rPr>
        <w:t xml:space="preserve"> </w:t>
      </w:r>
      <w:r w:rsidRPr="00CA34BB">
        <w:rPr>
          <w:rStyle w:val="StyleUnderline"/>
        </w:rPr>
        <w:t>CONJURING UP EXTERNAL ENEMIES</w:t>
      </w:r>
      <w:r>
        <w:rPr>
          <w:rStyle w:val="StyleUnderline"/>
        </w:rPr>
        <w:t xml:space="preserve"> </w:t>
      </w:r>
      <w:r w:rsidRPr="00CA34BB">
        <w:rPr>
          <w:rStyle w:val="StyleUnderline"/>
        </w:rPr>
        <w:t xml:space="preserve">There is another dynamic at work in explaining the New Cold War: the crisis of state legitimacy and capitalist hegemony. </w:t>
      </w:r>
      <w:r w:rsidRPr="00276039">
        <w:rPr>
          <w:rStyle w:val="StyleUnderline"/>
          <w:highlight w:val="cyan"/>
        </w:rPr>
        <w:t>International tensions derive from</w:t>
      </w:r>
      <w:r w:rsidRPr="00CA34BB">
        <w:rPr>
          <w:rStyle w:val="StyleUnderline"/>
        </w:rPr>
        <w:t xml:space="preserve"> the acute </w:t>
      </w:r>
      <w:r w:rsidRPr="00276039">
        <w:rPr>
          <w:rStyle w:val="StyleUnderline"/>
          <w:highlight w:val="cyan"/>
        </w:rPr>
        <w:t>political contradiction</w:t>
      </w:r>
      <w:r w:rsidRPr="00912905">
        <w:rPr>
          <w:rStyle w:val="StyleUnderline"/>
        </w:rPr>
        <w:t xml:space="preserve"> in</w:t>
      </w:r>
      <w:r w:rsidRPr="00CA34BB">
        <w:rPr>
          <w:rStyle w:val="StyleUnderline"/>
        </w:rPr>
        <w:t xml:space="preserve"> global </w:t>
      </w:r>
      <w:r w:rsidRPr="00276039">
        <w:rPr>
          <w:rStyle w:val="StyleUnderline"/>
          <w:highlight w:val="cyan"/>
        </w:rPr>
        <w:t>capitalism</w:t>
      </w:r>
      <w:r w:rsidRPr="00CA34BB">
        <w:rPr>
          <w:rStyle w:val="StyleUnderline"/>
        </w:rPr>
        <w:t xml:space="preserve"> in which economic globalization takes places within a nation-state-based system of political authority. To put this in technical terms, there is a contradiction between the accumulation function and the legitimacy function of states. That is, states face a contradiction between the need to promote transnational capital accumulation in their individual national territories and their need to </w:t>
      </w:r>
      <w:r w:rsidRPr="00CA34BB">
        <w:rPr>
          <w:rStyle w:val="StyleUnderline"/>
        </w:rPr>
        <w:lastRenderedPageBreak/>
        <w:t>achieve political legitimacy and stabilize the domestic social order.</w:t>
      </w:r>
      <w:r>
        <w:t xml:space="preserve"> </w:t>
      </w:r>
      <w:r w:rsidRPr="00276039">
        <w:rPr>
          <w:rStyle w:val="StyleUnderline"/>
          <w:highlight w:val="cyan"/>
        </w:rPr>
        <w:t>Attracting transnational</w:t>
      </w:r>
      <w:r w:rsidRPr="00CA34BB">
        <w:rPr>
          <w:rStyle w:val="StyleUnderline"/>
        </w:rPr>
        <w:t xml:space="preserve"> corporate and financial </w:t>
      </w:r>
      <w:r w:rsidRPr="00276039">
        <w:rPr>
          <w:rStyle w:val="StyleUnderline"/>
          <w:highlight w:val="cyan"/>
        </w:rPr>
        <w:t>investments</w:t>
      </w:r>
      <w:r w:rsidRPr="00CA34BB">
        <w:rPr>
          <w:rStyle w:val="StyleUnderline"/>
        </w:rPr>
        <w:t xml:space="preserve"> to the national territory </w:t>
      </w:r>
      <w:r w:rsidRPr="00276039">
        <w:rPr>
          <w:rStyle w:val="StyleUnderline"/>
          <w:highlight w:val="cyan"/>
        </w:rPr>
        <w:t>requires</w:t>
      </w:r>
      <w:r w:rsidRPr="00CA34BB">
        <w:rPr>
          <w:rStyle w:val="StyleUnderline"/>
        </w:rPr>
        <w:t xml:space="preserve"> providing capital with all </w:t>
      </w:r>
      <w:r w:rsidRPr="00276039">
        <w:rPr>
          <w:rStyle w:val="StyleUnderline"/>
        </w:rPr>
        <w:t xml:space="preserve">the incentives associated with </w:t>
      </w:r>
      <w:r w:rsidRPr="00276039">
        <w:rPr>
          <w:rStyle w:val="StyleUnderline"/>
          <w:highlight w:val="cyan"/>
        </w:rPr>
        <w:t>neoliberalism</w:t>
      </w:r>
      <w:r w:rsidRPr="00276039">
        <w:rPr>
          <w:rStyle w:val="StyleUnderline"/>
        </w:rPr>
        <w:t>, such as downward pressure on wages, union busting, deregulation, low or no taxes, privatization, investment subsidies, fiscal au</w:t>
      </w:r>
      <w:r w:rsidRPr="00D52137">
        <w:rPr>
          <w:rStyle w:val="StyleUnderline"/>
        </w:rPr>
        <w:t>sterity</w:t>
      </w:r>
      <w:r w:rsidRPr="00CA34BB">
        <w:rPr>
          <w:rStyle w:val="StyleUnderline"/>
        </w:rPr>
        <w:t xml:space="preserve"> </w:t>
      </w:r>
      <w:r w:rsidRPr="00276039">
        <w:rPr>
          <w:rStyle w:val="StyleUnderline"/>
        </w:rPr>
        <w:t xml:space="preserve">and on so. </w:t>
      </w:r>
      <w:r w:rsidRPr="00276039">
        <w:rPr>
          <w:rStyle w:val="StyleUnderline"/>
          <w:highlight w:val="cyan"/>
        </w:rPr>
        <w:t>The result is</w:t>
      </w:r>
      <w:r w:rsidRPr="00CA34BB">
        <w:rPr>
          <w:rStyle w:val="StyleUnderline"/>
        </w:rPr>
        <w:t xml:space="preserve"> rising </w:t>
      </w:r>
      <w:r w:rsidRPr="00276039">
        <w:rPr>
          <w:rStyle w:val="StyleUnderline"/>
          <w:highlight w:val="cyan"/>
        </w:rPr>
        <w:t>inequality</w:t>
      </w:r>
      <w:r w:rsidRPr="00276039">
        <w:rPr>
          <w:rStyle w:val="StyleUnderline"/>
        </w:rPr>
        <w:t xml:space="preserve">, </w:t>
      </w:r>
      <w:proofErr w:type="gramStart"/>
      <w:r w:rsidRPr="00276039">
        <w:rPr>
          <w:rStyle w:val="StyleUnderline"/>
        </w:rPr>
        <w:t>impoverishment</w:t>
      </w:r>
      <w:proofErr w:type="gramEnd"/>
      <w:r w:rsidRPr="00276039">
        <w:rPr>
          <w:rStyle w:val="StyleUnderline"/>
        </w:rPr>
        <w:t xml:space="preserve"> </w:t>
      </w:r>
      <w:r w:rsidRPr="00276039">
        <w:rPr>
          <w:rStyle w:val="StyleUnderline"/>
          <w:highlight w:val="cyan"/>
        </w:rPr>
        <w:t>and insecurity</w:t>
      </w:r>
      <w:r w:rsidRPr="00CA34BB">
        <w:rPr>
          <w:rStyle w:val="StyleUnderline"/>
        </w:rPr>
        <w:t xml:space="preserve"> for working and popular classes; precisely the conditions that throw states into crises of legitimacy, destabilize national political systems and jeopardize elite control.</w:t>
      </w:r>
      <w:r>
        <w:rPr>
          <w:rStyle w:val="StyleUnderline"/>
        </w:rPr>
        <w:t xml:space="preserve"> </w:t>
      </w:r>
      <w:r w:rsidRPr="00CA34BB">
        <w:rPr>
          <w:rStyle w:val="StyleUnderline"/>
        </w:rPr>
        <w:t xml:space="preserve">International frictions escalate as </w:t>
      </w:r>
      <w:r w:rsidRPr="00276039">
        <w:rPr>
          <w:rStyle w:val="StyleUnderline"/>
          <w:highlight w:val="cyan"/>
        </w:rPr>
        <w:t>states</w:t>
      </w:r>
      <w:r w:rsidRPr="00CA34BB">
        <w:rPr>
          <w:rStyle w:val="StyleUnderline"/>
        </w:rPr>
        <w:t xml:space="preserve">, in their efforts to retain legitimacy, </w:t>
      </w:r>
      <w:r w:rsidRPr="00276039">
        <w:rPr>
          <w:rStyle w:val="StyleUnderline"/>
          <w:highlight w:val="cyan"/>
        </w:rPr>
        <w:t>seek to sublimate</w:t>
      </w:r>
      <w:r w:rsidRPr="00CA34BB">
        <w:rPr>
          <w:rStyle w:val="StyleUnderline"/>
        </w:rPr>
        <w:t xml:space="preserve"> social and </w:t>
      </w:r>
      <w:r w:rsidRPr="00276039">
        <w:rPr>
          <w:rStyle w:val="StyleUnderline"/>
        </w:rPr>
        <w:t xml:space="preserve">political tensions and to keep the social order from fracturing. In the US, this sublimation has involved </w:t>
      </w:r>
      <w:r w:rsidRPr="00276039">
        <w:rPr>
          <w:rStyle w:val="StyleUnderline"/>
          <w:highlight w:val="cyan"/>
        </w:rPr>
        <w:t>channeling social unrest towards scapegoated communities</w:t>
      </w:r>
      <w:r w:rsidRPr="00CA34BB">
        <w:rPr>
          <w:rStyle w:val="StyleUnderline"/>
        </w:rPr>
        <w:t xml:space="preserve"> such as immigrants — this is one key function of racism and was a core component of the Trump government’s political strategy — </w:t>
      </w:r>
      <w:r w:rsidRPr="00276039">
        <w:rPr>
          <w:rStyle w:val="StyleUnderline"/>
          <w:highlight w:val="cyan"/>
        </w:rPr>
        <w:t>or</w:t>
      </w:r>
      <w:r w:rsidRPr="00CA34BB">
        <w:rPr>
          <w:rStyle w:val="StyleUnderline"/>
        </w:rPr>
        <w:t xml:space="preserve"> towards </w:t>
      </w:r>
      <w:r w:rsidRPr="00276039">
        <w:rPr>
          <w:rStyle w:val="StyleUnderline"/>
          <w:highlight w:val="cyan"/>
        </w:rPr>
        <w:t>an external enemy</w:t>
      </w:r>
      <w:r w:rsidRPr="00CA34BB">
        <w:rPr>
          <w:rStyle w:val="StyleUnderline"/>
        </w:rPr>
        <w:t xml:space="preserve"> such as China or Russia, which is clearly becoming a cornerstone of the Biden government’s strategy.</w:t>
      </w:r>
      <w:r>
        <w:rPr>
          <w:rStyle w:val="StyleUnderline"/>
        </w:rPr>
        <w:t xml:space="preserve"> </w:t>
      </w:r>
      <w:r w:rsidRPr="00CA34BB">
        <w:rPr>
          <w:rStyle w:val="StyleUnderline"/>
        </w:rPr>
        <w:t>While the Chinese and Russian ruling classes must also face the economic and political fallout of global crisis</w:t>
      </w:r>
      <w:r w:rsidRPr="00D52137">
        <w:t xml:space="preserve">, their national economies are less dependent on militarized accumulation and their mechanisms of legitimization rest elsewhere — not on conflict with the US. </w:t>
      </w:r>
      <w:r w:rsidRPr="00CA34BB">
        <w:rPr>
          <w:rStyle w:val="StyleUnderline"/>
        </w:rPr>
        <w:t>It is Washington that is conjuring up the New Cold War, based not on any political or military threat from China and Russia, much less from economic competition, as US- and Chinese-based transnational corporations are deeply cross-invested, but on the imperative of managing and sublimating the crisis.</w:t>
      </w:r>
      <w:r>
        <w:rPr>
          <w:rStyle w:val="StyleUnderline"/>
        </w:rPr>
        <w:t xml:space="preserve"> </w:t>
      </w:r>
      <w:r w:rsidRPr="00276039">
        <w:rPr>
          <w:rStyle w:val="StyleUnderline"/>
          <w:highlight w:val="cyan"/>
        </w:rPr>
        <w:t>The drive</w:t>
      </w:r>
      <w:r w:rsidRPr="00CA34BB">
        <w:rPr>
          <w:rStyle w:val="StyleUnderline"/>
        </w:rPr>
        <w:t xml:space="preserve"> by the capitalist state </w:t>
      </w:r>
      <w:r w:rsidRPr="00276039">
        <w:rPr>
          <w:rStyle w:val="StyleUnderline"/>
          <w:highlight w:val="cyan"/>
        </w:rPr>
        <w:t>to externalize</w:t>
      </w:r>
      <w:r w:rsidRPr="00CA34BB">
        <w:rPr>
          <w:rStyle w:val="StyleUnderline"/>
        </w:rPr>
        <w:t xml:space="preserve"> the </w:t>
      </w:r>
      <w:r w:rsidRPr="00276039">
        <w:rPr>
          <w:rStyle w:val="StyleUnderline"/>
          <w:highlight w:val="cyan"/>
        </w:rPr>
        <w:t>political fallout</w:t>
      </w:r>
      <w:r w:rsidRPr="00CA34BB">
        <w:rPr>
          <w:rStyle w:val="StyleUnderline"/>
        </w:rPr>
        <w:t xml:space="preserve"> of the crisis increases the danger that international tensions </w:t>
      </w:r>
      <w:r w:rsidRPr="00276039">
        <w:rPr>
          <w:rStyle w:val="StyleUnderline"/>
          <w:highlight w:val="cyan"/>
        </w:rPr>
        <w:t>will lead to war</w:t>
      </w:r>
      <w:r w:rsidRPr="00CA34BB">
        <w:rPr>
          <w:rStyle w:val="StyleUnderline"/>
        </w:rPr>
        <w:t xml:space="preserve">. Historically wars have pulled the capitalist system out of crisis while they serve to deflect attention from political tensions and problems of legitimacy. </w:t>
      </w:r>
      <w:r w:rsidRPr="00276039">
        <w:rPr>
          <w:rStyle w:val="StyleUnderline"/>
          <w:highlight w:val="cyan"/>
        </w:rPr>
        <w:t>The</w:t>
      </w:r>
      <w:r w:rsidRPr="00CA34BB">
        <w:rPr>
          <w:rStyle w:val="StyleUnderline"/>
        </w:rPr>
        <w:t xml:space="preserve"> so-called “</w:t>
      </w:r>
      <w:r w:rsidRPr="00276039">
        <w:rPr>
          <w:rStyle w:val="StyleUnderline"/>
          <w:highlight w:val="cyan"/>
        </w:rPr>
        <w:t>peace dividend</w:t>
      </w:r>
      <w:r w:rsidRPr="00CA34BB">
        <w:rPr>
          <w:rStyle w:val="StyleUnderline"/>
        </w:rPr>
        <w:t xml:space="preserve">” that was to result in </w:t>
      </w:r>
      <w:r w:rsidRPr="00276039">
        <w:rPr>
          <w:rStyle w:val="StyleUnderline"/>
        </w:rPr>
        <w:t>demilitarization when the original Cold War ended with the</w:t>
      </w:r>
      <w:r w:rsidRPr="00CA34BB">
        <w:rPr>
          <w:rStyle w:val="StyleUnderline"/>
        </w:rPr>
        <w:t xml:space="preserve"> 1991 collapse of the Soviet Union </w:t>
      </w:r>
      <w:r w:rsidRPr="00276039">
        <w:rPr>
          <w:rStyle w:val="StyleUnderline"/>
          <w:highlight w:val="cyan"/>
        </w:rPr>
        <w:t>evaporated</w:t>
      </w:r>
      <w:r w:rsidRPr="00CA34BB">
        <w:rPr>
          <w:rStyle w:val="StyleUnderline"/>
        </w:rPr>
        <w:t xml:space="preserve"> almost overnight </w:t>
      </w:r>
      <w:r w:rsidRPr="00276039">
        <w:rPr>
          <w:rStyle w:val="StyleUnderline"/>
          <w:highlight w:val="cyan"/>
        </w:rPr>
        <w:t>with</w:t>
      </w:r>
      <w:r w:rsidRPr="00CA34BB">
        <w:rPr>
          <w:rStyle w:val="StyleUnderline"/>
        </w:rPr>
        <w:t xml:space="preserve"> the events of </w:t>
      </w:r>
      <w:r w:rsidRPr="00DB4B7F">
        <w:rPr>
          <w:rStyle w:val="StyleUnderline"/>
        </w:rPr>
        <w:t xml:space="preserve">September </w:t>
      </w:r>
      <w:r w:rsidRPr="00276039">
        <w:rPr>
          <w:rStyle w:val="StyleUnderline"/>
          <w:highlight w:val="cyan"/>
        </w:rPr>
        <w:t>2001</w:t>
      </w:r>
      <w:r w:rsidRPr="00CA34BB">
        <w:rPr>
          <w:rStyle w:val="StyleUnderline"/>
        </w:rPr>
        <w:t xml:space="preserve">, which legitimated the sham “War on Terror” as a new pretext for militarization and reactionary nationalism. </w:t>
      </w:r>
      <w:r w:rsidRPr="00276039">
        <w:rPr>
          <w:rStyle w:val="StyleUnderline"/>
          <w:highlight w:val="cyan"/>
        </w:rPr>
        <w:t>US presidents</w:t>
      </w:r>
      <w:r w:rsidRPr="00CA34BB">
        <w:rPr>
          <w:rStyle w:val="StyleUnderline"/>
        </w:rPr>
        <w:t xml:space="preserve"> historically </w:t>
      </w:r>
      <w:r w:rsidRPr="00276039">
        <w:rPr>
          <w:rStyle w:val="StyleUnderline"/>
          <w:highlight w:val="cyan"/>
        </w:rPr>
        <w:t>reach their highest approval ratings when they launch wars</w:t>
      </w:r>
      <w:r w:rsidRPr="00CA34BB">
        <w:rPr>
          <w:rStyle w:val="StyleUnderline"/>
        </w:rPr>
        <w:t>. George W. Bush reached an all-time-high of 90 percent in 2001 as his administration geared up to invade Afghanistan, and his father George H. W. Bush achieved an 89 percent approval rating in 1991, right as the US declared the end of its (first) invasion of Iraq and the “liberation of Kuwait.”</w:t>
      </w:r>
      <w:r>
        <w:rPr>
          <w:rStyle w:val="StyleUnderline"/>
        </w:rPr>
        <w:t xml:space="preserve"> </w:t>
      </w:r>
      <w:r w:rsidRPr="00470746">
        <w:rPr>
          <w:rStyle w:val="StyleUnderline"/>
        </w:rPr>
        <w:t>THE BATTLE FOR THE POST-PANDEMIC WORLD</w:t>
      </w:r>
      <w:r>
        <w:rPr>
          <w:rStyle w:val="StyleUnderline"/>
        </w:rPr>
        <w:t xml:space="preserve"> </w:t>
      </w:r>
      <w:r w:rsidRPr="00470746">
        <w:rPr>
          <w:rStyle w:val="StyleUnderline"/>
        </w:rPr>
        <w:t xml:space="preserve">We are currently witnessing a radical restructuring and transformation of global capitalism based on a much more advanced digitalization of the entire global economy and society. This process is driven by so-called fourth industrial revolution technologies, including artificial intelligence and machine learning, Big Data, autonomously driven land, air and sea vehicles, </w:t>
      </w:r>
      <w:proofErr w:type="gramStart"/>
      <w:r w:rsidRPr="00470746">
        <w:rPr>
          <w:rStyle w:val="StyleUnderline"/>
        </w:rPr>
        <w:t>quantum</w:t>
      </w:r>
      <w:proofErr w:type="gramEnd"/>
      <w:r w:rsidRPr="00470746">
        <w:rPr>
          <w:rStyle w:val="StyleUnderline"/>
        </w:rPr>
        <w:t xml:space="preserve"> and cloud computing, 5G bandwidth, bio- and nanotechnology and the Internet of Things, or IoT.</w:t>
      </w:r>
      <w:r>
        <w:rPr>
          <w:rStyle w:val="StyleUnderline"/>
        </w:rPr>
        <w:t xml:space="preserve"> </w:t>
      </w:r>
      <w:r w:rsidRPr="00276039">
        <w:rPr>
          <w:rStyle w:val="StyleUnderline"/>
          <w:highlight w:val="cyan"/>
        </w:rPr>
        <w:t>The crisis is</w:t>
      </w:r>
      <w:r w:rsidRPr="00470746">
        <w:rPr>
          <w:rStyle w:val="StyleUnderline"/>
        </w:rPr>
        <w:t xml:space="preserve"> not only economic and political, but also </w:t>
      </w:r>
      <w:r w:rsidRPr="00276039">
        <w:rPr>
          <w:rStyle w:val="StyleUnderline"/>
          <w:highlight w:val="cyan"/>
        </w:rPr>
        <w:t>existential because of the threats of ecological collapse and nuclear war</w:t>
      </w:r>
      <w:r w:rsidRPr="00470746">
        <w:rPr>
          <w:rStyle w:val="StyleUnderline"/>
        </w:rPr>
        <w:t>, to which we must add the danger of future pandemics that may involve much deadlier microbes than coronaviruses.</w:t>
      </w:r>
      <w:r w:rsidRPr="00DB4B7F">
        <w:t xml:space="preserve"> The pandemic lockdowns served as dry runs for how digitalization may allow the dominant groups to step up restructuring time and space and to exercise greater control over the global working class. </w:t>
      </w:r>
      <w:r w:rsidRPr="00470746">
        <w:rPr>
          <w:rStyle w:val="StyleUnderline"/>
        </w:rPr>
        <w:t xml:space="preserve">The system is now pushing towards expansion through militarization, </w:t>
      </w:r>
      <w:proofErr w:type="gramStart"/>
      <w:r w:rsidRPr="00470746">
        <w:rPr>
          <w:rStyle w:val="StyleUnderline"/>
        </w:rPr>
        <w:t>wars</w:t>
      </w:r>
      <w:proofErr w:type="gramEnd"/>
      <w:r w:rsidRPr="00470746">
        <w:rPr>
          <w:rStyle w:val="StyleUnderline"/>
        </w:rPr>
        <w:t xml:space="preserve"> and conflicts, through a new round of violent dispossession and through further plunder of the state.</w:t>
      </w:r>
      <w:r>
        <w:rPr>
          <w:rStyle w:val="StyleUnderline"/>
        </w:rPr>
        <w:t xml:space="preserve"> </w:t>
      </w:r>
      <w:r w:rsidRPr="00600B82">
        <w:t xml:space="preserve">The ruling classes are also using the health emergency to legitimate tighter control over restive populations. The changing social and economic conditions brought about by the pandemic and its aftermath are accelerating the process. These conditions have helped a new </w:t>
      </w:r>
      <w:r w:rsidRPr="00600B82">
        <w:lastRenderedPageBreak/>
        <w:t xml:space="preserve">bloc of transnational capital, led by the giant tech companies, interwoven as they are with finance, </w:t>
      </w:r>
      <w:proofErr w:type="gramStart"/>
      <w:r w:rsidRPr="00600B82">
        <w:t>pharmaceuticals</w:t>
      </w:r>
      <w:proofErr w:type="gramEnd"/>
      <w:r w:rsidRPr="00600B82">
        <w:t xml:space="preserve"> and the military-industrial complex, to amass ever greater power and to consolidate its control over the commanding heights of the global economy. As restructuring proceeds, it heightens the concentration of capital worldwide, worsens social inequality </w:t>
      </w:r>
      <w:proofErr w:type="gramStart"/>
      <w:r w:rsidRPr="00600B82">
        <w:t>and also</w:t>
      </w:r>
      <w:proofErr w:type="gramEnd"/>
      <w:r w:rsidRPr="00600B82">
        <w:t xml:space="preserve"> aggravates international tensions and the dangers of military conflagration.</w:t>
      </w:r>
      <w:r>
        <w:t xml:space="preserve"> </w:t>
      </w:r>
      <w:r w:rsidRPr="00470746">
        <w:rPr>
          <w:rStyle w:val="StyleUnderline"/>
        </w:rPr>
        <w:t xml:space="preserve">In 2018, just seventeen global financial conglomerates collectively managed $41.1 trillion dollars — more than half the GDP of the entire planet. That same year, to reiterate, the richest one percent of humanity led by 36 million millionaires and 2,400 billionaires controlled more than half of the world’s wealth while the bottom 80 percent — nearly six billion people — had to make do with just five percent of this wealth. The result is devastation for </w:t>
      </w:r>
      <w:proofErr w:type="gramStart"/>
      <w:r w:rsidRPr="00470746">
        <w:rPr>
          <w:rStyle w:val="StyleUnderline"/>
        </w:rPr>
        <w:t>the poor majority of</w:t>
      </w:r>
      <w:proofErr w:type="gramEnd"/>
      <w:r w:rsidRPr="00470746">
        <w:rPr>
          <w:rStyle w:val="StyleUnderline"/>
        </w:rPr>
        <w:t xml:space="preserve"> humanity.</w:t>
      </w:r>
      <w:r>
        <w:rPr>
          <w:rStyle w:val="StyleUnderline"/>
        </w:rPr>
        <w:t xml:space="preserve"> </w:t>
      </w:r>
      <w:r w:rsidRPr="00470746">
        <w:rPr>
          <w:rStyle w:val="StyleUnderline"/>
        </w:rPr>
        <w:t xml:space="preserve">Worldwide, 50 percent of all people live on less than $2.50 a day and a full 80 percent live on less than $10 per day. One in three people on the planet suffer from some form of malnutrition, nearly a billion go to bed hungry each night and another two billion suffer from food insecurity. Refugees from war, climate change, political </w:t>
      </w:r>
      <w:proofErr w:type="gramStart"/>
      <w:r w:rsidRPr="00470746">
        <w:rPr>
          <w:rStyle w:val="StyleUnderline"/>
        </w:rPr>
        <w:t>repression</w:t>
      </w:r>
      <w:proofErr w:type="gramEnd"/>
      <w:r w:rsidRPr="00470746">
        <w:rPr>
          <w:rStyle w:val="StyleUnderline"/>
        </w:rPr>
        <w:t xml:space="preserve"> and economic collapse already number into the hundreds of millions. The New Cold War will further immiserate this mass of humanity.</w:t>
      </w:r>
      <w:r>
        <w:rPr>
          <w:rStyle w:val="StyleUnderline"/>
        </w:rPr>
        <w:t xml:space="preserve"> </w:t>
      </w:r>
      <w:r w:rsidRPr="00470746">
        <w:rPr>
          <w:rStyle w:val="StyleUnderline"/>
        </w:rPr>
        <w:t xml:space="preserve">Capitalist crises are times of intense social and class struggles. There has been a rapid political polarization in global society since 2008 between an insurgent </w:t>
      </w:r>
      <w:proofErr w:type="gramStart"/>
      <w:r w:rsidRPr="00470746">
        <w:rPr>
          <w:rStyle w:val="StyleUnderline"/>
        </w:rPr>
        <w:t>far-right</w:t>
      </w:r>
      <w:proofErr w:type="gramEnd"/>
      <w:r w:rsidRPr="00470746">
        <w:rPr>
          <w:rStyle w:val="StyleUnderline"/>
        </w:rPr>
        <w:t xml:space="preserve"> and an insurgent left. The ongoing crisis has incited popular revolts. Workers, </w:t>
      </w:r>
      <w:proofErr w:type="gramStart"/>
      <w:r w:rsidRPr="00470746">
        <w:rPr>
          <w:rStyle w:val="StyleUnderline"/>
        </w:rPr>
        <w:t>farmers</w:t>
      </w:r>
      <w:proofErr w:type="gramEnd"/>
      <w:r w:rsidRPr="00470746">
        <w:rPr>
          <w:rStyle w:val="StyleUnderline"/>
        </w:rPr>
        <w:t xml:space="preserve"> and poor people have engaged in a wave of strikes and protests around the world. From Sudan to Chile, France to Thailand, South Africa to the United States, a “people’s spring” is breaking out everywhere. But the crisis also animates </w:t>
      </w:r>
      <w:proofErr w:type="gramStart"/>
      <w:r w:rsidRPr="00470746">
        <w:rPr>
          <w:rStyle w:val="StyleUnderline"/>
        </w:rPr>
        <w:t>far-right</w:t>
      </w:r>
      <w:proofErr w:type="gramEnd"/>
      <w:r w:rsidRPr="00470746">
        <w:rPr>
          <w:rStyle w:val="StyleUnderline"/>
        </w:rPr>
        <w:t xml:space="preserve"> and neofascist forces that have surged in many countries around the world and that sought </w:t>
      </w:r>
      <w:r w:rsidRPr="00276039">
        <w:rPr>
          <w:rStyle w:val="StyleUnderline"/>
        </w:rPr>
        <w:t>to capitalize politically on the health calamity and its aftermath. Neofascist movements and authoritarian and dictatorial regimes have proliferated around the world as democracy breaks down. Such savage inequalities are explosive. They fuel mass protest by the oppressed and lead the ruling groups to deploy an ever more omnipresent global police state to contain the rebellion of the global working and popular classes. Global capitalism is emerging from the pandemic in a dangerous new phase. The contradictions of this crisis-ridden system have reached the breaking point, placing the world into a perilous situation that borders on global civil war. The stakes could not be higher. The battle for the post-pandemic world is now being waged. Part of that battle is to expose the New Cold War as a ruse by the dominant groups to deflect our attention</w:t>
      </w:r>
      <w:r w:rsidRPr="00470746">
        <w:rPr>
          <w:rStyle w:val="StyleUnderline"/>
        </w:rPr>
        <w:t xml:space="preserve"> from the escalating crisis of global capitalism. The US is launching a New Cold War against Russia and China </w:t>
      </w:r>
      <w:proofErr w:type="gramStart"/>
      <w:r w:rsidRPr="00470746">
        <w:rPr>
          <w:rStyle w:val="StyleUnderline"/>
        </w:rPr>
        <w:t>in an attempt to</w:t>
      </w:r>
      <w:proofErr w:type="gramEnd"/>
      <w:r w:rsidRPr="00470746">
        <w:rPr>
          <w:rStyle w:val="StyleUnderline"/>
        </w:rPr>
        <w:t xml:space="preserve"> deflect our attention from the escalating crisis of global capitalism.</w:t>
      </w:r>
    </w:p>
    <w:p w14:paraId="571F075A" w14:textId="77777777" w:rsidR="000501D2" w:rsidRPr="005E50AE" w:rsidRDefault="000501D2" w:rsidP="000501D2">
      <w:pPr>
        <w:pStyle w:val="Heading4"/>
      </w:pPr>
      <w:r>
        <w:t xml:space="preserve">Nuke war causes extinction AND outweighs </w:t>
      </w:r>
      <w:r w:rsidRPr="00C339DB">
        <w:rPr>
          <w:u w:val="single"/>
        </w:rPr>
        <w:t>other</w:t>
      </w:r>
      <w:r>
        <w:t xml:space="preserve"> existential risks</w:t>
      </w:r>
    </w:p>
    <w:p w14:paraId="5C69EA99" w14:textId="77777777" w:rsidR="000501D2" w:rsidRPr="00E530E8" w:rsidRDefault="000501D2" w:rsidP="000501D2">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0" w:history="1">
        <w:r w:rsidRPr="00791635">
          <w:rPr>
            <w:rStyle w:val="Hyperlink"/>
          </w:rPr>
          <w:t>http://www.reachingcriticalwill.org/images/documents/Disarmament-fora/OEWG/2016/Documents/NGO13.pdf</w:t>
        </w:r>
      </w:hyperlink>
      <w:r>
        <w:t xml:space="preserve"> //Re-cut by Elmer</w:t>
      </w:r>
    </w:p>
    <w:p w14:paraId="6659E6CA" w14:textId="77777777" w:rsidR="000501D2" w:rsidRPr="00C86B43" w:rsidRDefault="000501D2" w:rsidP="000501D2">
      <w:pPr>
        <w:rPr>
          <w:sz w:val="16"/>
        </w:rPr>
      </w:pPr>
      <w:r w:rsidRPr="00055D8B">
        <w:rPr>
          <w:sz w:val="16"/>
        </w:rPr>
        <w:t xml:space="preserve">Consequences human survival 12. </w:t>
      </w:r>
      <w:r w:rsidRPr="00276039">
        <w:rPr>
          <w:rStyle w:val="StyleUnderline"/>
          <w:highlight w:val="cyan"/>
        </w:rPr>
        <w:t>Even if the 'other'</w:t>
      </w:r>
      <w:r w:rsidRPr="00055D8B">
        <w:rPr>
          <w:rStyle w:val="StyleUnderline"/>
        </w:rPr>
        <w:t xml:space="preserve"> side </w:t>
      </w:r>
      <w:r w:rsidRPr="00276039">
        <w:rPr>
          <w:rStyle w:val="StyleUnderline"/>
          <w:highlight w:val="cyan"/>
        </w:rPr>
        <w:t>does NOT launch</w:t>
      </w:r>
      <w:r w:rsidRPr="00055D8B">
        <w:rPr>
          <w:rStyle w:val="StyleUnderline"/>
        </w:rPr>
        <w:t xml:space="preserve"> in response the </w:t>
      </w:r>
      <w:r w:rsidRPr="00276039">
        <w:rPr>
          <w:rStyle w:val="StyleUnderline"/>
          <w:highlight w:val="cyan"/>
        </w:rPr>
        <w:t>smoke</w:t>
      </w:r>
      <w:r w:rsidRPr="00055D8B">
        <w:rPr>
          <w:sz w:val="16"/>
        </w:rPr>
        <w:t xml:space="preserve"> from 'their' burning cities (incinerated by 'us') </w:t>
      </w:r>
      <w:r w:rsidRPr="00276039">
        <w:rPr>
          <w:rStyle w:val="StyleUnderline"/>
          <w:highlight w:val="cyan"/>
        </w:rPr>
        <w:t>will</w:t>
      </w:r>
      <w:r w:rsidRPr="00276039">
        <w:rPr>
          <w:rStyle w:val="StyleUnderline"/>
        </w:rPr>
        <w:t xml:space="preserve"> still </w:t>
      </w:r>
      <w:r w:rsidRPr="00276039">
        <w:rPr>
          <w:rStyle w:val="StyleUnderline"/>
          <w:highlight w:val="cyan"/>
        </w:rPr>
        <w:t>make</w:t>
      </w:r>
      <w:r w:rsidRPr="00391E10">
        <w:rPr>
          <w:sz w:val="16"/>
        </w:rPr>
        <w:t xml:space="preserve"> 'our' country (and </w:t>
      </w:r>
      <w:r w:rsidRPr="00391E10">
        <w:rPr>
          <w:rStyle w:val="StyleUnderline"/>
        </w:rPr>
        <w:t xml:space="preserve">the rest of </w:t>
      </w:r>
      <w:r w:rsidRPr="00276039">
        <w:rPr>
          <w:rStyle w:val="StyleUnderline"/>
          <w:highlight w:val="cyan"/>
        </w:rPr>
        <w:t>the world</w:t>
      </w:r>
      <w:r w:rsidRPr="00391E10">
        <w:rPr>
          <w:sz w:val="16"/>
        </w:rPr>
        <w:t xml:space="preserve">) </w:t>
      </w:r>
      <w:r w:rsidRPr="00276039">
        <w:rPr>
          <w:rStyle w:val="Emphasis"/>
          <w:highlight w:val="cyan"/>
        </w:rPr>
        <w:t>uninhabitable</w:t>
      </w:r>
      <w:r w:rsidRPr="00391E10">
        <w:rPr>
          <w:sz w:val="16"/>
        </w:rPr>
        <w:t xml:space="preserve">, potentially </w:t>
      </w:r>
      <w:r w:rsidRPr="00276039">
        <w:rPr>
          <w:rStyle w:val="StyleUnderline"/>
        </w:rPr>
        <w:t xml:space="preserve">inducing </w:t>
      </w:r>
      <w:r w:rsidRPr="00276039">
        <w:rPr>
          <w:rStyle w:val="StyleUnderline"/>
          <w:highlight w:val="cyan"/>
        </w:rPr>
        <w:t>global famine last</w:t>
      </w:r>
      <w:r w:rsidRPr="00276039">
        <w:rPr>
          <w:rStyle w:val="StyleUnderline"/>
        </w:rPr>
        <w:t>ing</w:t>
      </w:r>
      <w:r w:rsidRPr="00391E10">
        <w:rPr>
          <w:sz w:val="16"/>
        </w:rPr>
        <w:t xml:space="preserve"> up to </w:t>
      </w:r>
      <w:r w:rsidRPr="00276039">
        <w:rPr>
          <w:rStyle w:val="Emphasis"/>
          <w:highlight w:val="cya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w:t>
      </w:r>
      <w:r w:rsidRPr="00276039">
        <w:rPr>
          <w:sz w:val="16"/>
        </w:rPr>
        <w:t>. “</w:t>
      </w:r>
      <w:r w:rsidRPr="00276039">
        <w:rPr>
          <w:u w:val="single"/>
        </w:rPr>
        <w:t>A nuclear war between Russia and the United States, even after the arsenal reductions planned under New START, could produce a nuclear winter</w:t>
      </w:r>
      <w:r w:rsidRPr="00276039">
        <w:rPr>
          <w:sz w:val="16"/>
        </w:rPr>
        <w:t xml:space="preserve">. Hence, an attack by either side could be suicidal, </w:t>
      </w:r>
      <w:r w:rsidRPr="00276039">
        <w:rPr>
          <w:rStyle w:val="StyleUnderline"/>
        </w:rPr>
        <w:t xml:space="preserve">resulting in </w:t>
      </w:r>
      <w:proofErr w:type="spellStart"/>
      <w:r w:rsidRPr="00276039">
        <w:rPr>
          <w:rStyle w:val="Emphasis"/>
        </w:rPr>
        <w:t>self assured</w:t>
      </w:r>
      <w:proofErr w:type="spellEnd"/>
      <w:r w:rsidRPr="00276039">
        <w:rPr>
          <w:rStyle w:val="Emphasis"/>
        </w:rPr>
        <w:t xml:space="preserve"> destruction</w:t>
      </w:r>
      <w:r w:rsidRPr="00276039">
        <w:rPr>
          <w:rStyle w:val="StyleUnderline"/>
        </w:rPr>
        <w:t xml:space="preserve">. </w:t>
      </w:r>
      <w:r w:rsidRPr="00391E10">
        <w:rPr>
          <w:rStyle w:val="StyleUnderline"/>
        </w:rPr>
        <w:t xml:space="preserve">Even </w:t>
      </w:r>
      <w:r w:rsidRPr="00276039">
        <w:rPr>
          <w:rStyle w:val="StyleUnderline"/>
          <w:highlight w:val="cya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276039">
        <w:rPr>
          <w:rStyle w:val="StyleUnderline"/>
          <w:highlight w:val="cyan"/>
        </w:rPr>
        <w:t>produce</w:t>
      </w:r>
      <w:r w:rsidRPr="00391E10">
        <w:rPr>
          <w:rStyle w:val="StyleUnderline"/>
        </w:rPr>
        <w:t xml:space="preserve"> so much </w:t>
      </w:r>
      <w:r w:rsidRPr="00276039">
        <w:rPr>
          <w:rStyle w:val="StyleUnderline"/>
          <w:highlight w:val="cyan"/>
        </w:rPr>
        <w:t>smoke</w:t>
      </w:r>
      <w:r w:rsidRPr="00391E10">
        <w:rPr>
          <w:rStyle w:val="StyleUnderline"/>
        </w:rPr>
        <w:t xml:space="preserve"> that temperatures would fall below those </w:t>
      </w:r>
      <w:r w:rsidRPr="00276039">
        <w:rPr>
          <w:rStyle w:val="StyleUnderline"/>
          <w:highlight w:val="cyan"/>
        </w:rPr>
        <w:t xml:space="preserve">of the </w:t>
      </w:r>
      <w:r w:rsidRPr="00391E10">
        <w:rPr>
          <w:rStyle w:val="StyleUnderline"/>
        </w:rPr>
        <w:t xml:space="preserve">Little </w:t>
      </w:r>
      <w:r w:rsidRPr="00276039">
        <w:rPr>
          <w:rStyle w:val="StyleUnderline"/>
          <w:highlight w:val="cya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276039">
        <w:rPr>
          <w:rStyle w:val="StyleUnderline"/>
          <w:highlight w:val="cyan"/>
        </w:rPr>
        <w:t xml:space="preserve">allowing </w:t>
      </w:r>
      <w:r w:rsidRPr="00391E10">
        <w:rPr>
          <w:rStyle w:val="StyleUnderline"/>
        </w:rPr>
        <w:t xml:space="preserve">more </w:t>
      </w:r>
      <w:r w:rsidRPr="00276039">
        <w:rPr>
          <w:rStyle w:val="Emphasis"/>
          <w:highlight w:val="cyan"/>
        </w:rPr>
        <w:t>u</w:t>
      </w:r>
      <w:r w:rsidRPr="00276039">
        <w:rPr>
          <w:rStyle w:val="Emphasis"/>
        </w:rPr>
        <w:t>ltra</w:t>
      </w:r>
      <w:r w:rsidRPr="00276039">
        <w:rPr>
          <w:rStyle w:val="Emphasis"/>
          <w:highlight w:val="cyan"/>
        </w:rPr>
        <w:t>v</w:t>
      </w:r>
      <w:r w:rsidRPr="00276039">
        <w:rPr>
          <w:rStyle w:val="Emphasis"/>
        </w:rPr>
        <w:t>iolet</w:t>
      </w:r>
      <w:r w:rsidRPr="00391E10">
        <w:rPr>
          <w:rStyle w:val="StyleUnderline"/>
        </w:rPr>
        <w:t xml:space="preserve"> </w:t>
      </w:r>
      <w:r w:rsidRPr="00276039">
        <w:rPr>
          <w:rStyle w:val="StyleUnderline"/>
          <w:highlight w:val="cyan"/>
        </w:rPr>
        <w:t>radiation</w:t>
      </w:r>
      <w:r w:rsidRPr="00391E10">
        <w:rPr>
          <w:sz w:val="16"/>
        </w:rPr>
        <w:t xml:space="preserve"> to reach Earth's surface. </w:t>
      </w:r>
      <w:r w:rsidRPr="00391E10">
        <w:rPr>
          <w:rStyle w:val="Emphasis"/>
        </w:rPr>
        <w:t xml:space="preserve">Recent </w:t>
      </w:r>
      <w:r w:rsidRPr="00276039">
        <w:rPr>
          <w:rStyle w:val="Emphasis"/>
          <w:highlight w:val="cyan"/>
        </w:rPr>
        <w:t>studies</w:t>
      </w:r>
      <w:r w:rsidRPr="00276039">
        <w:rPr>
          <w:rStyle w:val="StyleUnderline"/>
          <w:highlight w:val="cyan"/>
        </w:rPr>
        <w:t xml:space="preserve"> predict </w:t>
      </w:r>
      <w:r w:rsidRPr="00391E10">
        <w:rPr>
          <w:rStyle w:val="StyleUnderline"/>
        </w:rPr>
        <w:t xml:space="preserve">that </w:t>
      </w:r>
      <w:r w:rsidRPr="00276039">
        <w:rPr>
          <w:rStyle w:val="StyleUnderline"/>
          <w:highlight w:val="cyan"/>
        </w:rPr>
        <w:t>ag</w:t>
      </w:r>
      <w:r w:rsidRPr="00276039">
        <w:rPr>
          <w:rStyle w:val="StyleUnderline"/>
        </w:rPr>
        <w:t>ricultural</w:t>
      </w:r>
      <w:r w:rsidRPr="00276039">
        <w:rPr>
          <w:rStyle w:val="StyleUnderline"/>
          <w:highlight w:val="cyan"/>
        </w:rPr>
        <w:t xml:space="preserve">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276039">
        <w:rPr>
          <w:rStyle w:val="StyleUnderline"/>
          <w:highlight w:val="cyan"/>
        </w:rPr>
        <w:t>would decline</w:t>
      </w:r>
      <w:r w:rsidRPr="00391E10">
        <w:rPr>
          <w:u w:val="single"/>
        </w:rPr>
        <w:t xml:space="preserve"> </w:t>
      </w:r>
      <w:r w:rsidRPr="00276039">
        <w:rPr>
          <w:highlight w:val="cyan"/>
          <w:u w:val="single"/>
        </w:rPr>
        <w:t xml:space="preserve">by </w:t>
      </w:r>
      <w:r w:rsidRPr="00391E10">
        <w:rPr>
          <w:u w:val="single"/>
        </w:rPr>
        <w:t xml:space="preserve">about </w:t>
      </w:r>
      <w:r w:rsidRPr="00276039">
        <w:rPr>
          <w:b/>
          <w:bCs/>
          <w:highlight w:val="cya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276039">
        <w:rPr>
          <w:rStyle w:val="StyleUnderline"/>
          <w:highlight w:val="cyan"/>
        </w:rPr>
        <w:t>cause the deaths of</w:t>
      </w:r>
      <w:r w:rsidRPr="00391E10">
        <w:rPr>
          <w:rStyle w:val="StyleUnderline"/>
        </w:rPr>
        <w:t xml:space="preserve"> most/nearly all/</w:t>
      </w:r>
      <w:r w:rsidRPr="00276039">
        <w:rPr>
          <w:rStyle w:val="Emphasis"/>
          <w:highlight w:val="cyan"/>
        </w:rPr>
        <w:t>all humans</w:t>
      </w:r>
      <w:r w:rsidRPr="00391E10">
        <w:rPr>
          <w:rStyle w:val="StyleUnderline"/>
        </w:rPr>
        <w:t xml:space="preserve"> (</w:t>
      </w:r>
      <w:r w:rsidRPr="00276039">
        <w:rPr>
          <w:rStyle w:val="StyleUnderline"/>
        </w:rPr>
        <w:t xml:space="preserve">and severely impact/extinguish </w:t>
      </w:r>
      <w:r w:rsidRPr="00276039">
        <w:rPr>
          <w:rStyle w:val="Emphasis"/>
        </w:rPr>
        <w:t>other species</w:t>
      </w:r>
      <w:r w:rsidRPr="00276039">
        <w:rPr>
          <w:rStyle w:val="StyleUnderline"/>
        </w:rPr>
        <w:t>) as well as destroying the delicate interwoven techno-structure on which latter-day 'civilization' has come to depend. Temperatu</w:t>
      </w:r>
      <w:r w:rsidRPr="00391E10">
        <w:rPr>
          <w:rStyle w:val="StyleUnderline"/>
        </w:rPr>
        <w:t xml:space="preserve">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w:t>
      </w:r>
      <w:r w:rsidRPr="00276039">
        <w:rPr>
          <w:sz w:val="16"/>
        </w:rPr>
        <w:t xml:space="preserve">prominent place. </w:t>
      </w:r>
      <w:r w:rsidRPr="00276039">
        <w:rPr>
          <w:rStyle w:val="Emphasis"/>
        </w:rPr>
        <w:t>Gareth Evans</w:t>
      </w:r>
      <w:r w:rsidRPr="00276039">
        <w:rPr>
          <w:rStyle w:val="StyleUnderline"/>
        </w:rPr>
        <w:t>’ ICNND (International Commission on Nuclear Non-proliferation and Disarmament) Report made it clear that it saw the threat posed by nuclear weapons use as one that</w:t>
      </w:r>
      <w:r w:rsidRPr="00276039">
        <w:rPr>
          <w:sz w:val="16"/>
        </w:rPr>
        <w:t xml:space="preserve"> at least threatens what we now call 'civilization' and that potentially </w:t>
      </w:r>
      <w:r w:rsidRPr="00276039">
        <w:rPr>
          <w:rStyle w:val="Emphasis"/>
          <w:highlight w:val="cyan"/>
        </w:rPr>
        <w:t>threatens</w:t>
      </w:r>
      <w:r w:rsidRPr="00276039">
        <w:rPr>
          <w:rStyle w:val="Emphasis"/>
        </w:rPr>
        <w:t xml:space="preserve"> human </w:t>
      </w:r>
      <w:r w:rsidRPr="00276039">
        <w:rPr>
          <w:rStyle w:val="Emphasis"/>
          <w:highlight w:val="cyan"/>
        </w:rPr>
        <w:t>survival with an immediacy that even climate change does not</w:t>
      </w:r>
      <w:r w:rsidRPr="00276039">
        <w:rPr>
          <w:sz w:val="16"/>
        </w:rPr>
        <w:t>, though we</w:t>
      </w:r>
      <w:r w:rsidRPr="00055D8B">
        <w:rPr>
          <w:sz w:val="16"/>
        </w:rPr>
        <w:t xml:space="preserve"> can see the results of climate change here and now and of course the immediate post-nuclear results for Hiroshima and Nagasaki as well. </w:t>
      </w:r>
    </w:p>
    <w:p w14:paraId="3F811C14" w14:textId="77777777" w:rsidR="000501D2" w:rsidRDefault="000501D2" w:rsidP="00D75C93">
      <w:pPr>
        <w:rPr>
          <w:rStyle w:val="StyleUnderline"/>
        </w:rPr>
      </w:pPr>
    </w:p>
    <w:p w14:paraId="4C278103" w14:textId="77777777" w:rsidR="00D75C93" w:rsidRPr="00027471" w:rsidRDefault="00D75C93" w:rsidP="00D75C93">
      <w:pPr>
        <w:pStyle w:val="Heading4"/>
      </w:pPr>
      <w:r>
        <w:t xml:space="preserve">2]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228D3E76" w14:textId="77777777" w:rsidR="00D75C93" w:rsidRDefault="00D75C93" w:rsidP="00D75C93">
      <w:r w:rsidRPr="009A13DA">
        <w:rPr>
          <w:rStyle w:val="Style13ptBold"/>
        </w:rPr>
        <w:t xml:space="preserve">von </w:t>
      </w:r>
      <w:proofErr w:type="spellStart"/>
      <w:r w:rsidRPr="009A13DA">
        <w:rPr>
          <w:rStyle w:val="Style13ptBold"/>
        </w:rPr>
        <w:t>Weizsäcker</w:t>
      </w:r>
      <w:proofErr w:type="spellEnd"/>
      <w:r w:rsidRPr="009A13DA">
        <w:rPr>
          <w:rStyle w:val="Style13ptBold"/>
        </w:rPr>
        <w:t xml:space="preserve"> and </w:t>
      </w:r>
      <w:proofErr w:type="spellStart"/>
      <w:r w:rsidRPr="009A13DA">
        <w:rPr>
          <w:rStyle w:val="Style13ptBold"/>
        </w:rPr>
        <w:t>Wijkman</w:t>
      </w:r>
      <w:proofErr w:type="spellEnd"/>
      <w:r w:rsidRPr="009A13DA">
        <w:rPr>
          <w:rStyle w:val="Style13ptBold"/>
        </w:rPr>
        <w:t xml:space="preserve"> </w:t>
      </w:r>
      <w:r>
        <w:rPr>
          <w:rStyle w:val="Style13ptBold"/>
        </w:rPr>
        <w:t>‘17</w:t>
      </w:r>
    </w:p>
    <w:p w14:paraId="1FA1FDB3" w14:textId="77777777" w:rsidR="00D75C93" w:rsidRPr="008F33E9" w:rsidRDefault="00D75C93" w:rsidP="00D75C93">
      <w:pPr>
        <w:rPr>
          <w:sz w:val="16"/>
          <w:szCs w:val="16"/>
        </w:rPr>
      </w:pPr>
      <w:r w:rsidRPr="008F33E9">
        <w:rPr>
          <w:sz w:val="16"/>
          <w:szCs w:val="16"/>
        </w:rPr>
        <w:t xml:space="preserve">Ernest Ulrich von </w:t>
      </w:r>
      <w:proofErr w:type="spellStart"/>
      <w:r w:rsidRPr="008F33E9">
        <w:rPr>
          <w:sz w:val="16"/>
          <w:szCs w:val="16"/>
        </w:rPr>
        <w:t>Weizsäcker</w:t>
      </w:r>
      <w:proofErr w:type="spellEnd"/>
      <w:r w:rsidRPr="008F33E9">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8F33E9">
        <w:rPr>
          <w:sz w:val="16"/>
          <w:szCs w:val="16"/>
        </w:rPr>
        <w:t>Wijkman</w:t>
      </w:r>
      <w:proofErr w:type="spellEnd"/>
      <w:r w:rsidRPr="008F33E9">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248E84C9" w14:textId="77777777" w:rsidR="00D75C93" w:rsidRPr="009A13DA" w:rsidRDefault="00D75C93" w:rsidP="00D75C93">
      <w:pPr>
        <w:rPr>
          <w:sz w:val="12"/>
        </w:rPr>
      </w:pPr>
      <w:r w:rsidRPr="009A13DA">
        <w:rPr>
          <w:sz w:val="12"/>
        </w:rPr>
        <w:lastRenderedPageBreak/>
        <w:t xml:space="preserve">1.1 Introduction: The World in Disarray We all know that </w:t>
      </w:r>
      <w:r w:rsidRPr="00276039">
        <w:rPr>
          <w:rStyle w:val="StyleUnderline"/>
          <w:highlight w:val="cyan"/>
        </w:rPr>
        <w:t>the world is in crisis</w:t>
      </w:r>
      <w:r w:rsidRPr="009A13DA">
        <w:rPr>
          <w:sz w:val="12"/>
        </w:rPr>
        <w:t xml:space="preserve">. Science tells us that </w:t>
      </w:r>
      <w:r w:rsidRPr="009A13DA">
        <w:rPr>
          <w:rStyle w:val="Emphasis"/>
        </w:rPr>
        <w:t xml:space="preserve">almost </w:t>
      </w:r>
      <w:r w:rsidRPr="00276039">
        <w:rPr>
          <w:rStyle w:val="Emphasis"/>
          <w:highlight w:val="cyan"/>
        </w:rPr>
        <w:t>half of the top soils</w:t>
      </w:r>
      <w:r w:rsidRPr="009A13DA">
        <w:rPr>
          <w:rStyle w:val="StyleUnderline"/>
        </w:rPr>
        <w:t xml:space="preserve"> on earth </w:t>
      </w:r>
      <w:r w:rsidRPr="00276039">
        <w:rPr>
          <w:rStyle w:val="StyleUnderline"/>
          <w:highlight w:val="cyan"/>
        </w:rPr>
        <w:t>have been depleted</w:t>
      </w:r>
      <w:r w:rsidRPr="009A13DA">
        <w:rPr>
          <w:sz w:val="12"/>
        </w:rPr>
        <w:t xml:space="preserve"> in the last 150 years1 ; </w:t>
      </w:r>
      <w:r w:rsidRPr="009A13DA">
        <w:rPr>
          <w:rStyle w:val="StyleUnderline"/>
        </w:rPr>
        <w:t xml:space="preserve">nearly </w:t>
      </w:r>
      <w:r w:rsidRPr="00276039">
        <w:rPr>
          <w:rStyle w:val="Emphasis"/>
          <w:highlight w:val="cyan"/>
        </w:rPr>
        <w:t>90% of fish stocks</w:t>
      </w:r>
      <w:r w:rsidRPr="00276039">
        <w:rPr>
          <w:rStyle w:val="StyleUnderline"/>
          <w:highlight w:val="cyan"/>
        </w:rPr>
        <w:t xml:space="preserve"> are</w:t>
      </w:r>
      <w:r w:rsidRPr="009A13DA">
        <w:rPr>
          <w:rStyle w:val="StyleUnderline"/>
        </w:rPr>
        <w:t xml:space="preserve"> either </w:t>
      </w:r>
      <w:r w:rsidRPr="00276039">
        <w:rPr>
          <w:rStyle w:val="StyleUnderline"/>
          <w:highlight w:val="cya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9A13DA">
        <w:rPr>
          <w:sz w:val="12"/>
        </w:rPr>
        <w:t>Lovins</w:t>
      </w:r>
      <w:proofErr w:type="spellEnd"/>
      <w:r w:rsidRPr="009A13DA">
        <w:rPr>
          <w:sz w:val="12"/>
        </w:rPr>
        <w:t>,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276039">
        <w:rPr>
          <w:rStyle w:val="StyleUnderline"/>
          <w:highlight w:val="cyan"/>
        </w:rPr>
        <w:t>civilization is</w:t>
      </w:r>
      <w:r w:rsidRPr="00276039">
        <w:rPr>
          <w:sz w:val="12"/>
          <w:highlight w:val="cyan"/>
        </w:rPr>
        <w:t xml:space="preserve"> </w:t>
      </w:r>
      <w:r w:rsidRPr="00276039">
        <w:rPr>
          <w:rStyle w:val="StyleUnderline"/>
          <w:highlight w:val="cya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276039">
        <w:rPr>
          <w:rStyle w:val="Emphasis"/>
          <w:highlight w:val="cyan"/>
        </w:rPr>
        <w:t>overpopulation</w:t>
      </w:r>
      <w:r w:rsidRPr="00276039">
        <w:rPr>
          <w:sz w:val="12"/>
          <w:highlight w:val="cyan"/>
        </w:rPr>
        <w:t xml:space="preserve">, </w:t>
      </w:r>
      <w:r w:rsidRPr="00276039">
        <w:rPr>
          <w:rStyle w:val="Emphasis"/>
          <w:highlight w:val="cyan"/>
        </w:rPr>
        <w:t>overconsumption</w:t>
      </w:r>
      <w:r w:rsidRPr="009A13DA">
        <w:rPr>
          <w:sz w:val="12"/>
        </w:rPr>
        <w:t xml:space="preserve"> by the rich, </w:t>
      </w:r>
      <w:r w:rsidRPr="009A13DA">
        <w:rPr>
          <w:rStyle w:val="StyleUnderline"/>
        </w:rPr>
        <w:t>the use of</w:t>
      </w:r>
      <w:r w:rsidRPr="009A13DA">
        <w:rPr>
          <w:sz w:val="12"/>
        </w:rPr>
        <w:t xml:space="preserve"> </w:t>
      </w:r>
      <w:r w:rsidRPr="00276039">
        <w:rPr>
          <w:rStyle w:val="Emphasis"/>
          <w:highlight w:val="cyan"/>
        </w:rPr>
        <w:t>environmentally</w:t>
      </w:r>
      <w:r w:rsidRPr="009A13DA">
        <w:rPr>
          <w:rStyle w:val="Emphasis"/>
        </w:rPr>
        <w:t xml:space="preserve"> </w:t>
      </w:r>
      <w:r w:rsidRPr="00276039">
        <w:rPr>
          <w:rStyle w:val="Emphasis"/>
          <w:highlight w:val="cyan"/>
        </w:rPr>
        <w:t>malign technologies</w:t>
      </w:r>
      <w:r w:rsidRPr="00276039">
        <w:rPr>
          <w:rStyle w:val="StyleUnderline"/>
          <w:highlight w:val="cyan"/>
        </w:rPr>
        <w:t xml:space="preserve"> and </w:t>
      </w:r>
      <w:r w:rsidRPr="00276039">
        <w:rPr>
          <w:rStyle w:val="Emphasis"/>
          <w:highlight w:val="cyan"/>
        </w:rPr>
        <w:t xml:space="preserve">gross </w:t>
      </w:r>
      <w:proofErr w:type="gramStart"/>
      <w:r w:rsidRPr="00276039">
        <w:rPr>
          <w:rStyle w:val="Emphasis"/>
          <w:highlight w:val="cyan"/>
        </w:rPr>
        <w:t>inequalities’</w:t>
      </w:r>
      <w:proofErr w:type="gramEnd"/>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w:t>
      </w:r>
      <w:proofErr w:type="gramStart"/>
      <w:r w:rsidRPr="009A13DA">
        <w:rPr>
          <w:sz w:val="12"/>
        </w:rPr>
        <w:t>Crisis</w:t>
      </w:r>
      <w:proofErr w:type="gramEnd"/>
      <w:r w:rsidRPr="009A13DA">
        <w:rPr>
          <w:sz w:val="12"/>
        </w:rPr>
        <w:t xml:space="preserve"> and a Feeling of </w:t>
      </w:r>
      <w:r w:rsidRPr="00276039">
        <w:rPr>
          <w:sz w:val="12"/>
        </w:rPr>
        <w:t xml:space="preserve">Helplessness </w:t>
      </w:r>
      <w:r w:rsidRPr="00276039">
        <w:rPr>
          <w:rStyle w:val="StyleUnderline"/>
        </w:rPr>
        <w:t xml:space="preserve">The crisis is not cyclical </w:t>
      </w:r>
      <w:r w:rsidRPr="00276039">
        <w:rPr>
          <w:rStyle w:val="Emphasis"/>
        </w:rPr>
        <w:t>but growing</w:t>
      </w:r>
      <w:r w:rsidRPr="00276039">
        <w:rPr>
          <w:sz w:val="12"/>
        </w:rPr>
        <w:t xml:space="preserve">. And it is not limited to the nature around us. There </w:t>
      </w:r>
      <w:proofErr w:type="gramStart"/>
      <w:r w:rsidRPr="00276039">
        <w:rPr>
          <w:sz w:val="12"/>
        </w:rPr>
        <w:t>are</w:t>
      </w:r>
      <w:proofErr w:type="gramEnd"/>
      <w:r w:rsidRPr="00276039">
        <w:rPr>
          <w:sz w:val="12"/>
        </w:rPr>
        <w:t xml:space="preserve"> also a social crisis, a political and a cultural crisis, a moral crisis, as well as a crisis of democracy, of ideologies and of the capitalist system. </w:t>
      </w:r>
      <w:r w:rsidRPr="00276039">
        <w:rPr>
          <w:rStyle w:val="StyleUnderline"/>
        </w:rPr>
        <w:t>The crisis</w:t>
      </w:r>
      <w:r w:rsidRPr="00276039">
        <w:rPr>
          <w:sz w:val="12"/>
        </w:rPr>
        <w:t xml:space="preserve"> also </w:t>
      </w:r>
      <w:r w:rsidRPr="00276039">
        <w:rPr>
          <w:rStyle w:val="StyleUnderline"/>
        </w:rPr>
        <w:t>consists of deepened poverty</w:t>
      </w:r>
      <w:r w:rsidRPr="00276039">
        <w:rPr>
          <w:sz w:val="12"/>
        </w:rPr>
        <w:t xml:space="preserve"> in many countries and </w:t>
      </w:r>
      <w:r w:rsidRPr="00276039">
        <w:rPr>
          <w:rStyle w:val="StyleUnderline"/>
        </w:rPr>
        <w:t>the loss of jobs</w:t>
      </w:r>
      <w:r w:rsidRPr="00276039">
        <w:rPr>
          <w:sz w:val="12"/>
        </w:rPr>
        <w:t xml:space="preserve"> for a considerable part of the population worldwide. </w:t>
      </w:r>
      <w:r w:rsidRPr="00276039">
        <w:rPr>
          <w:rStyle w:val="StyleUnderline"/>
        </w:rPr>
        <w:t>Billions of people</w:t>
      </w:r>
      <w:r w:rsidRPr="00276039">
        <w:rPr>
          <w:sz w:val="12"/>
        </w:rPr>
        <w:t xml:space="preserve"> have reached a state of mind where they </w:t>
      </w:r>
      <w:r w:rsidRPr="00276039">
        <w:rPr>
          <w:rStyle w:val="StyleUnderline"/>
        </w:rPr>
        <w:t>don’t</w:t>
      </w:r>
      <w:r w:rsidRPr="00276039">
        <w:rPr>
          <w:sz w:val="12"/>
        </w:rPr>
        <w:t xml:space="preserve"> </w:t>
      </w:r>
      <w:r w:rsidRPr="00276039">
        <w:rPr>
          <w:rStyle w:val="StyleUnderline"/>
        </w:rPr>
        <w:t>trust their government</w:t>
      </w:r>
      <w:r w:rsidRPr="00276039">
        <w:rPr>
          <w:sz w:val="12"/>
        </w:rPr>
        <w:t xml:space="preserve"> anymore.5 Seen from a geographic point of </w:t>
      </w:r>
      <w:proofErr w:type="gramStart"/>
      <w:r w:rsidRPr="00276039">
        <w:rPr>
          <w:sz w:val="12"/>
        </w:rPr>
        <w:t>view,</w:t>
      </w:r>
      <w:proofErr w:type="gramEnd"/>
      <w:r w:rsidRPr="00276039">
        <w:rPr>
          <w:sz w:val="12"/>
        </w:rPr>
        <w:t xml:space="preserve"> </w:t>
      </w:r>
      <w:r w:rsidRPr="00276039">
        <w:rPr>
          <w:rStyle w:val="StyleUnderline"/>
        </w:rPr>
        <w:t>symptoms of crisis are</w:t>
      </w:r>
      <w:r w:rsidRPr="00276039">
        <w:rPr>
          <w:sz w:val="12"/>
        </w:rPr>
        <w:t xml:space="preserve"> </w:t>
      </w:r>
      <w:r w:rsidRPr="00276039">
        <w:rPr>
          <w:rStyle w:val="StyleUnderline"/>
        </w:rPr>
        <w:t>found nearly everywhere. The ‘Arab Spring’ was followed by a series of wars</w:t>
      </w:r>
      <w:r w:rsidRPr="00276039">
        <w:rPr>
          <w:sz w:val="12"/>
        </w:rPr>
        <w:t xml:space="preserve"> and civil wars, serious </w:t>
      </w:r>
      <w:r w:rsidRPr="00276039">
        <w:rPr>
          <w:rStyle w:val="StyleUnderline"/>
        </w:rPr>
        <w:t xml:space="preserve">human rights </w:t>
      </w:r>
      <w:proofErr w:type="gramStart"/>
      <w:r w:rsidRPr="00276039">
        <w:rPr>
          <w:rStyle w:val="StyleUnderline"/>
        </w:rPr>
        <w:t>violations</w:t>
      </w:r>
      <w:proofErr w:type="gramEnd"/>
      <w:r w:rsidRPr="00276039">
        <w:rPr>
          <w:rStyle w:val="StyleUnderline"/>
        </w:rPr>
        <w:t xml:space="preserve"> and</w:t>
      </w:r>
      <w:r w:rsidRPr="00276039">
        <w:rPr>
          <w:sz w:val="12"/>
        </w:rPr>
        <w:t xml:space="preserve"> many millions of </w:t>
      </w:r>
      <w:r w:rsidRPr="00276039">
        <w:rPr>
          <w:rStyle w:val="StyleUnderline"/>
        </w:rPr>
        <w:t>refugees</w:t>
      </w:r>
      <w:r w:rsidRPr="00276039">
        <w:rPr>
          <w:sz w:val="12"/>
        </w:rPr>
        <w:t xml:space="preserve">. The internal situation is not better in Eritrea, South Sudan, Somalia, </w:t>
      </w:r>
      <w:proofErr w:type="gramStart"/>
      <w:r w:rsidRPr="00276039">
        <w:rPr>
          <w:sz w:val="12"/>
        </w:rPr>
        <w:t>Yemen</w:t>
      </w:r>
      <w:proofErr w:type="gramEnd"/>
      <w:r w:rsidRPr="00276039">
        <w:rPr>
          <w:sz w:val="12"/>
        </w:rPr>
        <w:t xml:space="preserve"> or Honduras. Venezuela and Argentina, once among the richer states of the world, face huge economic challenges, and </w:t>
      </w:r>
      <w:proofErr w:type="spellStart"/>
      <w:r w:rsidRPr="00276039">
        <w:rPr>
          <w:sz w:val="12"/>
        </w:rPr>
        <w:t>neighbouring</w:t>
      </w:r>
      <w:proofErr w:type="spellEnd"/>
      <w:r w:rsidRPr="00276039">
        <w:rPr>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276039">
        <w:rPr>
          <w:rStyle w:val="StyleUnderline"/>
        </w:rPr>
        <w:t>the temporary economic upswing several</w:t>
      </w:r>
      <w:r w:rsidRPr="00276039">
        <w:rPr>
          <w:sz w:val="12"/>
        </w:rPr>
        <w:t xml:space="preserve"> African countries have enjoyed </w:t>
      </w:r>
      <w:r w:rsidRPr="00276039">
        <w:rPr>
          <w:rStyle w:val="StyleUnderline"/>
        </w:rPr>
        <w:t>lost its dynamism</w:t>
      </w:r>
      <w:r w:rsidRPr="00276039">
        <w:rPr>
          <w:sz w:val="12"/>
        </w:rPr>
        <w:t xml:space="preserve"> as soon as the prices of mineral resources collapsed, and partly due to very unusual droughts. </w:t>
      </w:r>
      <w:r w:rsidRPr="00276039">
        <w:rPr>
          <w:rStyle w:val="StyleUnderline"/>
        </w:rPr>
        <w:t xml:space="preserve">Land grabbing is </w:t>
      </w:r>
      <w:r w:rsidRPr="00276039">
        <w:rPr>
          <w:rStyle w:val="Emphasis"/>
        </w:rPr>
        <w:t>plaguing</w:t>
      </w:r>
      <w:r w:rsidRPr="00276039">
        <w:rPr>
          <w:sz w:val="12"/>
        </w:rPr>
        <w:t xml:space="preserve"> much of </w:t>
      </w:r>
      <w:r w:rsidRPr="00276039">
        <w:rPr>
          <w:rStyle w:val="StyleUnderline"/>
        </w:rPr>
        <w:t>Africa</w:t>
      </w:r>
      <w:r w:rsidRPr="00276039">
        <w:rPr>
          <w:sz w:val="12"/>
        </w:rPr>
        <w:t xml:space="preserve">, but also </w:t>
      </w:r>
      <w:r w:rsidRPr="00276039">
        <w:rPr>
          <w:rStyle w:val="StyleUnderline"/>
        </w:rPr>
        <w:t>other parts of the world</w:t>
      </w:r>
      <w:r w:rsidRPr="00276039">
        <w:rPr>
          <w:sz w:val="12"/>
        </w:rPr>
        <w:t xml:space="preserve">, </w:t>
      </w:r>
      <w:r w:rsidRPr="00276039">
        <w:rPr>
          <w:rStyle w:val="StyleUnderline"/>
        </w:rPr>
        <w:t>leading to involuntary dislocations</w:t>
      </w:r>
      <w:r w:rsidRPr="00276039">
        <w:rPr>
          <w:sz w:val="12"/>
        </w:rPr>
        <w:t xml:space="preserve"> of millions of people and the related problems with refugees both within countries and abroad.6 </w:t>
      </w:r>
      <w:r w:rsidRPr="00276039">
        <w:rPr>
          <w:rStyle w:val="StyleUnderline"/>
        </w:rPr>
        <w:t>The response of</w:t>
      </w:r>
      <w:r w:rsidRPr="00276039">
        <w:rPr>
          <w:sz w:val="12"/>
        </w:rPr>
        <w:t xml:space="preserve"> </w:t>
      </w:r>
      <w:r w:rsidRPr="00276039">
        <w:rPr>
          <w:rStyle w:val="StyleUnderline"/>
        </w:rPr>
        <w:t>governments has been concentrated</w:t>
      </w:r>
      <w:r w:rsidRPr="00276039">
        <w:rPr>
          <w:sz w:val="12"/>
        </w:rPr>
        <w:t xml:space="preserve">, at worst, </w:t>
      </w:r>
      <w:r w:rsidRPr="00276039">
        <w:rPr>
          <w:rStyle w:val="StyleUnderline"/>
        </w:rPr>
        <w:t>on managing their own political image</w:t>
      </w:r>
      <w:r w:rsidRPr="00276039">
        <w:rPr>
          <w:sz w:val="12"/>
        </w:rPr>
        <w:t xml:space="preserve">, and at best to treat the symptoms of the crisis, </w:t>
      </w:r>
      <w:r w:rsidRPr="00276039">
        <w:rPr>
          <w:rStyle w:val="StyleUnderline"/>
        </w:rPr>
        <w:t>not the cause</w:t>
      </w:r>
      <w:r w:rsidRPr="00276039">
        <w:rPr>
          <w:sz w:val="12"/>
        </w:rPr>
        <w:t xml:space="preserve">. The problem is that </w:t>
      </w:r>
      <w:r w:rsidRPr="00276039">
        <w:rPr>
          <w:rStyle w:val="StyleUnderline"/>
        </w:rPr>
        <w:t>the political class in</w:t>
      </w:r>
      <w:r w:rsidRPr="00276039">
        <w:rPr>
          <w:sz w:val="12"/>
        </w:rPr>
        <w:t xml:space="preserve"> </w:t>
      </w:r>
      <w:r w:rsidRPr="00276039">
        <w:rPr>
          <w:rStyle w:val="StyleUnderline"/>
        </w:rPr>
        <w:t>the</w:t>
      </w:r>
      <w:r w:rsidRPr="00276039">
        <w:rPr>
          <w:sz w:val="12"/>
        </w:rPr>
        <w:t xml:space="preserve"> whole </w:t>
      </w:r>
      <w:r w:rsidRPr="00276039">
        <w:rPr>
          <w:rStyle w:val="StyleUnderline"/>
        </w:rPr>
        <w:t>world is strongly</w:t>
      </w:r>
      <w:r w:rsidRPr="009A13DA">
        <w:rPr>
          <w:rStyle w:val="StyleUnderline"/>
        </w:rPr>
        <w:t xml:space="preserve">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276039">
        <w:rPr>
          <w:rStyle w:val="StyleUnderline"/>
          <w:highlight w:val="cyan"/>
        </w:rPr>
        <w:t xml:space="preserve">the current crisis is </w:t>
      </w:r>
      <w:r w:rsidRPr="009A2A75">
        <w:rPr>
          <w:rStyle w:val="StyleUnderline"/>
        </w:rPr>
        <w:t xml:space="preserve">also </w:t>
      </w:r>
      <w:r w:rsidRPr="00276039">
        <w:rPr>
          <w:rStyle w:val="StyleUnderline"/>
          <w:highlight w:val="cyan"/>
        </w:rPr>
        <w:t xml:space="preserve">a </w:t>
      </w:r>
      <w:r w:rsidRPr="00276039">
        <w:rPr>
          <w:rStyle w:val="Emphasis"/>
          <w:highlight w:val="cyan"/>
        </w:rPr>
        <w:t>crisis of</w:t>
      </w:r>
      <w:r w:rsidRPr="009A13DA">
        <w:rPr>
          <w:rStyle w:val="Emphasis"/>
        </w:rPr>
        <w:t xml:space="preserve"> </w:t>
      </w:r>
      <w:r w:rsidRPr="00276039">
        <w:rPr>
          <w:rStyle w:val="Emphasis"/>
          <w:highlight w:val="cya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 xml:space="preserve">a </w:t>
      </w:r>
      <w:proofErr w:type="gramStart"/>
      <w:r w:rsidRPr="009A13DA">
        <w:rPr>
          <w:rStyle w:val="Emphasis"/>
        </w:rPr>
        <w:t>large extent profits</w:t>
      </w:r>
      <w:proofErr w:type="gramEnd"/>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w:t>
      </w:r>
      <w:proofErr w:type="gramStart"/>
      <w:r w:rsidRPr="009A13DA">
        <w:rPr>
          <w:sz w:val="12"/>
        </w:rPr>
        <w:t xml:space="preserve">In reality, </w:t>
      </w:r>
      <w:r w:rsidRPr="009A13DA">
        <w:rPr>
          <w:rStyle w:val="StyleUnderline"/>
        </w:rPr>
        <w:t>it</w:t>
      </w:r>
      <w:proofErr w:type="gramEnd"/>
      <w:r w:rsidRPr="009A13DA">
        <w:rPr>
          <w:rStyle w:val="StyleUnderline"/>
        </w:rPr>
        <w:t xml:space="preserve">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0A88D4CF" w14:textId="77777777" w:rsidR="00D75C93" w:rsidRDefault="00D75C93" w:rsidP="00D75C93">
      <w:pPr>
        <w:rPr>
          <w:sz w:val="12"/>
        </w:rPr>
      </w:pPr>
      <w:r>
        <w:rPr>
          <w:noProof/>
        </w:rPr>
        <w:lastRenderedPageBreak/>
        <w:drawing>
          <wp:inline distT="0" distB="0" distL="0" distR="0" wp14:anchorId="700E2AB4" wp14:editId="6A892ACF">
            <wp:extent cx="5105662" cy="4381725"/>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1"/>
                    <a:stretch>
                      <a:fillRect/>
                    </a:stretch>
                  </pic:blipFill>
                  <pic:spPr>
                    <a:xfrm>
                      <a:off x="0" y="0"/>
                      <a:ext cx="5105662" cy="4381725"/>
                    </a:xfrm>
                    <a:prstGeom prst="rect">
                      <a:avLst/>
                    </a:prstGeom>
                  </pic:spPr>
                </pic:pic>
              </a:graphicData>
            </a:graphic>
          </wp:inline>
        </w:drawing>
      </w:r>
    </w:p>
    <w:p w14:paraId="2B5B892E" w14:textId="30FC3E25" w:rsidR="00297975" w:rsidRDefault="00D75C93" w:rsidP="00D75C93">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276039">
        <w:rPr>
          <w:rStyle w:val="StyleUnderline"/>
        </w:rPr>
        <w:t xml:space="preserve">This phenomenon of </w:t>
      </w:r>
      <w:r w:rsidRPr="00276039">
        <w:rPr>
          <w:rStyle w:val="StyleUnderline"/>
          <w:highlight w:val="cyan"/>
        </w:rPr>
        <w:t>right-wing populism can be</w:t>
      </w:r>
      <w:r w:rsidRPr="00514D97">
        <w:rPr>
          <w:rStyle w:val="StyleUnderline"/>
        </w:rPr>
        <w:t xml:space="preserve"> </w:t>
      </w:r>
      <w:r w:rsidRPr="00276039">
        <w:rPr>
          <w:rStyle w:val="StyleUnderline"/>
          <w:highlight w:val="cyan"/>
        </w:rPr>
        <w:t>explained</w:t>
      </w:r>
      <w:r w:rsidRPr="00D1420D">
        <w:rPr>
          <w:sz w:val="12"/>
        </w:rPr>
        <w:t xml:space="preserve"> to an extent </w:t>
      </w:r>
      <w:r w:rsidRPr="00276039">
        <w:rPr>
          <w:rStyle w:val="StyleUnderline"/>
        </w:rPr>
        <w:t>by the ‘</w:t>
      </w:r>
      <w:r w:rsidRPr="00276039">
        <w:rPr>
          <w:rStyle w:val="Emphasis"/>
        </w:rPr>
        <w:t>trunk valley of the elephant curve’</w:t>
      </w:r>
      <w:r w:rsidRPr="00276039">
        <w:rPr>
          <w:sz w:val="12"/>
        </w:rPr>
        <w:t xml:space="preserve"> (Fig. 1</w:t>
      </w:r>
      <w:r w:rsidRPr="00D1420D">
        <w:rPr>
          <w:sz w:val="12"/>
        </w:rPr>
        <w:t xml:space="preserve">.1)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w:t>
      </w:r>
      <w:proofErr w:type="gramStart"/>
      <w:r w:rsidRPr="00D1420D">
        <w:rPr>
          <w:sz w:val="12"/>
        </w:rPr>
        <w:t>Britain</w:t>
      </w:r>
      <w:proofErr w:type="gramEnd"/>
      <w:r w:rsidRPr="00D1420D">
        <w:rPr>
          <w:sz w:val="12"/>
        </w:rPr>
        <w:t xml:space="preserve">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276039">
        <w:rPr>
          <w:rStyle w:val="StyleUnderline"/>
          <w:highlight w:val="cyan"/>
        </w:rPr>
        <w:t>financialization’</w:t>
      </w:r>
      <w:r w:rsidRPr="00D1420D">
        <w:rPr>
          <w:sz w:val="12"/>
        </w:rPr>
        <w:t xml:space="preserve"> of the economy </w:t>
      </w:r>
      <w:r w:rsidRPr="00276039">
        <w:rPr>
          <w:rStyle w:val="StyleUnderline"/>
          <w:highlight w:val="cyan"/>
        </w:rPr>
        <w:t>is the cause of income</w:t>
      </w:r>
      <w:r w:rsidRPr="00276039">
        <w:rPr>
          <w:sz w:val="12"/>
          <w:highlight w:val="cyan"/>
        </w:rPr>
        <w:t xml:space="preserve"> </w:t>
      </w:r>
      <w:r w:rsidRPr="00276039">
        <w:rPr>
          <w:rStyle w:val="StyleUnderline"/>
          <w:highlight w:val="cyan"/>
        </w:rPr>
        <w:t>inequality</w:t>
      </w:r>
      <w:r w:rsidRPr="00D1420D">
        <w:rPr>
          <w:sz w:val="12"/>
        </w:rPr>
        <w:t xml:space="preserve">, </w:t>
      </w:r>
      <w:r w:rsidRPr="00276039">
        <w:rPr>
          <w:rStyle w:val="StyleUnderline"/>
          <w:highlight w:val="cyan"/>
        </w:rPr>
        <w:t>falling wages</w:t>
      </w:r>
      <w:r w:rsidRPr="00276039">
        <w:rPr>
          <w:rStyle w:val="StyleUnderline"/>
        </w:rPr>
        <w:t xml:space="preserve"> and the poor performance</w:t>
      </w:r>
      <w:r w:rsidRPr="00276039">
        <w:rPr>
          <w:sz w:val="12"/>
        </w:rPr>
        <w:t xml:space="preserve">. David Stockman, </w:t>
      </w:r>
      <w:r w:rsidRPr="00276039">
        <w:rPr>
          <w:rStyle w:val="StyleUnderline"/>
        </w:rPr>
        <w:t>Reagan’s director</w:t>
      </w:r>
      <w:r w:rsidRPr="00276039">
        <w:rPr>
          <w:sz w:val="12"/>
        </w:rPr>
        <w:t xml:space="preserve"> of the Office of Management and Budget, </w:t>
      </w:r>
      <w:r w:rsidRPr="00276039">
        <w:rPr>
          <w:rStyle w:val="StyleUnderline"/>
        </w:rPr>
        <w:t>agrees, describing our current situation as ‘corrosive</w:t>
      </w:r>
      <w:r w:rsidRPr="00276039">
        <w:rPr>
          <w:sz w:val="12"/>
        </w:rPr>
        <w:t xml:space="preserve"> financialization </w:t>
      </w:r>
      <w:r w:rsidRPr="00276039">
        <w:rPr>
          <w:rStyle w:val="StyleUnderline"/>
        </w:rPr>
        <w:t xml:space="preserve">that has turned the </w:t>
      </w:r>
      <w:r w:rsidRPr="00276039">
        <w:rPr>
          <w:rStyle w:val="Emphasis"/>
        </w:rPr>
        <w:t>economy into a giant casino</w:t>
      </w:r>
      <w:r w:rsidRPr="00276039">
        <w:rPr>
          <w:sz w:val="12"/>
        </w:rPr>
        <w:t xml:space="preserve"> since the 1970s’.14 Populist </w:t>
      </w:r>
      <w:r w:rsidRPr="00276039">
        <w:rPr>
          <w:sz w:val="12"/>
        </w:rPr>
        <w:lastRenderedPageBreak/>
        <w:t>politicians in the OECD countries see themselves as speaking for the forgotten ‘ordinary’</w:t>
      </w:r>
      <w:r w:rsidRPr="00D1420D">
        <w:rPr>
          <w:sz w:val="12"/>
        </w:rPr>
        <w:t xml:space="preserve">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 xml:space="preserve">should </w:t>
      </w:r>
      <w:r w:rsidRPr="00276039">
        <w:rPr>
          <w:rStyle w:val="StyleUnderline"/>
        </w:rPr>
        <w:t>never be</w:t>
      </w:r>
      <w:r w:rsidRPr="00276039">
        <w:rPr>
          <w:sz w:val="12"/>
        </w:rPr>
        <w:t xml:space="preserve"> </w:t>
      </w:r>
      <w:r w:rsidRPr="00276039">
        <w:rPr>
          <w:rStyle w:val="StyleUnderline"/>
        </w:rPr>
        <w:t>used to put in question the</w:t>
      </w:r>
      <w:r w:rsidRPr="00276039">
        <w:rPr>
          <w:sz w:val="12"/>
        </w:rPr>
        <w:t xml:space="preserve"> overall </w:t>
      </w:r>
      <w:r w:rsidRPr="00276039">
        <w:rPr>
          <w:rStyle w:val="StyleUnderline"/>
        </w:rPr>
        <w:t>objectives</w:t>
      </w:r>
      <w:r w:rsidRPr="00276039">
        <w:rPr>
          <w:sz w:val="12"/>
        </w:rPr>
        <w:t xml:space="preserve"> of the EU – a union of peace, the rule of law, human rights, cultural </w:t>
      </w:r>
      <w:proofErr w:type="gramStart"/>
      <w:r w:rsidRPr="00276039">
        <w:rPr>
          <w:sz w:val="12"/>
        </w:rPr>
        <w:t>understanding</w:t>
      </w:r>
      <w:proofErr w:type="gramEnd"/>
      <w:r w:rsidRPr="00276039">
        <w:rPr>
          <w:sz w:val="12"/>
        </w:rPr>
        <w:t xml:space="preserve">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276039">
        <w:rPr>
          <w:rStyle w:val="StyleUnderline"/>
        </w:rPr>
        <w:t>the report sees a consistent</w:t>
      </w:r>
      <w:r w:rsidRPr="00276039">
        <w:rPr>
          <w:sz w:val="12"/>
        </w:rPr>
        <w:t xml:space="preserve"> </w:t>
      </w:r>
      <w:r w:rsidRPr="00276039">
        <w:rPr>
          <w:rStyle w:val="StyleUnderline"/>
        </w:rPr>
        <w:t>decay of</w:t>
      </w:r>
      <w:r w:rsidRPr="00276039">
        <w:rPr>
          <w:sz w:val="12"/>
        </w:rPr>
        <w:t xml:space="preserve"> such </w:t>
      </w:r>
      <w:r w:rsidRPr="00276039">
        <w:rPr>
          <w:rStyle w:val="StyleUnderline"/>
        </w:rPr>
        <w:t>parameters as civil rights, free and fair elections, freedom of opinion and of press</w:t>
      </w:r>
      <w:r w:rsidRPr="00276039">
        <w:rPr>
          <w:sz w:val="12"/>
        </w:rPr>
        <w:t xml:space="preserve">, </w:t>
      </w:r>
      <w:r w:rsidRPr="00276039">
        <w:rPr>
          <w:rStyle w:val="StyleUnderline"/>
        </w:rPr>
        <w:t>freedom of assembly and separation of powers</w:t>
      </w:r>
      <w:r w:rsidRPr="00276039">
        <w:rPr>
          <w:sz w:val="12"/>
        </w:rPr>
        <w:t xml:space="preserve">. Within the same time frame, </w:t>
      </w:r>
      <w:r w:rsidRPr="00276039">
        <w:rPr>
          <w:rStyle w:val="StyleUnderline"/>
        </w:rPr>
        <w:t>the number of</w:t>
      </w:r>
      <w:r w:rsidRPr="00276039">
        <w:rPr>
          <w:sz w:val="12"/>
        </w:rPr>
        <w:t xml:space="preserve"> </w:t>
      </w:r>
      <w:r w:rsidRPr="00276039">
        <w:rPr>
          <w:rStyle w:val="StyleUnderline"/>
        </w:rPr>
        <w:t>countries</w:t>
      </w:r>
      <w:r w:rsidRPr="00276039">
        <w:rPr>
          <w:sz w:val="12"/>
        </w:rPr>
        <w:t xml:space="preserve"> in </w:t>
      </w:r>
      <w:r w:rsidRPr="00276039">
        <w:rPr>
          <w:rStyle w:val="StyleUnderline"/>
        </w:rPr>
        <w:t>which authoritarian</w:t>
      </w:r>
      <w:r w:rsidRPr="00276039">
        <w:rPr>
          <w:sz w:val="12"/>
        </w:rPr>
        <w:t xml:space="preserve">, mostly religious, </w:t>
      </w:r>
      <w:r w:rsidRPr="00276039">
        <w:rPr>
          <w:rStyle w:val="StyleUnderline"/>
        </w:rPr>
        <w:t>dogmas influence political decision making</w:t>
      </w:r>
      <w:r w:rsidRPr="00276039">
        <w:rPr>
          <w:sz w:val="12"/>
        </w:rPr>
        <w:t xml:space="preserve"> </w:t>
      </w:r>
      <w:r w:rsidRPr="00276039">
        <w:rPr>
          <w:rStyle w:val="StyleUnderline"/>
        </w:rPr>
        <w:t>rose</w:t>
      </w:r>
      <w:r w:rsidRPr="00276039">
        <w:rPr>
          <w:sz w:val="12"/>
        </w:rPr>
        <w:t xml:space="preserve"> from 22% to 33%. That report was published before the assaults on democracy and civil rights that occurred in summer 2016 in Turkey or the Philippines. </w:t>
      </w:r>
      <w:r w:rsidRPr="00276039">
        <w:rPr>
          <w:rStyle w:val="StyleUnderline"/>
        </w:rPr>
        <w:t>Symptoms of tyranny are</w:t>
      </w:r>
      <w:r w:rsidRPr="00276039">
        <w:rPr>
          <w:sz w:val="12"/>
        </w:rPr>
        <w:t xml:space="preserve"> </w:t>
      </w:r>
      <w:r w:rsidRPr="00276039">
        <w:rPr>
          <w:rStyle w:val="StyleUnderline"/>
        </w:rPr>
        <w:t>spreading</w:t>
      </w:r>
      <w:r w:rsidRPr="00276039">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276039">
        <w:rPr>
          <w:sz w:val="12"/>
        </w:rPr>
        <w:t>selfenhancing</w:t>
      </w:r>
      <w:proofErr w:type="spellEnd"/>
      <w:r w:rsidRPr="00276039">
        <w:rPr>
          <w:sz w:val="12"/>
        </w:rPr>
        <w:t xml:space="preserve"> political rubbish, as those media serve as ‘echo chambers’ for networks of like-minded frustrated citizens.17 An empirical study from China found that </w:t>
      </w:r>
      <w:r w:rsidRPr="00276039">
        <w:rPr>
          <w:rStyle w:val="StyleUnderline"/>
        </w:rPr>
        <w:t>anger and</w:t>
      </w:r>
      <w:r w:rsidRPr="00DB2D93">
        <w:rPr>
          <w:rStyle w:val="StyleUnderline"/>
        </w:rPr>
        <w:t xml:space="preserve">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w:t>
      </w:r>
      <w:proofErr w:type="gramStart"/>
      <w:r w:rsidRPr="00D1420D">
        <w:rPr>
          <w:sz w:val="12"/>
        </w:rPr>
        <w:t>in order to</w:t>
      </w:r>
      <w:proofErr w:type="gramEnd"/>
      <w:r w:rsidRPr="00D1420D">
        <w:rPr>
          <w:sz w:val="12"/>
        </w:rPr>
        <w:t xml:space="preserve">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D1420D">
        <w:rPr>
          <w:sz w:val="12"/>
        </w:rPr>
        <w:t>Tibi</w:t>
      </w:r>
      <w:proofErr w:type="spellEnd"/>
      <w:r w:rsidRPr="00D1420D">
        <w:rPr>
          <w:sz w:val="12"/>
        </w:rPr>
        <w:t xml:space="preserve">, call on Muslims in Europe to integrate into democratic society.19 </w:t>
      </w:r>
      <w:proofErr w:type="spellStart"/>
      <w:r w:rsidRPr="00D1420D">
        <w:rPr>
          <w:sz w:val="12"/>
        </w:rPr>
        <w:t>Tibi</w:t>
      </w:r>
      <w:proofErr w:type="spellEnd"/>
      <w:r w:rsidRPr="00D1420D">
        <w:rPr>
          <w:sz w:val="12"/>
        </w:rPr>
        <w:t xml:space="preserve">,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E962D9">
        <w:rPr>
          <w:sz w:val="12"/>
        </w:rPr>
        <w:t>analyse</w:t>
      </w:r>
      <w:proofErr w:type="spellEnd"/>
      <w:r w:rsidRPr="00E962D9">
        <w:rPr>
          <w:sz w:val="12"/>
        </w:rPr>
        <w:t xml:space="preserve"> and understand the symptoms and roots of the variety of crises, political, economic, social, </w:t>
      </w:r>
      <w:proofErr w:type="gramStart"/>
      <w:r w:rsidRPr="00E962D9">
        <w:rPr>
          <w:sz w:val="12"/>
        </w:rPr>
        <w:t>technological</w:t>
      </w:r>
      <w:proofErr w:type="gramEnd"/>
      <w:r w:rsidRPr="00E962D9">
        <w:rPr>
          <w:sz w:val="12"/>
        </w:rPr>
        <w:t xml:space="preserve">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w:t>
      </w:r>
      <w:r w:rsidRPr="00E962D9">
        <w:rPr>
          <w:sz w:val="12"/>
        </w:rPr>
        <w:lastRenderedPageBreak/>
        <w:t xml:space="preserve">(finance,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w:t>
      </w:r>
      <w:proofErr w:type="spellStart"/>
      <w:r w:rsidRPr="00E962D9">
        <w:rPr>
          <w:sz w:val="12"/>
        </w:rPr>
        <w:t>programmes</w:t>
      </w:r>
      <w:proofErr w:type="spellEnd"/>
      <w:r w:rsidRPr="00E962D9">
        <w:rPr>
          <w:sz w:val="12"/>
        </w:rPr>
        <w:t xml:space="preserve">.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w:t>
      </w:r>
      <w:proofErr w:type="spellStart"/>
      <w:r w:rsidRPr="00E962D9">
        <w:rPr>
          <w:sz w:val="12"/>
        </w:rPr>
        <w:t>i</w:t>
      </w:r>
      <w:proofErr w:type="spellEnd"/>
      <w:r w:rsidRPr="00E962D9">
        <w:rPr>
          <w:sz w:val="12"/>
        </w:rPr>
        <w:t xml:space="preserve">)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w:t>
      </w:r>
      <w:proofErr w:type="spellStart"/>
      <w:r w:rsidRPr="00E962D9">
        <w:rPr>
          <w:sz w:val="12"/>
        </w:rPr>
        <w:t>centres</w:t>
      </w:r>
      <w:proofErr w:type="spellEnd"/>
      <w:r w:rsidRPr="00E962D9">
        <w:rPr>
          <w:sz w:val="12"/>
        </w:rPr>
        <w:t xml:space="preserve">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w:t>
      </w:r>
      <w:proofErr w:type="spellStart"/>
      <w:r w:rsidRPr="00E962D9">
        <w:rPr>
          <w:sz w:val="12"/>
        </w:rPr>
        <w:t>Anat</w:t>
      </w:r>
      <w:proofErr w:type="spellEnd"/>
      <w:r w:rsidRPr="00E962D9">
        <w:rPr>
          <w:sz w:val="12"/>
        </w:rPr>
        <w:t xml:space="preserve"> </w:t>
      </w:r>
      <w:proofErr w:type="spellStart"/>
      <w:r w:rsidRPr="00E962D9">
        <w:rPr>
          <w:sz w:val="12"/>
        </w:rPr>
        <w:t>Admati</w:t>
      </w:r>
      <w:proofErr w:type="spellEnd"/>
      <w:r w:rsidRPr="00E962D9">
        <w:rPr>
          <w:sz w:val="12"/>
        </w:rPr>
        <w:t xml:space="preserve">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w:t>
      </w:r>
      <w:proofErr w:type="gramStart"/>
      <w:r w:rsidRPr="00E962D9">
        <w:rPr>
          <w:sz w:val="12"/>
        </w:rPr>
        <w:t>plummeted</w:t>
      </w:r>
      <w:proofErr w:type="gramEnd"/>
      <w:r w:rsidRPr="00E962D9">
        <w:rPr>
          <w:sz w:val="12"/>
        </w:rPr>
        <w:t xml:space="preserve">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D1420D">
        <w:rPr>
          <w:sz w:val="12"/>
        </w:rPr>
        <w:t>Lietaer</w:t>
      </w:r>
      <w:proofErr w:type="spellEnd"/>
      <w:r w:rsidRPr="00D1420D">
        <w:rPr>
          <w:sz w:val="12"/>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276039">
        <w:rPr>
          <w:rStyle w:val="StyleUnderline"/>
          <w:highlight w:val="cyan"/>
        </w:rPr>
        <w:t>financial products</w:t>
      </w:r>
      <w:r w:rsidRPr="00D1420D">
        <w:rPr>
          <w:rStyle w:val="StyleUnderline"/>
        </w:rPr>
        <w:t xml:space="preserve"> and transactions</w:t>
      </w:r>
      <w:r w:rsidRPr="00D1420D">
        <w:rPr>
          <w:sz w:val="12"/>
        </w:rPr>
        <w:t xml:space="preserve">, the authors continue, </w:t>
      </w:r>
      <w:r w:rsidRPr="00276039">
        <w:rPr>
          <w:rStyle w:val="StyleUnderline"/>
          <w:highlight w:val="cyan"/>
        </w:rPr>
        <w:t>lead</w:t>
      </w:r>
      <w:r w:rsidRPr="00D1420D">
        <w:rPr>
          <w:sz w:val="12"/>
        </w:rPr>
        <w:t xml:space="preserve"> regularly </w:t>
      </w:r>
      <w:r w:rsidRPr="00276039">
        <w:rPr>
          <w:rStyle w:val="StyleUnderline"/>
          <w:highlight w:val="cyan"/>
        </w:rPr>
        <w:t>to monetary crashes, sovereign debt crises and systemic</w:t>
      </w:r>
      <w:r w:rsidRPr="00D1420D">
        <w:rPr>
          <w:rStyle w:val="StyleUnderline"/>
        </w:rPr>
        <w:t xml:space="preserve"> </w:t>
      </w:r>
      <w:r w:rsidRPr="00276039">
        <w:rPr>
          <w:rStyle w:val="StyleUnderline"/>
          <w:highlight w:val="cyan"/>
        </w:rPr>
        <w:t>crashes</w:t>
      </w:r>
      <w:r w:rsidRPr="00276039">
        <w:rPr>
          <w:sz w:val="12"/>
          <w:highlight w:val="cyan"/>
        </w:rPr>
        <w:t xml:space="preserve"> </w:t>
      </w:r>
      <w:r w:rsidRPr="00276039">
        <w:rPr>
          <w:rStyle w:val="StyleUnderline"/>
          <w:highlight w:val="cyan"/>
        </w:rPr>
        <w:t>with</w:t>
      </w:r>
      <w:r w:rsidRPr="00276039">
        <w:rPr>
          <w:sz w:val="12"/>
          <w:highlight w:val="cyan"/>
        </w:rPr>
        <w:t xml:space="preserve"> an</w:t>
      </w:r>
      <w:r w:rsidRPr="00D1420D">
        <w:rPr>
          <w:sz w:val="12"/>
        </w:rPr>
        <w:t xml:space="preserve"> average of </w:t>
      </w:r>
      <w:r w:rsidRPr="00D1420D">
        <w:rPr>
          <w:rStyle w:val="StyleUnderline"/>
        </w:rPr>
        <w:t xml:space="preserve">more than </w:t>
      </w:r>
      <w:r w:rsidRPr="00276039">
        <w:rPr>
          <w:rStyle w:val="StyleUnderline"/>
          <w:highlight w:val="cya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D1420D">
        <w:rPr>
          <w:sz w:val="12"/>
        </w:rPr>
        <w:t>Scharmer</w:t>
      </w:r>
      <w:proofErr w:type="spellEnd"/>
      <w:r w:rsidRPr="00D1420D">
        <w:rPr>
          <w:sz w:val="12"/>
        </w:rPr>
        <w:t xml:space="preserve">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w:t>
      </w:r>
      <w:proofErr w:type="gramStart"/>
      <w:r w:rsidRPr="00D1420D">
        <w:rPr>
          <w:sz w:val="12"/>
        </w:rPr>
        <w:t>needs’</w:t>
      </w:r>
      <w:proofErr w:type="gramEnd"/>
      <w:r w:rsidRPr="00D1420D">
        <w:rPr>
          <w:sz w:val="12"/>
        </w:rPr>
        <w:t xml:space="preserve">. </w:t>
      </w:r>
      <w:r w:rsidRPr="00276039">
        <w:rPr>
          <w:rStyle w:val="StyleUnderline"/>
          <w:highlight w:val="cyan"/>
        </w:rPr>
        <w:t>The</w:t>
      </w:r>
      <w:r w:rsidRPr="00D1420D">
        <w:rPr>
          <w:rStyle w:val="StyleUnderline"/>
        </w:rPr>
        <w:t xml:space="preserve"> </w:t>
      </w:r>
      <w:r w:rsidRPr="00276039">
        <w:rPr>
          <w:rStyle w:val="StyleUnderline"/>
          <w:highlight w:val="cyan"/>
        </w:rPr>
        <w:t>failure to account for environmental risks</w:t>
      </w:r>
      <w:r w:rsidRPr="00276039">
        <w:rPr>
          <w:sz w:val="12"/>
          <w:highlight w:val="cyan"/>
        </w:rPr>
        <w:t xml:space="preserve"> </w:t>
      </w:r>
      <w:r w:rsidRPr="00276039">
        <w:rPr>
          <w:rStyle w:val="StyleUnderline"/>
          <w:highlight w:val="cyan"/>
        </w:rPr>
        <w:t>means</w:t>
      </w:r>
      <w:r w:rsidRPr="00D1420D">
        <w:rPr>
          <w:sz w:val="12"/>
        </w:rPr>
        <w:t xml:space="preserve"> that the </w:t>
      </w:r>
      <w:r w:rsidRPr="00276039">
        <w:rPr>
          <w:rStyle w:val="StyleUnderline"/>
          <w:highlight w:val="cyan"/>
        </w:rPr>
        <w:t>pressure on</w:t>
      </w:r>
      <w:r w:rsidRPr="00D1420D">
        <w:rPr>
          <w:rStyle w:val="StyleUnderline"/>
        </w:rPr>
        <w:t xml:space="preserve"> </w:t>
      </w:r>
      <w:r w:rsidRPr="00D1420D">
        <w:rPr>
          <w:sz w:val="12"/>
        </w:rPr>
        <w:t xml:space="preserve">already scarce </w:t>
      </w:r>
      <w:r w:rsidRPr="00276039">
        <w:rPr>
          <w:rStyle w:val="StyleUnderline"/>
          <w:highlight w:val="cyan"/>
        </w:rPr>
        <w:t>natural resources</w:t>
      </w:r>
      <w:r w:rsidRPr="00D1420D">
        <w:rPr>
          <w:rStyle w:val="StyleUnderline"/>
        </w:rPr>
        <w:t xml:space="preserve"> accelerates</w:t>
      </w:r>
      <w:r w:rsidRPr="00D1420D">
        <w:rPr>
          <w:sz w:val="12"/>
        </w:rPr>
        <w:t xml:space="preserve"> – </w:t>
      </w:r>
      <w:r w:rsidRPr="00276039">
        <w:rPr>
          <w:rStyle w:val="StyleUnderline"/>
          <w:highlight w:val="cyan"/>
        </w:rPr>
        <w:t>trees</w:t>
      </w:r>
      <w:r w:rsidRPr="00D1420D">
        <w:rPr>
          <w:rStyle w:val="StyleUnderline"/>
        </w:rPr>
        <w:t xml:space="preserve"> are </w:t>
      </w:r>
      <w:r w:rsidRPr="00276039">
        <w:rPr>
          <w:rStyle w:val="StyleUnderline"/>
          <w:highlight w:val="cyan"/>
        </w:rPr>
        <w:t>felled</w:t>
      </w:r>
      <w:r w:rsidRPr="00D1420D">
        <w:rPr>
          <w:rStyle w:val="StyleUnderline"/>
        </w:rPr>
        <w:t>,</w:t>
      </w:r>
      <w:r w:rsidRPr="00D1420D">
        <w:rPr>
          <w:sz w:val="12"/>
        </w:rPr>
        <w:t xml:space="preserve"> </w:t>
      </w:r>
      <w:r w:rsidRPr="00276039">
        <w:rPr>
          <w:rStyle w:val="Emphasis"/>
          <w:highlight w:val="cyan"/>
        </w:rPr>
        <w:t>waterways polluted</w:t>
      </w:r>
      <w:r w:rsidRPr="00276039">
        <w:rPr>
          <w:sz w:val="12"/>
          <w:highlight w:val="cyan"/>
        </w:rPr>
        <w:t xml:space="preserve">, </w:t>
      </w:r>
      <w:r w:rsidRPr="00276039">
        <w:rPr>
          <w:rStyle w:val="Emphasis"/>
          <w:highlight w:val="cyan"/>
        </w:rPr>
        <w:t>wetlands drained</w:t>
      </w:r>
      <w:r w:rsidRPr="00276039">
        <w:rPr>
          <w:rStyle w:val="StyleUnderline"/>
          <w:highlight w:val="cyan"/>
        </w:rPr>
        <w:t xml:space="preserve"> and</w:t>
      </w:r>
      <w:r w:rsidRPr="00D1420D">
        <w:rPr>
          <w:sz w:val="12"/>
        </w:rPr>
        <w:t xml:space="preserve"> the exploitation of </w:t>
      </w:r>
      <w:r w:rsidRPr="00D1420D">
        <w:rPr>
          <w:rStyle w:val="StyleUnderline"/>
        </w:rPr>
        <w:t xml:space="preserve">oil, </w:t>
      </w:r>
      <w:proofErr w:type="gramStart"/>
      <w:r w:rsidRPr="00D1420D">
        <w:rPr>
          <w:rStyle w:val="StyleUnderline"/>
        </w:rPr>
        <w:t>gas</w:t>
      </w:r>
      <w:proofErr w:type="gramEnd"/>
      <w:r w:rsidRPr="00D1420D">
        <w:rPr>
          <w:rStyle w:val="StyleUnderline"/>
        </w:rPr>
        <w:t xml:space="preserve"> and </w:t>
      </w:r>
      <w:r w:rsidRPr="00276039">
        <w:rPr>
          <w:rStyle w:val="StyleUnderline"/>
          <w:highlight w:val="cya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5BF611B5" w14:textId="095D21E6" w:rsidR="00297975" w:rsidRDefault="00297975" w:rsidP="00F84FCC">
      <w:pPr>
        <w:pStyle w:val="Heading3"/>
      </w:pPr>
      <w:r>
        <w:lastRenderedPageBreak/>
        <w:t>Plan</w:t>
      </w:r>
    </w:p>
    <w:p w14:paraId="1A16232E" w14:textId="217D38BB" w:rsidR="00297975" w:rsidRPr="00297975" w:rsidRDefault="00297975" w:rsidP="00297975">
      <w:pPr>
        <w:pStyle w:val="Heading4"/>
      </w:pPr>
      <w:r w:rsidRPr="00297975">
        <w:t>Thus, the plan: The appropriation of outer space by private entities is unjust.</w:t>
      </w:r>
    </w:p>
    <w:p w14:paraId="57E8D3E7" w14:textId="6E4D5ED8" w:rsidR="00297975" w:rsidRDefault="00297975" w:rsidP="00297975"/>
    <w:p w14:paraId="056172CA" w14:textId="516E9AF6" w:rsidR="00565ED3" w:rsidRPr="00DD72F2" w:rsidRDefault="00565ED3" w:rsidP="00DD72F2">
      <w:pPr>
        <w:pStyle w:val="Heading4"/>
      </w:pPr>
      <w:r w:rsidRPr="00DD72F2">
        <w:t xml:space="preserve">The inherent nature of capitalism dictates that </w:t>
      </w:r>
      <w:r w:rsidR="00DD72F2">
        <w:t>s</w:t>
      </w:r>
      <w:r w:rsidR="00DD72F2" w:rsidRPr="00DD72F2">
        <w:t>patial fixes are used to delay stagnation from overaccumulation and extends the economy forever</w:t>
      </w:r>
      <w:r w:rsidR="00AB5AC1">
        <w:t>.</w:t>
      </w:r>
    </w:p>
    <w:p w14:paraId="22FB4CE2" w14:textId="7529C2D1" w:rsidR="00565ED3" w:rsidRPr="00565ED3" w:rsidRDefault="00565ED3" w:rsidP="00565ED3">
      <w:pPr>
        <w:rPr>
          <w:sz w:val="16"/>
          <w:szCs w:val="16"/>
        </w:rPr>
      </w:pPr>
      <w:r w:rsidRPr="00565ED3">
        <w:rPr>
          <w:rStyle w:val="Style13ptBold"/>
        </w:rPr>
        <w:t xml:space="preserve">Shammas &amp; </w:t>
      </w:r>
      <w:proofErr w:type="spellStart"/>
      <w:r w:rsidRPr="00565ED3">
        <w:rPr>
          <w:rStyle w:val="Style13ptBold"/>
        </w:rPr>
        <w:t>Holen</w:t>
      </w:r>
      <w:proofErr w:type="spellEnd"/>
      <w:r w:rsidRPr="00565ED3">
        <w:rPr>
          <w:rStyle w:val="Style13ptBold"/>
        </w:rPr>
        <w:t xml:space="preserve"> 19</w:t>
      </w:r>
      <w:r w:rsidRPr="00565ED3">
        <w:rPr>
          <w:sz w:val="16"/>
          <w:szCs w:val="16"/>
        </w:rPr>
        <w:t xml:space="preserve"> (Victor L. and Tomas B.; 1/29/19; One giant leap for </w:t>
      </w:r>
      <w:proofErr w:type="spellStart"/>
      <w:r w:rsidRPr="00565ED3">
        <w:rPr>
          <w:sz w:val="16"/>
          <w:szCs w:val="16"/>
        </w:rPr>
        <w:t>capitalistkind</w:t>
      </w:r>
      <w:proofErr w:type="spellEnd"/>
      <w:r w:rsidRPr="00565ED3">
        <w:rPr>
          <w:sz w:val="16"/>
          <w:szCs w:val="16"/>
        </w:rPr>
        <w:t xml:space="preserve">: private enterprise in outer space; Palgrave Communications; Nature; </w:t>
      </w:r>
      <w:hyperlink r:id="rId12" w:history="1">
        <w:r w:rsidRPr="00565ED3">
          <w:rPr>
            <w:rStyle w:val="Hyperlink"/>
            <w:sz w:val="16"/>
            <w:szCs w:val="16"/>
          </w:rPr>
          <w:t>https://www.nature.com/articles/s41599-019-0218-9.pdf</w:t>
        </w:r>
      </w:hyperlink>
      <w:r w:rsidRPr="00565ED3">
        <w:rPr>
          <w:sz w:val="16"/>
          <w:szCs w:val="16"/>
        </w:rPr>
        <w:t>)</w:t>
      </w:r>
    </w:p>
    <w:p w14:paraId="3A3C906C" w14:textId="789699BF" w:rsidR="003D0870" w:rsidRPr="00565ED3" w:rsidRDefault="00565ED3" w:rsidP="00565ED3">
      <w:pPr>
        <w:rPr>
          <w:sz w:val="16"/>
          <w:szCs w:val="16"/>
        </w:rPr>
      </w:pPr>
      <w:r w:rsidRPr="00565ED3">
        <w:rPr>
          <w:sz w:val="16"/>
          <w:szCs w:val="16"/>
        </w:rPr>
        <w:t>Victor L.: Oslo Metropolitan University, Work Research Institute (AFI), Oslo, Norway</w:t>
      </w:r>
      <w:r w:rsidR="00FF746B">
        <w:rPr>
          <w:sz w:val="16"/>
          <w:szCs w:val="16"/>
        </w:rPr>
        <w:t xml:space="preserve">; </w:t>
      </w:r>
      <w:r w:rsidRPr="00565ED3">
        <w:rPr>
          <w:sz w:val="16"/>
          <w:szCs w:val="16"/>
        </w:rPr>
        <w:t>Tomas B.: Independent scholar, Oslo, Norway</w:t>
      </w:r>
      <w:r w:rsidR="003D0870" w:rsidRPr="00565ED3">
        <w:rPr>
          <w:sz w:val="16"/>
        </w:rPr>
        <w:br/>
        <w:t xml:space="preserve">No longer terra nullius, space is now the new terra </w:t>
      </w:r>
      <w:proofErr w:type="spellStart"/>
      <w:r w:rsidR="003D0870" w:rsidRPr="00565ED3">
        <w:rPr>
          <w:sz w:val="16"/>
        </w:rPr>
        <w:t>firma</w:t>
      </w:r>
      <w:proofErr w:type="spellEnd"/>
      <w:r w:rsidR="003D0870" w:rsidRPr="00565ED3">
        <w:rPr>
          <w:sz w:val="16"/>
        </w:rPr>
        <w:t xml:space="preserve"> of </w:t>
      </w:r>
      <w:proofErr w:type="spellStart"/>
      <w:r w:rsidR="003D0870" w:rsidRPr="00565ED3">
        <w:rPr>
          <w:sz w:val="16"/>
        </w:rPr>
        <w:t>capitalistkind</w:t>
      </w:r>
      <w:proofErr w:type="spellEnd"/>
      <w:r w:rsidR="003D0870" w:rsidRPr="00565ED3">
        <w:rPr>
          <w:sz w:val="16"/>
        </w:rPr>
        <w:t xml:space="preserve">: its naturalized terroir, its next necessary terrain. </w:t>
      </w:r>
      <w:r w:rsidR="003D0870" w:rsidRPr="00D976AB">
        <w:rPr>
          <w:rStyle w:val="StyleUnderline"/>
        </w:rPr>
        <w:t xml:space="preserve">The logic of </w:t>
      </w:r>
      <w:r w:rsidR="003D0870" w:rsidRPr="00D976AB">
        <w:rPr>
          <w:rStyle w:val="StyleUnderline"/>
          <w:highlight w:val="yellow"/>
        </w:rPr>
        <w:t>cap</w:t>
      </w:r>
      <w:r w:rsidR="003D0870" w:rsidRPr="00D976AB">
        <w:rPr>
          <w:rStyle w:val="StyleUnderline"/>
        </w:rPr>
        <w:t xml:space="preserve">italism </w:t>
      </w:r>
      <w:r w:rsidR="003D0870" w:rsidRPr="00D976AB">
        <w:rPr>
          <w:rStyle w:val="StyleUnderline"/>
          <w:highlight w:val="yellow"/>
        </w:rPr>
        <w:t>dictates that capital</w:t>
      </w:r>
      <w:r w:rsidR="003D0870" w:rsidRPr="00D976AB">
        <w:rPr>
          <w:rStyle w:val="StyleUnderline"/>
        </w:rPr>
        <w:t xml:space="preserve"> should </w:t>
      </w:r>
      <w:r w:rsidR="003D0870" w:rsidRPr="00D976AB">
        <w:rPr>
          <w:rStyle w:val="StyleUnderline"/>
          <w:highlight w:val="yellow"/>
        </w:rPr>
        <w:t>seek to expand outwards into the vastness of space</w:t>
      </w:r>
      <w:r w:rsidR="003D0870" w:rsidRPr="00565ED3">
        <w:rPr>
          <w:sz w:val="16"/>
        </w:rPr>
        <w:t xml:space="preserve">, a point recognized by a recent ethnography of </w:t>
      </w:r>
      <w:proofErr w:type="spellStart"/>
      <w:r w:rsidR="003D0870" w:rsidRPr="00565ED3">
        <w:rPr>
          <w:sz w:val="16"/>
        </w:rPr>
        <w:t>NewSpace</w:t>
      </w:r>
      <w:proofErr w:type="spellEnd"/>
      <w:r w:rsidR="003D0870" w:rsidRPr="00565ED3">
        <w:rPr>
          <w:sz w:val="16"/>
        </w:rPr>
        <w:t xml:space="preserve"> actors (Valentine, 2016, p. 1050). </w:t>
      </w:r>
      <w:r w:rsidR="003D0870" w:rsidRPr="00D976AB">
        <w:rPr>
          <w:rStyle w:val="StyleUnderline"/>
        </w:rPr>
        <w:t xml:space="preserve">The operations of </w:t>
      </w:r>
      <w:proofErr w:type="spellStart"/>
      <w:r w:rsidR="003D0870" w:rsidRPr="00D976AB">
        <w:rPr>
          <w:rStyle w:val="StyleUnderline"/>
        </w:rPr>
        <w:t>capitalistkind</w:t>
      </w:r>
      <w:proofErr w:type="spellEnd"/>
      <w:r w:rsidR="003D0870" w:rsidRPr="00D976AB">
        <w:rPr>
          <w:rStyle w:val="StyleUnderline"/>
        </w:rPr>
        <w:t xml:space="preserve"> serve </w:t>
      </w:r>
      <w:r w:rsidR="003D0870" w:rsidRPr="00D976AB">
        <w:rPr>
          <w:rStyle w:val="StyleUnderline"/>
          <w:highlight w:val="yellow"/>
        </w:rPr>
        <w:t>to resolve</w:t>
      </w:r>
      <w:r w:rsidR="003D0870" w:rsidRPr="00D976AB">
        <w:rPr>
          <w:rStyle w:val="StyleUnderline"/>
        </w:rPr>
        <w:t xml:space="preserve"> a series of (potential) crises of capitalism, revolving around </w:t>
      </w:r>
      <w:r w:rsidR="003D0870" w:rsidRPr="00D976AB">
        <w:rPr>
          <w:rStyle w:val="StyleUnderline"/>
          <w:highlight w:val="yellow"/>
        </w:rPr>
        <w:t>the slow, steady decline of spatial fixes</w:t>
      </w:r>
      <w:r w:rsidR="003D0870" w:rsidRPr="00565ED3">
        <w:rPr>
          <w:sz w:val="16"/>
        </w:rPr>
        <w:t xml:space="preserve"> (see e.g., Harvey, 1985, p. 51–66) </w:t>
      </w:r>
      <w:r w:rsidR="003D0870" w:rsidRPr="00D976AB">
        <w:rPr>
          <w:rStyle w:val="StyleUnderline"/>
        </w:rPr>
        <w:t xml:space="preserve">as they come crashing up against the quickly vanishing blank spaces remaining </w:t>
      </w:r>
      <w:r w:rsidR="003D0870" w:rsidRPr="00D976AB">
        <w:rPr>
          <w:rStyle w:val="StyleUnderline"/>
          <w:highlight w:val="yellow"/>
        </w:rPr>
        <w:t>on earth</w:t>
      </w:r>
      <w:r w:rsidR="003D0870" w:rsidRPr="00D976AB">
        <w:rPr>
          <w:rStyle w:val="StyleUnderline"/>
        </w:rPr>
        <w:t xml:space="preserve">ly maps </w:t>
      </w:r>
      <w:r w:rsidR="003D0870" w:rsidRPr="00E71E36">
        <w:rPr>
          <w:rStyle w:val="StyleUnderline"/>
          <w:highlight w:val="yellow"/>
        </w:rPr>
        <w:t xml:space="preserve">and declining (terrestrial) </w:t>
      </w:r>
      <w:proofErr w:type="spellStart"/>
      <w:r w:rsidR="003D0870" w:rsidRPr="00E71E36">
        <w:rPr>
          <w:rStyle w:val="StyleUnderline"/>
          <w:highlight w:val="yellow"/>
        </w:rPr>
        <w:t>opportu</w:t>
      </w:r>
      <w:proofErr w:type="spellEnd"/>
      <w:r w:rsidR="003D0870" w:rsidRPr="00E71E36">
        <w:rPr>
          <w:rStyle w:val="StyleUnderline"/>
          <w:highlight w:val="yellow"/>
        </w:rPr>
        <w:t xml:space="preserve">- </w:t>
      </w:r>
      <w:proofErr w:type="spellStart"/>
      <w:r w:rsidR="003D0870" w:rsidRPr="00E71E36">
        <w:rPr>
          <w:rStyle w:val="StyleUnderline"/>
          <w:highlight w:val="yellow"/>
        </w:rPr>
        <w:t>nities</w:t>
      </w:r>
      <w:proofErr w:type="spellEnd"/>
      <w:r w:rsidR="003D0870" w:rsidRPr="00E71E36">
        <w:rPr>
          <w:rStyle w:val="StyleUnderline"/>
          <w:highlight w:val="yellow"/>
        </w:rPr>
        <w:t xml:space="preserve"> for profitable</w:t>
      </w:r>
      <w:r w:rsidR="003D0870" w:rsidRPr="00D976AB">
        <w:rPr>
          <w:rStyle w:val="StyleUnderline"/>
        </w:rPr>
        <w:t xml:space="preserve"> </w:t>
      </w:r>
      <w:r w:rsidR="003D0870" w:rsidRPr="00E71E36">
        <w:rPr>
          <w:rStyle w:val="StyleUnderline"/>
          <w:highlight w:val="yellow"/>
        </w:rPr>
        <w:t>investment</w:t>
      </w:r>
      <w:r w:rsidR="003D0870" w:rsidRPr="00D976AB">
        <w:rPr>
          <w:rStyle w:val="StyleUnderline"/>
        </w:rPr>
        <w:t xml:space="preserve"> of surplus capital</w:t>
      </w:r>
      <w:r w:rsidR="003D0870" w:rsidRPr="00565ED3">
        <w:rPr>
          <w:sz w:val="16"/>
        </w:rPr>
        <w:t xml:space="preserve"> (Dickens and Ormrod, 2007a, p. 49–78). </w:t>
      </w:r>
    </w:p>
    <w:p w14:paraId="24A695E0" w14:textId="624DA28D" w:rsidR="003D0870" w:rsidRPr="008034F9" w:rsidRDefault="003D0870" w:rsidP="003D0870">
      <w:pPr>
        <w:rPr>
          <w:sz w:val="16"/>
        </w:rPr>
      </w:pPr>
      <w:r w:rsidRPr="008034F9">
        <w:rPr>
          <w:sz w:val="16"/>
        </w:rPr>
        <w:t xml:space="preserve">A ‘spatial fix' involves the geographic modulation of capital accumulation, consisting in the outward expansion of capital onto new geographic terrains, or into new spaces, with the aim of filling a gap in the home terrains of capital. Jessop (2006, p. 149) notes that spatial fixes may involve </w:t>
      </w:r>
      <w:proofErr w:type="gramStart"/>
      <w:r w:rsidRPr="008034F9">
        <w:rPr>
          <w:sz w:val="16"/>
        </w:rPr>
        <w:t>a number of</w:t>
      </w:r>
      <w:proofErr w:type="gramEnd"/>
      <w:r w:rsidRPr="008034F9">
        <w:rPr>
          <w:sz w:val="16"/>
        </w:rPr>
        <w:t xml:space="preserve"> strategies, including the creation of new markets within the capitalist world, engaging in trade with non-capitalist economies, and exporting surplus capital to undeveloped or underdeveloped regions. The first two address the problem of insufficient demand and the latter option creates a productive (or valorizing) outlet for excess capital. </w:t>
      </w:r>
      <w:r w:rsidRPr="008034F9">
        <w:rPr>
          <w:rStyle w:val="StyleUnderline"/>
          <w:highlight w:val="yellow"/>
        </w:rPr>
        <w:t>Cap</w:t>
      </w:r>
      <w:r w:rsidRPr="008034F9">
        <w:rPr>
          <w:rStyle w:val="StyleUnderline"/>
        </w:rPr>
        <w:t xml:space="preserve">italism </w:t>
      </w:r>
      <w:r w:rsidRPr="008034F9">
        <w:rPr>
          <w:rStyle w:val="StyleUnderline"/>
          <w:highlight w:val="yellow"/>
        </w:rPr>
        <w:t xml:space="preserve">must regularly discover, develop, and </w:t>
      </w:r>
      <w:proofErr w:type="spellStart"/>
      <w:r w:rsidRPr="008034F9">
        <w:rPr>
          <w:rStyle w:val="StyleUnderline"/>
          <w:highlight w:val="yellow"/>
        </w:rPr>
        <w:t>appro</w:t>
      </w:r>
      <w:proofErr w:type="spellEnd"/>
      <w:r w:rsidRPr="008034F9">
        <w:rPr>
          <w:rStyle w:val="StyleUnderline"/>
          <w:highlight w:val="yellow"/>
        </w:rPr>
        <w:t xml:space="preserve">- </w:t>
      </w:r>
      <w:proofErr w:type="spellStart"/>
      <w:r w:rsidRPr="008034F9">
        <w:rPr>
          <w:rStyle w:val="StyleUnderline"/>
          <w:highlight w:val="yellow"/>
        </w:rPr>
        <w:t>priate</w:t>
      </w:r>
      <w:proofErr w:type="spellEnd"/>
      <w:r w:rsidRPr="008034F9">
        <w:rPr>
          <w:rStyle w:val="StyleUnderline"/>
        </w:rPr>
        <w:t xml:space="preserve"> such </w:t>
      </w:r>
      <w:r w:rsidRPr="008034F9">
        <w:rPr>
          <w:rStyle w:val="StyleUnderline"/>
          <w:highlight w:val="yellow"/>
        </w:rPr>
        <w:t>new space</w:t>
      </w:r>
      <w:r w:rsidRPr="008034F9">
        <w:rPr>
          <w:rStyle w:val="StyleUnderline"/>
        </w:rPr>
        <w:t xml:space="preserve">s </w:t>
      </w:r>
      <w:r w:rsidRPr="008034F9">
        <w:rPr>
          <w:rStyle w:val="StyleUnderline"/>
          <w:highlight w:val="yellow"/>
        </w:rPr>
        <w:t>because of</w:t>
      </w:r>
      <w:r w:rsidRPr="008034F9">
        <w:rPr>
          <w:rStyle w:val="StyleUnderline"/>
        </w:rPr>
        <w:t xml:space="preserve"> its </w:t>
      </w:r>
      <w:r w:rsidRPr="008034F9">
        <w:rPr>
          <w:rStyle w:val="StyleUnderline"/>
          <w:highlight w:val="yellow"/>
        </w:rPr>
        <w:t xml:space="preserve">inherent tendency to gen- </w:t>
      </w:r>
      <w:proofErr w:type="spellStart"/>
      <w:r w:rsidRPr="008034F9">
        <w:rPr>
          <w:rStyle w:val="StyleUnderline"/>
          <w:highlight w:val="yellow"/>
        </w:rPr>
        <w:t>erate</w:t>
      </w:r>
      <w:proofErr w:type="spellEnd"/>
      <w:r w:rsidRPr="008034F9">
        <w:rPr>
          <w:rStyle w:val="StyleUnderline"/>
          <w:highlight w:val="yellow"/>
        </w:rPr>
        <w:t xml:space="preserve"> surplus capital</w:t>
      </w:r>
      <w:r w:rsidRPr="008034F9">
        <w:rPr>
          <w:rStyle w:val="StyleUnderline"/>
        </w:rPr>
        <w:t>, i.e., capital bereft of profitable purpose</w:t>
      </w:r>
      <w:r w:rsidRPr="008034F9">
        <w:rPr>
          <w:sz w:val="16"/>
        </w:rPr>
        <w:t xml:space="preserve">. In Harvey’s (2006, p. xviii) terms, </w:t>
      </w:r>
      <w:r w:rsidRPr="008034F9">
        <w:rPr>
          <w:rStyle w:val="StyleUnderline"/>
          <w:highlight w:val="yellow"/>
        </w:rPr>
        <w:t>a spatial fix</w:t>
      </w:r>
      <w:r w:rsidRPr="008034F9">
        <w:rPr>
          <w:rStyle w:val="StyleUnderline"/>
        </w:rPr>
        <w:t xml:space="preserve"> revolves around ‘geographical expansions and restructuring...</w:t>
      </w:r>
      <w:r w:rsidRPr="008034F9">
        <w:rPr>
          <w:rStyle w:val="StyleUnderline"/>
          <w:highlight w:val="yellow"/>
        </w:rPr>
        <w:t xml:space="preserve">as a temporary solution to </w:t>
      </w:r>
      <w:r w:rsidRPr="008034F9">
        <w:rPr>
          <w:rStyle w:val="StyleUnderline"/>
        </w:rPr>
        <w:t xml:space="preserve">crises understood...in terms of the </w:t>
      </w:r>
      <w:r w:rsidRPr="008034F9">
        <w:rPr>
          <w:rStyle w:val="StyleUnderline"/>
          <w:highlight w:val="yellow"/>
        </w:rPr>
        <w:t xml:space="preserve">overaccumulation </w:t>
      </w:r>
      <w:r w:rsidRPr="008034F9">
        <w:rPr>
          <w:rStyle w:val="StyleUnderline"/>
        </w:rPr>
        <w:t>of capital'</w:t>
      </w:r>
      <w:r w:rsidRPr="008034F9">
        <w:rPr>
          <w:sz w:val="16"/>
        </w:rPr>
        <w:t xml:space="preserve">. </w:t>
      </w:r>
      <w:r w:rsidRPr="008034F9">
        <w:rPr>
          <w:rStyle w:val="StyleUnderline"/>
        </w:rPr>
        <w:t xml:space="preserve">It is a temporary solution </w:t>
      </w:r>
      <w:r w:rsidRPr="00565ED3">
        <w:rPr>
          <w:rStyle w:val="StyleUnderline"/>
          <w:highlight w:val="yellow"/>
        </w:rPr>
        <w:t>because</w:t>
      </w:r>
      <w:r w:rsidRPr="008034F9">
        <w:rPr>
          <w:rStyle w:val="StyleUnderline"/>
        </w:rPr>
        <w:t xml:space="preserve"> these </w:t>
      </w:r>
      <w:r w:rsidRPr="00565ED3">
        <w:rPr>
          <w:rStyle w:val="StyleUnderline"/>
          <w:highlight w:val="yellow"/>
        </w:rPr>
        <w:t>newly appropriated spaces will</w:t>
      </w:r>
      <w:r w:rsidRPr="008034F9">
        <w:rPr>
          <w:rStyle w:val="StyleUnderline"/>
        </w:rPr>
        <w:t xml:space="preserve"> in turn </w:t>
      </w:r>
      <w:r w:rsidRPr="00565ED3">
        <w:rPr>
          <w:rStyle w:val="StyleUnderline"/>
          <w:highlight w:val="yellow"/>
        </w:rPr>
        <w:t>become exhausted of profitable potential and</w:t>
      </w:r>
      <w:r w:rsidRPr="008034F9">
        <w:rPr>
          <w:rStyle w:val="StyleUnderline"/>
        </w:rPr>
        <w:t xml:space="preserve"> are likely to </w:t>
      </w:r>
      <w:r w:rsidRPr="00565ED3">
        <w:rPr>
          <w:rStyle w:val="StyleUnderline"/>
          <w:highlight w:val="yellow"/>
        </w:rPr>
        <w:t>produce</w:t>
      </w:r>
      <w:r w:rsidRPr="008034F9">
        <w:rPr>
          <w:rStyle w:val="StyleUnderline"/>
        </w:rPr>
        <w:t xml:space="preserve"> their own stocks of </w:t>
      </w:r>
      <w:r w:rsidRPr="00565ED3">
        <w:rPr>
          <w:rStyle w:val="StyleUnderline"/>
          <w:highlight w:val="yellow"/>
        </w:rPr>
        <w:t>surplus capital</w:t>
      </w:r>
      <w:r w:rsidRPr="008034F9">
        <w:rPr>
          <w:rStyle w:val="StyleUnderline"/>
        </w:rPr>
        <w:t xml:space="preserve">; while ‘capital surpluses that otherwise stood to be deva- </w:t>
      </w:r>
      <w:proofErr w:type="spellStart"/>
      <w:r w:rsidRPr="008034F9">
        <w:rPr>
          <w:rStyle w:val="StyleUnderline"/>
        </w:rPr>
        <w:t>lued</w:t>
      </w:r>
      <w:proofErr w:type="spellEnd"/>
      <w:r w:rsidRPr="008034F9">
        <w:rPr>
          <w:rStyle w:val="StyleUnderline"/>
        </w:rPr>
        <w:t xml:space="preserve">, could be absorbed through geographical expansions and </w:t>
      </w:r>
      <w:proofErr w:type="spellStart"/>
      <w:r w:rsidRPr="008034F9">
        <w:rPr>
          <w:rStyle w:val="StyleUnderline"/>
        </w:rPr>
        <w:t>spatio</w:t>
      </w:r>
      <w:proofErr w:type="spellEnd"/>
      <w:r w:rsidRPr="008034F9">
        <w:rPr>
          <w:rStyle w:val="StyleUnderline"/>
        </w:rPr>
        <w:t>-temporal displacements'</w:t>
      </w:r>
      <w:r w:rsidRPr="008034F9">
        <w:rPr>
          <w:sz w:val="16"/>
        </w:rPr>
        <w:t xml:space="preserve"> (Harvey, 2006, p. xviii), </w:t>
      </w:r>
      <w:r w:rsidRPr="00565ED3">
        <w:rPr>
          <w:rStyle w:val="Emphasis"/>
        </w:rPr>
        <w:t xml:space="preserve">this out- wards drive of capitalism is inherently limitless: </w:t>
      </w:r>
      <w:r w:rsidRPr="00565ED3">
        <w:rPr>
          <w:rStyle w:val="Emphasis"/>
          <w:highlight w:val="yellow"/>
        </w:rPr>
        <w:t>there is no end point or final destination for cap</w:t>
      </w:r>
      <w:r w:rsidRPr="00565ED3">
        <w:rPr>
          <w:rStyle w:val="Emphasis"/>
        </w:rPr>
        <w:t>italism.</w:t>
      </w:r>
      <w:r w:rsidRPr="008034F9">
        <w:rPr>
          <w:rStyle w:val="StyleUnderline"/>
        </w:rPr>
        <w:t xml:space="preserve"> Instead, capitalism must continuously propel itself onwards in search of pristine sites of renewed capital accumulation. In this way, Harvey writes, society constantly ‘creates fresh productive powers elsewhere to absorb its </w:t>
      </w:r>
      <w:proofErr w:type="spellStart"/>
      <w:r w:rsidRPr="008034F9">
        <w:rPr>
          <w:rStyle w:val="StyleUnderline"/>
        </w:rPr>
        <w:t>overaccumulated</w:t>
      </w:r>
      <w:proofErr w:type="spellEnd"/>
      <w:r w:rsidRPr="008034F9">
        <w:rPr>
          <w:rStyle w:val="StyleUnderline"/>
        </w:rPr>
        <w:t xml:space="preserve"> capital'</w:t>
      </w:r>
      <w:r w:rsidRPr="008034F9">
        <w:rPr>
          <w:sz w:val="16"/>
        </w:rPr>
        <w:t xml:space="preserve"> (Harvey, 1981, p. 8). </w:t>
      </w:r>
    </w:p>
    <w:p w14:paraId="25D08998" w14:textId="2941D399" w:rsidR="003D0870" w:rsidRDefault="003D0870" w:rsidP="003D0870">
      <w:pPr>
        <w:rPr>
          <w:sz w:val="16"/>
          <w:szCs w:val="16"/>
        </w:rPr>
      </w:pPr>
      <w:r w:rsidRPr="00671663">
        <w:rPr>
          <w:sz w:val="16"/>
          <w:szCs w:val="16"/>
        </w:rPr>
        <w:t xml:space="preserve">Historically, spatial fixes have played an important role in conserving the capitalist system. As Jessop (2006, p. 149) points out, ‘The export of surplus money capital, surplus commodities, and/or surplus </w:t>
      </w:r>
      <w:proofErr w:type="spellStart"/>
      <w:r w:rsidRPr="00671663">
        <w:rPr>
          <w:sz w:val="16"/>
          <w:szCs w:val="16"/>
        </w:rPr>
        <w:t>labour</w:t>
      </w:r>
      <w:proofErr w:type="spellEnd"/>
      <w:r w:rsidRPr="00671663">
        <w:rPr>
          <w:sz w:val="16"/>
          <w:szCs w:val="16"/>
        </w:rPr>
        <w:t xml:space="preserve">-power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various digital spaces, such as the Internet, can also be considered as spatial fixes: the Web absorbs </w:t>
      </w:r>
      <w:proofErr w:type="spellStart"/>
      <w:r w:rsidRPr="00671663">
        <w:rPr>
          <w:sz w:val="16"/>
          <w:szCs w:val="16"/>
        </w:rPr>
        <w:t>overaccumulated</w:t>
      </w:r>
      <w:proofErr w:type="spellEnd"/>
      <w:r w:rsidRPr="00671663">
        <w:rPr>
          <w:sz w:val="16"/>
          <w:szCs w:val="16"/>
        </w:rPr>
        <w:t xml:space="preserve"> capital, heightens consumption of virtual and physical goods, and makes </w:t>
      </w:r>
      <w:proofErr w:type="spellStart"/>
      <w:r w:rsidRPr="00671663">
        <w:rPr>
          <w:sz w:val="16"/>
          <w:szCs w:val="16"/>
        </w:rPr>
        <w:t>inexpen</w:t>
      </w:r>
      <w:proofErr w:type="spellEnd"/>
      <w:r w:rsidRPr="00671663">
        <w:rPr>
          <w:sz w:val="16"/>
          <w:szCs w:val="16"/>
        </w:rPr>
        <w:t xml:space="preserve">- </w:t>
      </w:r>
      <w:proofErr w:type="spellStart"/>
      <w:r w:rsidRPr="00671663">
        <w:rPr>
          <w:sz w:val="16"/>
          <w:szCs w:val="16"/>
        </w:rPr>
        <w:t>sive</w:t>
      </w:r>
      <w:proofErr w:type="spellEnd"/>
      <w:r w:rsidRPr="00671663">
        <w:rPr>
          <w:sz w:val="16"/>
          <w:szCs w:val="16"/>
        </w:rPr>
        <w:t xml:space="preserve">, flexible sources of labor available to employers. Greene and Joseph offer the example of online high-speed frequency trading as a digital spatial fix that furthers the ‘annihilation of space by time' first noted by Marx in his Grundrisse (see Marx, 1973, p. 524). </w:t>
      </w:r>
    </w:p>
    <w:p w14:paraId="5D5F4F19" w14:textId="77777777" w:rsidR="00AB5AC1" w:rsidRDefault="00AB5AC1" w:rsidP="003D0870">
      <w:pPr>
        <w:rPr>
          <w:sz w:val="16"/>
          <w:szCs w:val="16"/>
        </w:rPr>
      </w:pPr>
    </w:p>
    <w:p w14:paraId="2B265592" w14:textId="4C31B036" w:rsidR="00AB5AC1" w:rsidRDefault="00AB5AC1" w:rsidP="00AB5AC1">
      <w:pPr>
        <w:pStyle w:val="Heading4"/>
      </w:pPr>
      <w:r>
        <w:t>Outer space serves as the ultimate and infinite spatial fix.</w:t>
      </w:r>
    </w:p>
    <w:p w14:paraId="38906800" w14:textId="77777777" w:rsidR="00AB5AC1" w:rsidRPr="00565ED3" w:rsidRDefault="00AB5AC1" w:rsidP="00AB5AC1">
      <w:pPr>
        <w:rPr>
          <w:sz w:val="16"/>
          <w:szCs w:val="16"/>
        </w:rPr>
      </w:pPr>
      <w:r w:rsidRPr="00565ED3">
        <w:rPr>
          <w:rStyle w:val="Style13ptBold"/>
        </w:rPr>
        <w:t xml:space="preserve">Shammas &amp; </w:t>
      </w:r>
      <w:proofErr w:type="spellStart"/>
      <w:r w:rsidRPr="00565ED3">
        <w:rPr>
          <w:rStyle w:val="Style13ptBold"/>
        </w:rPr>
        <w:t>Holen</w:t>
      </w:r>
      <w:proofErr w:type="spellEnd"/>
      <w:r w:rsidRPr="00565ED3">
        <w:rPr>
          <w:rStyle w:val="Style13ptBold"/>
        </w:rPr>
        <w:t xml:space="preserve"> 19</w:t>
      </w:r>
      <w:r w:rsidRPr="00565ED3">
        <w:rPr>
          <w:sz w:val="16"/>
          <w:szCs w:val="16"/>
        </w:rPr>
        <w:t xml:space="preserve"> (Victor L. and Tomas B.; 1/29/19; One giant leap for </w:t>
      </w:r>
      <w:proofErr w:type="spellStart"/>
      <w:r w:rsidRPr="00565ED3">
        <w:rPr>
          <w:sz w:val="16"/>
          <w:szCs w:val="16"/>
        </w:rPr>
        <w:t>capitalistkind</w:t>
      </w:r>
      <w:proofErr w:type="spellEnd"/>
      <w:r w:rsidRPr="00565ED3">
        <w:rPr>
          <w:sz w:val="16"/>
          <w:szCs w:val="16"/>
        </w:rPr>
        <w:t xml:space="preserve">: private enterprise in outer space; Palgrave Communications; Nature; </w:t>
      </w:r>
      <w:hyperlink r:id="rId13" w:history="1">
        <w:r w:rsidRPr="00565ED3">
          <w:rPr>
            <w:rStyle w:val="Hyperlink"/>
            <w:sz w:val="16"/>
            <w:szCs w:val="16"/>
          </w:rPr>
          <w:t>https://www.nature.com/articles/s41599-019-0218-9.pdf</w:t>
        </w:r>
      </w:hyperlink>
      <w:r w:rsidRPr="00565ED3">
        <w:rPr>
          <w:sz w:val="16"/>
          <w:szCs w:val="16"/>
        </w:rPr>
        <w:t>)</w:t>
      </w:r>
    </w:p>
    <w:p w14:paraId="40773747" w14:textId="72210A57" w:rsidR="00AB5AC1" w:rsidRPr="00671663" w:rsidRDefault="00AB5AC1" w:rsidP="003D0870">
      <w:pPr>
        <w:rPr>
          <w:sz w:val="16"/>
          <w:szCs w:val="16"/>
        </w:rPr>
      </w:pPr>
      <w:r w:rsidRPr="00565ED3">
        <w:rPr>
          <w:sz w:val="16"/>
          <w:szCs w:val="16"/>
        </w:rPr>
        <w:lastRenderedPageBreak/>
        <w:t>Victor L.: Oslo Metropolitan University, Work Research Institute (AFI), Oslo, Norway</w:t>
      </w:r>
      <w:r>
        <w:rPr>
          <w:sz w:val="16"/>
          <w:szCs w:val="16"/>
        </w:rPr>
        <w:t xml:space="preserve">; </w:t>
      </w:r>
      <w:r w:rsidRPr="00565ED3">
        <w:rPr>
          <w:sz w:val="16"/>
          <w:szCs w:val="16"/>
        </w:rPr>
        <w:t>Tomas B.: Independent scholar, Oslo, Norway</w:t>
      </w:r>
    </w:p>
    <w:p w14:paraId="4C3B502E" w14:textId="77777777" w:rsidR="003D0870" w:rsidRPr="00FF746B" w:rsidRDefault="003D0870" w:rsidP="003D0870">
      <w:pPr>
        <w:rPr>
          <w:rStyle w:val="StyleUnderline"/>
        </w:rPr>
      </w:pPr>
      <w:r w:rsidRPr="00FF746B">
        <w:rPr>
          <w:rStyle w:val="StyleUnderline"/>
          <w:highlight w:val="yellow"/>
        </w:rPr>
        <w:t>Outer space</w:t>
      </w:r>
      <w:r w:rsidRPr="00FF746B">
        <w:rPr>
          <w:rStyle w:val="StyleUnderline"/>
        </w:rPr>
        <w:t xml:space="preserve"> serves at least two purposes</w:t>
      </w:r>
      <w:r w:rsidRPr="00207F24">
        <w:rPr>
          <w:sz w:val="16"/>
        </w:rPr>
        <w:t xml:space="preserve"> in this regard. In the short-to medium-term, </w:t>
      </w:r>
      <w:r w:rsidRPr="00FF746B">
        <w:rPr>
          <w:rStyle w:val="StyleUnderline"/>
        </w:rPr>
        <w:t xml:space="preserve">it </w:t>
      </w:r>
      <w:r w:rsidRPr="00FF746B">
        <w:rPr>
          <w:rStyle w:val="StyleUnderline"/>
          <w:highlight w:val="yellow"/>
        </w:rPr>
        <w:t>allows</w:t>
      </w:r>
      <w:r w:rsidRPr="00FF746B">
        <w:rPr>
          <w:rStyle w:val="StyleUnderline"/>
        </w:rPr>
        <w:t xml:space="preserve"> for the </w:t>
      </w:r>
      <w:r w:rsidRPr="00FF746B">
        <w:rPr>
          <w:rStyle w:val="StyleUnderline"/>
          <w:highlight w:val="yellow"/>
        </w:rPr>
        <w:t xml:space="preserve">export of surplus capital into emerging industries, such as satellite imaging and </w:t>
      </w:r>
      <w:proofErr w:type="spellStart"/>
      <w:r w:rsidRPr="00FF746B">
        <w:rPr>
          <w:rStyle w:val="StyleUnderline"/>
          <w:highlight w:val="yellow"/>
        </w:rPr>
        <w:t>commu</w:t>
      </w:r>
      <w:proofErr w:type="spellEnd"/>
      <w:r w:rsidRPr="00FF746B">
        <w:rPr>
          <w:rStyle w:val="StyleUnderline"/>
          <w:highlight w:val="yellow"/>
        </w:rPr>
        <w:t xml:space="preserve">- </w:t>
      </w:r>
      <w:proofErr w:type="spellStart"/>
      <w:r w:rsidRPr="00FF746B">
        <w:rPr>
          <w:rStyle w:val="StyleUnderline"/>
          <w:highlight w:val="yellow"/>
        </w:rPr>
        <w:t>nication</w:t>
      </w:r>
      <w:proofErr w:type="spellEnd"/>
      <w:r w:rsidRPr="00207F24">
        <w:rPr>
          <w:sz w:val="16"/>
        </w:rPr>
        <w:t xml:space="preserve">. </w:t>
      </w:r>
      <w:r w:rsidRPr="00FF746B">
        <w:rPr>
          <w:rStyle w:val="StyleUnderline"/>
        </w:rPr>
        <w:t xml:space="preserve">These are </w:t>
      </w:r>
      <w:r w:rsidRPr="00FF746B">
        <w:rPr>
          <w:rStyle w:val="StyleUnderline"/>
          <w:highlight w:val="yellow"/>
        </w:rPr>
        <w:t>significant sites of capital accumulation</w:t>
      </w:r>
      <w:r w:rsidRPr="00FF746B">
        <w:rPr>
          <w:rStyle w:val="StyleUnderline"/>
        </w:rPr>
        <w:t xml:space="preserve">: </w:t>
      </w:r>
      <w:r w:rsidRPr="00FF746B">
        <w:rPr>
          <w:rStyle w:val="StyleUnderline"/>
          <w:highlight w:val="yellow"/>
        </w:rPr>
        <w:t>global revenues</w:t>
      </w:r>
      <w:r w:rsidRPr="00FF746B">
        <w:rPr>
          <w:rStyle w:val="StyleUnderline"/>
        </w:rPr>
        <w:t xml:space="preserve"> in the worldwide satellite market </w:t>
      </w:r>
      <w:r w:rsidRPr="00FF746B">
        <w:rPr>
          <w:rStyle w:val="StyleUnderline"/>
          <w:highlight w:val="yellow"/>
        </w:rPr>
        <w:t>in 2016</w:t>
      </w:r>
      <w:r w:rsidRPr="00FF746B">
        <w:rPr>
          <w:rStyle w:val="StyleUnderline"/>
        </w:rPr>
        <w:t xml:space="preserve"> amounted to </w:t>
      </w:r>
      <w:r w:rsidRPr="00FF746B">
        <w:rPr>
          <w:rStyle w:val="StyleUnderline"/>
          <w:highlight w:val="yellow"/>
        </w:rPr>
        <w:t>$260 billion</w:t>
      </w:r>
      <w:r w:rsidRPr="00207F24">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w:t>
      </w:r>
      <w:r w:rsidRPr="00207F24">
        <w:rPr>
          <w:rStyle w:val="StyleUnderline"/>
          <w:highlight w:val="yellow"/>
        </w:rPr>
        <w:t>Second,</w:t>
      </w:r>
      <w:r w:rsidRPr="00FF746B">
        <w:rPr>
          <w:rStyle w:val="StyleUnderline"/>
        </w:rPr>
        <w:t xml:space="preserve"> outer </w:t>
      </w:r>
      <w:r w:rsidRPr="00207F24">
        <w:rPr>
          <w:rStyle w:val="StyleUnderline"/>
          <w:highlight w:val="yellow"/>
        </w:rPr>
        <w:t>space serves</w:t>
      </w:r>
      <w:r w:rsidRPr="00FF746B">
        <w:rPr>
          <w:rStyle w:val="StyleUnderline"/>
        </w:rPr>
        <w:t xml:space="preserve"> as an </w:t>
      </w:r>
      <w:r w:rsidRPr="00207F24">
        <w:rPr>
          <w:rStyle w:val="StyleUnderline"/>
          <w:highlight w:val="yellow"/>
        </w:rPr>
        <w:t>arena of tech</w:t>
      </w:r>
      <w:r w:rsidRPr="00FF746B">
        <w:rPr>
          <w:rStyle w:val="StyleUnderline"/>
        </w:rPr>
        <w:t xml:space="preserve">nological </w:t>
      </w:r>
      <w:r w:rsidRPr="00207F24">
        <w:rPr>
          <w:rStyle w:val="StyleUnderline"/>
          <w:highlight w:val="yellow"/>
        </w:rPr>
        <w:t xml:space="preserve">innovation, which feeds </w:t>
      </w:r>
      <w:r w:rsidRPr="00207F24">
        <w:rPr>
          <w:rStyle w:val="StyleUnderline"/>
        </w:rPr>
        <w:t>back into</w:t>
      </w:r>
      <w:r w:rsidRPr="00FF746B">
        <w:rPr>
          <w:rStyle w:val="StyleUnderline"/>
        </w:rPr>
        <w:t xml:space="preserve"> the </w:t>
      </w:r>
      <w:r w:rsidRPr="00207F24">
        <w:rPr>
          <w:rStyle w:val="StyleUnderline"/>
          <w:highlight w:val="yellow"/>
        </w:rPr>
        <w:t>terrestrial economy</w:t>
      </w:r>
      <w:r w:rsidRPr="00FF746B">
        <w:rPr>
          <w:rStyle w:val="StyleUnderline"/>
        </w:rPr>
        <w:t xml:space="preserve">, helping </w:t>
      </w:r>
      <w:r w:rsidRPr="00207F24">
        <w:rPr>
          <w:rStyle w:val="StyleUnderline"/>
          <w:highlight w:val="yellow"/>
        </w:rPr>
        <w:t>to avert crisis by pushing capital out of tech</w:t>
      </w:r>
      <w:r w:rsidRPr="00FF746B">
        <w:rPr>
          <w:rStyle w:val="StyleUnderline"/>
        </w:rPr>
        <w:t xml:space="preserve">- </w:t>
      </w:r>
      <w:proofErr w:type="spellStart"/>
      <w:r w:rsidRPr="00FF746B">
        <w:rPr>
          <w:rStyle w:val="StyleUnderline"/>
        </w:rPr>
        <w:t>nological</w:t>
      </w:r>
      <w:proofErr w:type="spellEnd"/>
      <w:r w:rsidRPr="00FF746B">
        <w:rPr>
          <w:rStyle w:val="StyleUnderline"/>
        </w:rPr>
        <w:t xml:space="preserve"> </w:t>
      </w:r>
      <w:r w:rsidRPr="00207F24">
        <w:rPr>
          <w:rStyle w:val="StyleUnderline"/>
          <w:highlight w:val="yellow"/>
        </w:rPr>
        <w:t>stagnation and innovation shortfalls</w:t>
      </w:r>
      <w:r w:rsidRPr="00FF746B">
        <w:rPr>
          <w:rStyle w:val="StyleUnderline"/>
        </w:rPr>
        <w:t xml:space="preserve">. </w:t>
      </w:r>
    </w:p>
    <w:p w14:paraId="77E159A1" w14:textId="120020EF" w:rsidR="003D0870" w:rsidRPr="0011374B" w:rsidRDefault="003D0870" w:rsidP="00297975">
      <w:pPr>
        <w:rPr>
          <w:sz w:val="16"/>
        </w:rPr>
      </w:pPr>
      <w:r w:rsidRPr="0011374B">
        <w:rPr>
          <w:sz w:val="16"/>
        </w:rPr>
        <w:t xml:space="preserve">In short, outer space serves as a spatial fix. It swallows up surplus capital, promising to deliver valuable resources, techno- logical innovations, and communication services to capitalists back on Earth. </w:t>
      </w:r>
      <w:r w:rsidRPr="00814355">
        <w:rPr>
          <w:rStyle w:val="StyleUnderline"/>
        </w:rPr>
        <w:t xml:space="preserve">This places outer </w:t>
      </w:r>
      <w:r w:rsidRPr="00814355">
        <w:rPr>
          <w:rStyle w:val="StyleUnderline"/>
          <w:highlight w:val="yellow"/>
        </w:rPr>
        <w:t>space</w:t>
      </w:r>
      <w:r w:rsidRPr="00814355">
        <w:rPr>
          <w:rStyle w:val="StyleUnderline"/>
        </w:rPr>
        <w:t xml:space="preserve"> on </w:t>
      </w:r>
      <w:r w:rsidRPr="00814355">
        <w:rPr>
          <w:rStyle w:val="StyleUnderline"/>
          <w:highlight w:val="yellow"/>
        </w:rPr>
        <w:t>the same</w:t>
      </w:r>
      <w:r w:rsidRPr="00814355">
        <w:rPr>
          <w:rStyle w:val="StyleUnderline"/>
        </w:rPr>
        <w:t xml:space="preserve"> level </w:t>
      </w:r>
      <w:r w:rsidRPr="00814355">
        <w:rPr>
          <w:rStyle w:val="StyleUnderline"/>
          <w:highlight w:val="yellow"/>
        </w:rPr>
        <w:t xml:space="preserve">as </w:t>
      </w:r>
      <w:proofErr w:type="spellStart"/>
      <w:r w:rsidRPr="00814355">
        <w:rPr>
          <w:rStyle w:val="StyleUnderline"/>
          <w:highlight w:val="yellow"/>
        </w:rPr>
        <w:t>tra</w:t>
      </w:r>
      <w:proofErr w:type="spellEnd"/>
      <w:r w:rsidRPr="00814355">
        <w:rPr>
          <w:rStyle w:val="StyleUnderline"/>
          <w:highlight w:val="yellow"/>
        </w:rPr>
        <w:t xml:space="preserve">- </w:t>
      </w:r>
      <w:proofErr w:type="spellStart"/>
      <w:r w:rsidRPr="00814355">
        <w:rPr>
          <w:rStyle w:val="StyleUnderline"/>
          <w:highlight w:val="yellow"/>
        </w:rPr>
        <w:t>ditional</w:t>
      </w:r>
      <w:proofErr w:type="spellEnd"/>
      <w:r w:rsidRPr="00814355">
        <w:rPr>
          <w:rStyle w:val="StyleUnderline"/>
          <w:highlight w:val="yellow"/>
        </w:rPr>
        <w:t xml:space="preserve"> colonization</w:t>
      </w:r>
      <w:r w:rsidRPr="00814355">
        <w:rPr>
          <w:rStyle w:val="StyleUnderline"/>
        </w:rPr>
        <w:t>, analyzed in</w:t>
      </w:r>
      <w:r w:rsidRPr="0011374B">
        <w:rPr>
          <w:sz w:val="16"/>
        </w:rPr>
        <w:t xml:space="preserve"> Hegel’s Philosophy of Right, which Hegel thought of as a product of the ‘inner dialectic of civil society', which drives the market to ‘push beyond its own limits and seek markets, and so </w:t>
      </w:r>
      <w:proofErr w:type="spellStart"/>
      <w:r w:rsidRPr="0011374B">
        <w:rPr>
          <w:sz w:val="16"/>
        </w:rPr>
        <w:t>its</w:t>
      </w:r>
      <w:proofErr w:type="spellEnd"/>
      <w:r w:rsidRPr="0011374B">
        <w:rPr>
          <w:sz w:val="16"/>
        </w:rPr>
        <w:t xml:space="preserve"> necessary means of subsistence, in other lands which are either deficient in the goods it has over- produced, or else generally backward in creative industry, etc.' (Hegel, 2008, p. 222). In this regard, </w:t>
      </w:r>
      <w:r w:rsidRPr="00814355">
        <w:rPr>
          <w:rStyle w:val="StyleUnderline"/>
          <w:highlight w:val="yellow"/>
        </w:rPr>
        <w:t>SpaceX</w:t>
      </w:r>
      <w:r w:rsidRPr="00814355">
        <w:rPr>
          <w:rStyle w:val="StyleUnderline"/>
        </w:rPr>
        <w:t xml:space="preserve"> and related ventures are </w:t>
      </w:r>
      <w:r w:rsidRPr="00814355">
        <w:rPr>
          <w:rStyle w:val="StyleUnderline"/>
          <w:highlight w:val="yellow"/>
        </w:rPr>
        <w:t>not so</w:t>
      </w:r>
      <w:r w:rsidRPr="00814355">
        <w:rPr>
          <w:rStyle w:val="StyleUnderline"/>
        </w:rPr>
        <w:t xml:space="preserve"> very </w:t>
      </w:r>
      <w:r w:rsidRPr="00814355">
        <w:rPr>
          <w:rStyle w:val="StyleUnderline"/>
          <w:highlight w:val="yellow"/>
        </w:rPr>
        <w:t>different from maritime colonialists</w:t>
      </w:r>
      <w:r w:rsidRPr="00814355">
        <w:rPr>
          <w:rStyle w:val="StyleUnderline"/>
        </w:rPr>
        <w:t xml:space="preserve"> and the trader-exploiters </w:t>
      </w:r>
      <w:r w:rsidRPr="00814355">
        <w:rPr>
          <w:rStyle w:val="StyleUnderline"/>
          <w:highlight w:val="yellow"/>
        </w:rPr>
        <w:t>of the British East India Company</w:t>
      </w:r>
      <w:r w:rsidRPr="00814355">
        <w:rPr>
          <w:rStyle w:val="StyleUnderline"/>
        </w:rPr>
        <w:t xml:space="preserve">. </w:t>
      </w:r>
      <w:r w:rsidRPr="00814355">
        <w:rPr>
          <w:rStyle w:val="StyleUnderline"/>
          <w:highlight w:val="yellow"/>
        </w:rPr>
        <w:t>But there is something new</w:t>
      </w:r>
      <w:r w:rsidRPr="00814355">
        <w:rPr>
          <w:rStyle w:val="StyleUnderline"/>
        </w:rPr>
        <w:t xml:space="preserve"> at stake</w:t>
      </w:r>
      <w:r w:rsidRPr="0011374B">
        <w:rPr>
          <w:sz w:val="16"/>
        </w:rPr>
        <w:t xml:space="preserve">. As the Silicon Valley entrepreneur Peter </w:t>
      </w:r>
      <w:r w:rsidR="00671663" w:rsidRPr="0011374B">
        <w:rPr>
          <w:sz w:val="16"/>
        </w:rPr>
        <w:t xml:space="preserve">Diamandis has gleefully noted: </w:t>
      </w:r>
      <w:r w:rsidR="00671663" w:rsidRPr="00814355">
        <w:rPr>
          <w:rStyle w:val="StyleUnderline"/>
        </w:rPr>
        <w:t xml:space="preserve">‘There are </w:t>
      </w:r>
      <w:r w:rsidR="00671663" w:rsidRPr="00814355">
        <w:rPr>
          <w:rStyle w:val="StyleUnderline"/>
          <w:highlight w:val="yellow"/>
        </w:rPr>
        <w:t>twenty-trillion-dollar checks</w:t>
      </w:r>
      <w:r w:rsidR="00671663" w:rsidRPr="00814355">
        <w:rPr>
          <w:rStyle w:val="StyleUnderline"/>
        </w:rPr>
        <w:t xml:space="preserve"> up there, waiting to be cashed!</w:t>
      </w:r>
      <w:r w:rsidR="00671663" w:rsidRPr="0011374B">
        <w:rPr>
          <w:sz w:val="16"/>
        </w:rPr>
        <w:t>' (</w:t>
      </w:r>
      <w:proofErr w:type="spellStart"/>
      <w:r w:rsidR="00671663" w:rsidRPr="0011374B">
        <w:rPr>
          <w:sz w:val="16"/>
        </w:rPr>
        <w:t>Seaney</w:t>
      </w:r>
      <w:proofErr w:type="spellEnd"/>
      <w:r w:rsidR="00671663" w:rsidRPr="0011374B">
        <w:rPr>
          <w:sz w:val="16"/>
        </w:rPr>
        <w:t xml:space="preserve"> and Glendenning, 2016). </w:t>
      </w:r>
      <w:proofErr w:type="spellStart"/>
      <w:r w:rsidR="00671663" w:rsidRPr="0011374B">
        <w:rPr>
          <w:sz w:val="16"/>
        </w:rPr>
        <w:t>Capitalistkind</w:t>
      </w:r>
      <w:proofErr w:type="spellEnd"/>
      <w:r w:rsidR="00671663" w:rsidRPr="0011374B">
        <w:rPr>
          <w:sz w:val="16"/>
        </w:rPr>
        <w:t xml:space="preserve"> consists in the naturalization of capitalist consciousness and practice, the (false) universalization of a par- </w:t>
      </w:r>
      <w:proofErr w:type="spellStart"/>
      <w:r w:rsidR="00671663" w:rsidRPr="0011374B">
        <w:rPr>
          <w:sz w:val="16"/>
        </w:rPr>
        <w:t>ticular</w:t>
      </w:r>
      <w:proofErr w:type="spellEnd"/>
      <w:r w:rsidR="00671663" w:rsidRPr="0011374B">
        <w:rPr>
          <w:sz w:val="16"/>
        </w:rPr>
        <w:t xml:space="preserve"> mode of political economy as inherent to the human condition, followed by the projection of this naturalized </w:t>
      </w:r>
      <w:proofErr w:type="spellStart"/>
      <w:r w:rsidR="00671663" w:rsidRPr="0011374B">
        <w:rPr>
          <w:sz w:val="16"/>
        </w:rPr>
        <w:t>uni</w:t>
      </w:r>
      <w:proofErr w:type="spellEnd"/>
      <w:r w:rsidR="00671663" w:rsidRPr="0011374B">
        <w:rPr>
          <w:sz w:val="16"/>
        </w:rPr>
        <w:t>- versality into space—</w:t>
      </w:r>
      <w:r w:rsidR="00671663" w:rsidRPr="0011374B">
        <w:rPr>
          <w:rStyle w:val="StyleUnderline"/>
          <w:highlight w:val="yellow"/>
        </w:rPr>
        <w:t>capitalist humanity as</w:t>
      </w:r>
      <w:r w:rsidR="00671663" w:rsidRPr="0011374B">
        <w:rPr>
          <w:rStyle w:val="StyleUnderline"/>
        </w:rPr>
        <w:t xml:space="preserve"> a </w:t>
      </w:r>
      <w:proofErr w:type="spellStart"/>
      <w:r w:rsidR="00671663" w:rsidRPr="0011374B">
        <w:rPr>
          <w:rStyle w:val="StyleUnderline"/>
        </w:rPr>
        <w:t>Fukuyamite</w:t>
      </w:r>
      <w:proofErr w:type="spellEnd"/>
      <w:r w:rsidR="00671663" w:rsidRPr="0011374B">
        <w:rPr>
          <w:rStyle w:val="StyleUnderline"/>
        </w:rPr>
        <w:t xml:space="preserve"> ‘</w:t>
      </w:r>
      <w:r w:rsidR="00671663" w:rsidRPr="0011374B">
        <w:rPr>
          <w:rStyle w:val="StyleUnderline"/>
          <w:highlight w:val="yellow"/>
        </w:rPr>
        <w:t>end of history</w:t>
      </w:r>
      <w:r w:rsidR="00671663" w:rsidRPr="0011374B">
        <w:rPr>
          <w:rStyle w:val="StyleUnderline"/>
        </w:rPr>
        <w:t xml:space="preserve">', the </w:t>
      </w:r>
      <w:proofErr w:type="gramStart"/>
      <w:r w:rsidR="00671663" w:rsidRPr="0011374B">
        <w:rPr>
          <w:rStyle w:val="StyleUnderline"/>
        </w:rPr>
        <w:t>end-point</w:t>
      </w:r>
      <w:proofErr w:type="gramEnd"/>
      <w:r w:rsidR="00671663" w:rsidRPr="0011374B">
        <w:rPr>
          <w:rStyle w:val="StyleUnderline"/>
        </w:rPr>
        <w:t xml:space="preserve"> of (earthly) historical unfolding</w:t>
      </w:r>
      <w:r w:rsidR="00671663" w:rsidRPr="0011374B">
        <w:rPr>
          <w:sz w:val="16"/>
        </w:rPr>
        <w:t xml:space="preserve">, but the starting point of humanity’s first serious advances in space. </w:t>
      </w:r>
    </w:p>
    <w:p w14:paraId="29FC3E3A" w14:textId="77777777" w:rsidR="00814355" w:rsidRPr="00C5373F" w:rsidRDefault="00814355" w:rsidP="00297975"/>
    <w:p w14:paraId="1B3D964F" w14:textId="77777777" w:rsidR="00031A0E" w:rsidRPr="003A4C47" w:rsidRDefault="00031A0E" w:rsidP="00031A0E">
      <w:pPr>
        <w:pStyle w:val="Heading4"/>
      </w:pPr>
      <w:r>
        <w:t>Private appropriation of space</w:t>
      </w:r>
      <w:r w:rsidRPr="003A4C47">
        <w:t xml:space="preserve"> </w:t>
      </w:r>
      <w:r>
        <w:t>exacerbates</w:t>
      </w:r>
      <w:r w:rsidRPr="003A4C47">
        <w:t xml:space="preserve"> </w:t>
      </w:r>
      <w:r>
        <w:t xml:space="preserve">and ignores </w:t>
      </w:r>
      <w:r w:rsidRPr="003A4C47">
        <w:t xml:space="preserve">issues on earth </w:t>
      </w:r>
    </w:p>
    <w:p w14:paraId="24BC0AB9" w14:textId="77777777" w:rsidR="00031A0E" w:rsidRPr="00AD1FF3" w:rsidRDefault="00031A0E" w:rsidP="00031A0E">
      <w:proofErr w:type="spellStart"/>
      <w:r w:rsidRPr="00B831E7">
        <w:rPr>
          <w:rStyle w:val="Style13ptBold"/>
        </w:rPr>
        <w:t>Kriss</w:t>
      </w:r>
      <w:proofErr w:type="spellEnd"/>
      <w:r w:rsidRPr="00B831E7">
        <w:rPr>
          <w:rStyle w:val="Style13ptBold"/>
        </w:rPr>
        <w:t xml:space="preserve"> 17</w:t>
      </w:r>
      <w:r w:rsidRPr="00725CB9">
        <w:t xml:space="preserve"> [Sam </w:t>
      </w:r>
      <w:proofErr w:type="spellStart"/>
      <w:r w:rsidRPr="00725CB9">
        <w:t>Kriss</w:t>
      </w:r>
      <w:proofErr w:type="spellEnd"/>
      <w:r w:rsidRPr="00725CB9">
        <w:t>, Atlantic Writer and Journalist, The Atlantic, Science Section, “Think Twice About Escaping Earth to an Exoplanet</w:t>
      </w:r>
      <w:r>
        <w:t>,” March 8</w:t>
      </w:r>
      <w:r w:rsidRPr="00B831E7">
        <w:rPr>
          <w:vertAlign w:val="superscript"/>
        </w:rPr>
        <w:t>th</w:t>
      </w:r>
      <w:r>
        <w:t xml:space="preserve"> 2017, </w:t>
      </w:r>
      <w:hyperlink r:id="rId14" w:history="1">
        <w:r w:rsidRPr="00237709">
          <w:rPr>
            <w:rStyle w:val="Hyperlink"/>
          </w:rPr>
          <w:t>https://www.theatlantic.com/science/archive/2017/03/space-travel-wont-save-you-from-capitalism/518853/]/</w:t>
        </w:r>
      </w:hyperlink>
      <w:r>
        <w:t xml:space="preserve"> </w:t>
      </w:r>
      <w:proofErr w:type="spellStart"/>
      <w:r>
        <w:t>lm</w:t>
      </w:r>
      <w:proofErr w:type="spellEnd"/>
    </w:p>
    <w:p w14:paraId="5CF4339F" w14:textId="77777777" w:rsidR="00031A0E" w:rsidRDefault="00031A0E" w:rsidP="00031A0E">
      <w:pPr>
        <w:rPr>
          <w:sz w:val="16"/>
        </w:rPr>
      </w:pPr>
      <w:r w:rsidRPr="000F0C68">
        <w:rPr>
          <w:sz w:val="16"/>
        </w:rPr>
        <w:t>Exploring the galaxy will only give our problems more room to expand. Outer space was once the domain of myth and metaphors; the sun’s stern circuit around the sky told the stories of living and dying gods, the stars were immortalized heroes. These myths changed, as they always do:</w:t>
      </w:r>
      <w:r w:rsidRPr="007F7E4F">
        <w:rPr>
          <w:rStyle w:val="StyleUnderline"/>
        </w:rPr>
        <w:t xml:space="preserve"> In the science-fiction mythology our galaxy would be a great adventure</w:t>
      </w:r>
      <w:r w:rsidRPr="000F0C68">
        <w:rPr>
          <w:sz w:val="16"/>
        </w:rPr>
        <w:t xml:space="preserve">; we’d go out in search of green-skinned alien babes or make war against angry humanoids with weird foreheads. That’s gone now. </w:t>
      </w:r>
      <w:r w:rsidRPr="00DF4234">
        <w:rPr>
          <w:rStyle w:val="StyleUnderline"/>
          <w:highlight w:val="cyan"/>
        </w:rPr>
        <w:t>Human</w:t>
      </w:r>
      <w:r w:rsidRPr="007F7E4F">
        <w:rPr>
          <w:rStyle w:val="StyleUnderline"/>
        </w:rPr>
        <w:t xml:space="preserve"> being</w:t>
      </w:r>
      <w:r w:rsidRPr="00DF4234">
        <w:rPr>
          <w:rStyle w:val="StyleUnderline"/>
          <w:highlight w:val="cyan"/>
        </w:rPr>
        <w:t>s</w:t>
      </w:r>
      <w:r w:rsidRPr="007F7E4F">
        <w:rPr>
          <w:rStyle w:val="StyleUnderline"/>
        </w:rPr>
        <w:t xml:space="preserve"> l</w:t>
      </w:r>
      <w:r w:rsidRPr="00DF4234">
        <w:rPr>
          <w:rStyle w:val="StyleUnderline"/>
          <w:highlight w:val="cyan"/>
        </w:rPr>
        <w:t>ook up</w:t>
      </w:r>
      <w:r w:rsidRPr="007F7E4F">
        <w:rPr>
          <w:rStyle w:val="StyleUnderline"/>
        </w:rPr>
        <w:t xml:space="preserve"> at the night sky, through all its senseless intricacies, </w:t>
      </w:r>
      <w:r w:rsidRPr="00DF4234">
        <w:rPr>
          <w:rStyle w:val="StyleUnderline"/>
          <w:highlight w:val="cyan"/>
        </w:rPr>
        <w:t>and</w:t>
      </w:r>
      <w:r w:rsidRPr="007F7E4F">
        <w:rPr>
          <w:rStyle w:val="StyleUnderline"/>
        </w:rPr>
        <w:t xml:space="preserve"> don’t </w:t>
      </w:r>
      <w:r w:rsidRPr="00DF4234">
        <w:rPr>
          <w:rStyle w:val="StyleUnderline"/>
          <w:highlight w:val="cyan"/>
        </w:rPr>
        <w:t>see</w:t>
      </w:r>
      <w:r w:rsidRPr="007F7E4F">
        <w:rPr>
          <w:rStyle w:val="StyleUnderline"/>
        </w:rPr>
        <w:t xml:space="preserve"> anything else looking back. Instead, the entire infinite universe has become nothing more than </w:t>
      </w:r>
      <w:r w:rsidRPr="00DF4234">
        <w:rPr>
          <w:rStyle w:val="StyleUnderline"/>
          <w:highlight w:val="cyan"/>
        </w:rPr>
        <w:t>a life raft</w:t>
      </w:r>
      <w:r w:rsidRPr="007F7E4F">
        <w:rPr>
          <w:rStyle w:val="StyleUnderline"/>
        </w:rPr>
        <w:t>.</w:t>
      </w:r>
      <w:r>
        <w:rPr>
          <w:rStyle w:val="StyleUnderline"/>
        </w:rPr>
        <w:t xml:space="preserve"> </w:t>
      </w:r>
      <w:r w:rsidRPr="000F0C68">
        <w:rPr>
          <w:sz w:val="16"/>
        </w:rPr>
        <w:t>What’s not explained is how we’re expected to avoid bringing the crop blight with us, or why agriculture would be more viable on a desert world than one that still has some harried remnants of life. Listen to these narratives for long enough and you start to think that the problem is our Earth itself, that there’s something evil buried deep below the soil, that it’s one giant haunted house to be fled. As if whatever ghosts swarm around this place were here before we created them. All these</w:t>
      </w:r>
      <w:r w:rsidRPr="00980806">
        <w:rPr>
          <w:rStyle w:val="StyleUnderline"/>
        </w:rPr>
        <w:t xml:space="preserve"> visions of </w:t>
      </w:r>
      <w:r w:rsidRPr="00DF4234">
        <w:rPr>
          <w:rStyle w:val="StyleUnderline"/>
        </w:rPr>
        <w:t>humanity’s destiny in the stars,</w:t>
      </w:r>
      <w:r w:rsidRPr="00980806">
        <w:rPr>
          <w:rStyle w:val="StyleUnderline"/>
        </w:rPr>
        <w:t xml:space="preserve"> whether they’re brought on by curiosity or desperation, imagine that we could turn lifeless planets into gardens.</w:t>
      </w:r>
      <w:r w:rsidRPr="000F0C68">
        <w:rPr>
          <w:sz w:val="16"/>
        </w:rPr>
        <w:t xml:space="preserve"> But all that’s happened in living memory is the precise opposite. Wastelands are already growing on this earth,</w:t>
      </w:r>
      <w:r w:rsidRPr="00980806">
        <w:rPr>
          <w:rStyle w:val="StyleUnderline"/>
        </w:rPr>
        <w:t xml:space="preserve"> steadily drying out farmlands into scrub or burning forests into lifeless ashy mud. What will happen to an earth that’s wasteland</w:t>
      </w:r>
      <w:r>
        <w:rPr>
          <w:rStyle w:val="StyleUnderline"/>
        </w:rPr>
        <w:t xml:space="preserve"> </w:t>
      </w:r>
      <w:r w:rsidRPr="00980806">
        <w:rPr>
          <w:rStyle w:val="StyleUnderline"/>
        </w:rPr>
        <w:t>already? Fleeing into outer space isn’t a solution to any of our problems</w:t>
      </w:r>
      <w:r w:rsidRPr="000F0C68">
        <w:rPr>
          <w:sz w:val="16"/>
        </w:rPr>
        <w:t xml:space="preserve">; it’s not even running away from them. </w:t>
      </w:r>
      <w:r w:rsidRPr="00DF4234">
        <w:rPr>
          <w:rStyle w:val="StyleUnderline"/>
          <w:highlight w:val="cyan"/>
        </w:rPr>
        <w:t>Exploring</w:t>
      </w:r>
      <w:r w:rsidRPr="008748D9">
        <w:rPr>
          <w:rStyle w:val="StyleUnderline"/>
        </w:rPr>
        <w:t xml:space="preserve"> the galaxy just </w:t>
      </w:r>
      <w:r w:rsidRPr="00DF4234">
        <w:rPr>
          <w:rStyle w:val="StyleUnderline"/>
          <w:highlight w:val="cyan"/>
        </w:rPr>
        <w:t>means giving the problem</w:t>
      </w:r>
      <w:r w:rsidRPr="008748D9">
        <w:rPr>
          <w:rStyle w:val="StyleUnderline"/>
        </w:rPr>
        <w:t xml:space="preserve"> more </w:t>
      </w:r>
      <w:r w:rsidRPr="00DF4234">
        <w:rPr>
          <w:rStyle w:val="StyleUnderline"/>
          <w:highlight w:val="cyan"/>
        </w:rPr>
        <w:t>room</w:t>
      </w:r>
      <w:r w:rsidRPr="008748D9">
        <w:rPr>
          <w:rStyle w:val="StyleUnderline"/>
        </w:rPr>
        <w:t xml:space="preserve"> in which </w:t>
      </w:r>
      <w:r w:rsidRPr="00DF4234">
        <w:rPr>
          <w:rStyle w:val="StyleUnderline"/>
          <w:highlight w:val="cyan"/>
        </w:rPr>
        <w:t>to expand.</w:t>
      </w:r>
      <w:r w:rsidRPr="000F0C68">
        <w:rPr>
          <w:sz w:val="16"/>
        </w:rPr>
        <w:t xml:space="preserve"> Capitalism, as David Harvey once remarked, never solves its contradictions, it only moves them around. If it becomes impossible to make profits in Europe, you set up </w:t>
      </w:r>
      <w:r w:rsidRPr="000F0C68">
        <w:rPr>
          <w:sz w:val="16"/>
        </w:rPr>
        <w:lastRenderedPageBreak/>
        <w:t xml:space="preserve">plantations in the New World, where you can work people to death for free. If you’re worried about socialist uprisings in your own country, you can move the production process to south-east Asia, where client states can brutalize their populations without the people that matter ever having to care about it. For centuries </w:t>
      </w:r>
      <w:r w:rsidRPr="00DF4234">
        <w:rPr>
          <w:rStyle w:val="StyleUnderline"/>
          <w:highlight w:val="cyan"/>
        </w:rPr>
        <w:t>the capitalist</w:t>
      </w:r>
      <w:r w:rsidRPr="00AF2053">
        <w:rPr>
          <w:rStyle w:val="StyleUnderline"/>
        </w:rPr>
        <w:t xml:space="preserve"> mode of </w:t>
      </w:r>
      <w:r w:rsidRPr="00DF4234">
        <w:rPr>
          <w:rStyle w:val="StyleUnderline"/>
          <w:highlight w:val="cyan"/>
        </w:rPr>
        <w:t>production</w:t>
      </w:r>
      <w:r w:rsidRPr="00AF2053">
        <w:rPr>
          <w:rStyle w:val="StyleUnderline"/>
        </w:rPr>
        <w:t xml:space="preserve"> </w:t>
      </w:r>
      <w:r w:rsidRPr="00DF4234">
        <w:rPr>
          <w:rStyle w:val="StyleUnderline"/>
          <w:highlight w:val="cyan"/>
        </w:rPr>
        <w:t>has</w:t>
      </w:r>
      <w:r w:rsidRPr="00AF2053">
        <w:rPr>
          <w:rStyle w:val="StyleUnderline"/>
        </w:rPr>
        <w:t xml:space="preserve"> chased itself in tightening circles</w:t>
      </w:r>
      <w:r w:rsidRPr="000F0C68">
        <w:rPr>
          <w:sz w:val="16"/>
        </w:rPr>
        <w:t xml:space="preserve"> around a planet that’s starting to wear away under the strain, thinning out the biosphere, removing the conditions necessary for biological life out from under its own frantic legs.</w:t>
      </w:r>
      <w:r w:rsidRPr="00AF2053">
        <w:rPr>
          <w:rStyle w:val="StyleUnderline"/>
        </w:rPr>
        <w:t xml:space="preserve"> It’s </w:t>
      </w:r>
      <w:r w:rsidRPr="00DF4234">
        <w:rPr>
          <w:rStyle w:val="StyleUnderline"/>
          <w:highlight w:val="cyan"/>
        </w:rPr>
        <w:t>run out of room</w:t>
      </w:r>
      <w:r w:rsidRPr="00AF2053">
        <w:rPr>
          <w:rStyle w:val="StyleUnderline"/>
        </w:rPr>
        <w:t xml:space="preserve">; there are fewer and fewer places in which to lodge the permanent crisis. The only direction left is up and out. And </w:t>
      </w:r>
      <w:proofErr w:type="gramStart"/>
      <w:r w:rsidRPr="00AF2053">
        <w:rPr>
          <w:rStyle w:val="StyleUnderline"/>
        </w:rPr>
        <w:t>so</w:t>
      </w:r>
      <w:proofErr w:type="gramEnd"/>
      <w:r w:rsidRPr="00AF2053">
        <w:rPr>
          <w:rStyle w:val="StyleUnderline"/>
        </w:rPr>
        <w:t xml:space="preserve"> the idea starts to take hold that human destiny is to conquer the stars</w:t>
      </w:r>
      <w:r w:rsidRPr="000F0C68">
        <w:rPr>
          <w:sz w:val="16"/>
        </w:rPr>
        <w:t xml:space="preserve">, that the darkness beyond our planet isn’t the home of gods or aliens, but infinite lifeless space. An empire waiting to be founded. And if we don’t create it soon, the empire we have now will kill us all. But </w:t>
      </w:r>
      <w:r w:rsidRPr="00DF4234">
        <w:rPr>
          <w:rStyle w:val="StyleUnderline"/>
          <w:highlight w:val="cyan"/>
        </w:rPr>
        <w:t>things won’t be different on those</w:t>
      </w:r>
      <w:r w:rsidRPr="00017224">
        <w:rPr>
          <w:rStyle w:val="StyleUnderline"/>
        </w:rPr>
        <w:t xml:space="preserve"> distant </w:t>
      </w:r>
      <w:r w:rsidRPr="00DF4234">
        <w:rPr>
          <w:rStyle w:val="StyleUnderline"/>
          <w:highlight w:val="cyan"/>
        </w:rPr>
        <w:t>planets</w:t>
      </w:r>
      <w:r w:rsidRPr="00017224">
        <w:rPr>
          <w:rStyle w:val="StyleUnderline"/>
        </w:rPr>
        <w:t xml:space="preserve">. They’ll be </w:t>
      </w:r>
      <w:proofErr w:type="gramStart"/>
      <w:r w:rsidRPr="00017224">
        <w:rPr>
          <w:rStyle w:val="StyleUnderline"/>
        </w:rPr>
        <w:t>exactly the same</w:t>
      </w:r>
      <w:proofErr w:type="gramEnd"/>
      <w:r w:rsidRPr="00017224">
        <w:rPr>
          <w:rStyle w:val="StyleUnderline"/>
        </w:rPr>
        <w:t>, just worse, always worse</w:t>
      </w:r>
      <w:r w:rsidRPr="000F0C68">
        <w:rPr>
          <w:sz w:val="16"/>
        </w:rPr>
        <w:t>. The logic of this model of space colonization assumes a society that expands constantly, pushing itself into every empty space it can find, because if it stops for even a moment, it’ll die. It’s a society that needs to spread itself infinitely, not for any articulable reason, but simply because that’s what it needs to do. And it’s a society that is always under threat of breaking under the weight of its own contradictions and always at war with the livability of life. In other words, the exact conditions we’re all living and dying under now. It’s capitalism;</w:t>
      </w:r>
      <w:r w:rsidRPr="000F0C68">
        <w:rPr>
          <w:rStyle w:val="StyleUnderline"/>
        </w:rPr>
        <w:t xml:space="preserve"> it could only ever be capitalism, turning itself into all the monsters it could once only imagine. Purified from any residual traces of the soil from which it rose, liberated from its parasitic dependence on Earth and its human labor by a glut of new planets, </w:t>
      </w:r>
      <w:r w:rsidRPr="003A4C47">
        <w:rPr>
          <w:rStyle w:val="StyleUnderline"/>
          <w:highlight w:val="cyan"/>
        </w:rPr>
        <w:t>space capitalism could transform itself into something truly monstrous</w:t>
      </w:r>
      <w:r w:rsidRPr="000F0C68">
        <w:rPr>
          <w:sz w:val="16"/>
        </w:rPr>
        <w:t xml:space="preserve">: a black and segmented carapace, vast beyond thought; nested jaws gnashing through the galaxies in a lifeless, merciless greed. </w:t>
      </w:r>
      <w:r w:rsidRPr="000F0C68">
        <w:rPr>
          <w:rStyle w:val="StyleUnderline"/>
        </w:rPr>
        <w:t xml:space="preserve">If you’re worried that reactionary leaders, </w:t>
      </w:r>
      <w:r w:rsidRPr="00DF4234">
        <w:rPr>
          <w:rStyle w:val="StyleUnderline"/>
          <w:highlight w:val="cyan"/>
        </w:rPr>
        <w:t>climate change, and nuclear weapons</w:t>
      </w:r>
      <w:r w:rsidRPr="000F0C68">
        <w:rPr>
          <w:rStyle w:val="StyleUnderline"/>
        </w:rPr>
        <w:t xml:space="preserve"> </w:t>
      </w:r>
      <w:r w:rsidRPr="00DF4234">
        <w:rPr>
          <w:rStyle w:val="StyleUnderline"/>
          <w:highlight w:val="cyan"/>
        </w:rPr>
        <w:t>have the power</w:t>
      </w:r>
      <w:r w:rsidRPr="000F0C68">
        <w:rPr>
          <w:rStyle w:val="StyleUnderline"/>
        </w:rPr>
        <w:t xml:space="preserve"> </w:t>
      </w:r>
      <w:r w:rsidRPr="00DF4234">
        <w:rPr>
          <w:rStyle w:val="StyleUnderline"/>
          <w:highlight w:val="cyan"/>
        </w:rPr>
        <w:t>to</w:t>
      </w:r>
      <w:r w:rsidRPr="000F0C68">
        <w:rPr>
          <w:rStyle w:val="StyleUnderline"/>
        </w:rPr>
        <w:t xml:space="preserve"> </w:t>
      </w:r>
      <w:r w:rsidRPr="00DF4234">
        <w:rPr>
          <w:rStyle w:val="StyleUnderline"/>
          <w:highlight w:val="cyan"/>
        </w:rPr>
        <w:t>destroy everything</w:t>
      </w:r>
      <w:r w:rsidRPr="000F0C68">
        <w:rPr>
          <w:rStyle w:val="StyleUnderline"/>
        </w:rPr>
        <w:t xml:space="preserve"> on this planet, </w:t>
      </w:r>
      <w:r w:rsidRPr="003A4C47">
        <w:rPr>
          <w:rStyle w:val="StyleUnderline"/>
          <w:highlight w:val="cyan"/>
        </w:rPr>
        <w:t>the solution isn’t to conjure up a future in which they could destroy everything on all the other planets too</w:t>
      </w:r>
      <w:r w:rsidRPr="000F0C68">
        <w:rPr>
          <w:rStyle w:val="StyleUnderline"/>
        </w:rPr>
        <w:t xml:space="preserve">. </w:t>
      </w:r>
      <w:r w:rsidRPr="000F0C68">
        <w:rPr>
          <w:sz w:val="16"/>
        </w:rPr>
        <w:t xml:space="preserve">Our problems </w:t>
      </w:r>
      <w:proofErr w:type="gramStart"/>
      <w:r w:rsidRPr="000F0C68">
        <w:rPr>
          <w:sz w:val="16"/>
        </w:rPr>
        <w:t>have to</w:t>
      </w:r>
      <w:proofErr w:type="gramEnd"/>
      <w:r w:rsidRPr="000F0C68">
        <w:rPr>
          <w:sz w:val="16"/>
        </w:rPr>
        <w:t xml:space="preserve"> be solved, not fed, before we risk spreading the blight to rot away the entire sky. As things stand, going to TRAPPIST-1e will not save you from your fear of Donald Trump or anything else. That tourist poster needs updating; already, there should be a big gleaming gold skyscraper jutting out between the untouched hills, because he’s going with you, clinging to the hull of your spaceship as it crosses those 40 light years of black nothing, his hair finally freed from gravity and fanning into a predator’s frill.</w:t>
      </w:r>
    </w:p>
    <w:p w14:paraId="7995C1BC" w14:textId="1F6D417E" w:rsidR="00D75C93" w:rsidRDefault="00D75C93" w:rsidP="00D75C93"/>
    <w:p w14:paraId="3D763360" w14:textId="7A9DB0FB" w:rsidR="00031A0E" w:rsidRDefault="00031A0E" w:rsidP="00D75C93"/>
    <w:p w14:paraId="7691D53D" w14:textId="08F5F86D" w:rsidR="00031A0E" w:rsidRDefault="00031A0E" w:rsidP="00F84FCC">
      <w:pPr>
        <w:pStyle w:val="Heading2"/>
      </w:pPr>
      <w:r>
        <w:lastRenderedPageBreak/>
        <w:t>Framing</w:t>
      </w:r>
    </w:p>
    <w:p w14:paraId="0A2A2EE2" w14:textId="13DEAB4C" w:rsidR="0008696A" w:rsidRDefault="00DC0803" w:rsidP="00CC38EB">
      <w:pPr>
        <w:pStyle w:val="ListParagraph"/>
        <w:numPr>
          <w:ilvl w:val="0"/>
          <w:numId w:val="16"/>
        </w:numPr>
      </w:pPr>
      <w:r>
        <w:t>Framing is two-fold:</w:t>
      </w:r>
      <w:r w:rsidR="00CC38EB">
        <w:t xml:space="preserve"> </w:t>
      </w:r>
      <w:r w:rsidR="0008696A">
        <w:t>first on a p</w:t>
      </w:r>
      <w:r w:rsidR="00CC38EB">
        <w:t xml:space="preserve">re-fiat level, </w:t>
      </w:r>
      <w:r w:rsidR="0008696A">
        <w:t xml:space="preserve">the epistemology of the </w:t>
      </w:r>
      <w:proofErr w:type="spellStart"/>
      <w:r w:rsidR="0008696A">
        <w:t>aff</w:t>
      </w:r>
      <w:proofErr w:type="spellEnd"/>
      <w:r w:rsidR="0008696A">
        <w:t xml:space="preserve"> matters because being </w:t>
      </w:r>
      <w:r w:rsidR="00672A01">
        <w:t>anti-propagandist</w:t>
      </w:r>
      <w:r w:rsidR="0008696A">
        <w:t xml:space="preserve"> is better for both debate and the real world when we account for not just consequences</w:t>
      </w:r>
    </w:p>
    <w:p w14:paraId="7B6B7BBB" w14:textId="00696822" w:rsidR="00C5407A" w:rsidRPr="00DD19DC" w:rsidRDefault="00C5407A" w:rsidP="00C5407A">
      <w:pPr>
        <w:pStyle w:val="Heading4"/>
      </w:pPr>
      <w:r w:rsidRPr="00DD19DC">
        <w:t xml:space="preserve">The Role of the Judge is to be a </w:t>
      </w:r>
      <w:r w:rsidRPr="00DD19DC">
        <w:rPr>
          <w:u w:val="single"/>
        </w:rPr>
        <w:t>propagandist</w:t>
      </w:r>
      <w:r w:rsidRPr="00DD19DC">
        <w:t>.</w:t>
      </w:r>
      <w:r>
        <w:t xml:space="preserve">  </w:t>
      </w:r>
      <w:r w:rsidRPr="00DD19DC">
        <w:t xml:space="preserve">Studies prove debate is </w:t>
      </w:r>
      <w:r w:rsidRPr="00DD19DC">
        <w:rPr>
          <w:u w:val="single"/>
        </w:rPr>
        <w:t>inevitably implicated</w:t>
      </w:r>
      <w:r w:rsidRPr="00DD19DC">
        <w:t xml:space="preserve"> in the context of propaganda – aligns with a model predicated on </w:t>
      </w:r>
      <w:r w:rsidRPr="00DD19DC">
        <w:rPr>
          <w:u w:val="single"/>
        </w:rPr>
        <w:t>communist base-building</w:t>
      </w:r>
      <w:r w:rsidRPr="00DD19DC">
        <w:t>.</w:t>
      </w:r>
    </w:p>
    <w:p w14:paraId="6576BD3A" w14:textId="77777777" w:rsidR="00C5407A" w:rsidRPr="00DD19DC" w:rsidRDefault="00C5407A" w:rsidP="00C5407A">
      <w:pPr>
        <w:rPr>
          <w:rStyle w:val="Style13ptBold"/>
        </w:rPr>
      </w:pPr>
      <w:r w:rsidRPr="00DD19DC">
        <w:rPr>
          <w:rStyle w:val="Style13ptBold"/>
        </w:rPr>
        <w:t>Greene and Hicks ‘6</w:t>
      </w:r>
    </w:p>
    <w:p w14:paraId="1746437F" w14:textId="77777777" w:rsidR="00C5407A" w:rsidRPr="00DD19DC" w:rsidRDefault="00C5407A" w:rsidP="00C5407A">
      <w:pPr>
        <w:rPr>
          <w:sz w:val="16"/>
          <w:szCs w:val="16"/>
        </w:rPr>
      </w:pPr>
      <w:r w:rsidRPr="00DD19DC">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5" w:history="1">
        <w:r w:rsidRPr="00DD19DC">
          <w:rPr>
            <w:rStyle w:val="Hyperlink"/>
            <w:sz w:val="16"/>
            <w:szCs w:val="16"/>
          </w:rPr>
          <w:t>https://www.tandfonline.com/doi/abs/10.1080/09502380500040928</w:t>
        </w:r>
      </w:hyperlink>
      <w:r w:rsidRPr="00DD19DC">
        <w:rPr>
          <w:sz w:val="16"/>
          <w:szCs w:val="16"/>
        </w:rPr>
        <w:t>] pat</w:t>
      </w:r>
    </w:p>
    <w:p w14:paraId="7D98286A" w14:textId="77777777" w:rsidR="00C5407A" w:rsidRDefault="00C5407A" w:rsidP="00C5407A">
      <w:pPr>
        <w:rPr>
          <w:sz w:val="12"/>
        </w:rPr>
      </w:pPr>
      <w:r w:rsidRPr="00DD19DC">
        <w:rPr>
          <w:sz w:val="12"/>
        </w:rPr>
        <w:t xml:space="preserve">Concurrently, </w:t>
      </w:r>
      <w:r w:rsidRPr="0082644C">
        <w:rPr>
          <w:rStyle w:val="StyleUnderline"/>
          <w:highlight w:val="cyan"/>
        </w:rPr>
        <w:t xml:space="preserve">the </w:t>
      </w:r>
      <w:r w:rsidRPr="0082644C">
        <w:rPr>
          <w:rStyle w:val="Emphasis"/>
          <w:highlight w:val="cyan"/>
        </w:rPr>
        <w:t>A</w:t>
      </w:r>
      <w:r w:rsidRPr="00DD19DC">
        <w:rPr>
          <w:rStyle w:val="StyleUnderline"/>
        </w:rPr>
        <w:t xml:space="preserve">rmy </w:t>
      </w:r>
      <w:r w:rsidRPr="0082644C">
        <w:rPr>
          <w:rStyle w:val="Emphasis"/>
          <w:highlight w:val="cyan"/>
        </w:rPr>
        <w:t>I</w:t>
      </w:r>
      <w:r w:rsidRPr="00DD19DC">
        <w:rPr>
          <w:rStyle w:val="StyleUnderline"/>
        </w:rPr>
        <w:t xml:space="preserve">nformation and </w:t>
      </w:r>
      <w:r w:rsidRPr="0082644C">
        <w:rPr>
          <w:rStyle w:val="Emphasis"/>
          <w:highlight w:val="cyan"/>
        </w:rPr>
        <w:t>E</w:t>
      </w:r>
      <w:r w:rsidRPr="00DD19DC">
        <w:rPr>
          <w:rStyle w:val="StyleUnderline"/>
        </w:rPr>
        <w:t xml:space="preserve">ducation </w:t>
      </w:r>
      <w:r w:rsidRPr="0082644C">
        <w:rPr>
          <w:rStyle w:val="Emphasis"/>
          <w:highlight w:val="cyan"/>
        </w:rPr>
        <w:t>G</w:t>
      </w:r>
      <w:r w:rsidRPr="00DD19DC">
        <w:rPr>
          <w:rStyle w:val="StyleUnderline"/>
        </w:rPr>
        <w:t>roup</w:t>
      </w:r>
      <w:r w:rsidRPr="00DD19DC">
        <w:rPr>
          <w:sz w:val="12"/>
        </w:rPr>
        <w:t xml:space="preserve">, which would become the core of the </w:t>
      </w:r>
      <w:proofErr w:type="spellStart"/>
      <w:r w:rsidRPr="00DD19DC">
        <w:rPr>
          <w:sz w:val="12"/>
        </w:rPr>
        <w:t>Hovland</w:t>
      </w:r>
      <w:proofErr w:type="spellEnd"/>
      <w:r w:rsidRPr="00DD19DC">
        <w:rPr>
          <w:sz w:val="12"/>
        </w:rPr>
        <w:t xml:space="preserve">-Yale Communication and Persuasion Group, led by Carl </w:t>
      </w:r>
      <w:proofErr w:type="spellStart"/>
      <w:r w:rsidRPr="00DD19DC">
        <w:rPr>
          <w:sz w:val="12"/>
        </w:rPr>
        <w:t>Hovland</w:t>
      </w:r>
      <w:proofErr w:type="spellEnd"/>
      <w:r w:rsidRPr="00DD19DC">
        <w:rPr>
          <w:sz w:val="12"/>
        </w:rPr>
        <w:t xml:space="preserve">, </w:t>
      </w:r>
      <w:r w:rsidRPr="00DD19DC">
        <w:rPr>
          <w:rStyle w:val="StyleUnderline"/>
        </w:rPr>
        <w:t>was conducting experiments testing the relationship between inducement and internalized attitude change</w:t>
      </w:r>
      <w:r w:rsidRPr="00DD19DC">
        <w:rPr>
          <w:sz w:val="12"/>
        </w:rPr>
        <w:t xml:space="preserve">. In 1953, </w:t>
      </w:r>
      <w:proofErr w:type="spellStart"/>
      <w:r w:rsidRPr="00DD19DC">
        <w:rPr>
          <w:rStyle w:val="StyleUnderline"/>
        </w:rPr>
        <w:t>Hovland</w:t>
      </w:r>
      <w:proofErr w:type="spellEnd"/>
      <w:r w:rsidRPr="00DD19DC">
        <w:rPr>
          <w:sz w:val="12"/>
        </w:rPr>
        <w:t xml:space="preserve">, </w:t>
      </w:r>
      <w:r w:rsidRPr="00DD19DC">
        <w:rPr>
          <w:rStyle w:val="StyleUnderline"/>
        </w:rPr>
        <w:t>Janis</w:t>
      </w:r>
      <w:r w:rsidRPr="00DD19DC">
        <w:rPr>
          <w:sz w:val="12"/>
        </w:rPr>
        <w:t xml:space="preserve">, </w:t>
      </w:r>
      <w:r w:rsidRPr="00DD19DC">
        <w:rPr>
          <w:rStyle w:val="StyleUnderline"/>
        </w:rPr>
        <w:t>and Kelley published their highly influential book Communication and Persuasion</w:t>
      </w:r>
      <w:r w:rsidRPr="00DD19DC">
        <w:rPr>
          <w:sz w:val="12"/>
        </w:rPr>
        <w:t xml:space="preserve">, </w:t>
      </w:r>
      <w:r w:rsidRPr="00DD19DC">
        <w:rPr>
          <w:rStyle w:val="StyleUnderline"/>
        </w:rPr>
        <w:t xml:space="preserve">which </w:t>
      </w:r>
      <w:r w:rsidRPr="0082644C">
        <w:rPr>
          <w:rStyle w:val="StyleUnderline"/>
          <w:highlight w:val="cyan"/>
        </w:rPr>
        <w:t>established</w:t>
      </w:r>
      <w:r w:rsidRPr="00DD19DC">
        <w:rPr>
          <w:rStyle w:val="StyleUnderline"/>
        </w:rPr>
        <w:t xml:space="preserve"> a positive </w:t>
      </w:r>
      <w:r w:rsidRPr="0082644C">
        <w:rPr>
          <w:rStyle w:val="StyleUnderline"/>
          <w:highlight w:val="cyan"/>
        </w:rPr>
        <w:t>relation between verbalization</w:t>
      </w:r>
      <w:r w:rsidRPr="00DD19DC">
        <w:rPr>
          <w:rStyle w:val="StyleUnderline"/>
        </w:rPr>
        <w:t xml:space="preserve"> and the </w:t>
      </w:r>
      <w:r w:rsidRPr="0082644C">
        <w:rPr>
          <w:rStyle w:val="StyleUnderline"/>
          <w:highlight w:val="cyan"/>
        </w:rPr>
        <w:t>intensification of belief and</w:t>
      </w:r>
      <w:r w:rsidRPr="00DD19DC">
        <w:rPr>
          <w:rStyle w:val="StyleUnderline"/>
        </w:rPr>
        <w:t xml:space="preserve"> predicted that being forced to overtly defend a position discrepant from one’s own private beliefs would result in the </w:t>
      </w:r>
      <w:r w:rsidRPr="0082644C">
        <w:rPr>
          <w:rStyle w:val="StyleUnderline"/>
          <w:highlight w:val="cyan"/>
        </w:rPr>
        <w:t>internalization of the</w:t>
      </w:r>
      <w:r w:rsidRPr="00DD19DC">
        <w:rPr>
          <w:rStyle w:val="StyleUnderline"/>
        </w:rPr>
        <w:t xml:space="preserve"> overtly </w:t>
      </w:r>
      <w:r w:rsidRPr="0082644C">
        <w:rPr>
          <w:rStyle w:val="StyleUnderline"/>
          <w:highlight w:val="cyan"/>
        </w:rPr>
        <w:t>defended position</w:t>
      </w:r>
      <w:r w:rsidRPr="00DD19DC">
        <w:rPr>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w:t>
      </w:r>
      <w:proofErr w:type="spellStart"/>
      <w:r w:rsidRPr="00DD19DC">
        <w:rPr>
          <w:sz w:val="12"/>
        </w:rPr>
        <w:t>Hovland’s</w:t>
      </w:r>
      <w:proofErr w:type="spellEnd"/>
      <w:r w:rsidRPr="00DD19DC">
        <w:rPr>
          <w:sz w:val="12"/>
        </w:rPr>
        <w:t xml:space="preserve">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 </w:t>
      </w:r>
      <w:r w:rsidRPr="0082644C">
        <w:rPr>
          <w:rStyle w:val="StyleUnderline"/>
          <w:highlight w:val="cyan"/>
        </w:rPr>
        <w:t>The fear</w:t>
      </w:r>
      <w:r w:rsidRPr="00DD19DC">
        <w:rPr>
          <w:rStyle w:val="StyleUnderline"/>
        </w:rPr>
        <w:t xml:space="preserve"> that defending the diplomatic recognition </w:t>
      </w:r>
      <w:r w:rsidRPr="0082644C">
        <w:rPr>
          <w:rStyle w:val="StyleUnderline"/>
          <w:highlight w:val="cyan"/>
        </w:rPr>
        <w:t>of</w:t>
      </w:r>
      <w:r w:rsidRPr="00DD19DC">
        <w:rPr>
          <w:rStyle w:val="StyleUnderline"/>
        </w:rPr>
        <w:t xml:space="preserve"> ‘Red China’ would turn American youth into </w:t>
      </w:r>
      <w:r w:rsidRPr="0082644C">
        <w:rPr>
          <w:rStyle w:val="StyleUnderline"/>
          <w:highlight w:val="cyan"/>
        </w:rPr>
        <w:t>Communist sympathizers saturated</w:t>
      </w:r>
      <w:r w:rsidRPr="00DD19DC">
        <w:rPr>
          <w:rStyle w:val="StyleUnderline"/>
        </w:rPr>
        <w:t xml:space="preserve"> the </w:t>
      </w:r>
      <w:r w:rsidRPr="0082644C">
        <w:rPr>
          <w:rStyle w:val="StyleUnderline"/>
          <w:highlight w:val="cyan"/>
        </w:rPr>
        <w:t>debating both sides</w:t>
      </w:r>
      <w:r w:rsidRPr="00DD19DC">
        <w:rPr>
          <w:rStyle w:val="StyleUnderline"/>
        </w:rPr>
        <w:t xml:space="preserve"> controversy </w:t>
      </w:r>
      <w:r w:rsidRPr="0082644C">
        <w:rPr>
          <w:rStyle w:val="StyleUnderline"/>
          <w:highlight w:val="cyan"/>
        </w:rPr>
        <w:t>with</w:t>
      </w:r>
      <w:r w:rsidRPr="00DD19DC">
        <w:rPr>
          <w:rStyle w:val="StyleUnderline"/>
        </w:rPr>
        <w:t xml:space="preserve"> an </w:t>
      </w:r>
      <w:r w:rsidRPr="0082644C">
        <w:rPr>
          <w:rStyle w:val="StyleUnderline"/>
          <w:highlight w:val="cyan"/>
        </w:rPr>
        <w:t>anxiety over</w:t>
      </w:r>
      <w:r w:rsidRPr="00DD19DC">
        <w:rPr>
          <w:rStyle w:val="StyleUnderline"/>
        </w:rPr>
        <w:t xml:space="preserve"> the virility of </w:t>
      </w:r>
      <w:r w:rsidRPr="0082644C">
        <w:rPr>
          <w:rStyle w:val="StyleUnderline"/>
          <w:highlight w:val="cyan"/>
        </w:rPr>
        <w:t>‘democratic faith’</w:t>
      </w:r>
      <w:r w:rsidRPr="00DD19DC">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82644C">
        <w:rPr>
          <w:rStyle w:val="StyleUnderline"/>
          <w:highlight w:val="cyan"/>
        </w:rPr>
        <w:t>Debate</w:t>
      </w:r>
      <w:r w:rsidRPr="00DD19DC">
        <w:rPr>
          <w:sz w:val="12"/>
        </w:rPr>
        <w:t xml:space="preserve">, </w:t>
      </w:r>
      <w:r w:rsidRPr="00DD19DC">
        <w:rPr>
          <w:rStyle w:val="StyleUnderline"/>
        </w:rPr>
        <w:t xml:space="preserve">in particular the format of debating both sides of controversial issues </w:t>
      </w:r>
      <w:r w:rsidRPr="0082644C">
        <w:rPr>
          <w:rStyle w:val="StyleUnderline"/>
          <w:highlight w:val="cyan"/>
        </w:rPr>
        <w:t>embodied the</w:t>
      </w:r>
      <w:r w:rsidRPr="00DD19DC">
        <w:rPr>
          <w:rStyle w:val="StyleUnderline"/>
        </w:rPr>
        <w:t xml:space="preserve"> sort of </w:t>
      </w:r>
      <w:r w:rsidRPr="0082644C">
        <w:rPr>
          <w:rStyle w:val="StyleUnderline"/>
          <w:highlight w:val="cyan"/>
        </w:rPr>
        <w:t>political conflict that could engender</w:t>
      </w:r>
      <w:r w:rsidRPr="00DD19DC">
        <w:rPr>
          <w:rStyle w:val="StyleUnderline"/>
        </w:rPr>
        <w:t xml:space="preserve"> sound conviction</w:t>
      </w:r>
      <w:r w:rsidRPr="00DD19DC">
        <w:rPr>
          <w:sz w:val="12"/>
        </w:rPr>
        <w:t xml:space="preserve">, rational decisions, </w:t>
      </w:r>
      <w:r w:rsidRPr="00DD19DC">
        <w:rPr>
          <w:rStyle w:val="StyleUnderline"/>
        </w:rPr>
        <w:t xml:space="preserve">and </w:t>
      </w:r>
      <w:r w:rsidRPr="0082644C">
        <w:rPr>
          <w:rStyle w:val="StyleUnderline"/>
          <w:highlight w:val="cyan"/>
        </w:rPr>
        <w:t>a committed youth impervious to Communist propaganda</w:t>
      </w:r>
      <w:r w:rsidRPr="00DD19DC">
        <w:rPr>
          <w:sz w:val="12"/>
        </w:rPr>
        <w:t>. Moreover, debate provided the antidote to communist propaganda. Baird concluded, ‘[c]</w:t>
      </w:r>
      <w:proofErr w:type="spellStart"/>
      <w:r w:rsidRPr="00DD19DC">
        <w:rPr>
          <w:sz w:val="12"/>
        </w:rPr>
        <w:t>ollege</w:t>
      </w:r>
      <w:proofErr w:type="spellEnd"/>
      <w:r w:rsidRPr="00DD19DC">
        <w:rPr>
          <w:sz w:val="12"/>
        </w:rPr>
        <w:t xml:space="preserv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w:t>
      </w:r>
      <w:proofErr w:type="spellStart"/>
      <w:r w:rsidRPr="00DD19DC">
        <w:rPr>
          <w:sz w:val="12"/>
        </w:rPr>
        <w:t>favour</w:t>
      </w:r>
      <w:proofErr w:type="spellEnd"/>
      <w:r w:rsidRPr="00DD19DC">
        <w:rPr>
          <w:sz w:val="12"/>
        </w:rPr>
        <w:t xml:space="preserve"> of Communism but ‘pitch his [</w:t>
      </w:r>
      <w:proofErr w:type="gramStart"/>
      <w:r w:rsidRPr="00DD19DC">
        <w:rPr>
          <w:sz w:val="12"/>
        </w:rPr>
        <w:t>sic ]</w:t>
      </w:r>
      <w:proofErr w:type="gramEnd"/>
      <w:r w:rsidRPr="00DD19DC">
        <w:rPr>
          <w:sz w:val="12"/>
        </w:rPr>
        <w:t xml:space="preserve"> case on the argument that recognition might help pull China out of the Moscow orbit, that it might help build a firmer anti-Communist alliance, that it might make peaceful coexistence possible. He [</w:t>
      </w:r>
      <w:proofErr w:type="gramStart"/>
      <w:r w:rsidRPr="00DD19DC">
        <w:rPr>
          <w:sz w:val="12"/>
        </w:rPr>
        <w:t>sic ]</w:t>
      </w:r>
      <w:proofErr w:type="gramEnd"/>
      <w:r w:rsidRPr="00DD19DC">
        <w:rPr>
          <w:sz w:val="12"/>
        </w:rPr>
        <w:t xml:space="preserve"> would, in short, be directing our attention to the very questions that all American’s might well be debating’ (p. 7). </w:t>
      </w:r>
      <w:r w:rsidRPr="00DD19DC">
        <w:rPr>
          <w:rStyle w:val="Emphasis"/>
        </w:rPr>
        <w:t xml:space="preserve">For Schlesinger, </w:t>
      </w:r>
      <w:r w:rsidRPr="0082644C">
        <w:rPr>
          <w:rStyle w:val="Emphasis"/>
          <w:highlight w:val="cyan"/>
        </w:rPr>
        <w:t>however, the</w:t>
      </w:r>
      <w:r w:rsidRPr="00DD19DC">
        <w:rPr>
          <w:rStyle w:val="Emphasis"/>
        </w:rPr>
        <w:t xml:space="preserve"> ground of the </w:t>
      </w:r>
      <w:r w:rsidRPr="0082644C">
        <w:rPr>
          <w:rStyle w:val="Emphasis"/>
          <w:highlight w:val="cyan"/>
        </w:rPr>
        <w:t>anti-Communist consensus</w:t>
      </w:r>
      <w:r w:rsidRPr="00DD19DC">
        <w:rPr>
          <w:rStyle w:val="Emphasis"/>
        </w:rPr>
        <w:t xml:space="preserve"> Baird believed to be evident in ‘</w:t>
      </w:r>
      <w:proofErr w:type="gramStart"/>
      <w:r w:rsidRPr="00DD19DC">
        <w:rPr>
          <w:rStyle w:val="Emphasis"/>
        </w:rPr>
        <w:t>the majority of</w:t>
      </w:r>
      <w:proofErr w:type="gramEnd"/>
      <w:r w:rsidRPr="00DD19DC">
        <w:rPr>
          <w:rStyle w:val="Emphasis"/>
        </w:rPr>
        <w:t xml:space="preserve"> students’ </w:t>
      </w:r>
      <w:r w:rsidRPr="0082644C">
        <w:rPr>
          <w:rStyle w:val="Emphasis"/>
          <w:highlight w:val="cyan"/>
        </w:rPr>
        <w:t>was unstable</w:t>
      </w:r>
      <w:r w:rsidRPr="00DD19DC">
        <w:rPr>
          <w:sz w:val="12"/>
        </w:rPr>
        <w:t>.</w:t>
      </w:r>
    </w:p>
    <w:p w14:paraId="51535D13" w14:textId="4F7892E6" w:rsidR="00C5407A" w:rsidRPr="00854991" w:rsidRDefault="00C5407A" w:rsidP="00C5407A">
      <w:pPr>
        <w:pStyle w:val="Heading4"/>
        <w:rPr>
          <w:rFonts w:cs="Times New Roman"/>
        </w:rPr>
      </w:pPr>
      <w:r>
        <w:rPr>
          <w:rFonts w:cs="Times New Roman"/>
        </w:rPr>
        <w:t>E</w:t>
      </w:r>
      <w:r w:rsidRPr="00854991">
        <w:rPr>
          <w:rFonts w:cs="Times New Roman"/>
        </w:rPr>
        <w:t>ducational spaces should be about political orientations.  Any other knowledge is depoliticizing and precludes revolution. We must teach the students to overcome bourgeois consciousness—Divorce learning from its applicability into economic productivity.</w:t>
      </w:r>
    </w:p>
    <w:p w14:paraId="06267168" w14:textId="77777777" w:rsidR="00C5407A" w:rsidRPr="00854991" w:rsidRDefault="00C5407A" w:rsidP="00C5407A">
      <w:r w:rsidRPr="00854991">
        <w:rPr>
          <w:rStyle w:val="Style13ptBold"/>
        </w:rPr>
        <w:t>Starr 79</w:t>
      </w:r>
      <w:r w:rsidRPr="00854991">
        <w:t xml:space="preserve"> (John Bryan, John Bryan Starr has written extensively on China, including Ideology and Culture and Continuing the Revolution. He has taught at the Universities of Yale, California and Dartmouth and was president of both the Yale China Association and the China Institute. | Continuing the Revolution: The Political Thought of Mao, Published 1979.)//</w:t>
      </w:r>
      <w:proofErr w:type="spellStart"/>
      <w:r w:rsidRPr="00854991">
        <w:t>tbrooks</w:t>
      </w:r>
      <w:proofErr w:type="spellEnd"/>
      <w:r w:rsidRPr="00854991">
        <w:t xml:space="preserve"> //LK [RCT 12/17/19]</w:t>
      </w:r>
    </w:p>
    <w:p w14:paraId="0BD94B8C" w14:textId="464A718A" w:rsidR="00C5407A" w:rsidRDefault="00C5407A" w:rsidP="00C5407A">
      <w:pPr>
        <w:rPr>
          <w:sz w:val="8"/>
        </w:rPr>
      </w:pPr>
      <w:r w:rsidRPr="00854991">
        <w:rPr>
          <w:rStyle w:val="StyleUnderline"/>
        </w:rPr>
        <w:lastRenderedPageBreak/>
        <w:t xml:space="preserve">Mao's first recorded thoughts on the reform of the Chinese education system are found in an article written in 1917 </w:t>
      </w:r>
      <w:proofErr w:type="gramStart"/>
      <w:r w:rsidRPr="00854991">
        <w:rPr>
          <w:rStyle w:val="StyleUnderline"/>
        </w:rPr>
        <w:t>on the subject of physical</w:t>
      </w:r>
      <w:proofErr w:type="gramEnd"/>
      <w:r w:rsidRPr="00854991">
        <w:rPr>
          <w:rStyle w:val="StyleUnderline"/>
        </w:rPr>
        <w:t xml:space="preserve"> education. There he saw three aspects to the process of education: the moral, the intellectual, and the physical.</w:t>
      </w:r>
      <w:r w:rsidRPr="00854991">
        <w:rPr>
          <w:sz w:val="8"/>
        </w:rPr>
        <w:t xml:space="preserve"> He berated the existing school system particularly for its failure to attend to the third of these aspects, arguing that China needed a strong population to salvage itself from its weak position in the world, and that, as they were then constituted, the schools not only failed to contribute to the physical well-being of their students, but they actually undermined that well-being by the demands they placed on the students in their academic work.49 </w:t>
      </w:r>
      <w:r w:rsidRPr="00854991">
        <w:rPr>
          <w:rStyle w:val="StyleUnderline"/>
        </w:rPr>
        <w:t xml:space="preserve">In setting up a university in </w:t>
      </w:r>
      <w:proofErr w:type="spellStart"/>
      <w:r w:rsidRPr="00854991">
        <w:rPr>
          <w:rStyle w:val="StyleUnderline"/>
        </w:rPr>
        <w:t>Yan'an</w:t>
      </w:r>
      <w:proofErr w:type="spellEnd"/>
      <w:r w:rsidRPr="00854991">
        <w:rPr>
          <w:rStyle w:val="StyleUnderline"/>
        </w:rPr>
        <w:t xml:space="preserve"> for workers and peasants who had joined the Red Army, Mao enunciated anew his principles of the purpose of an </w:t>
      </w:r>
      <w:r w:rsidRPr="0082644C">
        <w:rPr>
          <w:rStyle w:val="StyleUnderline"/>
          <w:highlight w:val="cyan"/>
        </w:rPr>
        <w:t>education</w:t>
      </w:r>
      <w:r w:rsidRPr="00854991">
        <w:rPr>
          <w:rStyle w:val="StyleUnderline"/>
        </w:rPr>
        <w:t xml:space="preserve"> system: it </w:t>
      </w:r>
      <w:r w:rsidRPr="0082644C">
        <w:rPr>
          <w:rStyle w:val="StyleUnderline"/>
          <w:highlight w:val="cyan"/>
        </w:rPr>
        <w:t>must instill</w:t>
      </w:r>
      <w:r w:rsidRPr="00854991">
        <w:rPr>
          <w:rStyle w:val="StyleUnderline"/>
        </w:rPr>
        <w:t xml:space="preserve"> a correct </w:t>
      </w:r>
      <w:r w:rsidRPr="0082644C">
        <w:rPr>
          <w:rStyle w:val="StyleUnderline"/>
          <w:highlight w:val="cyan"/>
        </w:rPr>
        <w:t>political orientation</w:t>
      </w:r>
      <w:r w:rsidRPr="00854991">
        <w:rPr>
          <w:rStyle w:val="StyleUnderline"/>
        </w:rPr>
        <w:t xml:space="preserve">, give the students the experience of hard work, and insure their integration with the masses of workers and peasants.50 He elaborated on these principles two decades later in setting forth a series of "principles of educating youth": 1. Teach them to grasp Marxism-Leninism and </w:t>
      </w:r>
      <w:r w:rsidRPr="0082644C">
        <w:rPr>
          <w:rStyle w:val="StyleUnderline"/>
          <w:highlight w:val="cyan"/>
        </w:rPr>
        <w:t>to overcome petty-bourgeois consciousness</w:t>
      </w:r>
      <w:r w:rsidRPr="00854991">
        <w:rPr>
          <w:rStyle w:val="StyleUnderline"/>
        </w:rPr>
        <w:t xml:space="preserve">. 2. Teach them </w:t>
      </w:r>
      <w:r w:rsidRPr="0082644C">
        <w:rPr>
          <w:rStyle w:val="StyleUnderline"/>
          <w:highlight w:val="cyan"/>
        </w:rPr>
        <w:t>to have</w:t>
      </w:r>
      <w:r w:rsidRPr="00854991">
        <w:rPr>
          <w:rStyle w:val="StyleUnderline"/>
        </w:rPr>
        <w:t xml:space="preserve"> discipline and </w:t>
      </w:r>
      <w:r w:rsidRPr="0082644C">
        <w:rPr>
          <w:rStyle w:val="StyleUnderline"/>
          <w:highlight w:val="cyan"/>
        </w:rPr>
        <w:t>organization</w:t>
      </w:r>
      <w:r w:rsidRPr="00854991">
        <w:rPr>
          <w:sz w:val="8"/>
        </w:rPr>
        <w:t xml:space="preserve"> and to oppose anarchism and libertarianism in organization. </w:t>
      </w:r>
      <w:r w:rsidRPr="00854991">
        <w:rPr>
          <w:rStyle w:val="StyleUnderline"/>
        </w:rPr>
        <w:t xml:space="preserve">3. Teach them to penetrate resolutely into the lower levels of practical work and to oppose looking down on practical experience. 4. Teach them </w:t>
      </w:r>
      <w:r w:rsidRPr="0082644C">
        <w:rPr>
          <w:rStyle w:val="StyleUnderline"/>
          <w:highlight w:val="cyan"/>
        </w:rPr>
        <w:t>to become close to</w:t>
      </w:r>
      <w:r w:rsidRPr="00854991">
        <w:rPr>
          <w:rStyle w:val="StyleUnderline"/>
        </w:rPr>
        <w:t xml:space="preserve"> the </w:t>
      </w:r>
      <w:r w:rsidRPr="0082644C">
        <w:rPr>
          <w:rStyle w:val="StyleUnderline"/>
          <w:highlight w:val="cyan"/>
        </w:rPr>
        <w:t>workers</w:t>
      </w:r>
      <w:r w:rsidRPr="00854991">
        <w:rPr>
          <w:rStyle w:val="StyleUnderline"/>
        </w:rPr>
        <w:t xml:space="preserve"> and peasants, to serve them resolutely, and to oppose the consciousness of looking down on workers and peasants.51 The revolution that sought to break down the existing, institutionalized education system and to reestablish these pedagogical principles touched upon every aspect of the education system: curriculum, faculty, students, and the management of the schools.52 The impulse toward deinstitutionalization was especially clear in Mao's proposals for reform of the curriculum.</w:t>
      </w:r>
      <w:r w:rsidRPr="00854991">
        <w:rPr>
          <w:sz w:val="8"/>
        </w:rPr>
        <w:t xml:space="preserve"> Courses, he argued, should be made relevant to the practical tasks facing the </w:t>
      </w:r>
      <w:proofErr w:type="gramStart"/>
      <w:r w:rsidRPr="00854991">
        <w:rPr>
          <w:sz w:val="8"/>
        </w:rPr>
        <w:t>society as a whole</w:t>
      </w:r>
      <w:proofErr w:type="gramEnd"/>
      <w:r w:rsidRPr="00854991">
        <w:rPr>
          <w:sz w:val="8"/>
        </w:rPr>
        <w:t xml:space="preserve">. </w:t>
      </w:r>
      <w:r w:rsidRPr="00854991">
        <w:rPr>
          <w:rStyle w:val="StyleUnderline"/>
        </w:rPr>
        <w:t>To insure this relevance, work and study should be combined either by relocating the school in a factory or other workplace, or by constructing productive workshops as adjuncts to the schools.53 Once students have completed their schooling, they should be encouraged, through a regular system of downward transfer (</w:t>
      </w:r>
      <w:proofErr w:type="spellStart"/>
      <w:r w:rsidRPr="00854991">
        <w:rPr>
          <w:rStyle w:val="StyleUnderline"/>
        </w:rPr>
        <w:t>xiaxiang</w:t>
      </w:r>
      <w:proofErr w:type="spellEnd"/>
      <w:r w:rsidRPr="00854991">
        <w:rPr>
          <w:rStyle w:val="StyleUnderline"/>
        </w:rPr>
        <w:t xml:space="preserve">) to apply their newly acquired skills where they are most needed.54 Instructors should themselves take part in practical work at the basic level,55 and should be assisted in the classroom by teams of workers, peasants, and soldiers in order to insure that their instruction remains relevant and politically correct.56 Students are to be recruited from among workers and peasants with practical experience, to avoid the development and perpetuation within the education system of a </w:t>
      </w:r>
      <w:proofErr w:type="spellStart"/>
      <w:r w:rsidRPr="00854991">
        <w:rPr>
          <w:rStyle w:val="StyleUnderline"/>
        </w:rPr>
        <w:t>protoclass</w:t>
      </w:r>
      <w:proofErr w:type="spellEnd"/>
      <w:r w:rsidRPr="00854991">
        <w:rPr>
          <w:rStyle w:val="StyleUnderline"/>
        </w:rPr>
        <w:t xml:space="preserve"> consisting of the children of the well-educated and well-placed.57 Finally, pursuant to the principle of self-reliance and in furtherance of the goal of deinstitutionalization, schools should be locally, rather than centrally, managed wherever possible.58 The </w:t>
      </w:r>
      <w:r w:rsidRPr="0082644C">
        <w:rPr>
          <w:rStyle w:val="StyleUnderline"/>
          <w:highlight w:val="cyan"/>
        </w:rPr>
        <w:t>institutionalization of education</w:t>
      </w:r>
      <w:r w:rsidRPr="00854991">
        <w:rPr>
          <w:rStyle w:val="StyleUnderline"/>
        </w:rPr>
        <w:t xml:space="preserve">—its exclusive relegation to the classroom and its control by professional educators and administrators—was thus opposed by Mao on three analytically distinguishable but related grounds. First, he believed that the institutionalization of education </w:t>
      </w:r>
      <w:r w:rsidRPr="0082644C">
        <w:rPr>
          <w:rStyle w:val="StyleUnderline"/>
          <w:highlight w:val="cyan"/>
        </w:rPr>
        <w:t>depoliticizes</w:t>
      </w:r>
      <w:r w:rsidRPr="00854991">
        <w:rPr>
          <w:rStyle w:val="StyleUnderline"/>
        </w:rPr>
        <w:t xml:space="preserve"> the </w:t>
      </w:r>
      <w:r w:rsidRPr="0082644C">
        <w:rPr>
          <w:rStyle w:val="StyleUnderline"/>
          <w:highlight w:val="cyan"/>
        </w:rPr>
        <w:t>learning</w:t>
      </w:r>
      <w:r w:rsidRPr="00854991">
        <w:rPr>
          <w:rStyle w:val="StyleUnderline"/>
        </w:rPr>
        <w:t xml:space="preserve"> process, whereas he </w:t>
      </w:r>
      <w:r w:rsidRPr="0082644C">
        <w:rPr>
          <w:rStyle w:val="StyleUnderline"/>
          <w:highlight w:val="cyan"/>
        </w:rPr>
        <w:t>saw the linking of</w:t>
      </w:r>
      <w:r w:rsidRPr="00854991">
        <w:rPr>
          <w:rStyle w:val="StyleUnderline"/>
        </w:rPr>
        <w:t xml:space="preserve"> the inculcation of </w:t>
      </w:r>
      <w:r w:rsidRPr="0082644C">
        <w:rPr>
          <w:rStyle w:val="StyleUnderline"/>
          <w:highlight w:val="cyan"/>
        </w:rPr>
        <w:t>information and skills to</w:t>
      </w:r>
      <w:r w:rsidRPr="00854991">
        <w:rPr>
          <w:rStyle w:val="StyleUnderline"/>
        </w:rPr>
        <w:t xml:space="preserve"> the conveying of </w:t>
      </w:r>
      <w:r w:rsidRPr="0082644C">
        <w:rPr>
          <w:rStyle w:val="StyleUnderline"/>
          <w:highlight w:val="cyan"/>
        </w:rPr>
        <w:t>political principles</w:t>
      </w:r>
      <w:r w:rsidRPr="00854991">
        <w:rPr>
          <w:rStyle w:val="StyleUnderline"/>
        </w:rPr>
        <w:t xml:space="preserve">, techniques, and values </w:t>
      </w:r>
      <w:r w:rsidRPr="0082644C">
        <w:rPr>
          <w:rStyle w:val="StyleUnderline"/>
          <w:highlight w:val="cyan"/>
        </w:rPr>
        <w:t>as</w:t>
      </w:r>
      <w:r w:rsidRPr="00854991">
        <w:rPr>
          <w:rStyle w:val="StyleUnderline"/>
        </w:rPr>
        <w:t xml:space="preserve"> being </w:t>
      </w:r>
      <w:r w:rsidRPr="0082644C">
        <w:rPr>
          <w:rStyle w:val="StyleUnderline"/>
          <w:highlight w:val="cyan"/>
        </w:rPr>
        <w:t>the only means of resolving the contradiction between red and expert in the political</w:t>
      </w:r>
      <w:r w:rsidRPr="00854991">
        <w:rPr>
          <w:rStyle w:val="StyleUnderline"/>
        </w:rPr>
        <w:t xml:space="preserve"> system.</w:t>
      </w:r>
      <w:r w:rsidRPr="00854991">
        <w:rPr>
          <w:sz w:val="8"/>
        </w:rPr>
        <w:t xml:space="preserve"> Second, the confinement of education to the classroom results, he argued, in a kind of learning that is irremediably divorced from its practical applicability—an outcome that not only causes an estrangement of the education system from the process of economic development, but, more fundamentally, conveys to the student a mistaken sense of the relationship between theory and practice. Finally, the institutionalization of education places, for instructional purposes, the least corrupted members of the society in the hands of the most easily corruptible, hardly a situation designed to solve the problem of embourgeoisement in a socialist society.</w:t>
      </w:r>
    </w:p>
    <w:p w14:paraId="30F28636" w14:textId="63139F9B" w:rsidR="0008696A" w:rsidRDefault="0008696A" w:rsidP="00C5407A">
      <w:pPr>
        <w:rPr>
          <w:sz w:val="8"/>
        </w:rPr>
      </w:pPr>
    </w:p>
    <w:p w14:paraId="02DEDCEC" w14:textId="3ACDF485" w:rsidR="0008696A" w:rsidRDefault="0008696A" w:rsidP="00C5407A">
      <w:pPr>
        <w:rPr>
          <w:sz w:val="8"/>
        </w:rPr>
      </w:pPr>
    </w:p>
    <w:p w14:paraId="0A2A614C" w14:textId="16E355F6" w:rsidR="0008696A" w:rsidRDefault="0008696A" w:rsidP="00C5407A">
      <w:pPr>
        <w:rPr>
          <w:sz w:val="8"/>
        </w:rPr>
      </w:pPr>
    </w:p>
    <w:p w14:paraId="2A657E6F" w14:textId="12B0276B" w:rsidR="0008696A" w:rsidRDefault="0008696A" w:rsidP="00C5407A">
      <w:pPr>
        <w:rPr>
          <w:sz w:val="8"/>
        </w:rPr>
      </w:pPr>
    </w:p>
    <w:p w14:paraId="0AE4E51A" w14:textId="0A35D6E3" w:rsidR="0008696A" w:rsidRDefault="0008696A" w:rsidP="00C5407A">
      <w:pPr>
        <w:rPr>
          <w:sz w:val="8"/>
        </w:rPr>
      </w:pPr>
    </w:p>
    <w:p w14:paraId="4E817E08" w14:textId="58CCE241" w:rsidR="0008696A" w:rsidRDefault="0008696A" w:rsidP="00C5407A">
      <w:pPr>
        <w:rPr>
          <w:sz w:val="8"/>
        </w:rPr>
      </w:pPr>
    </w:p>
    <w:p w14:paraId="4710C04A" w14:textId="77777777" w:rsidR="0008696A" w:rsidRDefault="0008696A" w:rsidP="00C5407A">
      <w:pPr>
        <w:rPr>
          <w:sz w:val="8"/>
        </w:rPr>
      </w:pPr>
    </w:p>
    <w:p w14:paraId="6C45B76B" w14:textId="54CFE329" w:rsidR="0008696A" w:rsidRPr="00DC0803" w:rsidRDefault="0008696A" w:rsidP="0008696A">
      <w:pPr>
        <w:pStyle w:val="ListParagraph"/>
        <w:numPr>
          <w:ilvl w:val="0"/>
          <w:numId w:val="16"/>
        </w:numPr>
      </w:pPr>
      <w:r>
        <w:lastRenderedPageBreak/>
        <w:t>Second, o</w:t>
      </w:r>
      <w:r>
        <w:t xml:space="preserve">n a post fiat level: the </w:t>
      </w:r>
      <w:proofErr w:type="spellStart"/>
      <w:r>
        <w:t>aff</w:t>
      </w:r>
      <w:proofErr w:type="spellEnd"/>
      <w:r>
        <w:t xml:space="preserve"> still proves that the private appropriation of space is unjust for util reasons</w:t>
      </w:r>
    </w:p>
    <w:p w14:paraId="11104FE3" w14:textId="77777777" w:rsidR="00756125" w:rsidRDefault="00756125" w:rsidP="00756125"/>
    <w:p w14:paraId="21A57E1B" w14:textId="7FF33B27" w:rsidR="00756125" w:rsidRPr="003677F5" w:rsidRDefault="00756125" w:rsidP="00756125">
      <w:pPr>
        <w:pStyle w:val="Heading4"/>
        <w:rPr>
          <w:rFonts w:cs="Calibri"/>
        </w:rPr>
      </w:pPr>
      <w:r w:rsidRPr="003677F5">
        <w:rPr>
          <w:rFonts w:cs="Calibri"/>
        </w:rPr>
        <w:t>T</w:t>
      </w:r>
      <w:r w:rsidR="0008696A">
        <w:rPr>
          <w:rFonts w:cs="Calibri"/>
        </w:rPr>
        <w:t>hus, t</w:t>
      </w:r>
      <w:r w:rsidRPr="003677F5">
        <w:rPr>
          <w:rFonts w:cs="Calibri"/>
        </w:rPr>
        <w:t xml:space="preserve">he standard is maximizing expecting </w:t>
      </w:r>
      <w:proofErr w:type="spellStart"/>
      <w:r w:rsidRPr="003677F5">
        <w:rPr>
          <w:rFonts w:cs="Calibri"/>
        </w:rPr>
        <w:t>well being</w:t>
      </w:r>
      <w:proofErr w:type="spellEnd"/>
      <w:r w:rsidRPr="003677F5">
        <w:rPr>
          <w:rFonts w:cs="Calibri"/>
        </w:rPr>
        <w:t>.</w:t>
      </w:r>
    </w:p>
    <w:p w14:paraId="64E38DF9" w14:textId="77777777" w:rsidR="00756125" w:rsidRPr="003677F5" w:rsidRDefault="00756125" w:rsidP="00756125">
      <w:pPr>
        <w:pStyle w:val="Heading4"/>
        <w:rPr>
          <w:rFonts w:cs="Calibri"/>
        </w:rPr>
      </w:pPr>
      <w:r w:rsidRPr="003677F5">
        <w:rPr>
          <w:rFonts w:cs="Calibri"/>
        </w:rPr>
        <w:t>1] Actor specificity</w:t>
      </w:r>
    </w:p>
    <w:p w14:paraId="08CA8431" w14:textId="77777777" w:rsidR="00756125" w:rsidRPr="003677F5" w:rsidRDefault="00756125" w:rsidP="00756125">
      <w:pPr>
        <w:pStyle w:val="Heading4"/>
        <w:rPr>
          <w:rFonts w:cs="Calibri"/>
        </w:rPr>
      </w:pPr>
      <w:r w:rsidRPr="003677F5">
        <w:rPr>
          <w:rFonts w:cs="Calibri"/>
        </w:rPr>
        <w:t xml:space="preserve">---A] Aggregation – every policy </w:t>
      </w:r>
      <w:proofErr w:type="gramStart"/>
      <w:r w:rsidRPr="003677F5">
        <w:rPr>
          <w:rFonts w:cs="Calibri"/>
        </w:rPr>
        <w:t>benefits</w:t>
      </w:r>
      <w:proofErr w:type="gramEnd"/>
      <w:r w:rsidRPr="003677F5">
        <w:rPr>
          <w:rFonts w:cs="Calibri"/>
        </w:rPr>
        <w:t xml:space="preserve"> some and harms others, which also means side constraints freeze action.</w:t>
      </w:r>
    </w:p>
    <w:p w14:paraId="5C3E1381" w14:textId="77777777" w:rsidR="00756125" w:rsidRPr="003677F5" w:rsidRDefault="00756125" w:rsidP="00756125">
      <w:pPr>
        <w:pStyle w:val="Heading4"/>
        <w:rPr>
          <w:rFonts w:cs="Calibri"/>
        </w:rPr>
      </w:pPr>
      <w:r w:rsidRPr="003677F5">
        <w:rPr>
          <w:rFonts w:cs="Calibri"/>
        </w:rPr>
        <w:t>---B] No act-omission distinction – choosing to omit is an act itself – governments actively decide not to act so there is no omission</w:t>
      </w:r>
    </w:p>
    <w:p w14:paraId="547F358C" w14:textId="77777777" w:rsidR="00756125" w:rsidRPr="003677F5" w:rsidRDefault="00756125" w:rsidP="00756125">
      <w:pPr>
        <w:pStyle w:val="Heading4"/>
        <w:rPr>
          <w:rFonts w:cs="Calibri"/>
        </w:rPr>
      </w:pPr>
      <w:r w:rsidRPr="003677F5">
        <w:rPr>
          <w:rFonts w:cs="Calibri"/>
        </w:rPr>
        <w:t xml:space="preserve">2] 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2F36151A" w14:textId="77777777" w:rsidR="00756125" w:rsidRPr="003677F5" w:rsidRDefault="00756125" w:rsidP="00756125">
      <w:pPr>
        <w:pStyle w:val="Heading4"/>
      </w:pPr>
      <w:r w:rsidRPr="003677F5">
        <w:t xml:space="preserve">3] Extinction </w:t>
      </w:r>
      <w:r>
        <w:t>matters</w:t>
      </w:r>
      <w:r w:rsidRPr="003677F5">
        <w:t xml:space="preserve"> under any framework:</w:t>
      </w:r>
    </w:p>
    <w:p w14:paraId="48D446BC" w14:textId="77777777" w:rsidR="00756125" w:rsidRPr="003677F5" w:rsidRDefault="00756125" w:rsidP="00756125">
      <w:pPr>
        <w:pStyle w:val="Heading4"/>
      </w:pPr>
      <w:r w:rsidRPr="003677F5">
        <w:t>---A] It precludes the possibility of any kind of moral value – we can’t confer value onto anything if we’re not alive.</w:t>
      </w:r>
    </w:p>
    <w:p w14:paraId="12AA6E4B" w14:textId="77777777" w:rsidR="00756125" w:rsidRPr="00887854" w:rsidRDefault="00756125" w:rsidP="00756125">
      <w:pPr>
        <w:pStyle w:val="Heading4"/>
      </w:pPr>
      <w:r w:rsidRPr="003677F5">
        <w:t xml:space="preserve">---B] Future generations means infinite magnitude – we </w:t>
      </w:r>
      <w:proofErr w:type="gramStart"/>
      <w:r w:rsidRPr="003677F5">
        <w:t>have to</w:t>
      </w:r>
      <w:proofErr w:type="gramEnd"/>
      <w:r w:rsidRPr="003677F5">
        <w:t xml:space="preserve"> look towards future lives too</w:t>
      </w:r>
    </w:p>
    <w:p w14:paraId="61F3AEAE" w14:textId="3C92E3F8" w:rsidR="00AC3973" w:rsidRDefault="00AC3973" w:rsidP="00AC3973"/>
    <w:p w14:paraId="6A406EDE" w14:textId="44EA2951" w:rsidR="006E47E2" w:rsidRDefault="006E47E2" w:rsidP="00AC3973"/>
    <w:p w14:paraId="663FED21" w14:textId="3D78E9A0" w:rsidR="006E47E2" w:rsidRDefault="006E47E2" w:rsidP="00AC3973"/>
    <w:p w14:paraId="62A76269" w14:textId="4A773454" w:rsidR="006E47E2" w:rsidRDefault="006E47E2" w:rsidP="00AC3973"/>
    <w:p w14:paraId="63A21107" w14:textId="77777777" w:rsidR="00464FFD" w:rsidRDefault="00464FFD" w:rsidP="00464FFD"/>
    <w:p w14:paraId="0F2A4EF3" w14:textId="4EA073D2" w:rsidR="00464FFD" w:rsidRPr="00E702C2" w:rsidRDefault="00464FFD" w:rsidP="00464FFD"/>
    <w:p w14:paraId="55C4AB99" w14:textId="4193FBE8" w:rsidR="00031A0E" w:rsidRDefault="005E7E09" w:rsidP="00F84FCC">
      <w:pPr>
        <w:pStyle w:val="Heading2"/>
      </w:pPr>
      <w:r>
        <w:lastRenderedPageBreak/>
        <w:t>U/V</w:t>
      </w:r>
    </w:p>
    <w:p w14:paraId="185ABF38" w14:textId="32AFA76E" w:rsidR="005E7E09" w:rsidRDefault="005E7E09" w:rsidP="005E7E09">
      <w:pPr>
        <w:pStyle w:val="Heading4"/>
      </w:pPr>
      <w:r>
        <w:t xml:space="preserve">Decoupling evidence conflates </w:t>
      </w:r>
      <w:r w:rsidRPr="00854A09">
        <w:rPr>
          <w:u w:val="single"/>
        </w:rPr>
        <w:t>relative</w:t>
      </w:r>
      <w:r>
        <w:t xml:space="preserve"> decoupling with </w:t>
      </w:r>
      <w:r w:rsidRPr="00854A09">
        <w:rPr>
          <w:u w:val="single"/>
        </w:rPr>
        <w:t>absolute</w:t>
      </w:r>
      <w:r>
        <w:t xml:space="preserve"> which is impossible---EROI decreases, emission outsourcing, no global spill-over, and rebound effects---growth economies are doomed to environmental failure</w:t>
      </w:r>
    </w:p>
    <w:p w14:paraId="6C667DF7" w14:textId="77777777" w:rsidR="005E7E09" w:rsidRDefault="005E7E09" w:rsidP="005E7E09">
      <w:r>
        <w:rPr>
          <w:b/>
          <w:bCs/>
          <w:sz w:val="26"/>
        </w:rPr>
        <w:t>Ferguson 19</w:t>
      </w:r>
      <w:r>
        <w:t xml:space="preserve">—Lecturer in Politics and Policy at Deakin University, his research focuses on the political barriers to moving toward a socially just and ecologically sustainable global economy, published articles in peer reviewed journals on environmental politics and green economics [Peter, 2019, </w:t>
      </w:r>
      <w:r>
        <w:rPr>
          <w:i/>
        </w:rPr>
        <w:t xml:space="preserve">Post-growth Politics </w:t>
      </w:r>
      <w:proofErr w:type="gramStart"/>
      <w:r>
        <w:rPr>
          <w:i/>
        </w:rPr>
        <w:t>A</w:t>
      </w:r>
      <w:proofErr w:type="gramEnd"/>
      <w:r>
        <w:rPr>
          <w:i/>
        </w:rPr>
        <w:t xml:space="preserve"> Critical Theoretical and Policy Framework for </w:t>
      </w:r>
      <w:proofErr w:type="spellStart"/>
      <w:r>
        <w:rPr>
          <w:i/>
        </w:rPr>
        <w:t>Decarbonisation</w:t>
      </w:r>
      <w:proofErr w:type="spellEnd"/>
      <w:r>
        <w:t xml:space="preserve">, Chapter 2: The Problem with Economic Growth, </w:t>
      </w:r>
      <w:proofErr w:type="spellStart"/>
      <w:r>
        <w:t>pgs</w:t>
      </w:r>
      <w:proofErr w:type="spellEnd"/>
      <w:r>
        <w:t xml:space="preserve"> 19-21, Springer] </w:t>
      </w:r>
      <w:proofErr w:type="spellStart"/>
      <w:r>
        <w:t>AMarb</w:t>
      </w:r>
      <w:proofErr w:type="spellEnd"/>
    </w:p>
    <w:p w14:paraId="32FB5688" w14:textId="77777777" w:rsidR="005E7E09" w:rsidRDefault="005E7E09" w:rsidP="005E7E09">
      <w:pPr>
        <w:rPr>
          <w:sz w:val="16"/>
        </w:rPr>
      </w:pPr>
      <w:r>
        <w:rPr>
          <w:sz w:val="16"/>
        </w:rPr>
        <w:t xml:space="preserve">The claim that economic growth and long-term ecological sustainability can be compatible is generally presented in one of four ways. The first is to argue that growth can be effectively ‘decoupled’ from environmental damage. </w:t>
      </w:r>
      <w:r>
        <w:rPr>
          <w:u w:val="single"/>
        </w:rPr>
        <w:t>Decoupling aims to reconfigure production processes to make them more ecologically ‘efficient’</w:t>
      </w:r>
      <w:r>
        <w:rPr>
          <w:sz w:val="16"/>
        </w:rPr>
        <w:t xml:space="preserve">, so that economic output becomes progressively less dependent upon material throughput. In this context, </w:t>
      </w:r>
      <w:r w:rsidRPr="00276039">
        <w:rPr>
          <w:highlight w:val="cyan"/>
          <w:u w:val="single"/>
        </w:rPr>
        <w:t xml:space="preserve">it is </w:t>
      </w:r>
      <w:r w:rsidRPr="00276039">
        <w:rPr>
          <w:b/>
          <w:iCs/>
          <w:highlight w:val="cyan"/>
          <w:u w:val="single"/>
        </w:rPr>
        <w:t>critical to distinguish</w:t>
      </w:r>
      <w:r>
        <w:rPr>
          <w:u w:val="single"/>
        </w:rPr>
        <w:t xml:space="preserve"> between </w:t>
      </w:r>
      <w:r w:rsidRPr="00276039">
        <w:rPr>
          <w:b/>
          <w:iCs/>
          <w:highlight w:val="cyan"/>
          <w:u w:val="single"/>
        </w:rPr>
        <w:t>relative</w:t>
      </w:r>
      <w:r w:rsidRPr="00276039">
        <w:rPr>
          <w:highlight w:val="cyan"/>
          <w:u w:val="single"/>
        </w:rPr>
        <w:t xml:space="preserve"> and </w:t>
      </w:r>
      <w:r w:rsidRPr="00276039">
        <w:rPr>
          <w:b/>
          <w:iCs/>
          <w:highlight w:val="cyan"/>
          <w:u w:val="single"/>
        </w:rPr>
        <w:t>absolute decoupling</w:t>
      </w:r>
      <w:r w:rsidRPr="00276039">
        <w:rPr>
          <w:highlight w:val="cyan"/>
          <w:u w:val="single"/>
        </w:rPr>
        <w:t>.</w:t>
      </w:r>
      <w:r>
        <w:rPr>
          <w:sz w:val="16"/>
        </w:rPr>
        <w:t xml:space="preserve"> Relative decoupling refers to a reduction in the biophysical throughput of each unit of production, so that resource use declines relative to GDP. In this situation, environmental externalities still increase but at a slower rate than overall GDP growth. There is some evidence to support the relative decoupling hypothesis. For example, the amount of energy required to produce each unit of global economic output has fallen gradually over the past 50 years, so that worldwide energy intensity is now 33% lower than it was in 1970. The problem is, however, that </w:t>
      </w:r>
      <w:r w:rsidRPr="00276039">
        <w:rPr>
          <w:b/>
          <w:iCs/>
          <w:highlight w:val="cyan"/>
          <w:u w:val="single"/>
        </w:rPr>
        <w:t>total energy use</w:t>
      </w:r>
      <w:r>
        <w:rPr>
          <w:b/>
          <w:iCs/>
          <w:u w:val="single"/>
        </w:rPr>
        <w:t xml:space="preserve"> has </w:t>
      </w:r>
      <w:r w:rsidRPr="00276039">
        <w:rPr>
          <w:b/>
          <w:iCs/>
          <w:highlight w:val="cyan"/>
          <w:u w:val="single"/>
        </w:rPr>
        <w:t>increased exponentially</w:t>
      </w:r>
      <w:r w:rsidRPr="00276039">
        <w:rPr>
          <w:highlight w:val="cyan"/>
          <w:u w:val="single"/>
        </w:rPr>
        <w:t xml:space="preserve"> as the economy has grown.</w:t>
      </w:r>
      <w:r>
        <w:rPr>
          <w:sz w:val="16"/>
        </w:rPr>
        <w:t xml:space="preserve"> For instance, whilst the carbon intensity of the global economy declined from one kilogram of carbon dioxide per US dollar of production in 1980 to 770 grams in 2006, total global carbon emissions </w:t>
      </w:r>
      <w:proofErr w:type="gramStart"/>
      <w:r>
        <w:rPr>
          <w:sz w:val="16"/>
        </w:rPr>
        <w:t>actually increased</w:t>
      </w:r>
      <w:proofErr w:type="gramEnd"/>
      <w:r>
        <w:rPr>
          <w:sz w:val="16"/>
        </w:rPr>
        <w:t xml:space="preserve"> over the same period by 80% (Jackson 2009a). At the same time, some </w:t>
      </w:r>
      <w:r>
        <w:rPr>
          <w:u w:val="single"/>
        </w:rPr>
        <w:t xml:space="preserve">widely used </w:t>
      </w:r>
      <w:r w:rsidRPr="00276039">
        <w:rPr>
          <w:highlight w:val="cyan"/>
          <w:u w:val="single"/>
        </w:rPr>
        <w:t>forms of energy are</w:t>
      </w:r>
      <w:r>
        <w:rPr>
          <w:u w:val="single"/>
        </w:rPr>
        <w:t xml:space="preserve"> </w:t>
      </w:r>
      <w:proofErr w:type="gramStart"/>
      <w:r>
        <w:rPr>
          <w:u w:val="single"/>
        </w:rPr>
        <w:t xml:space="preserve">actually </w:t>
      </w:r>
      <w:r w:rsidRPr="00276039">
        <w:rPr>
          <w:highlight w:val="cyan"/>
          <w:u w:val="single"/>
        </w:rPr>
        <w:t>becoming</w:t>
      </w:r>
      <w:proofErr w:type="gramEnd"/>
      <w:r>
        <w:rPr>
          <w:u w:val="single"/>
        </w:rPr>
        <w:t xml:space="preserve"> </w:t>
      </w:r>
      <w:r>
        <w:rPr>
          <w:b/>
          <w:iCs/>
          <w:u w:val="single"/>
        </w:rPr>
        <w:t xml:space="preserve">increasingly </w:t>
      </w:r>
      <w:r w:rsidRPr="00276039">
        <w:rPr>
          <w:b/>
          <w:iCs/>
          <w:highlight w:val="cyan"/>
          <w:u w:val="single"/>
        </w:rPr>
        <w:t>less efficient</w:t>
      </w:r>
      <w:r w:rsidRPr="00276039">
        <w:rPr>
          <w:highlight w:val="cyan"/>
          <w:u w:val="single"/>
        </w:rPr>
        <w:t>.</w:t>
      </w:r>
      <w:r>
        <w:rPr>
          <w:sz w:val="16"/>
        </w:rPr>
        <w:t xml:space="preserve"> The </w:t>
      </w:r>
      <w:r>
        <w:rPr>
          <w:u w:val="single"/>
        </w:rPr>
        <w:t xml:space="preserve">most significant of these is </w:t>
      </w:r>
      <w:r w:rsidRPr="00276039">
        <w:rPr>
          <w:b/>
          <w:iCs/>
          <w:highlight w:val="cyan"/>
          <w:u w:val="single"/>
        </w:rPr>
        <w:t>oil</w:t>
      </w:r>
      <w:r w:rsidRPr="00276039">
        <w:rPr>
          <w:highlight w:val="cyan"/>
          <w:u w:val="single"/>
        </w:rPr>
        <w:t>,</w:t>
      </w:r>
      <w:r>
        <w:rPr>
          <w:u w:val="single"/>
        </w:rPr>
        <w:t xml:space="preserve"> as the </w:t>
      </w:r>
      <w:r w:rsidRPr="00276039">
        <w:rPr>
          <w:b/>
          <w:iCs/>
          <w:highlight w:val="cyan"/>
          <w:u w:val="single"/>
        </w:rPr>
        <w:t>costs</w:t>
      </w:r>
      <w:r w:rsidRPr="00AC4EFC">
        <w:rPr>
          <w:b/>
          <w:iCs/>
          <w:u w:val="single"/>
        </w:rPr>
        <w:t xml:space="preserve"> of extracting remaining reserves</w:t>
      </w:r>
      <w:r w:rsidRPr="00AC4EFC">
        <w:rPr>
          <w:u w:val="single"/>
        </w:rPr>
        <w:t xml:space="preserve"> in terms of both </w:t>
      </w:r>
      <w:r w:rsidRPr="00AC4EFC">
        <w:rPr>
          <w:b/>
          <w:iCs/>
          <w:u w:val="single"/>
        </w:rPr>
        <w:t>financial and energy expenditure</w:t>
      </w:r>
      <w:r w:rsidRPr="00AC4EFC">
        <w:rPr>
          <w:u w:val="single"/>
        </w:rPr>
        <w:t xml:space="preserve"> </w:t>
      </w:r>
      <w:r w:rsidRPr="00276039">
        <w:rPr>
          <w:highlight w:val="cyan"/>
          <w:u w:val="single"/>
        </w:rPr>
        <w:t xml:space="preserve">are </w:t>
      </w:r>
      <w:r w:rsidRPr="00276039">
        <w:rPr>
          <w:b/>
          <w:iCs/>
          <w:highlight w:val="cyan"/>
          <w:u w:val="single"/>
        </w:rPr>
        <w:t>set to grow exponentially</w:t>
      </w:r>
      <w:r>
        <w:rPr>
          <w:sz w:val="16"/>
        </w:rPr>
        <w:t xml:space="preserve"> over coming decades. This is because </w:t>
      </w:r>
      <w:r>
        <w:rPr>
          <w:u w:val="single"/>
        </w:rPr>
        <w:t>most of the easily accessible and most bountiful oil fields have already been exploited, as demonstrated by the</w:t>
      </w:r>
      <w:r>
        <w:rPr>
          <w:sz w:val="16"/>
        </w:rPr>
        <w:t xml:space="preserve"> Energy Returned on Energy Invested </w:t>
      </w:r>
      <w:r>
        <w:rPr>
          <w:b/>
          <w:iCs/>
          <w:u w:val="single"/>
        </w:rPr>
        <w:t>(EROEI) index</w:t>
      </w:r>
      <w:r>
        <w:rPr>
          <w:u w:val="single"/>
        </w:rPr>
        <w:t>.</w:t>
      </w:r>
      <w:r>
        <w:rPr>
          <w:sz w:val="16"/>
        </w:rPr>
        <w:t xml:space="preserve"> In 1930, the </w:t>
      </w:r>
      <w:r w:rsidRPr="00276039">
        <w:rPr>
          <w:highlight w:val="cyan"/>
          <w:u w:val="single"/>
        </w:rPr>
        <w:t>EROEI for oil</w:t>
      </w:r>
      <w:r>
        <w:rPr>
          <w:u w:val="single"/>
        </w:rPr>
        <w:t xml:space="preserve"> produced in the US</w:t>
      </w:r>
      <w:r>
        <w:rPr>
          <w:sz w:val="16"/>
        </w:rPr>
        <w:t xml:space="preserve"> was about from 100 to 1. This had </w:t>
      </w:r>
      <w:r w:rsidRPr="00276039">
        <w:rPr>
          <w:highlight w:val="cyan"/>
          <w:u w:val="single"/>
        </w:rPr>
        <w:t>declined</w:t>
      </w:r>
      <w:r>
        <w:rPr>
          <w:u w:val="single"/>
        </w:rPr>
        <w:t xml:space="preserve"> to 30 to 1 by 1970 and </w:t>
      </w:r>
      <w:r w:rsidRPr="00276039">
        <w:rPr>
          <w:highlight w:val="cyan"/>
          <w:u w:val="single"/>
        </w:rPr>
        <w:t>to 12 to 1 in 2005.</w:t>
      </w:r>
      <w:r>
        <w:rPr>
          <w:sz w:val="16"/>
        </w:rPr>
        <w:t xml:space="preserve"> The </w:t>
      </w:r>
      <w:r w:rsidRPr="00276039">
        <w:rPr>
          <w:highlight w:val="cyan"/>
          <w:u w:val="single"/>
        </w:rPr>
        <w:t>ratios for</w:t>
      </w:r>
      <w:r>
        <w:rPr>
          <w:u w:val="single"/>
        </w:rPr>
        <w:t xml:space="preserve"> other fossil fuels such as </w:t>
      </w:r>
      <w:r w:rsidRPr="00276039">
        <w:rPr>
          <w:b/>
          <w:iCs/>
          <w:highlight w:val="cyan"/>
          <w:u w:val="single"/>
        </w:rPr>
        <w:t>coal</w:t>
      </w:r>
      <w:r w:rsidRPr="00276039">
        <w:rPr>
          <w:highlight w:val="cyan"/>
          <w:u w:val="single"/>
        </w:rPr>
        <w:t xml:space="preserve"> and </w:t>
      </w:r>
      <w:r w:rsidRPr="00276039">
        <w:rPr>
          <w:b/>
          <w:iCs/>
          <w:highlight w:val="cyan"/>
          <w:u w:val="single"/>
        </w:rPr>
        <w:t>gas</w:t>
      </w:r>
      <w:r w:rsidRPr="00276039">
        <w:rPr>
          <w:highlight w:val="cyan"/>
          <w:u w:val="single"/>
        </w:rPr>
        <w:t xml:space="preserve"> are</w:t>
      </w:r>
      <w:r>
        <w:rPr>
          <w:u w:val="single"/>
        </w:rPr>
        <w:t xml:space="preserve"> also </w:t>
      </w:r>
      <w:r w:rsidRPr="00276039">
        <w:rPr>
          <w:highlight w:val="cyan"/>
          <w:u w:val="single"/>
        </w:rPr>
        <w:t xml:space="preserve">in </w:t>
      </w:r>
      <w:r w:rsidRPr="00276039">
        <w:rPr>
          <w:b/>
          <w:iCs/>
          <w:highlight w:val="cyan"/>
          <w:u w:val="single"/>
        </w:rPr>
        <w:t>decline</w:t>
      </w:r>
      <w:r>
        <w:rPr>
          <w:sz w:val="16"/>
        </w:rPr>
        <w:t xml:space="preserve"> (</w:t>
      </w:r>
      <w:proofErr w:type="spellStart"/>
      <w:r>
        <w:rPr>
          <w:sz w:val="16"/>
        </w:rPr>
        <w:t>Heinberg</w:t>
      </w:r>
      <w:proofErr w:type="spellEnd"/>
      <w:r>
        <w:rPr>
          <w:sz w:val="16"/>
        </w:rPr>
        <w:t xml:space="preserve"> 2011). Meanwhile, the International Energy Agency </w:t>
      </w:r>
      <w:r>
        <w:rPr>
          <w:u w:val="single"/>
        </w:rPr>
        <w:t xml:space="preserve">(IEA) has estimated that </w:t>
      </w:r>
      <w:r>
        <w:rPr>
          <w:b/>
          <w:iCs/>
          <w:u w:val="single"/>
        </w:rPr>
        <w:t>world oil production peaked during 2006</w:t>
      </w:r>
      <w:r>
        <w:rPr>
          <w:sz w:val="16"/>
        </w:rPr>
        <w:t xml:space="preserve"> (International Energy Agency 2011),4 although the recent development of unconventional oil fields such as the Alberta tar sands appears to be postponing the decline in production (Lukacs 2014). </w:t>
      </w:r>
      <w:r w:rsidRPr="00276039">
        <w:rPr>
          <w:highlight w:val="cyan"/>
          <w:u w:val="single"/>
        </w:rPr>
        <w:t xml:space="preserve">What is needed is </w:t>
      </w:r>
      <w:r w:rsidRPr="00276039">
        <w:rPr>
          <w:b/>
          <w:iCs/>
          <w:highlight w:val="cyan"/>
          <w:u w:val="single"/>
        </w:rPr>
        <w:t>absolute decoupling</w:t>
      </w:r>
      <w:r>
        <w:rPr>
          <w:u w:val="single"/>
        </w:rPr>
        <w:t xml:space="preserve">, where total material throughput is reduced irrespective of the rate of growth. </w:t>
      </w:r>
      <w:r w:rsidRPr="00276039">
        <w:rPr>
          <w:highlight w:val="cyan"/>
          <w:u w:val="single"/>
        </w:rPr>
        <w:t>Evidence of this</w:t>
      </w:r>
      <w:r>
        <w:rPr>
          <w:u w:val="single"/>
        </w:rPr>
        <w:t xml:space="preserve"> form of decoupling, however, </w:t>
      </w:r>
      <w:r w:rsidRPr="00276039">
        <w:rPr>
          <w:highlight w:val="cyan"/>
          <w:u w:val="single"/>
        </w:rPr>
        <w:t>is</w:t>
      </w:r>
      <w:r>
        <w:rPr>
          <w:u w:val="single"/>
        </w:rPr>
        <w:t xml:space="preserve"> rather </w:t>
      </w:r>
      <w:r w:rsidRPr="00276039">
        <w:rPr>
          <w:b/>
          <w:iCs/>
          <w:highlight w:val="cyan"/>
          <w:u w:val="single"/>
        </w:rPr>
        <w:t>scant</w:t>
      </w:r>
      <w:r w:rsidRPr="00276039">
        <w:rPr>
          <w:highlight w:val="cyan"/>
          <w:u w:val="single"/>
        </w:rPr>
        <w:t>.</w:t>
      </w:r>
      <w:r>
        <w:rPr>
          <w:sz w:val="16"/>
        </w:rPr>
        <w:t xml:space="preserve"> In a very small number of countries, there does appear to have been something of a </w:t>
      </w:r>
      <w:proofErr w:type="spellStart"/>
      <w:r>
        <w:rPr>
          <w:sz w:val="16"/>
        </w:rPr>
        <w:t>stabilisation</w:t>
      </w:r>
      <w:proofErr w:type="spellEnd"/>
      <w:r>
        <w:rPr>
          <w:sz w:val="16"/>
        </w:rPr>
        <w:t xml:space="preserve"> of resource throughput since the late 1980s. However, this appears to have been achieved largely by moving production offshore and thus effectively outsourcing environmental externalities, usually to the Global South (Jackson 2009a).5 </w:t>
      </w:r>
      <w:r w:rsidRPr="00276039">
        <w:rPr>
          <w:highlight w:val="cyan"/>
          <w:u w:val="single"/>
        </w:rPr>
        <w:t>In the UK</w:t>
      </w:r>
      <w:r>
        <w:rPr>
          <w:u w:val="single"/>
        </w:rPr>
        <w:t xml:space="preserve">, for example a reported </w:t>
      </w:r>
      <w:r w:rsidRPr="00276039">
        <w:rPr>
          <w:highlight w:val="cyan"/>
          <w:u w:val="single"/>
        </w:rPr>
        <w:t xml:space="preserve">6% reduction in domestic </w:t>
      </w:r>
      <w:r w:rsidRPr="00276039">
        <w:rPr>
          <w:b/>
          <w:iCs/>
          <w:highlight w:val="cyan"/>
          <w:u w:val="single"/>
        </w:rPr>
        <w:t>g</w:t>
      </w:r>
      <w:r>
        <w:rPr>
          <w:u w:val="single"/>
        </w:rPr>
        <w:t>reen</w:t>
      </w:r>
      <w:r w:rsidRPr="00276039">
        <w:rPr>
          <w:b/>
          <w:iCs/>
          <w:highlight w:val="cyan"/>
          <w:u w:val="single"/>
        </w:rPr>
        <w:t>h</w:t>
      </w:r>
      <w:r>
        <w:rPr>
          <w:u w:val="single"/>
        </w:rPr>
        <w:t xml:space="preserve">ouse </w:t>
      </w:r>
      <w:r w:rsidRPr="00276039">
        <w:rPr>
          <w:b/>
          <w:iCs/>
          <w:highlight w:val="cyan"/>
          <w:u w:val="single"/>
        </w:rPr>
        <w:t>g</w:t>
      </w:r>
      <w:r>
        <w:rPr>
          <w:u w:val="single"/>
        </w:rPr>
        <w:t>a</w:t>
      </w:r>
      <w:r w:rsidRPr="00276039">
        <w:rPr>
          <w:b/>
          <w:iCs/>
          <w:highlight w:val="cyan"/>
          <w:u w:val="single"/>
        </w:rPr>
        <w:t>s</w:t>
      </w:r>
      <w:r>
        <w:rPr>
          <w:u w:val="single"/>
        </w:rPr>
        <w:t xml:space="preserve"> emissions</w:t>
      </w:r>
      <w:r>
        <w:rPr>
          <w:sz w:val="16"/>
        </w:rPr>
        <w:t xml:space="preserve"> between 1990 and 2004 </w:t>
      </w:r>
      <w:proofErr w:type="gramStart"/>
      <w:r>
        <w:rPr>
          <w:u w:val="single"/>
        </w:rPr>
        <w:t xml:space="preserve">actually </w:t>
      </w:r>
      <w:r w:rsidRPr="00276039">
        <w:rPr>
          <w:highlight w:val="cyan"/>
          <w:u w:val="single"/>
        </w:rPr>
        <w:t>equates</w:t>
      </w:r>
      <w:proofErr w:type="gramEnd"/>
      <w:r w:rsidRPr="00276039">
        <w:rPr>
          <w:highlight w:val="cyan"/>
          <w:u w:val="single"/>
        </w:rPr>
        <w:t xml:space="preserve"> to an </w:t>
      </w:r>
      <w:r w:rsidRPr="00276039">
        <w:rPr>
          <w:b/>
          <w:iCs/>
          <w:highlight w:val="cyan"/>
          <w:u w:val="single"/>
        </w:rPr>
        <w:t>11% increase in emissions</w:t>
      </w:r>
      <w:r w:rsidRPr="00276039">
        <w:rPr>
          <w:highlight w:val="cyan"/>
          <w:u w:val="single"/>
        </w:rPr>
        <w:t xml:space="preserve"> when</w:t>
      </w:r>
      <w:r>
        <w:rPr>
          <w:u w:val="single"/>
        </w:rPr>
        <w:t xml:space="preserve"> the </w:t>
      </w:r>
      <w:r w:rsidRPr="00AC4EFC">
        <w:rPr>
          <w:b/>
          <w:iCs/>
          <w:u w:val="single"/>
        </w:rPr>
        <w:t xml:space="preserve">emissions embodied in </w:t>
      </w:r>
      <w:r w:rsidRPr="00276039">
        <w:rPr>
          <w:b/>
          <w:iCs/>
          <w:highlight w:val="cyan"/>
          <w:u w:val="single"/>
        </w:rPr>
        <w:t>imports</w:t>
      </w:r>
      <w:r w:rsidRPr="00276039">
        <w:rPr>
          <w:highlight w:val="cyan"/>
          <w:u w:val="single"/>
        </w:rPr>
        <w:t xml:space="preserve"> are taken into account</w:t>
      </w:r>
      <w:r>
        <w:rPr>
          <w:sz w:val="16"/>
        </w:rPr>
        <w:t xml:space="preserve"> (Jackson 2009a). </w:t>
      </w:r>
      <w:r w:rsidRPr="00276039">
        <w:rPr>
          <w:highlight w:val="cyan"/>
          <w:u w:val="single"/>
        </w:rPr>
        <w:t>What matters</w:t>
      </w:r>
      <w:r>
        <w:rPr>
          <w:u w:val="single"/>
        </w:rPr>
        <w:t xml:space="preserve">, therefore, </w:t>
      </w:r>
      <w:r w:rsidRPr="00276039">
        <w:rPr>
          <w:highlight w:val="cyan"/>
          <w:u w:val="single"/>
        </w:rPr>
        <w:t>is</w:t>
      </w:r>
      <w:r>
        <w:rPr>
          <w:u w:val="single"/>
        </w:rPr>
        <w:t xml:space="preserve"> not evidence of absolute </w:t>
      </w:r>
      <w:r w:rsidRPr="00AC4EFC">
        <w:rPr>
          <w:highlight w:val="cyan"/>
          <w:u w:val="single"/>
        </w:rPr>
        <w:t>decoupling at</w:t>
      </w:r>
      <w:r>
        <w:rPr>
          <w:u w:val="single"/>
        </w:rPr>
        <w:t xml:space="preserve"> the national level, but its </w:t>
      </w:r>
      <w:r>
        <w:rPr>
          <w:b/>
          <w:iCs/>
          <w:u w:val="single"/>
        </w:rPr>
        <w:t xml:space="preserve">existence at </w:t>
      </w:r>
      <w:r w:rsidRPr="00276039">
        <w:rPr>
          <w:b/>
          <w:iCs/>
          <w:highlight w:val="cyan"/>
          <w:u w:val="single"/>
        </w:rPr>
        <w:t>a global scale</w:t>
      </w:r>
      <w:r w:rsidRPr="00276039">
        <w:rPr>
          <w:highlight w:val="cyan"/>
          <w:u w:val="single"/>
        </w:rPr>
        <w:t>.</w:t>
      </w:r>
      <w:r>
        <w:rPr>
          <w:sz w:val="16"/>
        </w:rPr>
        <w:t xml:space="preserve"> Unfortunately, </w:t>
      </w:r>
      <w:r w:rsidRPr="00AC4EFC">
        <w:rPr>
          <w:u w:val="single"/>
        </w:rPr>
        <w:t>as</w:t>
      </w:r>
      <w:r>
        <w:rPr>
          <w:u w:val="single"/>
        </w:rPr>
        <w:t xml:space="preserve"> the </w:t>
      </w:r>
      <w:r w:rsidRPr="00276039">
        <w:rPr>
          <w:b/>
          <w:iCs/>
          <w:highlight w:val="cyan"/>
          <w:u w:val="single"/>
        </w:rPr>
        <w:t>80-fold increase in</w:t>
      </w:r>
      <w:r>
        <w:rPr>
          <w:b/>
          <w:iCs/>
          <w:u w:val="single"/>
        </w:rPr>
        <w:t xml:space="preserve"> global carbon </w:t>
      </w:r>
      <w:r w:rsidRPr="00276039">
        <w:rPr>
          <w:b/>
          <w:iCs/>
          <w:highlight w:val="cyan"/>
          <w:u w:val="single"/>
        </w:rPr>
        <w:t>emissions</w:t>
      </w:r>
      <w:r>
        <w:rPr>
          <w:u w:val="single"/>
        </w:rPr>
        <w:t xml:space="preserve"> since 1980 cited above </w:t>
      </w:r>
      <w:r w:rsidRPr="00276039">
        <w:rPr>
          <w:highlight w:val="cyan"/>
          <w:u w:val="single"/>
        </w:rPr>
        <w:t>indicates, this has not happened.</w:t>
      </w:r>
      <w:r>
        <w:rPr>
          <w:sz w:val="16"/>
        </w:rPr>
        <w:t xml:space="preserve"> Of course, the current absence of absolute decoupling does not provide irrefutable proof of the impossibility of any future structural shift in this direction (Hepburn and Bowen 2013). Indeed, many technologies, such as the microchip and the photovoltaic cell, have achieved exponential increases in efficiency accompanied by dramatic reductions in costs. Nonetheless, in a growing economy </w:t>
      </w:r>
      <w:r w:rsidRPr="00AC4EFC">
        <w:rPr>
          <w:u w:val="single"/>
        </w:rPr>
        <w:t xml:space="preserve">absolute decoupling is likely to </w:t>
      </w:r>
      <w:r w:rsidRPr="00AC4EFC">
        <w:rPr>
          <w:b/>
          <w:iCs/>
          <w:u w:val="single"/>
        </w:rPr>
        <w:t>remain elusive</w:t>
      </w:r>
      <w:r w:rsidRPr="00AC4EFC">
        <w:rPr>
          <w:u w:val="single"/>
        </w:rPr>
        <w:t xml:space="preserve"> because </w:t>
      </w:r>
      <w:r w:rsidRPr="00AC4EFC">
        <w:rPr>
          <w:b/>
          <w:iCs/>
          <w:u w:val="single"/>
        </w:rPr>
        <w:t>gains</w:t>
      </w:r>
      <w:r>
        <w:rPr>
          <w:b/>
          <w:iCs/>
          <w:u w:val="single"/>
        </w:rPr>
        <w:t xml:space="preserve"> in resource efficiency</w:t>
      </w:r>
      <w:r>
        <w:rPr>
          <w:u w:val="single"/>
        </w:rPr>
        <w:t xml:space="preserve"> are almost always </w:t>
      </w:r>
      <w:r>
        <w:rPr>
          <w:b/>
          <w:iCs/>
          <w:u w:val="single"/>
        </w:rPr>
        <w:t>absorbed</w:t>
      </w:r>
      <w:r>
        <w:rPr>
          <w:u w:val="single"/>
        </w:rPr>
        <w:t xml:space="preserve"> by </w:t>
      </w:r>
      <w:r>
        <w:rPr>
          <w:b/>
          <w:iCs/>
          <w:u w:val="single"/>
        </w:rPr>
        <w:t xml:space="preserve">increases in resource </w:t>
      </w:r>
      <w:r>
        <w:rPr>
          <w:b/>
          <w:iCs/>
          <w:u w:val="single"/>
        </w:rPr>
        <w:lastRenderedPageBreak/>
        <w:t>consumption</w:t>
      </w:r>
      <w:r>
        <w:rPr>
          <w:sz w:val="16"/>
        </w:rPr>
        <w:t xml:space="preserve"> (Herring 2006). Some analysts claim that </w:t>
      </w:r>
      <w:r>
        <w:rPr>
          <w:u w:val="single"/>
        </w:rPr>
        <w:t xml:space="preserve">this </w:t>
      </w:r>
      <w:r w:rsidRPr="00276039">
        <w:rPr>
          <w:highlight w:val="cyan"/>
          <w:u w:val="single"/>
        </w:rPr>
        <w:t>‘</w:t>
      </w:r>
      <w:r w:rsidRPr="00276039">
        <w:rPr>
          <w:b/>
          <w:iCs/>
          <w:highlight w:val="cyan"/>
          <w:u w:val="single"/>
        </w:rPr>
        <w:t>rebound effect</w:t>
      </w:r>
      <w:r w:rsidRPr="00276039">
        <w:rPr>
          <w:highlight w:val="cyan"/>
          <w:u w:val="single"/>
        </w:rPr>
        <w:t>’ can negate</w:t>
      </w:r>
      <w:r>
        <w:rPr>
          <w:u w:val="single"/>
        </w:rPr>
        <w:t xml:space="preserve"> as much as 60–</w:t>
      </w:r>
      <w:r w:rsidRPr="00276039">
        <w:rPr>
          <w:b/>
          <w:iCs/>
          <w:highlight w:val="cyan"/>
          <w:u w:val="single"/>
        </w:rPr>
        <w:t>100% of</w:t>
      </w:r>
      <w:r w:rsidRPr="00AC4EFC">
        <w:rPr>
          <w:b/>
          <w:iCs/>
          <w:u w:val="single"/>
        </w:rPr>
        <w:t xml:space="preserve"> energy </w:t>
      </w:r>
      <w:r w:rsidRPr="00276039">
        <w:rPr>
          <w:b/>
          <w:iCs/>
          <w:highlight w:val="cyan"/>
          <w:u w:val="single"/>
        </w:rPr>
        <w:t>savings</w:t>
      </w:r>
      <w:r>
        <w:rPr>
          <w:sz w:val="16"/>
        </w:rPr>
        <w:t xml:space="preserve"> (Saunders 2010).6 For example, the </w:t>
      </w:r>
      <w:r>
        <w:rPr>
          <w:u w:val="single"/>
        </w:rPr>
        <w:t>efficiency of electricity usage in the United States increased by 57.3%</w:t>
      </w:r>
      <w:r>
        <w:rPr>
          <w:sz w:val="16"/>
        </w:rPr>
        <w:t xml:space="preserve"> during the twentieth century </w:t>
      </w:r>
      <w:proofErr w:type="gramStart"/>
      <w:r>
        <w:rPr>
          <w:u w:val="single"/>
        </w:rPr>
        <w:t>at the same time that</w:t>
      </w:r>
      <w:proofErr w:type="gramEnd"/>
      <w:r>
        <w:rPr>
          <w:u w:val="single"/>
        </w:rPr>
        <w:t xml:space="preserve"> total annual electricity consumption increased by 630%</w:t>
      </w:r>
      <w:r>
        <w:rPr>
          <w:sz w:val="16"/>
        </w:rPr>
        <w:t xml:space="preserve"> (Victor 2008). Some analysts suggest that the rebound effect can be negated without necessarily impeding growth by properly pricing environmental externalities (Hepburn and Bowen 2013). This appears to have happened in California, where over the past 30 years, rigorous energy efficiency measures and demand management have prevented per capita electricity consumption from increasing. Over the same period, in the rest of the United States, per capita electricity consumption has increased on average by 1.4% per year in the absence of concerted national energy efficiency measures (</w:t>
      </w:r>
      <w:proofErr w:type="spellStart"/>
      <w:r>
        <w:rPr>
          <w:sz w:val="16"/>
        </w:rPr>
        <w:t>Afsah</w:t>
      </w:r>
      <w:proofErr w:type="spellEnd"/>
      <w:r>
        <w:rPr>
          <w:sz w:val="16"/>
        </w:rPr>
        <w:t xml:space="preserve"> et al. 2012). </w:t>
      </w:r>
    </w:p>
    <w:p w14:paraId="27F69B3B" w14:textId="77777777" w:rsidR="005E7E09" w:rsidRDefault="005E7E09" w:rsidP="005E7E09">
      <w:pPr>
        <w:pStyle w:val="Heading4"/>
      </w:pPr>
      <w:r>
        <w:t>Neoliberalism prevents space exploration – only central planning can solve</w:t>
      </w:r>
    </w:p>
    <w:p w14:paraId="3AAE0106" w14:textId="77777777" w:rsidR="005E7E09" w:rsidRPr="00EA3046" w:rsidRDefault="005E7E09" w:rsidP="005E7E09">
      <w:r w:rsidRPr="00EA3046">
        <w:rPr>
          <w:rStyle w:val="Style13ptBold"/>
        </w:rPr>
        <w:t>Phillips 12</w:t>
      </w:r>
      <w:r w:rsidRPr="00EA3046">
        <w:t xml:space="preserve"> [Leigh Phillips is a science journalist with Nature and formerly a Brussels-based reporter for the Guardian and deputy editor of the </w:t>
      </w:r>
      <w:proofErr w:type="spellStart"/>
      <w:r w:rsidRPr="00EA3046">
        <w:t>EUobserver</w:t>
      </w:r>
      <w:proofErr w:type="spellEnd"/>
      <w:r w:rsidRPr="00EA3046">
        <w:t xml:space="preserve">."Put Whitey Back on the Moon," Jacobin, </w:t>
      </w:r>
      <w:hyperlink r:id="rId16" w:history="1">
        <w:r w:rsidRPr="00EA3046">
          <w:rPr>
            <w:rStyle w:val="Hyperlink"/>
          </w:rPr>
          <w:t>https://web.archive.org/web/20120926202524/http://jacobinmag.com:80/2012/09/put-whitey-back-on-the-moon</w:t>
        </w:r>
      </w:hyperlink>
      <w:r w:rsidRPr="00EA3046">
        <w:t xml:space="preserve">] </w:t>
      </w:r>
      <w:proofErr w:type="spellStart"/>
      <w:r w:rsidRPr="00EA3046">
        <w:t>nw</w:t>
      </w:r>
      <w:proofErr w:type="spellEnd"/>
    </w:p>
    <w:p w14:paraId="406A0DCF" w14:textId="77777777" w:rsidR="005E7E09" w:rsidRPr="000A5888" w:rsidRDefault="005E7E09" w:rsidP="005E7E09">
      <w:pPr>
        <w:rPr>
          <w:rStyle w:val="Emphasis"/>
          <w:b w:val="0"/>
          <w:iCs w:val="0"/>
          <w:sz w:val="16"/>
        </w:rPr>
      </w:pPr>
      <w:r w:rsidRPr="00DB529B">
        <w:rPr>
          <w:sz w:val="16"/>
        </w:rPr>
        <w:t xml:space="preserve">Of course, </w:t>
      </w:r>
      <w:r w:rsidRPr="0082644C">
        <w:rPr>
          <w:rStyle w:val="StyleUnderline"/>
          <w:highlight w:val="cyan"/>
        </w:rPr>
        <w:t>space exploration is expensive, risky and it is difficult to say</w:t>
      </w:r>
      <w:r w:rsidRPr="00DB529B">
        <w:rPr>
          <w:rStyle w:val="StyleUnderline"/>
        </w:rPr>
        <w:t xml:space="preserve"> at the </w:t>
      </w:r>
      <w:r w:rsidRPr="0082644C">
        <w:rPr>
          <w:rStyle w:val="StyleUnderline"/>
          <w:highlight w:val="cyan"/>
        </w:rPr>
        <w:t>outset</w:t>
      </w:r>
      <w:r w:rsidRPr="00DB529B">
        <w:rPr>
          <w:rStyle w:val="StyleUnderline"/>
        </w:rPr>
        <w:t xml:space="preserve"> </w:t>
      </w:r>
      <w:r w:rsidRPr="0082644C">
        <w:rPr>
          <w:rStyle w:val="StyleUnderline"/>
          <w:highlight w:val="cyan"/>
        </w:rPr>
        <w:t>what</w:t>
      </w:r>
      <w:r w:rsidRPr="00DB529B">
        <w:rPr>
          <w:rStyle w:val="StyleUnderline"/>
        </w:rPr>
        <w:t xml:space="preserve"> specific </w:t>
      </w:r>
      <w:r w:rsidRPr="0082644C">
        <w:rPr>
          <w:rStyle w:val="StyleUnderline"/>
          <w:highlight w:val="cyan"/>
        </w:rPr>
        <w:t>benefits it will</w:t>
      </w:r>
      <w:r w:rsidRPr="00DB529B">
        <w:rPr>
          <w:rStyle w:val="StyleUnderline"/>
        </w:rPr>
        <w:t xml:space="preserve"> </w:t>
      </w:r>
      <w:r w:rsidRPr="0082644C">
        <w:rPr>
          <w:rStyle w:val="StyleUnderline"/>
          <w:highlight w:val="cyan"/>
        </w:rPr>
        <w:t>deliver</w:t>
      </w:r>
      <w:r w:rsidRPr="00DB529B">
        <w:rPr>
          <w:sz w:val="16"/>
        </w:rPr>
        <w:t xml:space="preserve">. </w:t>
      </w:r>
      <w:r w:rsidRPr="00DB529B">
        <w:rPr>
          <w:rStyle w:val="Emphasis"/>
        </w:rPr>
        <w:t xml:space="preserve">All of which </w:t>
      </w:r>
      <w:r w:rsidRPr="0082644C">
        <w:rPr>
          <w:rStyle w:val="Emphasis"/>
          <w:highlight w:val="cyan"/>
        </w:rPr>
        <w:t>makes it very difficult</w:t>
      </w:r>
      <w:r w:rsidRPr="00DB529B">
        <w:rPr>
          <w:rStyle w:val="Emphasis"/>
        </w:rPr>
        <w:t xml:space="preserve">, if not impossible, </w:t>
      </w:r>
      <w:r w:rsidRPr="0082644C">
        <w:rPr>
          <w:rStyle w:val="Emphasis"/>
          <w:highlight w:val="cyan"/>
        </w:rPr>
        <w:t>for</w:t>
      </w:r>
      <w:r w:rsidRPr="00DB529B">
        <w:rPr>
          <w:rStyle w:val="Emphasis"/>
        </w:rPr>
        <w:t xml:space="preserve"> the </w:t>
      </w:r>
      <w:r w:rsidRPr="0082644C">
        <w:rPr>
          <w:rStyle w:val="Emphasis"/>
          <w:highlight w:val="cyan"/>
        </w:rPr>
        <w:t>market</w:t>
      </w:r>
      <w:r w:rsidRPr="00DB529B">
        <w:rPr>
          <w:rStyle w:val="Emphasis"/>
        </w:rPr>
        <w:t xml:space="preserve"> to </w:t>
      </w:r>
      <w:proofErr w:type="gramStart"/>
      <w:r w:rsidRPr="0082644C">
        <w:rPr>
          <w:rStyle w:val="Emphasis"/>
          <w:highlight w:val="cyan"/>
        </w:rPr>
        <w:t>enter</w:t>
      </w:r>
      <w:r w:rsidRPr="00DB529B">
        <w:rPr>
          <w:rStyle w:val="Emphasis"/>
        </w:rPr>
        <w:t xml:space="preserve"> into</w:t>
      </w:r>
      <w:proofErr w:type="gramEnd"/>
      <w:r w:rsidRPr="00DB529B">
        <w:rPr>
          <w:rStyle w:val="Emphasis"/>
        </w:rPr>
        <w:t xml:space="preserve"> this </w:t>
      </w:r>
      <w:r w:rsidRPr="0082644C">
        <w:rPr>
          <w:rStyle w:val="Emphasis"/>
          <w:highlight w:val="cyan"/>
        </w:rPr>
        <w:t>area</w:t>
      </w:r>
      <w:r w:rsidRPr="00DB529B">
        <w:rPr>
          <w:rStyle w:val="Emphasis"/>
        </w:rPr>
        <w:t>.</w:t>
      </w:r>
      <w:r w:rsidRPr="00DB529B">
        <w:rPr>
          <w:sz w:val="16"/>
        </w:rPr>
        <w:t xml:space="preserve"> Apart from a handful of billionaire dilettantes, </w:t>
      </w:r>
      <w:r w:rsidRPr="0082644C">
        <w:rPr>
          <w:rStyle w:val="Emphasis"/>
          <w:highlight w:val="cyan"/>
        </w:rPr>
        <w:t>space exploration can only be done by the public sector</w:t>
      </w:r>
      <w:r w:rsidRPr="00DB529B">
        <w:rPr>
          <w:sz w:val="16"/>
        </w:rPr>
        <w:t xml:space="preserve">. </w:t>
      </w:r>
      <w:r w:rsidRPr="00DB529B">
        <w:rPr>
          <w:rStyle w:val="StyleUnderline"/>
        </w:rPr>
        <w:t xml:space="preserve">Virgin Galactic space tourism and out-sourcing cargo payload traffic to </w:t>
      </w:r>
      <w:r w:rsidRPr="0082644C">
        <w:rPr>
          <w:rStyle w:val="Emphasis"/>
          <w:highlight w:val="cyan"/>
        </w:rPr>
        <w:t>SpaceX are not the same as a serious</w:t>
      </w:r>
      <w:r w:rsidRPr="00DB529B">
        <w:rPr>
          <w:rStyle w:val="Emphasis"/>
        </w:rPr>
        <w:t xml:space="preserve">, properly </w:t>
      </w:r>
      <w:r w:rsidRPr="0082644C">
        <w:rPr>
          <w:rStyle w:val="Emphasis"/>
          <w:highlight w:val="cyan"/>
        </w:rPr>
        <w:t>funded</w:t>
      </w:r>
      <w:r w:rsidRPr="00DB529B">
        <w:rPr>
          <w:rStyle w:val="Emphasis"/>
        </w:rPr>
        <w:t xml:space="preserve"> </w:t>
      </w:r>
      <w:r w:rsidRPr="0082644C">
        <w:rPr>
          <w:rStyle w:val="Emphasis"/>
          <w:highlight w:val="cyan"/>
        </w:rPr>
        <w:t>search</w:t>
      </w:r>
      <w:r w:rsidRPr="00DB529B">
        <w:rPr>
          <w:rStyle w:val="Emphasis"/>
        </w:rPr>
        <w:t xml:space="preserve"> for </w:t>
      </w:r>
      <w:r w:rsidRPr="0082644C">
        <w:rPr>
          <w:rStyle w:val="Emphasis"/>
          <w:highlight w:val="cyan"/>
        </w:rPr>
        <w:t>life</w:t>
      </w:r>
      <w:r w:rsidRPr="00DB529B">
        <w:rPr>
          <w:rStyle w:val="StyleUnderline"/>
        </w:rPr>
        <w:t xml:space="preserve"> </w:t>
      </w:r>
      <w:r w:rsidRPr="0082644C">
        <w:rPr>
          <w:rStyle w:val="StyleUnderline"/>
          <w:highlight w:val="cyan"/>
        </w:rPr>
        <w:t>on</w:t>
      </w:r>
      <w:r w:rsidRPr="00DB529B">
        <w:rPr>
          <w:rStyle w:val="StyleUnderline"/>
        </w:rPr>
        <w:t xml:space="preserve"> Enceladus, Europa, </w:t>
      </w:r>
      <w:r w:rsidRPr="0082644C">
        <w:rPr>
          <w:rStyle w:val="StyleUnderline"/>
          <w:highlight w:val="cyan"/>
        </w:rPr>
        <w:t>Mars</w:t>
      </w:r>
      <w:r w:rsidRPr="00DB529B">
        <w:rPr>
          <w:rStyle w:val="StyleUnderline"/>
        </w:rPr>
        <w:t xml:space="preserve">, </w:t>
      </w:r>
      <w:proofErr w:type="gramStart"/>
      <w:r w:rsidRPr="00DB529B">
        <w:rPr>
          <w:rStyle w:val="StyleUnderline"/>
        </w:rPr>
        <w:t>Titan</w:t>
      </w:r>
      <w:proofErr w:type="gramEnd"/>
      <w:r w:rsidRPr="00DB529B">
        <w:rPr>
          <w:rStyle w:val="StyleUnderline"/>
        </w:rPr>
        <w:t xml:space="preserve"> and Io – the five best bets for extraterrestrial life in the solar system.</w:t>
      </w:r>
      <w:r>
        <w:rPr>
          <w:rStyle w:val="StyleUnderline"/>
        </w:rPr>
        <w:t xml:space="preserve"> </w:t>
      </w:r>
      <w:r w:rsidRPr="00DB529B">
        <w:rPr>
          <w:sz w:val="16"/>
        </w:rPr>
        <w:t xml:space="preserve">The </w:t>
      </w:r>
      <w:r w:rsidRPr="00DB529B">
        <w:rPr>
          <w:rStyle w:val="StyleUnderline"/>
        </w:rPr>
        <w:t xml:space="preserve">West only got as far as we did as the result of a push from the Soviet Union, </w:t>
      </w:r>
      <w:r w:rsidRPr="00DB529B">
        <w:rPr>
          <w:sz w:val="16"/>
        </w:rPr>
        <w:t>which obviously was a monstrous system,</w:t>
      </w:r>
      <w:r w:rsidRPr="00DB529B">
        <w:rPr>
          <w:rStyle w:val="StyleUnderline"/>
        </w:rPr>
        <w:t xml:space="preserve"> but which did have a clear understanding of why space exploration is vital</w:t>
      </w:r>
      <w:r w:rsidRPr="00DB529B">
        <w:rPr>
          <w:sz w:val="16"/>
        </w:rPr>
        <w:t xml:space="preserve">. </w:t>
      </w:r>
      <w:r w:rsidRPr="00DB529B">
        <w:rPr>
          <w:rStyle w:val="Emphasis"/>
        </w:rPr>
        <w:t>Once Thatcherite-</w:t>
      </w:r>
      <w:r w:rsidRPr="0082644C">
        <w:rPr>
          <w:rStyle w:val="Emphasis"/>
          <w:highlight w:val="cyan"/>
        </w:rPr>
        <w:t>Reaganite</w:t>
      </w:r>
      <w:r w:rsidRPr="00DB529B">
        <w:rPr>
          <w:rStyle w:val="Emphasis"/>
        </w:rPr>
        <w:t xml:space="preserve"> </w:t>
      </w:r>
      <w:r w:rsidRPr="0082644C">
        <w:rPr>
          <w:rStyle w:val="Emphasis"/>
          <w:highlight w:val="cyan"/>
        </w:rPr>
        <w:t>neoliberalism</w:t>
      </w:r>
      <w:r w:rsidRPr="00DB529B">
        <w:rPr>
          <w:rStyle w:val="Emphasis"/>
        </w:rPr>
        <w:t xml:space="preserve"> </w:t>
      </w:r>
      <w:r w:rsidRPr="0082644C">
        <w:rPr>
          <w:rStyle w:val="Emphasis"/>
          <w:highlight w:val="cyan"/>
        </w:rPr>
        <w:t>took hold in the eighties and</w:t>
      </w:r>
      <w:r w:rsidRPr="00DB529B">
        <w:rPr>
          <w:rStyle w:val="Emphasis"/>
        </w:rPr>
        <w:t xml:space="preserve"> as soon as the </w:t>
      </w:r>
      <w:r w:rsidRPr="0082644C">
        <w:rPr>
          <w:rStyle w:val="Emphasis"/>
          <w:highlight w:val="cyan"/>
        </w:rPr>
        <w:t>competition</w:t>
      </w:r>
      <w:r w:rsidRPr="00DB529B">
        <w:rPr>
          <w:rStyle w:val="Emphasis"/>
        </w:rPr>
        <w:t xml:space="preserve"> </w:t>
      </w:r>
      <w:r w:rsidRPr="0082644C">
        <w:rPr>
          <w:rStyle w:val="Emphasis"/>
          <w:highlight w:val="cyan"/>
        </w:rPr>
        <w:t>dropped</w:t>
      </w:r>
      <w:r w:rsidRPr="00DB529B">
        <w:rPr>
          <w:rStyle w:val="Emphasis"/>
        </w:rPr>
        <w:t xml:space="preserve"> out </w:t>
      </w:r>
      <w:r w:rsidRPr="0082644C">
        <w:rPr>
          <w:rStyle w:val="Emphasis"/>
          <w:highlight w:val="cyan"/>
        </w:rPr>
        <w:t>in 1991</w:t>
      </w:r>
      <w:r w:rsidRPr="00DB529B">
        <w:rPr>
          <w:rStyle w:val="Emphasis"/>
        </w:rPr>
        <w:t>, America lost most of its interest.</w:t>
      </w:r>
      <w:r w:rsidRPr="00DB529B">
        <w:rPr>
          <w:sz w:val="16"/>
        </w:rPr>
        <w:t xml:space="preserve"> And </w:t>
      </w:r>
      <w:r w:rsidRPr="00DB529B">
        <w:rPr>
          <w:rStyle w:val="StyleUnderline"/>
        </w:rPr>
        <w:t>yet however expensive it is, what we’re spending at the moment is a pittance compared to what we spend on the military</w:t>
      </w:r>
      <w:r w:rsidRPr="00DB529B">
        <w:rPr>
          <w:sz w:val="16"/>
        </w:rPr>
        <w:t xml:space="preserve"> (or, one </w:t>
      </w:r>
      <w:proofErr w:type="gramStart"/>
      <w:r w:rsidRPr="00DB529B">
        <w:rPr>
          <w:sz w:val="16"/>
        </w:rPr>
        <w:t>might add,</w:t>
      </w:r>
      <w:proofErr w:type="gramEnd"/>
      <w:r w:rsidRPr="00DB529B">
        <w:rPr>
          <w:sz w:val="16"/>
        </w:rPr>
        <w:t xml:space="preserve"> on bank bailouts). According to astrophysicist Neil de Grasse Tyson, </w:t>
      </w:r>
      <w:r w:rsidRPr="00DB529B">
        <w:rPr>
          <w:rStyle w:val="StyleUnderline"/>
        </w:rPr>
        <w:t>the annual US military budget is equivalent to Nasa’s entire 50-year running budget</w:t>
      </w:r>
      <w:r w:rsidRPr="00DB529B">
        <w:rPr>
          <w:sz w:val="16"/>
        </w:rPr>
        <w:t>. “I think if you double [the budget], to a penny on the dollar, that’s enough to take us in bold visions in a shorter time scale to Mars, visit asteroids, to study the status of all the planets.”. There was some excitement last week when NASA announced another Mars mission to launch in 2016 as part of its Discovery Program, this time to listen for “</w:t>
      </w:r>
      <w:proofErr w:type="spellStart"/>
      <w:r w:rsidRPr="00DB529B">
        <w:rPr>
          <w:sz w:val="16"/>
        </w:rPr>
        <w:t>marsquakes</w:t>
      </w:r>
      <w:proofErr w:type="spellEnd"/>
      <w:r w:rsidRPr="00DB529B">
        <w:rPr>
          <w:sz w:val="16"/>
        </w:rPr>
        <w:t xml:space="preserve">” and determine whether Mars has a solid or liquid core and why its crust is not composed of tectonic plates as Earth’s crust is. But the Discovery Program, established in 1992, aims to provide in the era of budget restraint a series of lower-cost planetary missions. In the words of then NASA chief Daniel Goldin: “faster, better, cheaper.” And it was not widely reported that the </w:t>
      </w:r>
      <w:proofErr w:type="spellStart"/>
      <w:r w:rsidRPr="00DB529B">
        <w:rPr>
          <w:sz w:val="16"/>
        </w:rPr>
        <w:t>Marsquake</w:t>
      </w:r>
      <w:proofErr w:type="spellEnd"/>
      <w:r w:rsidRPr="00DB529B">
        <w:rPr>
          <w:sz w:val="16"/>
        </w:rPr>
        <w:t xml:space="preserve"> mission (</w:t>
      </w:r>
      <w:proofErr w:type="spellStart"/>
      <w:r w:rsidRPr="00DB529B">
        <w:rPr>
          <w:sz w:val="16"/>
        </w:rPr>
        <w:t>InSight</w:t>
      </w:r>
      <w:proofErr w:type="spellEnd"/>
      <w:r w:rsidRPr="00DB529B">
        <w:rPr>
          <w:sz w:val="16"/>
        </w:rPr>
        <w:t xml:space="preserve"> is its name), was the winner out of a trio of finalist projects that included a mission to Saturnian moon Titan, for the first nautical exploration of an extra-terrestrial sea, floating on its hydrocarbon lakes. The cost? Just $425 million. But why can’t we have both? And with the funding that’s needed, not capped at an arbitrary sum? As wiseacre astronomer friend of mine told me, they have a joke: “Faster, better, cheaper: pick two.” Of course, if there were a limited pie of public resources, then a prioritization of other areas would be legitimate – Gil Scott Heron would be right. </w:t>
      </w:r>
      <w:proofErr w:type="gramStart"/>
      <w:r w:rsidRPr="00DB529B">
        <w:rPr>
          <w:sz w:val="16"/>
        </w:rPr>
        <w:t>At the moment</w:t>
      </w:r>
      <w:proofErr w:type="gramEnd"/>
      <w:r w:rsidRPr="00DB529B">
        <w:rPr>
          <w:sz w:val="16"/>
        </w:rPr>
        <w:t xml:space="preserve">, there are other areas in more dire need. But money can be found. The UK’s Tax Justice Network in July published research showing that revenues lost to public coffers by the super-rich hiding these sums in tax havens amounted to $21 trillion as of 2010 – as much as the US and Japanese economies combined, and the figure could be as high as $32 trillion. </w:t>
      </w:r>
      <w:r w:rsidRPr="00DB529B">
        <w:rPr>
          <w:rStyle w:val="StyleUnderline"/>
        </w:rPr>
        <w:t xml:space="preserve">There is </w:t>
      </w:r>
      <w:r w:rsidRPr="0082644C">
        <w:rPr>
          <w:rStyle w:val="StyleUnderline"/>
          <w:highlight w:val="cyan"/>
        </w:rPr>
        <w:t>more than enough money</w:t>
      </w:r>
      <w:r w:rsidRPr="00DB529B">
        <w:rPr>
          <w:rStyle w:val="StyleUnderline"/>
        </w:rPr>
        <w:t xml:space="preserve"> out </w:t>
      </w:r>
      <w:r w:rsidRPr="0082644C">
        <w:rPr>
          <w:rStyle w:val="StyleUnderline"/>
          <w:highlight w:val="cyan"/>
        </w:rPr>
        <w:t>there to have decent social services</w:t>
      </w:r>
      <w:r w:rsidRPr="00DB529B">
        <w:rPr>
          <w:rStyle w:val="StyleUnderline"/>
        </w:rPr>
        <w:t xml:space="preserve"> – and new ones, guaranteed incomes, well-funded pensions, a transformation to a low-carbon (or even carbon-negative) economy</w:t>
      </w:r>
      <w:r w:rsidRPr="00DB529B">
        <w:rPr>
          <w:sz w:val="16"/>
        </w:rPr>
        <w:t xml:space="preserve">, </w:t>
      </w:r>
      <w:r w:rsidRPr="0082644C">
        <w:rPr>
          <w:rStyle w:val="Emphasis"/>
          <w:highlight w:val="cyan"/>
        </w:rPr>
        <w:t>and investment in space exploration</w:t>
      </w:r>
      <w:r w:rsidRPr="00DB529B">
        <w:rPr>
          <w:rStyle w:val="Emphasis"/>
        </w:rPr>
        <w:t>.</w:t>
      </w:r>
      <w:r w:rsidRPr="00DB529B">
        <w:rPr>
          <w:sz w:val="16"/>
        </w:rPr>
        <w:t xml:space="preserve"> It’s a </w:t>
      </w:r>
      <w:r w:rsidRPr="0082644C">
        <w:rPr>
          <w:rStyle w:val="Emphasis"/>
          <w:highlight w:val="cyan"/>
        </w:rPr>
        <w:t>false choice to say: either space or everything else</w:t>
      </w:r>
      <w:r w:rsidRPr="00DB529B">
        <w:rPr>
          <w:rStyle w:val="Emphasis"/>
        </w:rPr>
        <w:t>.</w:t>
      </w:r>
      <w:r w:rsidRPr="00DB529B">
        <w:rPr>
          <w:sz w:val="16"/>
        </w:rPr>
        <w:t xml:space="preserve"> </w:t>
      </w:r>
      <w:r w:rsidRPr="00DB529B">
        <w:rPr>
          <w:rStyle w:val="StyleUnderline"/>
        </w:rPr>
        <w:t xml:space="preserve">The choice is </w:t>
      </w:r>
      <w:proofErr w:type="gramStart"/>
      <w:r w:rsidRPr="00DB529B">
        <w:rPr>
          <w:rStyle w:val="StyleUnderline"/>
        </w:rPr>
        <w:t>actually between</w:t>
      </w:r>
      <w:proofErr w:type="gramEnd"/>
      <w:r w:rsidRPr="00DB529B">
        <w:rPr>
          <w:rStyle w:val="StyleUnderline"/>
        </w:rPr>
        <w:t xml:space="preserve"> the current crop of political ideologies clustered around the neoliberal center, and something genuinely transformative on a global scale.</w:t>
      </w:r>
      <w:r w:rsidRPr="00DB529B">
        <w:rPr>
          <w:sz w:val="16"/>
        </w:rPr>
        <w:t xml:space="preserve"> But </w:t>
      </w:r>
      <w:r w:rsidRPr="00DB529B">
        <w:rPr>
          <w:rStyle w:val="Emphasis"/>
        </w:rPr>
        <w:t xml:space="preserve">we should admit that </w:t>
      </w:r>
      <w:r w:rsidRPr="0082644C">
        <w:rPr>
          <w:rStyle w:val="Emphasis"/>
          <w:highlight w:val="cyan"/>
        </w:rPr>
        <w:t>space</w:t>
      </w:r>
      <w:r w:rsidRPr="00DB529B">
        <w:rPr>
          <w:rStyle w:val="Emphasis"/>
        </w:rPr>
        <w:t xml:space="preserve"> is indeed vastly </w:t>
      </w:r>
      <w:r w:rsidRPr="0082644C">
        <w:rPr>
          <w:rStyle w:val="Emphasis"/>
          <w:highlight w:val="cyan"/>
        </w:rPr>
        <w:t>expensive</w:t>
      </w:r>
      <w:r w:rsidRPr="00DB529B">
        <w:rPr>
          <w:rStyle w:val="Emphasis"/>
        </w:rPr>
        <w:t xml:space="preserve"> and </w:t>
      </w:r>
      <w:r w:rsidRPr="0082644C">
        <w:rPr>
          <w:rStyle w:val="Emphasis"/>
          <w:highlight w:val="cyan"/>
        </w:rPr>
        <w:t>requires</w:t>
      </w:r>
      <w:r w:rsidRPr="00DB529B">
        <w:rPr>
          <w:rStyle w:val="Emphasis"/>
        </w:rPr>
        <w:t xml:space="preserve"> the kind of </w:t>
      </w:r>
      <w:r w:rsidRPr="0082644C">
        <w:rPr>
          <w:rStyle w:val="Emphasis"/>
          <w:highlight w:val="cyan"/>
        </w:rPr>
        <w:t>state-led</w:t>
      </w:r>
      <w:r w:rsidRPr="00DB529B">
        <w:rPr>
          <w:rStyle w:val="Emphasis"/>
        </w:rPr>
        <w:t xml:space="preserve"> </w:t>
      </w:r>
      <w:r w:rsidRPr="0082644C">
        <w:rPr>
          <w:rStyle w:val="Emphasis"/>
          <w:highlight w:val="cyan"/>
        </w:rPr>
        <w:t>economy coordination</w:t>
      </w:r>
      <w:r w:rsidRPr="00DB529B">
        <w:rPr>
          <w:rStyle w:val="Emphasis"/>
        </w:rPr>
        <w:t xml:space="preserve"> that the </w:t>
      </w:r>
      <w:r w:rsidRPr="0082644C">
        <w:rPr>
          <w:rStyle w:val="Emphasis"/>
          <w:highlight w:val="cyan"/>
        </w:rPr>
        <w:t>near-</w:t>
      </w:r>
      <w:r w:rsidRPr="0082644C">
        <w:rPr>
          <w:rStyle w:val="Emphasis"/>
          <w:highlight w:val="cyan"/>
        </w:rPr>
        <w:lastRenderedPageBreak/>
        <w:t>sighted</w:t>
      </w:r>
      <w:r w:rsidRPr="00DB529B">
        <w:rPr>
          <w:rStyle w:val="Emphasis"/>
        </w:rPr>
        <w:t xml:space="preserve"> and risk-averse </w:t>
      </w:r>
      <w:r w:rsidRPr="0082644C">
        <w:rPr>
          <w:rStyle w:val="Emphasis"/>
          <w:highlight w:val="cyan"/>
        </w:rPr>
        <w:t>market</w:t>
      </w:r>
      <w:r w:rsidRPr="00DB529B">
        <w:rPr>
          <w:rStyle w:val="Emphasis"/>
        </w:rPr>
        <w:t xml:space="preserve"> </w:t>
      </w:r>
      <w:r w:rsidRPr="0082644C">
        <w:rPr>
          <w:rStyle w:val="Emphasis"/>
          <w:highlight w:val="cyan"/>
        </w:rPr>
        <w:t>will never be able to deliver</w:t>
      </w:r>
      <w:r w:rsidRPr="0082644C">
        <w:rPr>
          <w:sz w:val="16"/>
          <w:highlight w:val="cyan"/>
        </w:rPr>
        <w:t>.</w:t>
      </w:r>
      <w:r w:rsidRPr="00DB529B">
        <w:rPr>
          <w:sz w:val="16"/>
        </w:rPr>
        <w:t xml:space="preserve"> </w:t>
      </w:r>
      <w:r w:rsidRPr="00DB529B">
        <w:rPr>
          <w:rStyle w:val="StyleUnderline"/>
        </w:rPr>
        <w:t xml:space="preserve">The Apollo </w:t>
      </w:r>
      <w:proofErr w:type="spellStart"/>
      <w:r w:rsidRPr="00DB529B">
        <w:rPr>
          <w:rStyle w:val="StyleUnderline"/>
        </w:rPr>
        <w:t>programme</w:t>
      </w:r>
      <w:proofErr w:type="spellEnd"/>
      <w:r w:rsidRPr="00DB529B">
        <w:rPr>
          <w:rStyle w:val="StyleUnderline"/>
        </w:rPr>
        <w:t xml:space="preserve"> cost $109 billion in 2010 dollars, $18 billion per each of its six landings.</w:t>
      </w:r>
      <w:r w:rsidRPr="00DB529B">
        <w:rPr>
          <w:sz w:val="16"/>
        </w:rPr>
        <w:t xml:space="preserve"> Contrary to what we are commonly told, </w:t>
      </w:r>
      <w:r w:rsidRPr="0082644C">
        <w:rPr>
          <w:rStyle w:val="Emphasis"/>
          <w:highlight w:val="cyan"/>
        </w:rPr>
        <w:t>market actors</w:t>
      </w:r>
      <w:r w:rsidRPr="00DB529B">
        <w:rPr>
          <w:rStyle w:val="Emphasis"/>
        </w:rPr>
        <w:t xml:space="preserve"> are lumbering </w:t>
      </w:r>
      <w:r w:rsidRPr="0082644C">
        <w:rPr>
          <w:rStyle w:val="Emphasis"/>
          <w:highlight w:val="cyan"/>
        </w:rPr>
        <w:t>elephants of conservatism</w:t>
      </w:r>
      <w:r w:rsidRPr="00DB529B">
        <w:rPr>
          <w:rStyle w:val="Emphasis"/>
        </w:rPr>
        <w:t xml:space="preserve">. </w:t>
      </w:r>
      <w:r w:rsidRPr="00DB529B">
        <w:rPr>
          <w:rStyle w:val="StyleUnderline"/>
        </w:rPr>
        <w:t xml:space="preserve">In </w:t>
      </w:r>
      <w:r w:rsidRPr="00DB529B">
        <w:rPr>
          <w:rStyle w:val="Emphasis"/>
        </w:rPr>
        <w:t xml:space="preserve">almost every major new society-transforming technological development, </w:t>
      </w:r>
      <w:r w:rsidRPr="0082644C">
        <w:rPr>
          <w:rStyle w:val="Emphasis"/>
          <w:highlight w:val="cyan"/>
        </w:rPr>
        <w:t>it is the public, not the private sector</w:t>
      </w:r>
      <w:r w:rsidRPr="00DB529B">
        <w:rPr>
          <w:rStyle w:val="StyleUnderline"/>
        </w:rPr>
        <w:t xml:space="preserve"> that has </w:t>
      </w:r>
      <w:r w:rsidRPr="0082644C">
        <w:rPr>
          <w:rStyle w:val="StyleUnderline"/>
          <w:highlight w:val="cyan"/>
        </w:rPr>
        <w:t>done</w:t>
      </w:r>
      <w:r w:rsidRPr="00DB529B">
        <w:rPr>
          <w:rStyle w:val="StyleUnderline"/>
        </w:rPr>
        <w:t xml:space="preserve"> all the heavy </w:t>
      </w:r>
      <w:r w:rsidRPr="0082644C">
        <w:rPr>
          <w:rStyle w:val="StyleUnderline"/>
          <w:highlight w:val="cyan"/>
        </w:rPr>
        <w:t>lifting in terms of investment</w:t>
      </w:r>
      <w:r w:rsidRPr="00DB529B">
        <w:rPr>
          <w:rStyle w:val="StyleUnderline"/>
        </w:rPr>
        <w:t xml:space="preserve"> and shepherding them </w:t>
      </w:r>
      <w:r w:rsidRPr="0082644C">
        <w:rPr>
          <w:rStyle w:val="StyleUnderline"/>
          <w:highlight w:val="cyan"/>
        </w:rPr>
        <w:t>through to commercialization</w:t>
      </w:r>
      <w:r w:rsidRPr="00DB529B">
        <w:rPr>
          <w:sz w:val="16"/>
        </w:rPr>
        <w:t xml:space="preserve">. </w:t>
      </w:r>
      <w:r w:rsidRPr="0082644C">
        <w:rPr>
          <w:rStyle w:val="Emphasis"/>
          <w:highlight w:val="cyan"/>
        </w:rPr>
        <w:t>Computers</w:t>
      </w:r>
      <w:r w:rsidRPr="00DB529B">
        <w:rPr>
          <w:rStyle w:val="Emphasis"/>
        </w:rPr>
        <w:t xml:space="preserve">, the </w:t>
      </w:r>
      <w:r w:rsidRPr="0082644C">
        <w:rPr>
          <w:rStyle w:val="Emphasis"/>
          <w:highlight w:val="cyan"/>
        </w:rPr>
        <w:t>internet</w:t>
      </w:r>
      <w:r w:rsidRPr="00DB529B">
        <w:rPr>
          <w:rStyle w:val="Emphasis"/>
        </w:rPr>
        <w:t xml:space="preserve">, biotech, nanotech, telecoms, electric power infrastructure, containerization – all would </w:t>
      </w:r>
      <w:r w:rsidRPr="0082644C">
        <w:rPr>
          <w:rStyle w:val="Emphasis"/>
          <w:highlight w:val="cyan"/>
        </w:rPr>
        <w:t>not</w:t>
      </w:r>
      <w:r w:rsidRPr="00DB529B">
        <w:rPr>
          <w:rStyle w:val="Emphasis"/>
        </w:rPr>
        <w:t xml:space="preserve"> be </w:t>
      </w:r>
      <w:r w:rsidRPr="0082644C">
        <w:rPr>
          <w:rStyle w:val="Emphasis"/>
          <w:highlight w:val="cyan"/>
        </w:rPr>
        <w:t>possible</w:t>
      </w:r>
      <w:r w:rsidRPr="00DB529B">
        <w:rPr>
          <w:rStyle w:val="Emphasis"/>
        </w:rPr>
        <w:t xml:space="preserve"> </w:t>
      </w:r>
      <w:r w:rsidRPr="0082644C">
        <w:rPr>
          <w:rStyle w:val="Emphasis"/>
          <w:highlight w:val="cyan"/>
        </w:rPr>
        <w:t>without</w:t>
      </w:r>
      <w:r w:rsidRPr="00DB529B">
        <w:rPr>
          <w:rStyle w:val="Emphasis"/>
        </w:rPr>
        <w:t xml:space="preserve"> the resolute role of the </w:t>
      </w:r>
      <w:r w:rsidRPr="0082644C">
        <w:rPr>
          <w:rStyle w:val="Emphasis"/>
          <w:highlight w:val="cyan"/>
        </w:rPr>
        <w:t>public sector</w:t>
      </w:r>
      <w:r w:rsidRPr="00DB529B">
        <w:rPr>
          <w:rStyle w:val="Emphasis"/>
        </w:rPr>
        <w:t>.</w:t>
      </w:r>
      <w:r w:rsidRPr="00DB529B">
        <w:rPr>
          <w:sz w:val="16"/>
        </w:rPr>
        <w:t xml:space="preserve"> As Mariana </w:t>
      </w:r>
      <w:proofErr w:type="spellStart"/>
      <w:r w:rsidRPr="00DB529B">
        <w:rPr>
          <w:sz w:val="16"/>
        </w:rPr>
        <w:t>Mazzucato</w:t>
      </w:r>
      <w:proofErr w:type="spellEnd"/>
      <w:r w:rsidRPr="00DB529B">
        <w:rPr>
          <w:sz w:val="16"/>
        </w:rPr>
        <w:t xml:space="preserve">, an economist </w:t>
      </w:r>
      <w:proofErr w:type="spellStart"/>
      <w:r w:rsidRPr="00DB529B">
        <w:rPr>
          <w:sz w:val="16"/>
        </w:rPr>
        <w:t>specialising</w:t>
      </w:r>
      <w:proofErr w:type="spellEnd"/>
      <w:r w:rsidRPr="00DB529B">
        <w:rPr>
          <w:sz w:val="16"/>
        </w:rPr>
        <w:t xml:space="preserve"> in innovation policy, asks in a recent pamphlet for Demos, a UK think-tank: “</w:t>
      </w:r>
      <w:r w:rsidRPr="00DB529B">
        <w:rPr>
          <w:rStyle w:val="StyleUnderline"/>
        </w:rPr>
        <w:t>How many people know that the algorithm that led to Google’s success was funded by a public-sector National Science Foundation grant</w:t>
      </w:r>
      <w:r w:rsidRPr="00DB529B">
        <w:rPr>
          <w:sz w:val="16"/>
        </w:rPr>
        <w:t xml:space="preserve">?” A </w:t>
      </w:r>
      <w:r w:rsidRPr="00DB529B">
        <w:rPr>
          <w:rStyle w:val="StyleUnderline"/>
        </w:rPr>
        <w:t>commitment to any full-blooded exploration and colonization of the solar system will not be achievable until we supersede the current primitive economic system that isn’t only unjust</w:t>
      </w:r>
      <w:r w:rsidRPr="00DB529B">
        <w:rPr>
          <w:sz w:val="16"/>
        </w:rPr>
        <w:t xml:space="preserve">, </w:t>
      </w:r>
      <w:r w:rsidRPr="00DB529B">
        <w:rPr>
          <w:rStyle w:val="Emphasis"/>
        </w:rPr>
        <w:t>but also</w:t>
      </w:r>
      <w:r w:rsidRPr="00DB529B">
        <w:rPr>
          <w:sz w:val="16"/>
        </w:rPr>
        <w:t xml:space="preserve"> </w:t>
      </w:r>
      <w:r w:rsidRPr="00DB529B">
        <w:rPr>
          <w:strike/>
          <w:sz w:val="16"/>
        </w:rPr>
        <w:t>retards</w:t>
      </w:r>
      <w:r w:rsidRPr="00DB529B">
        <w:rPr>
          <w:sz w:val="16"/>
        </w:rPr>
        <w:t xml:space="preserve"> [</w:t>
      </w:r>
      <w:r w:rsidRPr="00DB529B">
        <w:rPr>
          <w:rStyle w:val="Emphasis"/>
        </w:rPr>
        <w:t>prevents</w:t>
      </w:r>
      <w:r w:rsidRPr="00DB529B">
        <w:rPr>
          <w:sz w:val="16"/>
        </w:rPr>
        <w:t xml:space="preserve">] </w:t>
      </w:r>
      <w:r w:rsidRPr="00DB529B">
        <w:rPr>
          <w:rStyle w:val="Emphasis"/>
        </w:rPr>
        <w:t>exploration and technological development.</w:t>
      </w:r>
      <w:r w:rsidRPr="00DB529B">
        <w:rPr>
          <w:sz w:val="16"/>
        </w:rPr>
        <w:t xml:space="preserve"> </w:t>
      </w:r>
      <w:r w:rsidRPr="0082644C">
        <w:rPr>
          <w:rStyle w:val="Emphasis"/>
          <w:highlight w:val="cyan"/>
        </w:rPr>
        <w:t>Capitalism isn’t just killing</w:t>
      </w:r>
      <w:r w:rsidRPr="00DB529B">
        <w:rPr>
          <w:rStyle w:val="Emphasis"/>
        </w:rPr>
        <w:t xml:space="preserve"> </w:t>
      </w:r>
      <w:r w:rsidRPr="0082644C">
        <w:rPr>
          <w:rStyle w:val="Emphasis"/>
          <w:highlight w:val="cyan"/>
        </w:rPr>
        <w:t>the planet. Capitalism is keeping us stuck on the planet</w:t>
      </w:r>
      <w:r w:rsidRPr="00DB529B">
        <w:rPr>
          <w:sz w:val="16"/>
        </w:rPr>
        <w:t>.</w:t>
      </w:r>
    </w:p>
    <w:p w14:paraId="7C48528B" w14:textId="0663294F" w:rsidR="005E7E09" w:rsidRDefault="005E7E09" w:rsidP="005E7E09"/>
    <w:p w14:paraId="68AAF6BB" w14:textId="77777777" w:rsidR="00464FFD" w:rsidRPr="003677F5" w:rsidRDefault="00464FFD" w:rsidP="00464FFD">
      <w:pPr>
        <w:pStyle w:val="Heading4"/>
        <w:rPr>
          <w:rFonts w:cs="Calibri"/>
        </w:rPr>
      </w:pPr>
      <w:r w:rsidRPr="003677F5">
        <w:rPr>
          <w:rFonts w:cs="Calibri"/>
        </w:rPr>
        <w:t>] 1AR theory –</w:t>
      </w:r>
    </w:p>
    <w:p w14:paraId="01C85BD3" w14:textId="77777777" w:rsidR="00464FFD" w:rsidRPr="003677F5" w:rsidRDefault="00464FFD" w:rsidP="00464FFD">
      <w:pPr>
        <w:pStyle w:val="Heading4"/>
        <w:rPr>
          <w:rFonts w:cs="Calibri"/>
        </w:rPr>
      </w:pPr>
      <w:r w:rsidRPr="003677F5">
        <w:rPr>
          <w:rFonts w:cs="Calibri"/>
        </w:rPr>
        <w:t>---A] AFF gets it because otherwise the neg can engage in infinite abuse, making debate impossible.</w:t>
      </w:r>
      <w:r w:rsidRPr="005A62FB">
        <w:t xml:space="preserve"> </w:t>
      </w:r>
      <w:r w:rsidRPr="005A62FB">
        <w:rPr>
          <w:rFonts w:cs="Calibri"/>
        </w:rPr>
        <w:t xml:space="preserve">No 2n theory – kills resolvability because judge </w:t>
      </w:r>
      <w:proofErr w:type="gramStart"/>
      <w:r w:rsidRPr="005A62FB">
        <w:rPr>
          <w:rFonts w:cs="Calibri"/>
        </w:rPr>
        <w:t>has to</w:t>
      </w:r>
      <w:proofErr w:type="gramEnd"/>
      <w:r w:rsidRPr="005A62FB">
        <w:rPr>
          <w:rFonts w:cs="Calibri"/>
        </w:rPr>
        <w:t xml:space="preserve"> intervene in weighing </w:t>
      </w:r>
      <w:proofErr w:type="spellStart"/>
      <w:r w:rsidRPr="005A62FB">
        <w:rPr>
          <w:rFonts w:cs="Calibri"/>
        </w:rPr>
        <w:t>interp</w:t>
      </w:r>
      <w:proofErr w:type="spellEnd"/>
      <w:r w:rsidRPr="005A62FB">
        <w:rPr>
          <w:rFonts w:cs="Calibri"/>
        </w:rPr>
        <w:t xml:space="preserve"> and 2ar </w:t>
      </w:r>
      <w:proofErr w:type="spellStart"/>
      <w:r w:rsidRPr="005A62FB">
        <w:rPr>
          <w:rFonts w:cs="Calibri"/>
        </w:rPr>
        <w:t>counterinterp</w:t>
      </w:r>
      <w:proofErr w:type="spellEnd"/>
      <w:r>
        <w:rPr>
          <w:rFonts w:cs="Calibri"/>
        </w:rPr>
        <w:t>.</w:t>
      </w:r>
    </w:p>
    <w:p w14:paraId="7E7752BD" w14:textId="77777777" w:rsidR="00464FFD" w:rsidRPr="003677F5" w:rsidRDefault="00464FFD" w:rsidP="00464FFD">
      <w:pPr>
        <w:pStyle w:val="Heading4"/>
        <w:rPr>
          <w:rFonts w:cs="Calibri"/>
        </w:rPr>
      </w:pPr>
      <w:r w:rsidRPr="003677F5">
        <w:rPr>
          <w:rFonts w:cs="Calibri"/>
        </w:rPr>
        <w:t>---B] drop the debater – the short 1AR irreparably skewed from abuse on substance and time investment on theory.</w:t>
      </w:r>
    </w:p>
    <w:p w14:paraId="42AE197E" w14:textId="77777777" w:rsidR="00464FFD" w:rsidRPr="003677F5" w:rsidRDefault="00464FFD" w:rsidP="00464FFD">
      <w:pPr>
        <w:pStyle w:val="Heading4"/>
        <w:rPr>
          <w:rFonts w:cs="Calibri"/>
        </w:rPr>
      </w:pPr>
      <w:r w:rsidRPr="003677F5">
        <w:rPr>
          <w:rFonts w:cs="Calibri"/>
        </w:rPr>
        <w:t>---C] no RVIs – the 6-minute 2nr can collapse to a short shell and get away with infinite 1nc abuse via sheer brute force and time spent on theory.</w:t>
      </w:r>
    </w:p>
    <w:p w14:paraId="2C14D8DB" w14:textId="77777777" w:rsidR="00464FFD" w:rsidRDefault="00464FFD" w:rsidP="00464FFD">
      <w:pPr>
        <w:pStyle w:val="Heading4"/>
        <w:rPr>
          <w:rFonts w:cs="Calibri"/>
        </w:rPr>
      </w:pPr>
      <w:r w:rsidRPr="003677F5">
        <w:rPr>
          <w:rFonts w:cs="Calibri"/>
        </w:rPr>
        <w:t xml:space="preserve">---D] Use competing </w:t>
      </w:r>
      <w:proofErr w:type="spellStart"/>
      <w:r w:rsidRPr="003677F5">
        <w:rPr>
          <w:rFonts w:cs="Calibri"/>
        </w:rPr>
        <w:t>interps</w:t>
      </w:r>
      <w:proofErr w:type="spellEnd"/>
      <w:r w:rsidRPr="003677F5">
        <w:rPr>
          <w:rFonts w:cs="Calibri"/>
        </w:rPr>
        <w:t xml:space="preserve"> – 1AR </w:t>
      </w:r>
      <w:proofErr w:type="spellStart"/>
      <w:r w:rsidRPr="003677F5">
        <w:rPr>
          <w:rFonts w:cs="Calibri"/>
        </w:rPr>
        <w:t>interps</w:t>
      </w:r>
      <w:proofErr w:type="spellEnd"/>
      <w:r w:rsidRPr="003677F5">
        <w:rPr>
          <w:rFonts w:cs="Calibri"/>
        </w:rPr>
        <w:t xml:space="preserve"> aren’t bidirectional and the neg should have to defend their norm since they have more time. </w:t>
      </w:r>
    </w:p>
    <w:p w14:paraId="36D01A7B" w14:textId="77777777" w:rsidR="00464FFD" w:rsidRPr="006A3A41" w:rsidRDefault="00464FFD" w:rsidP="00464FFD"/>
    <w:p w14:paraId="6894C11D" w14:textId="77777777" w:rsidR="00464FFD" w:rsidRPr="003677F5" w:rsidRDefault="00464FFD" w:rsidP="00464FFD">
      <w:pPr>
        <w:pStyle w:val="Heading4"/>
        <w:rPr>
          <w:rFonts w:cs="Calibri"/>
        </w:rPr>
      </w:pPr>
      <w:r w:rsidRPr="003677F5">
        <w:rPr>
          <w:rFonts w:cs="Calibri"/>
        </w:rPr>
        <w:t xml:space="preserve">] </w:t>
      </w:r>
      <w:r>
        <w:rPr>
          <w:rFonts w:cs="Calibri"/>
        </w:rPr>
        <w:t xml:space="preserve">Yes </w:t>
      </w:r>
      <w:proofErr w:type="spellStart"/>
      <w:r w:rsidRPr="003677F5">
        <w:rPr>
          <w:rFonts w:cs="Calibri"/>
        </w:rPr>
        <w:t>Aff</w:t>
      </w:r>
      <w:proofErr w:type="spellEnd"/>
      <w:r w:rsidRPr="003677F5">
        <w:rPr>
          <w:rFonts w:cs="Calibri"/>
        </w:rPr>
        <w:t xml:space="preserve"> RVIs </w:t>
      </w:r>
    </w:p>
    <w:p w14:paraId="2DC16CF9" w14:textId="77777777" w:rsidR="00464FFD" w:rsidRPr="003677F5" w:rsidRDefault="00464FFD" w:rsidP="00464FFD">
      <w:pPr>
        <w:pStyle w:val="Heading4"/>
        <w:rPr>
          <w:rFonts w:cs="Calibri"/>
        </w:rPr>
      </w:pPr>
      <w:r w:rsidRPr="003677F5">
        <w:rPr>
          <w:rFonts w:cs="Calibri"/>
        </w:rPr>
        <w:t xml:space="preserve">---A] I have a </w:t>
      </w:r>
      <w:proofErr w:type="gramStart"/>
      <w:r w:rsidRPr="003677F5">
        <w:rPr>
          <w:rFonts w:cs="Calibri"/>
        </w:rPr>
        <w:t>4 minute</w:t>
      </w:r>
      <w:proofErr w:type="gramEnd"/>
      <w:r w:rsidRPr="003677F5">
        <w:rPr>
          <w:rFonts w:cs="Calibri"/>
        </w:rPr>
        <w:t xml:space="preserve"> 1AR to answer T or Theory which skews my time from other arguments. T</w:t>
      </w:r>
      <w:r w:rsidRPr="003677F5">
        <w:rPr>
          <w:rFonts w:cs="Calibri"/>
          <w:b w:val="0"/>
        </w:rPr>
        <w:t xml:space="preserve"> </w:t>
      </w:r>
      <w:r w:rsidRPr="00BB5809">
        <w:rPr>
          <w:rFonts w:cs="Calibri"/>
        </w:rPr>
        <w:t>bites out of a higher percentage of my rebuttal time.</w:t>
      </w:r>
    </w:p>
    <w:p w14:paraId="707E5476" w14:textId="77777777" w:rsidR="00464FFD" w:rsidRDefault="00464FFD" w:rsidP="00464FFD">
      <w:pPr>
        <w:pStyle w:val="Heading4"/>
        <w:rPr>
          <w:rFonts w:cs="Calibri"/>
        </w:rPr>
      </w:pPr>
      <w:r w:rsidRPr="003677F5">
        <w:rPr>
          <w:rFonts w:cs="Calibri"/>
        </w:rPr>
        <w:t xml:space="preserve">---B] No risk issue for the negative, you can go for it in the 2nr if I undercover but if I </w:t>
      </w:r>
      <w:proofErr w:type="spellStart"/>
      <w:r w:rsidRPr="003677F5">
        <w:rPr>
          <w:rFonts w:cs="Calibri"/>
        </w:rPr>
        <w:t>overallocate</w:t>
      </w:r>
      <w:proofErr w:type="spellEnd"/>
      <w:r w:rsidRPr="003677F5">
        <w:rPr>
          <w:rFonts w:cs="Calibri"/>
        </w:rPr>
        <w:t xml:space="preserve"> you can just kick it.</w:t>
      </w:r>
    </w:p>
    <w:p w14:paraId="397B2210" w14:textId="77777777" w:rsidR="00464FFD" w:rsidRPr="006A3A41" w:rsidRDefault="00464FFD" w:rsidP="00464FFD"/>
    <w:p w14:paraId="43D68891" w14:textId="77777777" w:rsidR="00464FFD" w:rsidRDefault="00464FFD" w:rsidP="00464FFD">
      <w:pPr>
        <w:pStyle w:val="Heading4"/>
        <w:rPr>
          <w:rFonts w:cs="Calibri"/>
        </w:rPr>
      </w:pPr>
      <w:r w:rsidRPr="003677F5">
        <w:rPr>
          <w:rFonts w:cs="Calibri"/>
        </w:rPr>
        <w:t>] Fairness is a voter – debate is a competitive activity and needs both debaters to be on an equal playing field argumentatively.</w:t>
      </w:r>
    </w:p>
    <w:p w14:paraId="165D8432" w14:textId="0C500E6A" w:rsidR="006E52BE" w:rsidRPr="008A6DED" w:rsidRDefault="006E52BE" w:rsidP="008A6DED"/>
    <w:sectPr w:rsidR="006E52BE" w:rsidRPr="008A6DE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C16EB5"/>
    <w:multiLevelType w:val="hybridMultilevel"/>
    <w:tmpl w:val="A75E67A0"/>
    <w:lvl w:ilvl="0" w:tplc="A0B0ED1A">
      <w:start w:val="1"/>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342264"/>
    <w:multiLevelType w:val="hybridMultilevel"/>
    <w:tmpl w:val="3F4241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9945EE"/>
    <w:multiLevelType w:val="hybridMultilevel"/>
    <w:tmpl w:val="F6D6291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CB74830"/>
    <w:multiLevelType w:val="hybridMultilevel"/>
    <w:tmpl w:val="5138265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323BB9"/>
    <w:multiLevelType w:val="hybridMultilevel"/>
    <w:tmpl w:val="FB463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557A17"/>
    <w:multiLevelType w:val="hybridMultilevel"/>
    <w:tmpl w:val="DD20C3B8"/>
    <w:lvl w:ilvl="0" w:tplc="BB3A441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B00E97"/>
    <w:multiLevelType w:val="hybridMultilevel"/>
    <w:tmpl w:val="F6D629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5"/>
  </w:num>
  <w:num w:numId="14">
    <w:abstractNumId w:val="16"/>
  </w:num>
  <w:num w:numId="15">
    <w:abstractNumId w:val="11"/>
  </w:num>
  <w:num w:numId="16">
    <w:abstractNumId w:val="17"/>
  </w:num>
  <w:num w:numId="17">
    <w:abstractNumId w:val="1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75C93"/>
    <w:rsid w:val="000029E3"/>
    <w:rsid w:val="000029E8"/>
    <w:rsid w:val="00004225"/>
    <w:rsid w:val="000066CA"/>
    <w:rsid w:val="00007264"/>
    <w:rsid w:val="000076A9"/>
    <w:rsid w:val="00014FAD"/>
    <w:rsid w:val="00015D2A"/>
    <w:rsid w:val="0002490B"/>
    <w:rsid w:val="00026465"/>
    <w:rsid w:val="00030204"/>
    <w:rsid w:val="000312A0"/>
    <w:rsid w:val="00031A0E"/>
    <w:rsid w:val="0003396C"/>
    <w:rsid w:val="00035337"/>
    <w:rsid w:val="000501D2"/>
    <w:rsid w:val="00052FB1"/>
    <w:rsid w:val="00054276"/>
    <w:rsid w:val="000547B1"/>
    <w:rsid w:val="0006091E"/>
    <w:rsid w:val="000638C1"/>
    <w:rsid w:val="00065FEE"/>
    <w:rsid w:val="00066E3C"/>
    <w:rsid w:val="00072718"/>
    <w:rsid w:val="00072DF5"/>
    <w:rsid w:val="0007381E"/>
    <w:rsid w:val="00076094"/>
    <w:rsid w:val="0008696A"/>
    <w:rsid w:val="0008785F"/>
    <w:rsid w:val="00090CBE"/>
    <w:rsid w:val="00094DEC"/>
    <w:rsid w:val="000A2D8A"/>
    <w:rsid w:val="000D26A6"/>
    <w:rsid w:val="000D2B90"/>
    <w:rsid w:val="000D6ED8"/>
    <w:rsid w:val="000D717B"/>
    <w:rsid w:val="0010014B"/>
    <w:rsid w:val="00100B28"/>
    <w:rsid w:val="0011374B"/>
    <w:rsid w:val="00117316"/>
    <w:rsid w:val="001209B4"/>
    <w:rsid w:val="001436B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24"/>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7975"/>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3BD6"/>
    <w:rsid w:val="003A4D9C"/>
    <w:rsid w:val="003B1668"/>
    <w:rsid w:val="003C5F4C"/>
    <w:rsid w:val="003D0870"/>
    <w:rsid w:val="003D5EA8"/>
    <w:rsid w:val="003D7B28"/>
    <w:rsid w:val="003E305E"/>
    <w:rsid w:val="003E34DB"/>
    <w:rsid w:val="003E5302"/>
    <w:rsid w:val="003E5BF1"/>
    <w:rsid w:val="003F2452"/>
    <w:rsid w:val="003F41EA"/>
    <w:rsid w:val="003F477C"/>
    <w:rsid w:val="003F7DF0"/>
    <w:rsid w:val="004039AF"/>
    <w:rsid w:val="00407AFF"/>
    <w:rsid w:val="0041155D"/>
    <w:rsid w:val="004170BF"/>
    <w:rsid w:val="004270E3"/>
    <w:rsid w:val="00433135"/>
    <w:rsid w:val="004348DC"/>
    <w:rsid w:val="00434921"/>
    <w:rsid w:val="00442018"/>
    <w:rsid w:val="00446567"/>
    <w:rsid w:val="00447B10"/>
    <w:rsid w:val="00447FFE"/>
    <w:rsid w:val="00452EE4"/>
    <w:rsid w:val="00452F0B"/>
    <w:rsid w:val="004536D6"/>
    <w:rsid w:val="00457224"/>
    <w:rsid w:val="00464FFD"/>
    <w:rsid w:val="0047482C"/>
    <w:rsid w:val="00474951"/>
    <w:rsid w:val="00475436"/>
    <w:rsid w:val="0048047E"/>
    <w:rsid w:val="00482AF9"/>
    <w:rsid w:val="0048614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4252"/>
    <w:rsid w:val="00533F1C"/>
    <w:rsid w:val="00536D8B"/>
    <w:rsid w:val="005379C3"/>
    <w:rsid w:val="005519C2"/>
    <w:rsid w:val="005523E0"/>
    <w:rsid w:val="0055320F"/>
    <w:rsid w:val="0055699B"/>
    <w:rsid w:val="0056020A"/>
    <w:rsid w:val="00563D3D"/>
    <w:rsid w:val="005659AA"/>
    <w:rsid w:val="00565ED3"/>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7E09"/>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6AA6"/>
    <w:rsid w:val="0065727C"/>
    <w:rsid w:val="00671663"/>
    <w:rsid w:val="00672A01"/>
    <w:rsid w:val="00674A78"/>
    <w:rsid w:val="00696A16"/>
    <w:rsid w:val="006A4840"/>
    <w:rsid w:val="006A52A0"/>
    <w:rsid w:val="006A7E1D"/>
    <w:rsid w:val="006C3A56"/>
    <w:rsid w:val="006D13F4"/>
    <w:rsid w:val="006D6AED"/>
    <w:rsid w:val="006E47E2"/>
    <w:rsid w:val="006E52BE"/>
    <w:rsid w:val="006E6D0B"/>
    <w:rsid w:val="006F126E"/>
    <w:rsid w:val="006F32C9"/>
    <w:rsid w:val="006F3834"/>
    <w:rsid w:val="006F5693"/>
    <w:rsid w:val="006F5D4C"/>
    <w:rsid w:val="00717B01"/>
    <w:rsid w:val="007227D9"/>
    <w:rsid w:val="0072491F"/>
    <w:rsid w:val="00725598"/>
    <w:rsid w:val="007374A1"/>
    <w:rsid w:val="00752712"/>
    <w:rsid w:val="00753A84"/>
    <w:rsid w:val="00756125"/>
    <w:rsid w:val="007611F5"/>
    <w:rsid w:val="007619E4"/>
    <w:rsid w:val="00761E75"/>
    <w:rsid w:val="0076495E"/>
    <w:rsid w:val="00765FC8"/>
    <w:rsid w:val="00775694"/>
    <w:rsid w:val="00791F4D"/>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4F9"/>
    <w:rsid w:val="00803A12"/>
    <w:rsid w:val="00805417"/>
    <w:rsid w:val="00814355"/>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DED"/>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23DF"/>
    <w:rsid w:val="00947D15"/>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2EB"/>
    <w:rsid w:val="009A6464"/>
    <w:rsid w:val="009B69F5"/>
    <w:rsid w:val="009C5FF7"/>
    <w:rsid w:val="009C6292"/>
    <w:rsid w:val="009C6DF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5A8A"/>
    <w:rsid w:val="00AB5AC1"/>
    <w:rsid w:val="00AC3973"/>
    <w:rsid w:val="00AC67CC"/>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7B40"/>
    <w:rsid w:val="00B5602D"/>
    <w:rsid w:val="00B60125"/>
    <w:rsid w:val="00B6118B"/>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407A"/>
    <w:rsid w:val="00C56DCC"/>
    <w:rsid w:val="00C57075"/>
    <w:rsid w:val="00C72AFE"/>
    <w:rsid w:val="00C81619"/>
    <w:rsid w:val="00CA013C"/>
    <w:rsid w:val="00CA6D6D"/>
    <w:rsid w:val="00CC38E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5C93"/>
    <w:rsid w:val="00D77956"/>
    <w:rsid w:val="00D80F0C"/>
    <w:rsid w:val="00D92077"/>
    <w:rsid w:val="00D951E2"/>
    <w:rsid w:val="00D9565A"/>
    <w:rsid w:val="00D976AB"/>
    <w:rsid w:val="00DB2337"/>
    <w:rsid w:val="00DB5F87"/>
    <w:rsid w:val="00DB699B"/>
    <w:rsid w:val="00DC0376"/>
    <w:rsid w:val="00DC0803"/>
    <w:rsid w:val="00DC099B"/>
    <w:rsid w:val="00DC2BE5"/>
    <w:rsid w:val="00DD4CD4"/>
    <w:rsid w:val="00DD65A2"/>
    <w:rsid w:val="00DD6770"/>
    <w:rsid w:val="00DD72F2"/>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1E3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4FCC"/>
    <w:rsid w:val="00F94060"/>
    <w:rsid w:val="00FA56F6"/>
    <w:rsid w:val="00FB329D"/>
    <w:rsid w:val="00FC27E3"/>
    <w:rsid w:val="00FC74C7"/>
    <w:rsid w:val="00FD451D"/>
    <w:rsid w:val="00FD5B22"/>
    <w:rsid w:val="00FE1B01"/>
    <w:rsid w:val="00FF74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D48A27"/>
  <w14:defaultImageDpi w14:val="300"/>
  <w15:docId w15:val="{CEEF8C6B-7F02-2348-9A96-B46601FA6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C38E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C38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C38E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C38E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gs,No Spacing1111,ta, Ch,small space,T,Tag1,t"/>
    <w:basedOn w:val="Normal"/>
    <w:next w:val="Normal"/>
    <w:link w:val="Heading4Char"/>
    <w:uiPriority w:val="9"/>
    <w:unhideWhenUsed/>
    <w:qFormat/>
    <w:rsid w:val="00CC38E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C38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38EB"/>
  </w:style>
  <w:style w:type="character" w:customStyle="1" w:styleId="Heading1Char">
    <w:name w:val="Heading 1 Char"/>
    <w:aliases w:val="Pocket Char"/>
    <w:basedOn w:val="DefaultParagraphFont"/>
    <w:link w:val="Heading1"/>
    <w:uiPriority w:val="9"/>
    <w:rsid w:val="00CC38E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C38E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C38EB"/>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gs Char"/>
    <w:basedOn w:val="DefaultParagraphFont"/>
    <w:link w:val="Heading4"/>
    <w:uiPriority w:val="9"/>
    <w:rsid w:val="00CC38E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C38EB"/>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1"/>
    <w:qFormat/>
    <w:rsid w:val="00CC38EB"/>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CC38E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C38EB"/>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CC38EB"/>
    <w:rPr>
      <w:color w:val="auto"/>
      <w:u w:val="none"/>
    </w:rPr>
  </w:style>
  <w:style w:type="paragraph" w:styleId="DocumentMap">
    <w:name w:val="Document Map"/>
    <w:basedOn w:val="Normal"/>
    <w:link w:val="DocumentMapChar"/>
    <w:uiPriority w:val="99"/>
    <w:semiHidden/>
    <w:unhideWhenUsed/>
    <w:rsid w:val="00CC38E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C38EB"/>
    <w:rPr>
      <w:rFonts w:ascii="Lucida Grande" w:hAnsi="Lucida Grande" w:cs="Lucida Grand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D75C9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D75C93"/>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ListParagraph">
    <w:name w:val="List Paragraph"/>
    <w:basedOn w:val="Normal"/>
    <w:uiPriority w:val="34"/>
    <w:qFormat/>
    <w:rsid w:val="005E7E09"/>
    <w:pPr>
      <w:ind w:left="720"/>
      <w:contextualSpacing/>
    </w:pPr>
  </w:style>
  <w:style w:type="character" w:styleId="Strong">
    <w:name w:val="Strong"/>
    <w:basedOn w:val="DefaultParagraphFont"/>
    <w:uiPriority w:val="22"/>
    <w:qFormat/>
    <w:rsid w:val="00297975"/>
    <w:rPr>
      <w:b/>
      <w:bCs/>
    </w:rPr>
  </w:style>
  <w:style w:type="paragraph" w:styleId="NormalWeb">
    <w:name w:val="Normal (Web)"/>
    <w:basedOn w:val="Normal"/>
    <w:uiPriority w:val="99"/>
    <w:unhideWhenUsed/>
    <w:rsid w:val="003D0870"/>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apple-converted-space">
    <w:name w:val="apple-converted-space"/>
    <w:basedOn w:val="DefaultParagraphFont"/>
    <w:rsid w:val="00565ED3"/>
  </w:style>
  <w:style w:type="character" w:styleId="UnresolvedMention">
    <w:name w:val="Unresolved Mention"/>
    <w:basedOn w:val="DefaultParagraphFont"/>
    <w:uiPriority w:val="99"/>
    <w:semiHidden/>
    <w:unhideWhenUsed/>
    <w:rsid w:val="00565E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03314">
      <w:bodyDiv w:val="1"/>
      <w:marLeft w:val="0"/>
      <w:marRight w:val="0"/>
      <w:marTop w:val="0"/>
      <w:marBottom w:val="0"/>
      <w:divBdr>
        <w:top w:val="none" w:sz="0" w:space="0" w:color="auto"/>
        <w:left w:val="none" w:sz="0" w:space="0" w:color="auto"/>
        <w:bottom w:val="none" w:sz="0" w:space="0" w:color="auto"/>
        <w:right w:val="none" w:sz="0" w:space="0" w:color="auto"/>
      </w:divBdr>
      <w:divsChild>
        <w:div w:id="1052579895">
          <w:marLeft w:val="0"/>
          <w:marRight w:val="0"/>
          <w:marTop w:val="0"/>
          <w:marBottom w:val="0"/>
          <w:divBdr>
            <w:top w:val="none" w:sz="0" w:space="0" w:color="auto"/>
            <w:left w:val="none" w:sz="0" w:space="0" w:color="auto"/>
            <w:bottom w:val="none" w:sz="0" w:space="0" w:color="auto"/>
            <w:right w:val="none" w:sz="0" w:space="0" w:color="auto"/>
          </w:divBdr>
          <w:divsChild>
            <w:div w:id="89278824">
              <w:marLeft w:val="0"/>
              <w:marRight w:val="0"/>
              <w:marTop w:val="0"/>
              <w:marBottom w:val="0"/>
              <w:divBdr>
                <w:top w:val="none" w:sz="0" w:space="0" w:color="auto"/>
                <w:left w:val="none" w:sz="0" w:space="0" w:color="auto"/>
                <w:bottom w:val="none" w:sz="0" w:space="0" w:color="auto"/>
                <w:right w:val="none" w:sz="0" w:space="0" w:color="auto"/>
              </w:divBdr>
              <w:divsChild>
                <w:div w:id="1734888773">
                  <w:marLeft w:val="0"/>
                  <w:marRight w:val="0"/>
                  <w:marTop w:val="0"/>
                  <w:marBottom w:val="0"/>
                  <w:divBdr>
                    <w:top w:val="none" w:sz="0" w:space="0" w:color="auto"/>
                    <w:left w:val="none" w:sz="0" w:space="0" w:color="auto"/>
                    <w:bottom w:val="none" w:sz="0" w:space="0" w:color="auto"/>
                    <w:right w:val="none" w:sz="0" w:space="0" w:color="auto"/>
                  </w:divBdr>
                </w:div>
                <w:div w:id="17063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34836">
      <w:bodyDiv w:val="1"/>
      <w:marLeft w:val="0"/>
      <w:marRight w:val="0"/>
      <w:marTop w:val="0"/>
      <w:marBottom w:val="0"/>
      <w:divBdr>
        <w:top w:val="none" w:sz="0" w:space="0" w:color="auto"/>
        <w:left w:val="none" w:sz="0" w:space="0" w:color="auto"/>
        <w:bottom w:val="none" w:sz="0" w:space="0" w:color="auto"/>
        <w:right w:val="none" w:sz="0" w:space="0" w:color="auto"/>
      </w:divBdr>
    </w:div>
    <w:div w:id="663707511">
      <w:bodyDiv w:val="1"/>
      <w:marLeft w:val="0"/>
      <w:marRight w:val="0"/>
      <w:marTop w:val="0"/>
      <w:marBottom w:val="0"/>
      <w:divBdr>
        <w:top w:val="none" w:sz="0" w:space="0" w:color="auto"/>
        <w:left w:val="none" w:sz="0" w:space="0" w:color="auto"/>
        <w:bottom w:val="none" w:sz="0" w:space="0" w:color="auto"/>
        <w:right w:val="none" w:sz="0" w:space="0" w:color="auto"/>
      </w:divBdr>
      <w:divsChild>
        <w:div w:id="881022646">
          <w:marLeft w:val="0"/>
          <w:marRight w:val="0"/>
          <w:marTop w:val="0"/>
          <w:marBottom w:val="0"/>
          <w:divBdr>
            <w:top w:val="none" w:sz="0" w:space="0" w:color="auto"/>
            <w:left w:val="none" w:sz="0" w:space="0" w:color="auto"/>
            <w:bottom w:val="none" w:sz="0" w:space="0" w:color="auto"/>
            <w:right w:val="none" w:sz="0" w:space="0" w:color="auto"/>
          </w:divBdr>
          <w:divsChild>
            <w:div w:id="2025547951">
              <w:marLeft w:val="0"/>
              <w:marRight w:val="0"/>
              <w:marTop w:val="0"/>
              <w:marBottom w:val="0"/>
              <w:divBdr>
                <w:top w:val="none" w:sz="0" w:space="0" w:color="auto"/>
                <w:left w:val="none" w:sz="0" w:space="0" w:color="auto"/>
                <w:bottom w:val="none" w:sz="0" w:space="0" w:color="auto"/>
                <w:right w:val="none" w:sz="0" w:space="0" w:color="auto"/>
              </w:divBdr>
              <w:divsChild>
                <w:div w:id="1757899910">
                  <w:marLeft w:val="0"/>
                  <w:marRight w:val="0"/>
                  <w:marTop w:val="0"/>
                  <w:marBottom w:val="0"/>
                  <w:divBdr>
                    <w:top w:val="none" w:sz="0" w:space="0" w:color="auto"/>
                    <w:left w:val="none" w:sz="0" w:space="0" w:color="auto"/>
                    <w:bottom w:val="none" w:sz="0" w:space="0" w:color="auto"/>
                    <w:right w:val="none" w:sz="0" w:space="0" w:color="auto"/>
                  </w:divBdr>
                </w:div>
                <w:div w:id="16875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112149">
      <w:bodyDiv w:val="1"/>
      <w:marLeft w:val="0"/>
      <w:marRight w:val="0"/>
      <w:marTop w:val="0"/>
      <w:marBottom w:val="0"/>
      <w:divBdr>
        <w:top w:val="none" w:sz="0" w:space="0" w:color="auto"/>
        <w:left w:val="none" w:sz="0" w:space="0" w:color="auto"/>
        <w:bottom w:val="none" w:sz="0" w:space="0" w:color="auto"/>
        <w:right w:val="none" w:sz="0" w:space="0" w:color="auto"/>
      </w:divBdr>
    </w:div>
    <w:div w:id="1549534406">
      <w:bodyDiv w:val="1"/>
      <w:marLeft w:val="0"/>
      <w:marRight w:val="0"/>
      <w:marTop w:val="0"/>
      <w:marBottom w:val="0"/>
      <w:divBdr>
        <w:top w:val="none" w:sz="0" w:space="0" w:color="auto"/>
        <w:left w:val="none" w:sz="0" w:space="0" w:color="auto"/>
        <w:bottom w:val="none" w:sz="0" w:space="0" w:color="auto"/>
        <w:right w:val="none" w:sz="0" w:space="0" w:color="auto"/>
      </w:divBdr>
    </w:div>
    <w:div w:id="1615940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ure.com/articles/s41599-019-0218-9.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ature.com/articles/s41599-019-0218-9.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eb.archive.org/web/20120926202524/http://jacobinmag.com:80/2012/09/put-whitey-back-on-the-mo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tandfonline.com/doi/abs/10.1080/09502380500040928" TargetMode="External"/><Relationship Id="rId10" Type="http://schemas.openxmlformats.org/officeDocument/2006/relationships/hyperlink" Target="http://www.reachingcriticalwill.org/images/documents/Disarmament-fora/OEWG/2016/Documents/NGO13.pdf" TargetMode="External"/><Relationship Id="rId4" Type="http://schemas.openxmlformats.org/officeDocument/2006/relationships/customXml" Target="../customXml/item4.xml"/><Relationship Id="rId9" Type="http://schemas.openxmlformats.org/officeDocument/2006/relationships/hyperlink" Target="https://roarmag.org/essays/new-cold-war-crisis-capitalism/?fbclid=IwAR2RzXn0SMlPSiLfXcXNtTcDIybQa6GxH_eodUmyEww2i59lh5qHpZpcwhk%5d//AD" TargetMode="External"/><Relationship Id="rId14" Type="http://schemas.openxmlformats.org/officeDocument/2006/relationships/hyperlink" Target="https://www.theatlantic.com/science/archive/2017/03/space-travel-wont-save-you-from-capitalism/518853/%5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ianne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129</TotalTime>
  <Pages>21</Pages>
  <Words>11944</Words>
  <Characters>68085</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79870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Marianne Liu (Student)</cp:lastModifiedBy>
  <cp:revision>37</cp:revision>
  <dcterms:created xsi:type="dcterms:W3CDTF">2021-12-17T03:15:00Z</dcterms:created>
  <dcterms:modified xsi:type="dcterms:W3CDTF">2021-12-17T22:50:00Z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