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E08E7" w14:textId="54488AB4" w:rsidR="004B0249" w:rsidRDefault="004B0249" w:rsidP="00F112B9">
      <w:pPr>
        <w:pStyle w:val="Heading2"/>
      </w:pPr>
      <w:r>
        <w:t>1</w:t>
      </w:r>
    </w:p>
    <w:p w14:paraId="65E833B2" w14:textId="77777777" w:rsidR="004B0249" w:rsidRPr="001C7A49" w:rsidRDefault="004B0249" w:rsidP="004B0249">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18143332" w14:textId="77777777" w:rsidR="004B0249" w:rsidRPr="00EA57CB" w:rsidRDefault="004B0249" w:rsidP="004B0249">
      <w:pPr>
        <w:rPr>
          <w:rStyle w:val="Style13ptBold"/>
          <w:b w:val="0"/>
          <w:bCs w:val="0"/>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59FCBE7C" w14:textId="77777777" w:rsidR="004B0249" w:rsidRPr="00060E64" w:rsidRDefault="004B0249" w:rsidP="004B0249">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2000D3">
        <w:rPr>
          <w:rStyle w:val="StyleUnderline"/>
          <w:highlight w:val="green"/>
        </w:rPr>
        <w:t>commercial developments in the space industry may be on the cusp</w:t>
      </w:r>
      <w:r w:rsidRPr="00060E64">
        <w:rPr>
          <w:rStyle w:val="StyleUnderline"/>
        </w:rPr>
        <w:t xml:space="preserve"> of starting the largest resource rush in history: </w:t>
      </w:r>
      <w:r w:rsidRPr="002000D3">
        <w:rPr>
          <w:rStyle w:val="StyleUnderline"/>
          <w:highlight w:val="green"/>
        </w:rPr>
        <w:t xml:space="preserve">mining on </w:t>
      </w:r>
      <w:r w:rsidRPr="00883054">
        <w:rPr>
          <w:rStyle w:val="StyleUnderline"/>
        </w:rPr>
        <w:t xml:space="preserve">the Moon, Mars and </w:t>
      </w:r>
      <w:r w:rsidRPr="002000D3">
        <w:rPr>
          <w:rStyle w:val="StyleUnderline"/>
          <w:highlight w:val="green"/>
        </w:rPr>
        <w:t>asteroids</w:t>
      </w:r>
      <w:r w:rsidRPr="00060E64">
        <w:rPr>
          <w:rStyle w:val="StyleUnderline"/>
        </w:rPr>
        <w:t>.</w:t>
      </w:r>
      <w:r w:rsidRPr="00060E64">
        <w:rPr>
          <w:color w:val="000000" w:themeColor="text1"/>
          <w:sz w:val="22"/>
        </w:rPr>
        <w:t xml:space="preserve"> </w:t>
      </w:r>
      <w:r w:rsidRPr="00060E64">
        <w:rPr>
          <w:color w:val="000000" w:themeColor="text1"/>
          <w:sz w:val="16"/>
          <w:szCs w:val="16"/>
        </w:rPr>
        <w:t xml:space="preserve">While this may sound fantastical, some </w:t>
      </w:r>
      <w:r w:rsidRPr="00883054">
        <w:rPr>
          <w:color w:val="000000" w:themeColor="text1"/>
          <w:sz w:val="16"/>
          <w:szCs w:val="16"/>
        </w:rPr>
        <w:t>baby steps toward the goal have already been taken.</w:t>
      </w:r>
      <w:r w:rsidRPr="00883054">
        <w:rPr>
          <w:color w:val="000000" w:themeColor="text1"/>
          <w:sz w:val="22"/>
        </w:rPr>
        <w:t xml:space="preserve"> </w:t>
      </w:r>
      <w:r w:rsidRPr="00883054">
        <w:rPr>
          <w:rStyle w:val="StyleUnderline"/>
        </w:rPr>
        <w:t xml:space="preserve">Last year, NASA awarded contracts to </w:t>
      </w:r>
      <w:r w:rsidRPr="002000D3">
        <w:rPr>
          <w:rStyle w:val="StyleUnderline"/>
          <w:highlight w:val="green"/>
        </w:rPr>
        <w:t>four companies to extract</w:t>
      </w:r>
      <w:r w:rsidRPr="00883054">
        <w:rPr>
          <w:rStyle w:val="StyleUnderline"/>
        </w:rPr>
        <w:t xml:space="preserve"> small amounts of </w:t>
      </w:r>
      <w:r w:rsidRPr="002000D3">
        <w:rPr>
          <w:rStyle w:val="StyleUnderline"/>
          <w:highlight w:val="green"/>
        </w:rPr>
        <w:t>lunar regolith by 2024,</w:t>
      </w:r>
      <w:r w:rsidRPr="00883054">
        <w:rPr>
          <w:rStyle w:val="StyleUnderline"/>
        </w:rPr>
        <w:t xml:space="preserve"> effectively beginning the </w:t>
      </w:r>
      <w:hyperlink r:id="rId6" w:tgtFrame="_blank" w:history="1">
        <w:r w:rsidRPr="00883054">
          <w:rPr>
            <w:rStyle w:val="StyleUnderline"/>
            <w:rFonts w:eastAsiaTheme="majorEastAsia"/>
          </w:rPr>
          <w:t>era of commercial space mining</w:t>
        </w:r>
      </w:hyperlink>
      <w:r w:rsidRPr="00883054">
        <w:rPr>
          <w:rStyle w:val="StyleUnderline"/>
        </w:rPr>
        <w:t>. Whether this proves to be the dawn of a gigantic adjunct to mining on earth — and more immediately, a key to unlocking cost-effective space travel — will turn on the answers to a host of questions ranging from what resources can be</w:t>
      </w:r>
      <w:r w:rsidRPr="00060E64">
        <w:rPr>
          <w:rStyle w:val="StyleUnderline"/>
        </w:rPr>
        <w:t xml:space="preserv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7"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 xml:space="preserve">That said, there’s no grass growing under potential pioneers’ </w:t>
      </w:r>
      <w:r w:rsidRPr="00883054">
        <w:rPr>
          <w:color w:val="000000" w:themeColor="text1"/>
          <w:sz w:val="16"/>
          <w:szCs w:val="16"/>
        </w:rPr>
        <w:t>feet.</w:t>
      </w:r>
      <w:r w:rsidRPr="00883054">
        <w:rPr>
          <w:color w:val="000000" w:themeColor="text1"/>
          <w:sz w:val="22"/>
        </w:rPr>
        <w:t xml:space="preserve"> </w:t>
      </w:r>
      <w:r w:rsidRPr="00883054">
        <w:rPr>
          <w:rStyle w:val="StyleUnderline"/>
        </w:rPr>
        <w:t xml:space="preserve">Potential economic, scientific and even security benefits underlie an emerging </w:t>
      </w:r>
      <w:r w:rsidRPr="00883054">
        <w:rPr>
          <w:rStyle w:val="StyleUnderline"/>
          <w:rFonts w:eastAsiaTheme="majorEastAsia"/>
        </w:rPr>
        <w:t>geopolitical competition</w:t>
      </w:r>
      <w:r w:rsidRPr="00883054">
        <w:rPr>
          <w:rStyle w:val="StyleUnderline"/>
        </w:rPr>
        <w:t xml:space="preserve"> to pursue space mining.</w:t>
      </w:r>
      <w:r w:rsidRPr="00883054">
        <w:rPr>
          <w:color w:val="000000" w:themeColor="text1"/>
          <w:sz w:val="22"/>
        </w:rPr>
        <w:t xml:space="preserve"> </w:t>
      </w:r>
      <w:r w:rsidRPr="0088305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883054">
        <w:rPr>
          <w:color w:val="000000" w:themeColor="text1"/>
          <w:sz w:val="22"/>
        </w:rPr>
        <w:t xml:space="preserve"> </w:t>
      </w:r>
      <w:r w:rsidRPr="00883054">
        <w:rPr>
          <w:rStyle w:val="StyleUnderline"/>
        </w:rPr>
        <w:t xml:space="preserve">The United States has adopted the world’s first </w:t>
      </w:r>
      <w:proofErr w:type="spellStart"/>
      <w:r w:rsidRPr="00883054">
        <w:rPr>
          <w:rStyle w:val="StyleUnderline"/>
        </w:rPr>
        <w:t>spaceresources</w:t>
      </w:r>
      <w:proofErr w:type="spellEnd"/>
      <w:r w:rsidRPr="00883054">
        <w:rPr>
          <w:rStyle w:val="StyleUnderline"/>
        </w:rPr>
        <w:t xml:space="preserve"> law, recognizing the property rights of private companies and individuals to materials gathered in space</w:t>
      </w:r>
      <w:r w:rsidRPr="00883054">
        <w:rPr>
          <w:color w:val="000000" w:themeColor="text1"/>
          <w:sz w:val="22"/>
        </w:rPr>
        <w:t>.</w:t>
      </w:r>
      <w:r w:rsidRPr="0088305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w:t>
      </w:r>
      <w:r w:rsidRPr="00060E64">
        <w:rPr>
          <w:color w:val="000000" w:themeColor="text1"/>
          <w:sz w:val="16"/>
          <w:szCs w:val="16"/>
        </w:rPr>
        <w:t xml:space="preserve">.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8"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50247329" w14:textId="77777777" w:rsidR="004B0249" w:rsidRPr="00DE12C9" w:rsidRDefault="004B0249" w:rsidP="004B0249">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2000D3">
        <w:rPr>
          <w:rStyle w:val="StyleUnderline"/>
          <w:highlight w:val="green"/>
        </w:rPr>
        <w:t>celestial bodies are</w:t>
      </w:r>
      <w:r w:rsidRPr="00B42CD2">
        <w:rPr>
          <w:rStyle w:val="StyleUnderline"/>
        </w:rPr>
        <w:t xml:space="preserve"> potential </w:t>
      </w:r>
      <w:r w:rsidRPr="002000D3">
        <w:rPr>
          <w:rStyle w:val="StyleUnderline"/>
          <w:highlight w:val="green"/>
        </w:rPr>
        <w:t>sources for dozens of natural materials that</w:t>
      </w:r>
      <w:r w:rsidRPr="00B42CD2">
        <w:rPr>
          <w:rStyle w:val="StyleUnderline"/>
        </w:rPr>
        <w:t>, in the right time and place</w:t>
      </w:r>
      <w:r w:rsidRPr="002000D3">
        <w:rPr>
          <w:rStyle w:val="StyleUnderline"/>
          <w:highlight w:val="green"/>
        </w:rPr>
        <w:t>, are</w:t>
      </w:r>
      <w:r w:rsidRPr="00B42CD2">
        <w:rPr>
          <w:rStyle w:val="StyleUnderline"/>
        </w:rPr>
        <w:t xml:space="preserve"> incredibly </w:t>
      </w:r>
      <w:r w:rsidRPr="002000D3">
        <w:rPr>
          <w:rStyle w:val="StyleUnderline"/>
          <w:highlight w:val="green"/>
        </w:rPr>
        <w:t>valuabl</w:t>
      </w:r>
      <w:r w:rsidRPr="002000D3">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2000D3">
        <w:rPr>
          <w:rStyle w:val="StyleUnderline"/>
          <w:highlight w:val="green"/>
        </w:rPr>
        <w:t>rare earth” metals are</w:t>
      </w:r>
      <w:r w:rsidRPr="00B42CD2">
        <w:rPr>
          <w:rStyle w:val="StyleUnderline"/>
        </w:rPr>
        <w:t xml:space="preserve"> also potential </w:t>
      </w:r>
      <w:r w:rsidRPr="002000D3">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 xml:space="preserve">And they loom as bottlenecks in making the transition from fossil fuels to renewables backed up by battery </w:t>
      </w:r>
      <w:r w:rsidRPr="00883054">
        <w:rPr>
          <w:rStyle w:val="Emphasis"/>
        </w:rPr>
        <w:t>storage</w:t>
      </w:r>
      <w:r w:rsidRPr="00883054">
        <w:rPr>
          <w:color w:val="000000" w:themeColor="text1"/>
          <w:sz w:val="16"/>
          <w:szCs w:val="16"/>
        </w:rPr>
        <w:t>.</w:t>
      </w:r>
      <w:r w:rsidRPr="00883054">
        <w:rPr>
          <w:color w:val="000000" w:themeColor="text1"/>
        </w:rPr>
        <w:t xml:space="preserve"> </w:t>
      </w:r>
      <w:r w:rsidRPr="00883054">
        <w:rPr>
          <w:rStyle w:val="StyleUnderline"/>
        </w:rPr>
        <w:t>The Moon is a prime space mining target. Boosted by NASA’s mining solicitation, it is likely the first location for commercial mining.</w:t>
      </w:r>
      <w:r w:rsidRPr="00883054">
        <w:rPr>
          <w:color w:val="000000" w:themeColor="text1"/>
        </w:rPr>
        <w:t xml:space="preserve"> </w:t>
      </w:r>
      <w:r w:rsidRPr="00883054">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883054">
        <w:rPr>
          <w:color w:val="000000" w:themeColor="text1"/>
        </w:rPr>
        <w:t xml:space="preserve"> </w:t>
      </w:r>
      <w:r w:rsidRPr="00883054">
        <w:rPr>
          <w:rStyle w:val="StyleUnderline"/>
        </w:rPr>
        <w:t>recent probes have confirmed substantia</w:t>
      </w:r>
      <w:r w:rsidRPr="00EA0149">
        <w:rPr>
          <w:rStyle w:val="StyleUnderline"/>
        </w:rPr>
        <w:t xml:space="preserve">l amounts of water ice lurking in </w:t>
      </w:r>
      <w:hyperlink r:id="rId9"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0"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he prospects for space mining are being driven by technological advances across the space industry. The rise of reusable rocket components and the now-widespread use of off-the-shelf parts are lowering both launch and operations costs. Once limited to government contract missions and the delivery of telecom satellites to orbit, private firms are now emerging as leaders in developing “</w:t>
      </w:r>
      <w:proofErr w:type="spellStart"/>
      <w:r w:rsidRPr="00EA0149">
        <w:rPr>
          <w:rStyle w:val="StyleUnderline"/>
        </w:rPr>
        <w:t>NewSpace</w:t>
      </w:r>
      <w:proofErr w:type="spellEnd"/>
      <w:r w:rsidRPr="00EA0149">
        <w:rPr>
          <w:rStyle w:val="StyleUnderline"/>
        </w:rPr>
        <w:t>”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11C25BB3" w14:textId="01C4D790" w:rsidR="00A577D3" w:rsidRDefault="004B0249" w:rsidP="004B0249">
      <w:pPr>
        <w:pStyle w:val="Heading4"/>
      </w:pPr>
      <w:r>
        <w:t>The private sector is the key internal link to space exploration and colonization</w:t>
      </w:r>
      <w:r w:rsidR="00A577D3">
        <w:t xml:space="preserve"> – that’s in the 1AC</w:t>
      </w:r>
    </w:p>
    <w:p w14:paraId="2A7295D8" w14:textId="2FD4CCD2" w:rsidR="004B0249" w:rsidRDefault="004B0249" w:rsidP="004B0249">
      <w:pPr>
        <w:pStyle w:val="Heading4"/>
      </w:pPr>
      <w:r>
        <w:t>Space mining is the only way to solve climate change</w:t>
      </w:r>
    </w:p>
    <w:p w14:paraId="08EB568A" w14:textId="77777777" w:rsidR="004B0249" w:rsidRPr="00CF428C" w:rsidRDefault="004B0249" w:rsidP="004B0249">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4763A228" w14:textId="77777777" w:rsidR="004B0249" w:rsidRPr="00E638ED" w:rsidRDefault="004B0249" w:rsidP="004B0249">
      <w:pPr>
        <w:pStyle w:val="NormalWeb"/>
        <w:shd w:val="clear" w:color="auto" w:fill="FFFFFF"/>
        <w:spacing w:before="0" w:beforeAutospacing="0" w:after="0" w:afterAutospacing="0"/>
        <w:textAlignment w:val="baseline"/>
        <w:rPr>
          <w:rStyle w:val="StyleUnderline"/>
          <w:u w:val="none"/>
        </w:rPr>
      </w:pPr>
    </w:p>
    <w:p w14:paraId="5450B0F2" w14:textId="77777777" w:rsidR="004B0249" w:rsidRPr="00927FAF" w:rsidRDefault="004B0249" w:rsidP="004B0249">
      <w:pPr>
        <w:pStyle w:val="NormalWeb"/>
        <w:shd w:val="clear" w:color="auto" w:fill="FFFFFF"/>
        <w:spacing w:before="0" w:beforeAutospacing="0" w:after="0" w:afterAutospacing="0"/>
        <w:textAlignment w:val="baseline"/>
        <w:rPr>
          <w:color w:val="333333"/>
          <w:sz w:val="22"/>
        </w:rPr>
      </w:pPr>
      <w:r w:rsidRPr="002000D3">
        <w:rPr>
          <w:rStyle w:val="StyleUnderline"/>
          <w:highlight w:val="green"/>
        </w:rPr>
        <w:t>Going to net zero means that more mining is needed</w:t>
      </w:r>
      <w:r w:rsidRPr="00E638ED">
        <w:rPr>
          <w:rStyle w:val="StyleUnderline"/>
        </w:rPr>
        <w:t xml:space="preserve">. Experts have said that </w:t>
      </w:r>
      <w:r w:rsidRPr="002000D3">
        <w:rPr>
          <w:rStyle w:val="StyleUnderline"/>
          <w:highlight w:val="green"/>
        </w:rPr>
        <w:t>the current supply cannot support the</w:t>
      </w:r>
      <w:r w:rsidRPr="00E638ED">
        <w:rPr>
          <w:rStyle w:val="StyleUnderline"/>
        </w:rPr>
        <w:t xml:space="preserve"> necessary </w:t>
      </w:r>
      <w:r w:rsidRPr="002000D3">
        <w:rPr>
          <w:rStyle w:val="StyleUnderline"/>
          <w:highlight w:val="green"/>
        </w:rPr>
        <w:t>metals</w:t>
      </w:r>
      <w:r w:rsidRPr="00E638ED">
        <w:rPr>
          <w:rStyle w:val="StyleUnderline"/>
        </w:rPr>
        <w:t xml:space="preserve"> demand </w:t>
      </w:r>
      <w:r w:rsidRPr="002000D3">
        <w:rPr>
          <w:rStyle w:val="StyleUnderline"/>
          <w:highlight w:val="green"/>
        </w:rPr>
        <w:t>for the green transition</w:t>
      </w:r>
      <w:r w:rsidRPr="00E638ED">
        <w:rPr>
          <w:rStyle w:val="StyleUnderline"/>
        </w:rPr>
        <w:t xml:space="preserve">. As a </w:t>
      </w:r>
      <w:r w:rsidRPr="008149DA">
        <w:rPr>
          <w:rStyle w:val="StyleUnderline"/>
        </w:rPr>
        <w:t>result, new mining alternatives have gained greater relevance, among them is space mining</w:t>
      </w:r>
      <w:r w:rsidRPr="008149DA">
        <w:rPr>
          <w:color w:val="333333"/>
          <w:sz w:val="22"/>
          <w:bdr w:val="none" w:sz="0" w:space="0" w:color="auto" w:frame="1"/>
        </w:rPr>
        <w:t>. Several countries, including Mexico, have shown their interest in this alternative, creating a new space race.</w:t>
      </w:r>
      <w:r w:rsidRPr="008149DA">
        <w:rPr>
          <w:color w:val="333333"/>
          <w:sz w:val="22"/>
        </w:rPr>
        <w:t xml:space="preserve"> </w:t>
      </w:r>
      <w:r w:rsidRPr="008149DA">
        <w:rPr>
          <w:color w:val="333333"/>
          <w:sz w:val="22"/>
          <w:bdr w:val="none" w:sz="0" w:space="0" w:color="auto" w:frame="1"/>
        </w:rPr>
        <w:t>“</w:t>
      </w:r>
      <w:r w:rsidRPr="008149DA">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w:t>
      </w:r>
      <w:r w:rsidRPr="00E638ED">
        <w:rPr>
          <w:rStyle w:val="StyleUnderline"/>
        </w:rPr>
        <w:t xml:space="preserv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2000D3">
        <w:rPr>
          <w:rStyle w:val="StyleUnderline"/>
          <w:highlight w:val="green"/>
        </w:rPr>
        <w:t xml:space="preserve">renewable energy </w:t>
      </w:r>
      <w:r w:rsidRPr="008149DA">
        <w:rPr>
          <w:rStyle w:val="StyleUnderline"/>
        </w:rPr>
        <w:t>and infrastructure,</w:t>
      </w:r>
      <w:r w:rsidRPr="00E638ED">
        <w:rPr>
          <w:rStyle w:val="StyleUnderline"/>
        </w:rPr>
        <w:t xml:space="preserve"> which </w:t>
      </w:r>
      <w:r w:rsidRPr="002000D3">
        <w:rPr>
          <w:rStyle w:val="StyleUnderline"/>
          <w:highlight w:val="green"/>
        </w:rPr>
        <w:t>has increased demand for</w:t>
      </w:r>
      <w:r w:rsidRPr="00E638ED">
        <w:rPr>
          <w:rStyle w:val="StyleUnderline"/>
        </w:rPr>
        <w:t xml:space="preserve"> various minerals, especially lithium, cobalt, nickel, copper and </w:t>
      </w:r>
      <w:r w:rsidRPr="002000D3">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w:t>
      </w:r>
      <w:r w:rsidRPr="00883054">
        <w:rPr>
          <w:color w:val="333333"/>
          <w:sz w:val="22"/>
          <w:bdr w:val="none" w:sz="0" w:space="0" w:color="auto" w:frame="1"/>
        </w:rPr>
        <w:t xml:space="preserve">according to experts, </w:t>
      </w:r>
      <w:r w:rsidRPr="00883054">
        <w:rPr>
          <w:rStyle w:val="StyleUnderline"/>
        </w:rPr>
        <w:t xml:space="preserve">the world is close to entering a metals </w:t>
      </w:r>
      <w:proofErr w:type="spellStart"/>
      <w:r w:rsidRPr="00883054">
        <w:rPr>
          <w:rStyle w:val="StyleUnderline"/>
        </w:rPr>
        <w:t>supercycle</w:t>
      </w:r>
      <w:proofErr w:type="spellEnd"/>
      <w:r w:rsidRPr="00883054">
        <w:rPr>
          <w:rStyle w:val="StyleUnderline"/>
        </w:rPr>
        <w:t>, where demand will exceed available supply, causing prices to skyrocket. Consequently, the mining industry has sought alternatives to achieve the required supply</w:t>
      </w:r>
      <w:r w:rsidRPr="00883054">
        <w:rPr>
          <w:color w:val="333333"/>
          <w:sz w:val="22"/>
          <w:bdr w:val="none" w:sz="0" w:space="0" w:color="auto" w:frame="1"/>
        </w:rPr>
        <w:t>. Options include recycling and improved mine waste management, sea mining</w:t>
      </w:r>
      <w:r w:rsidRPr="00E638ED">
        <w:rPr>
          <w:color w:val="333333"/>
          <w:sz w:val="22"/>
          <w:bdr w:val="none" w:sz="0" w:space="0" w:color="auto" w:frame="1"/>
        </w:rPr>
        <w:t xml:space="preserve">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2000D3">
        <w:rPr>
          <w:rStyle w:val="StyleUnderline"/>
          <w:highlight w:val="green"/>
        </w:rPr>
        <w:t>within the solar system there are</w:t>
      </w:r>
      <w:r w:rsidRPr="00E638ED">
        <w:rPr>
          <w:rStyle w:val="StyleUnderline"/>
        </w:rPr>
        <w:t xml:space="preserve"> countless </w:t>
      </w:r>
      <w:r w:rsidRPr="002000D3">
        <w:rPr>
          <w:rStyle w:val="StyleUnderline"/>
          <w:highlight w:val="green"/>
        </w:rPr>
        <w:t>bodies rich in</w:t>
      </w:r>
      <w:r w:rsidRPr="00E638ED">
        <w:rPr>
          <w:rStyle w:val="StyleUnderline"/>
        </w:rPr>
        <w:t xml:space="preserve"> minerals, ores and </w:t>
      </w:r>
      <w:r w:rsidRPr="002000D3">
        <w:rPr>
          <w:rStyle w:val="StyleUnderline"/>
          <w:highlight w:val="green"/>
        </w:rPr>
        <w:t>elements</w:t>
      </w:r>
      <w:r w:rsidRPr="00E638ED">
        <w:rPr>
          <w:rStyle w:val="StyleUnderline"/>
        </w:rPr>
        <w:t xml:space="preserve"> </w:t>
      </w:r>
      <w:r w:rsidRPr="002000D3">
        <w:rPr>
          <w:rStyle w:val="StyleUnderline"/>
          <w:highlight w:val="green"/>
        </w:rPr>
        <w:t>that will</w:t>
      </w:r>
      <w:r w:rsidRPr="00E638ED">
        <w:rPr>
          <w:rStyle w:val="StyleUnderline"/>
        </w:rPr>
        <w:t xml:space="preserve"> accelerate the </w:t>
      </w:r>
      <w:r w:rsidRPr="002000D3">
        <w:rPr>
          <w:rStyle w:val="StyleUnderline"/>
          <w:highlight w:val="green"/>
        </w:rPr>
        <w:t>fight</w:t>
      </w:r>
      <w:r w:rsidRPr="00E638ED">
        <w:rPr>
          <w:rStyle w:val="StyleUnderline"/>
        </w:rPr>
        <w:t xml:space="preserve"> against </w:t>
      </w:r>
      <w:r w:rsidRPr="002000D3">
        <w:rPr>
          <w:rStyle w:val="StyleUnderline"/>
          <w:highlight w:val="green"/>
        </w:rPr>
        <w:t>climate 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w:t>
      </w:r>
      <w:r w:rsidRPr="00883054">
        <w:rPr>
          <w:rStyle w:val="StyleUnderline"/>
        </w:rPr>
        <w:t>those resources are destined to run out</w:t>
      </w:r>
      <w:r w:rsidRPr="00E638ED">
        <w:rPr>
          <w:rStyle w:val="StyleUnderline"/>
        </w:rPr>
        <w:t xml:space="preserve"> and so we will aim toward ocean mining, which already has specific technologies that are </w:t>
      </w:r>
      <w:r w:rsidRPr="00883054">
        <w:rPr>
          <w:rStyle w:val="StyleUnderline"/>
        </w:rPr>
        <w:t>being developed.</w:t>
      </w:r>
      <w:r w:rsidRPr="00883054">
        <w:rPr>
          <w:color w:val="333333"/>
          <w:sz w:val="22"/>
          <w:bdr w:val="none" w:sz="0" w:space="0" w:color="auto" w:frame="1"/>
        </w:rPr>
        <w:t xml:space="preserve"> Nevertheless, even those mines are limited as well. The mine of the future, which today may seem unlikely, will no longer be on our planet. </w:t>
      </w:r>
      <w:r w:rsidRPr="00883054">
        <w:rPr>
          <w:rStyle w:val="StyleUnderline"/>
        </w:rPr>
        <w:t>There will be a time when space mining will be as common as an open leach mine,</w:t>
      </w:r>
      <w:r w:rsidRPr="00883054">
        <w:rPr>
          <w:color w:val="333333"/>
          <w:sz w:val="22"/>
          <w:bdr w:val="none" w:sz="0" w:space="0" w:color="auto" w:frame="1"/>
        </w:rPr>
        <w:t>” Eder Lugo, Minerals Head at Siemens, told MBN.</w:t>
      </w:r>
      <w:r w:rsidRPr="00883054">
        <w:rPr>
          <w:color w:val="333333"/>
          <w:sz w:val="22"/>
        </w:rPr>
        <w:t xml:space="preserve"> </w:t>
      </w:r>
      <w:r w:rsidRPr="00883054">
        <w:rPr>
          <w:color w:val="333333"/>
          <w:sz w:val="22"/>
          <w:bdr w:val="none" w:sz="0" w:space="0" w:color="auto" w:frame="1"/>
        </w:rPr>
        <w:t>More than 150 million asteroids measuring approximately 100m are believed to be in the inner solar system</w:t>
      </w:r>
      <w:r w:rsidRPr="00E638ED">
        <w:rPr>
          <w:color w:val="333333"/>
          <w:sz w:val="22"/>
          <w:bdr w:val="none" w:sz="0" w:space="0" w:color="auto" w:frame="1"/>
        </w:rPr>
        <w:t xml:space="preserve"> alone. </w:t>
      </w:r>
      <w:r w:rsidRPr="00E638ED">
        <w:rPr>
          <w:rStyle w:val="StyleUnderline"/>
        </w:rPr>
        <w:t xml:space="preserve">In addition, </w:t>
      </w:r>
      <w:r w:rsidRPr="002000D3">
        <w:rPr>
          <w:rStyle w:val="StyleUnderline"/>
          <w:highlight w:val="green"/>
        </w:rPr>
        <w:t>astronomers have</w:t>
      </w:r>
      <w:r w:rsidRPr="00E638ED">
        <w:rPr>
          <w:rStyle w:val="StyleUnderline"/>
        </w:rPr>
        <w:t xml:space="preserve"> also </w:t>
      </w:r>
      <w:r w:rsidRPr="002000D3">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36A11AA4" w14:textId="77777777" w:rsidR="004B0249" w:rsidRPr="00FC7448" w:rsidRDefault="004B0249" w:rsidP="004B0249">
      <w:pPr>
        <w:pStyle w:val="Heading4"/>
        <w:rPr>
          <w:rFonts w:cs="Times New Roman"/>
        </w:rPr>
      </w:pPr>
      <w:r w:rsidRPr="00FC7448">
        <w:rPr>
          <w:rFonts w:cs="Times New Roman"/>
        </w:rPr>
        <w:t>warming causes extinction --- mitigation efforts now are key</w:t>
      </w:r>
    </w:p>
    <w:p w14:paraId="5D87E08A" w14:textId="77777777" w:rsidR="004B0249" w:rsidRPr="00FC7448" w:rsidRDefault="004B0249" w:rsidP="004B0249">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1" w:history="1">
        <w:r w:rsidRPr="00FC7448">
          <w:rPr>
            <w:rStyle w:val="Hyperlink"/>
            <w:sz w:val="16"/>
          </w:rPr>
          <w:t>http://www.cnn.com/2015/01/14/opinion/co2-crisis-griffin/</w:t>
        </w:r>
      </w:hyperlink>
      <w:r w:rsidRPr="00FC7448">
        <w:rPr>
          <w:sz w:val="16"/>
        </w:rPr>
        <w:t xml:space="preserve"> )</w:t>
      </w:r>
    </w:p>
    <w:p w14:paraId="40BDFB9A" w14:textId="77777777" w:rsidR="004B0249" w:rsidRDefault="004B0249" w:rsidP="004B0249">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000D3">
        <w:rPr>
          <w:rStyle w:val="Emphasis"/>
          <w:highlight w:val="green"/>
        </w:rPr>
        <w:t>virtually all climatologists "are</w:t>
      </w:r>
      <w:r w:rsidRPr="00FC7448">
        <w:rPr>
          <w:rStyle w:val="Emphasis"/>
        </w:rPr>
        <w:t xml:space="preserve"> now </w:t>
      </w:r>
      <w:r w:rsidRPr="002000D3">
        <w:rPr>
          <w:rStyle w:val="Emphasis"/>
          <w:highlight w:val="green"/>
        </w:rPr>
        <w:t>convinced</w:t>
      </w:r>
      <w:r w:rsidRPr="00FC7448">
        <w:rPr>
          <w:rStyle w:val="Emphasis"/>
        </w:rPr>
        <w:t xml:space="preserve"> that global </w:t>
      </w:r>
      <w:r w:rsidRPr="002000D3">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000D3">
        <w:rPr>
          <w:rStyle w:val="Emphasis"/>
          <w:highlight w:val="green"/>
        </w:rPr>
        <w:t>continuation</w:t>
      </w:r>
      <w:r w:rsidRPr="00FC7448">
        <w:rPr>
          <w:rStyle w:val="Emphasis"/>
        </w:rPr>
        <w:t xml:space="preserve"> of global warming </w:t>
      </w:r>
      <w:r w:rsidRPr="002000D3">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w:t>
      </w:r>
      <w:r w:rsidRPr="00883054">
        <w:rPr>
          <w:rStyle w:val="StyleUnderline"/>
        </w:rPr>
        <w:t xml:space="preserve">the emergence about 12,000 years ago of the "Holocene" epoch, which turned out to be the Goldilocks zone - not too hot, not too cold. </w:t>
      </w:r>
      <w:r w:rsidRPr="00883054">
        <w:rPr>
          <w:sz w:val="16"/>
        </w:rPr>
        <w:t xml:space="preserve">But now, says physicist Stefan </w:t>
      </w:r>
      <w:proofErr w:type="spellStart"/>
      <w:r w:rsidRPr="00883054">
        <w:rPr>
          <w:sz w:val="16"/>
        </w:rPr>
        <w:t>Rahmstorf</w:t>
      </w:r>
      <w:proofErr w:type="spellEnd"/>
      <w:r w:rsidRPr="00883054">
        <w:rPr>
          <w:sz w:val="16"/>
        </w:rPr>
        <w:t xml:space="preserve">, "We are catapulting ourselves way out of the Holocene." </w:t>
      </w:r>
      <w:r w:rsidRPr="00883054">
        <w:rPr>
          <w:rStyle w:val="Emphasis"/>
        </w:rPr>
        <w:t>This catapult is dangerous, because we have no evidence civilization can long survive with significantly</w:t>
      </w:r>
      <w:r w:rsidRPr="00FC7448">
        <w:rPr>
          <w:rStyle w:val="Emphasis"/>
        </w:rPr>
        <w:t xml:space="preserve">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000D3">
        <w:rPr>
          <w:rStyle w:val="StyleUnderline"/>
          <w:highlight w:val="green"/>
        </w:rPr>
        <w:t xml:space="preserve">above an increase of 4C only </w:t>
      </w:r>
      <w:r w:rsidRPr="002000D3">
        <w:rPr>
          <w:rStyle w:val="Emphasis"/>
          <w:highlight w:val="green"/>
        </w:rPr>
        <w:t>about 10% of the human population will survive.</w:t>
      </w:r>
      <w:r w:rsidRPr="00FC7448">
        <w:rPr>
          <w:rStyle w:val="Emphasis"/>
        </w:rPr>
        <w:t xml:space="preserve"> </w:t>
      </w:r>
      <w:r w:rsidRPr="00FC7448">
        <w:rPr>
          <w:sz w:val="16"/>
        </w:rPr>
        <w:t xml:space="preserve">Believe it or </w:t>
      </w:r>
      <w:r w:rsidRPr="00883054">
        <w:rPr>
          <w:sz w:val="16"/>
        </w:rPr>
        <w:t xml:space="preserve">not, </w:t>
      </w:r>
      <w:r w:rsidRPr="00883054">
        <w:rPr>
          <w:rStyle w:val="StyleUnderline"/>
        </w:rPr>
        <w:t>some scientists consider Anderson overly optimistic</w:t>
      </w:r>
      <w:r w:rsidRPr="00883054">
        <w:rPr>
          <w:sz w:val="16"/>
        </w:rPr>
        <w:t xml:space="preserve">. </w:t>
      </w:r>
      <w:r w:rsidRPr="00883054">
        <w:rPr>
          <w:rStyle w:val="StyleUnderline"/>
        </w:rPr>
        <w:t>The main</w:t>
      </w:r>
      <w:r w:rsidRPr="00FC7448">
        <w:rPr>
          <w:rStyle w:val="StyleUnderline"/>
        </w:rPr>
        <w:t xml:space="preserve"> reason for pessimism is the fear that the planet's temperature may be close to a tipping point that would initiate a "low-end runaway greenhouse," involving </w:t>
      </w:r>
      <w:r w:rsidRPr="002000D3">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000D3">
        <w:rPr>
          <w:rStyle w:val="Emphasis"/>
          <w:highlight w:val="green"/>
        </w:rPr>
        <w:t xml:space="preserve">make </w:t>
      </w:r>
      <w:r w:rsidRPr="00FC7448">
        <w:rPr>
          <w:rStyle w:val="Emphasis"/>
        </w:rPr>
        <w:t xml:space="preserve">most of </w:t>
      </w:r>
      <w:r w:rsidRPr="002000D3">
        <w:rPr>
          <w:rStyle w:val="Emphasis"/>
          <w:highlight w:val="green"/>
        </w:rPr>
        <w:t xml:space="preserve">the planet uninhabitable </w:t>
      </w:r>
      <w:r w:rsidRPr="00883054">
        <w:rPr>
          <w:rStyle w:val="Emphasis"/>
        </w:rPr>
        <w:t>by humans."</w:t>
      </w:r>
      <w:r w:rsidRPr="00883054">
        <w:rPr>
          <w:sz w:val="16"/>
        </w:rPr>
        <w:t xml:space="preserve"> </w:t>
      </w:r>
      <w:r w:rsidRPr="00883054">
        <w:rPr>
          <w:rStyle w:val="StyleUnderline"/>
        </w:rPr>
        <w:t>Moreover, many scientists believe that runaway global warming could occur much more quickly, because the rising temperature caused by CO2 could release massive amounts of methane (CH4), which is, during its first 20 years, 86 times more powerful than</w:t>
      </w:r>
      <w:r w:rsidRPr="00FC7448">
        <w:rPr>
          <w:rStyle w:val="StyleUnderline"/>
        </w:rPr>
        <w:t xml:space="preserve">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000D3">
        <w:rPr>
          <w:rStyle w:val="Emphasis"/>
          <w:highlight w:val="green"/>
        </w:rPr>
        <w:t>But it may</w:t>
      </w:r>
      <w:r w:rsidRPr="00FC7448">
        <w:rPr>
          <w:rStyle w:val="Emphasis"/>
        </w:rPr>
        <w:t xml:space="preserve"> -- just may -- </w:t>
      </w:r>
      <w:r w:rsidRPr="002000D3">
        <w:rPr>
          <w:rStyle w:val="Emphasis"/>
          <w:highlight w:val="green"/>
        </w:rPr>
        <w:t>be possible to keep</w:t>
      </w:r>
      <w:r w:rsidRPr="00FC7448">
        <w:rPr>
          <w:rStyle w:val="Emphasis"/>
        </w:rPr>
        <w:t xml:space="preserve"> global </w:t>
      </w:r>
      <w:r w:rsidRPr="002000D3">
        <w:rPr>
          <w:rStyle w:val="Emphasis"/>
          <w:highlight w:val="green"/>
        </w:rPr>
        <w:t>warming from bringing about</w:t>
      </w:r>
      <w:r w:rsidRPr="00FC7448">
        <w:rPr>
          <w:rStyle w:val="Emphasis"/>
        </w:rPr>
        <w:t xml:space="preserve"> the </w:t>
      </w:r>
      <w:r w:rsidRPr="002000D3">
        <w:rPr>
          <w:rStyle w:val="Emphasis"/>
          <w:highlight w:val="green"/>
        </w:rPr>
        <w:t>destruction</w:t>
      </w:r>
      <w:r w:rsidRPr="00FC7448">
        <w:rPr>
          <w:rStyle w:val="Emphasis"/>
        </w:rPr>
        <w:t xml:space="preserve"> of civilization. To have a chance, </w:t>
      </w:r>
      <w:r w:rsidRPr="002000D3">
        <w:rPr>
          <w:rStyle w:val="Emphasis"/>
          <w:highlight w:val="green"/>
        </w:rPr>
        <w:t>we must</w:t>
      </w:r>
      <w:r w:rsidRPr="00FC7448">
        <w:rPr>
          <w:rStyle w:val="Emphasis"/>
        </w:rPr>
        <w:t xml:space="preserve">, as Hansen says, </w:t>
      </w:r>
      <w:r w:rsidRPr="002000D3">
        <w:rPr>
          <w:rStyle w:val="Emphasis"/>
          <w:highlight w:val="green"/>
        </w:rPr>
        <w:t>do everything</w:t>
      </w:r>
      <w:r w:rsidRPr="00FC7448">
        <w:rPr>
          <w:rStyle w:val="Emphasis"/>
        </w:rPr>
        <w:t xml:space="preserve"> </w:t>
      </w:r>
      <w:r w:rsidRPr="00843E3D">
        <w:rPr>
          <w:rStyle w:val="Emphasis"/>
        </w:rPr>
        <w:t>possible to "keep climate close to the Holocene range" -- wh</w:t>
      </w:r>
      <w:r w:rsidRPr="00FC7448">
        <w:rPr>
          <w:rStyle w:val="Emphasis"/>
        </w:rPr>
        <w:t>ich means, mobilize the whole world to replace dirty energy with clean as soon as possible.</w:t>
      </w:r>
    </w:p>
    <w:p w14:paraId="536A2B3F" w14:textId="77777777" w:rsidR="004B0249" w:rsidRPr="00FC7448" w:rsidRDefault="004B0249" w:rsidP="004B0249">
      <w:pPr>
        <w:rPr>
          <w:rStyle w:val="Emphasis"/>
        </w:rPr>
      </w:pPr>
    </w:p>
    <w:p w14:paraId="37C75531" w14:textId="77777777" w:rsidR="00C25B19" w:rsidRDefault="00C25B19" w:rsidP="00C25B19">
      <w:pPr>
        <w:pStyle w:val="Heading2"/>
        <w:rPr>
          <w:rStyle w:val="Emphasis"/>
        </w:rPr>
      </w:pPr>
      <w:r>
        <w:rPr>
          <w:rStyle w:val="Emphasis"/>
        </w:rPr>
        <w:t>2</w:t>
      </w:r>
    </w:p>
    <w:p w14:paraId="751C1316" w14:textId="77777777" w:rsidR="00C25B19" w:rsidRPr="00E45455" w:rsidRDefault="00C25B19" w:rsidP="00C25B19">
      <w:pPr>
        <w:pStyle w:val="Heading4"/>
      </w:pPr>
      <w:r>
        <w:t>Counterplan: Property rights for asteroids should be governed by the doctrine of appropriation. Private appropriation of non-asteroid celestial bodies should be prohibited.</w:t>
      </w:r>
    </w:p>
    <w:p w14:paraId="51152E79" w14:textId="77777777" w:rsidR="00C25B19" w:rsidRDefault="00C25B19" w:rsidP="00C25B19">
      <w:pPr>
        <w:pStyle w:val="Heading4"/>
      </w:pPr>
      <w:r>
        <w:t xml:space="preserve">No link turns -- rules of appropriation </w:t>
      </w:r>
      <w:r w:rsidRPr="00CC7DDC">
        <w:rPr>
          <w:u w:val="single"/>
        </w:rPr>
        <w:t>solve</w:t>
      </w:r>
      <w:r>
        <w:t xml:space="preserve"> waste and abstract claims and alternative approaches </w:t>
      </w:r>
      <w:r w:rsidRPr="00CC7DDC">
        <w:rPr>
          <w:u w:val="single"/>
        </w:rPr>
        <w:t>don’t</w:t>
      </w:r>
    </w:p>
    <w:p w14:paraId="34A4BEFC" w14:textId="77777777" w:rsidR="00C25B19" w:rsidRPr="009854A3" w:rsidRDefault="00C25B19" w:rsidP="00C25B19">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2F3F9A05" w14:textId="77777777" w:rsidR="00C25B19" w:rsidRPr="009B4BB4" w:rsidRDefault="00C25B19" w:rsidP="00C25B19">
      <w:pPr>
        <w:rPr>
          <w:rStyle w:val="StyleUnderline"/>
        </w:rPr>
      </w:pPr>
      <w:r w:rsidRPr="009B4BB4">
        <w:rPr>
          <w:rStyle w:val="StyleUnderline"/>
        </w:rPr>
        <w:t>Like water during the expansion of the American West</w:t>
      </w:r>
      <w:r w:rsidRPr="00662561">
        <w:rPr>
          <w:sz w:val="16"/>
        </w:rPr>
        <w:t xml:space="preserve">, the </w:t>
      </w:r>
      <w:r w:rsidRPr="002000D3">
        <w:rPr>
          <w:rStyle w:val="StyleUnderline"/>
          <w:highlight w:val="green"/>
        </w:rPr>
        <w:t>exploration of space can be financed and incentivized by granting rights in resources</w:t>
      </w:r>
      <w:r w:rsidRPr="009B4BB4">
        <w:rPr>
          <w:rStyle w:val="StyleUnderline"/>
        </w:rPr>
        <w:t xml:space="preserve"> to those who secure new resources </w:t>
      </w:r>
      <w:r w:rsidRPr="002000D3">
        <w:rPr>
          <w:rStyle w:val="StyleUnderline"/>
          <w:highlight w:val="green"/>
        </w:rPr>
        <w:t>and put them to beneficial use</w:t>
      </w:r>
      <w:r w:rsidRPr="00662561">
        <w:rPr>
          <w:sz w:val="16"/>
        </w:rPr>
        <w:t xml:space="preserve">. </w:t>
      </w:r>
      <w:r w:rsidRPr="002000D3">
        <w:rPr>
          <w:rStyle w:val="StyleUnderline"/>
          <w:highlight w:val="green"/>
        </w:rPr>
        <w:t>Some</w:t>
      </w:r>
      <w:r w:rsidRPr="00662561">
        <w:rPr>
          <w:sz w:val="16"/>
        </w:rPr>
        <w:t xml:space="preserve"> legal scholars have </w:t>
      </w:r>
      <w:r w:rsidRPr="002000D3">
        <w:rPr>
          <w:rStyle w:val="StyleUnderline"/>
          <w:highlight w:val="green"/>
        </w:rPr>
        <w:t>suggested the</w:t>
      </w:r>
      <w:r w:rsidRPr="009B4BB4">
        <w:rPr>
          <w:rStyle w:val="StyleUnderline"/>
        </w:rPr>
        <w:t xml:space="preserve"> traditional </w:t>
      </w:r>
      <w:r w:rsidRPr="002000D3">
        <w:rPr>
          <w:rStyle w:val="StyleUnderline"/>
          <w:highlight w:val="green"/>
        </w:rPr>
        <w:t>rule of capture be applied to asteroids</w:t>
      </w:r>
      <w:r w:rsidRPr="00662561">
        <w:rPr>
          <w:sz w:val="16"/>
        </w:rPr>
        <w:t xml:space="preserve">,69 </w:t>
      </w:r>
      <w:r w:rsidRPr="002000D3">
        <w:rPr>
          <w:rStyle w:val="StyleUnderline"/>
          <w:highlight w:val="green"/>
        </w:rPr>
        <w:t>or</w:t>
      </w:r>
      <w:r w:rsidRPr="00662561">
        <w:rPr>
          <w:sz w:val="16"/>
        </w:rPr>
        <w:t xml:space="preserve"> that </w:t>
      </w:r>
      <w:r w:rsidRPr="002000D3">
        <w:rPr>
          <w:rStyle w:val="StyleUnderline"/>
          <w:highlight w:val="green"/>
        </w:rPr>
        <w:t>rights</w:t>
      </w:r>
      <w:r w:rsidRPr="009B4BB4">
        <w:rPr>
          <w:rStyle w:val="StyleUnderline"/>
        </w:rPr>
        <w:t xml:space="preserve"> to asteroids </w:t>
      </w:r>
      <w:r w:rsidRPr="002000D3">
        <w:rPr>
          <w:rStyle w:val="StyleUnderline"/>
          <w:highlight w:val="green"/>
        </w:rPr>
        <w:t>be purchased directly</w:t>
      </w:r>
      <w:r w:rsidRPr="009B4BB4">
        <w:rPr>
          <w:rStyle w:val="StyleUnderline"/>
        </w:rPr>
        <w:t xml:space="preserve"> from </w:t>
      </w:r>
      <w:r w:rsidRPr="002000D3">
        <w:rPr>
          <w:rStyle w:val="StyleUnderline"/>
          <w:highlight w:val="green"/>
        </w:rPr>
        <w:t>an</w:t>
      </w:r>
      <w:r w:rsidRPr="009B4BB4">
        <w:rPr>
          <w:rStyle w:val="StyleUnderline"/>
        </w:rPr>
        <w:t xml:space="preserve"> international </w:t>
      </w:r>
      <w:r w:rsidRPr="002000D3">
        <w:rPr>
          <w:rStyle w:val="StyleUnderline"/>
          <w:highlight w:val="green"/>
        </w:rPr>
        <w:t>agency</w:t>
      </w:r>
      <w:r w:rsidRPr="00662561">
        <w:rPr>
          <w:sz w:val="16"/>
        </w:rPr>
        <w:t xml:space="preserve"> and owned as chattel.70 However, like water during America’s westward expansion, asteroids are not easily classified under traditional property regimes. Thus, </w:t>
      </w:r>
      <w:r w:rsidRPr="009B4BB4">
        <w:rPr>
          <w:rStyle w:val="StyleUnderline"/>
        </w:rPr>
        <w:t xml:space="preserve">a doctrine of </w:t>
      </w:r>
      <w:r w:rsidRPr="002000D3">
        <w:rPr>
          <w:rStyle w:val="StyleUnderline"/>
          <w:highlight w:val="green"/>
        </w:rPr>
        <w:t>appropriation would be more appropriate</w:t>
      </w:r>
      <w:r w:rsidRPr="00662561">
        <w:rPr>
          <w:sz w:val="16"/>
        </w:rPr>
        <w:t xml:space="preserve"> for asteroids than a traditional rule of capture or a chattel system, </w:t>
      </w:r>
      <w:r w:rsidRPr="002000D3">
        <w:rPr>
          <w:rStyle w:val="StyleUnderline"/>
          <w:highlight w:val="green"/>
        </w:rPr>
        <w:t>because</w:t>
      </w:r>
      <w:r w:rsidRPr="009B4BB4">
        <w:rPr>
          <w:rStyle w:val="StyleUnderline"/>
        </w:rPr>
        <w:t xml:space="preserve"> a system based on </w:t>
      </w:r>
      <w:r w:rsidRPr="002000D3">
        <w:rPr>
          <w:rStyle w:val="StyleUnderline"/>
          <w:highlight w:val="green"/>
        </w:rPr>
        <w:t>the traditional rule of capture</w:t>
      </w:r>
      <w:r w:rsidRPr="002000D3">
        <w:rPr>
          <w:sz w:val="16"/>
          <w:highlight w:val="green"/>
        </w:rPr>
        <w:t xml:space="preserve"> </w:t>
      </w:r>
      <w:r w:rsidRPr="002000D3">
        <w:rPr>
          <w:rStyle w:val="StyleUnderline"/>
          <w:highlight w:val="green"/>
        </w:rPr>
        <w:t xml:space="preserve">or chattel would result in waste, abstract claims, and complicated </w:t>
      </w:r>
      <w:r w:rsidRPr="00320C09">
        <w:rPr>
          <w:rStyle w:val="StyleUnderline"/>
        </w:rPr>
        <w:t xml:space="preserve">legal </w:t>
      </w:r>
      <w:r w:rsidRPr="002000D3">
        <w:rPr>
          <w:rStyle w:val="StyleUnderline"/>
          <w:highlight w:val="green"/>
        </w:rPr>
        <w:t>issues</w:t>
      </w:r>
      <w:r w:rsidRPr="009B4BB4">
        <w:rPr>
          <w:rStyle w:val="StyleUnderline"/>
        </w:rPr>
        <w:t>.</w:t>
      </w:r>
    </w:p>
    <w:p w14:paraId="36048ECE" w14:textId="77777777" w:rsidR="00C25B19" w:rsidRPr="00662561" w:rsidRDefault="00C25B19" w:rsidP="00C25B19">
      <w:pPr>
        <w:rPr>
          <w:sz w:val="16"/>
        </w:rPr>
      </w:pPr>
      <w:r w:rsidRPr="00662561">
        <w:rPr>
          <w:sz w:val="16"/>
        </w:rPr>
        <w:t xml:space="preserve">First, asteroid </w:t>
      </w:r>
      <w:r w:rsidRPr="009B4BB4">
        <w:rPr>
          <w:rStyle w:val="StyleUnderline"/>
        </w:rPr>
        <w:t>claims cannot be adjudicated under</w:t>
      </w:r>
      <w:r w:rsidRPr="00662561">
        <w:rPr>
          <w:sz w:val="16"/>
        </w:rPr>
        <w:t xml:space="preserve"> the traditional </w:t>
      </w:r>
      <w:r w:rsidRPr="009B4BB4">
        <w:rPr>
          <w:rStyle w:val="StyleUnderline"/>
        </w:rPr>
        <w:t>rule of capture</w:t>
      </w:r>
      <w:r w:rsidRPr="00662561">
        <w:rPr>
          <w:sz w:val="16"/>
        </w:rPr>
        <w:t xml:space="preserve">, or as chattel, because </w:t>
      </w:r>
      <w:r w:rsidRPr="009B4BB4">
        <w:rPr>
          <w:rStyle w:val="StyleUnderline"/>
        </w:rPr>
        <w:t>such systems would be incredibly wasteful</w:t>
      </w:r>
      <w:r w:rsidRPr="00662561">
        <w:rPr>
          <w:sz w:val="16"/>
        </w:rPr>
        <w:t>. As of now, scientists have observed approximately 450,000 asteroids in our solar system.71</w:t>
      </w:r>
    </w:p>
    <w:p w14:paraId="67E73845" w14:textId="77777777" w:rsidR="00C25B19" w:rsidRPr="00662561" w:rsidRDefault="00C25B19" w:rsidP="00C25B19">
      <w:pPr>
        <w:rPr>
          <w:sz w:val="16"/>
        </w:rPr>
      </w:pPr>
      <w:r w:rsidRPr="00662561">
        <w:rPr>
          <w:sz w:val="16"/>
        </w:rPr>
        <w:t xml:space="preserve">But </w:t>
      </w:r>
      <w:r w:rsidRPr="002000D3">
        <w:rPr>
          <w:rStyle w:val="StyleUnderline"/>
          <w:highlight w:val="green"/>
        </w:rPr>
        <w:t>only a fraction of</w:t>
      </w:r>
      <w:r w:rsidRPr="009B4BB4">
        <w:rPr>
          <w:rStyle w:val="StyleUnderline"/>
        </w:rPr>
        <w:t xml:space="preserve"> the observable </w:t>
      </w:r>
      <w:r w:rsidRPr="002000D3">
        <w:rPr>
          <w:rStyle w:val="StyleUnderline"/>
          <w:highlight w:val="green"/>
        </w:rPr>
        <w:t>bodies will be cost effective</w:t>
      </w:r>
      <w:r w:rsidRPr="009B4BB4">
        <w:rPr>
          <w:rStyle w:val="StyleUnderline"/>
        </w:rPr>
        <w:t xml:space="preserve"> to mine.</w:t>
      </w:r>
      <w:r w:rsidRPr="00662561">
        <w:rPr>
          <w:sz w:val="16"/>
        </w:rPr>
        <w:t xml:space="preserve"> While it might one day be possible for a single entity to finance several mining missions at once, current costs associated with such a venture would limit almost any space-mining program to one or two asteroids, at least initially.72 </w:t>
      </w:r>
      <w:r w:rsidRPr="002000D3">
        <w:rPr>
          <w:rStyle w:val="Emphasis"/>
          <w:highlight w:val="green"/>
        </w:rPr>
        <w:t>The traditional rule</w:t>
      </w:r>
      <w:r w:rsidRPr="009B4BB4">
        <w:rPr>
          <w:rStyle w:val="Emphasis"/>
        </w:rPr>
        <w:t xml:space="preserve"> of capture </w:t>
      </w:r>
      <w:r w:rsidRPr="002000D3">
        <w:rPr>
          <w:rStyle w:val="Emphasis"/>
          <w:highlight w:val="green"/>
        </w:rPr>
        <w:t>could allow an entity to quickly claim multiple asteroids merely by landing</w:t>
      </w:r>
      <w:r w:rsidRPr="009B4BB4">
        <w:rPr>
          <w:rStyle w:val="Emphasis"/>
        </w:rPr>
        <w:t xml:space="preserve"> on them</w:t>
      </w:r>
      <w:r w:rsidRPr="00662561">
        <w:rPr>
          <w:sz w:val="16"/>
        </w:rPr>
        <w:t xml:space="preserve"> and planting a flag, </w:t>
      </w:r>
      <w:r w:rsidRPr="009B4BB4">
        <w:rPr>
          <w:rStyle w:val="StyleUnderline"/>
        </w:rPr>
        <w:t>without requiring the entity to show it can reasonably use the resources they have claimed</w:t>
      </w:r>
      <w:r w:rsidRPr="00662561">
        <w:rPr>
          <w:sz w:val="16"/>
        </w:rPr>
        <w:t>.</w:t>
      </w:r>
    </w:p>
    <w:p w14:paraId="2C669B30" w14:textId="77777777" w:rsidR="00C25B19" w:rsidRPr="00662561" w:rsidRDefault="00C25B19" w:rsidP="00C25B19">
      <w:pPr>
        <w:rPr>
          <w:sz w:val="16"/>
        </w:rPr>
      </w:pPr>
      <w:r w:rsidRPr="002000D3">
        <w:rPr>
          <w:rStyle w:val="StyleUnderline"/>
          <w:highlight w:val="green"/>
        </w:rPr>
        <w:t>Even worse would be a system where the same</w:t>
      </w:r>
      <w:r w:rsidRPr="009B4BB4">
        <w:rPr>
          <w:rStyle w:val="StyleUnderline"/>
        </w:rPr>
        <w:t xml:space="preserve"> </w:t>
      </w:r>
      <w:r w:rsidRPr="002000D3">
        <w:rPr>
          <w:rStyle w:val="StyleUnderline"/>
          <w:highlight w:val="green"/>
        </w:rPr>
        <w:t>corporation</w:t>
      </w:r>
      <w:r w:rsidRPr="009B4BB4">
        <w:rPr>
          <w:rStyle w:val="StyleUnderline"/>
        </w:rPr>
        <w:t xml:space="preserve"> </w:t>
      </w:r>
      <w:r w:rsidRPr="002000D3">
        <w:rPr>
          <w:rStyle w:val="StyleUnderline"/>
          <w:highlight w:val="green"/>
        </w:rPr>
        <w:t>could claim asteroids simply by discovering their existence</w:t>
      </w:r>
      <w:r w:rsidRPr="009B4BB4">
        <w:rPr>
          <w:rStyle w:val="StyleUnderline"/>
        </w:rPr>
        <w:t xml:space="preserve"> and registering the claim</w:t>
      </w:r>
      <w:r w:rsidRPr="00662561">
        <w:rPr>
          <w:sz w:val="16"/>
        </w:rPr>
        <w:t xml:space="preserve">. Allowing this type of unregulated claim would incentivize larger corporations capable of space travel to quickly claim reachable asteroids, but the </w:t>
      </w:r>
      <w:r w:rsidRPr="009B4BB4">
        <w:rPr>
          <w:rStyle w:val="StyleUnderline"/>
        </w:rPr>
        <w:t>claims could easily outpace those entities’ realistic expectations on what they could use</w:t>
      </w:r>
      <w:r w:rsidRPr="00662561">
        <w:rPr>
          <w:sz w:val="16"/>
        </w:rPr>
        <w:t xml:space="preserve">. Under a traditional rule of capture system, the solar system could be divvied up long before the resources could conceivably be mined. </w:t>
      </w:r>
      <w:r w:rsidRPr="009B4BB4">
        <w:rPr>
          <w:rStyle w:val="StyleUnderline"/>
        </w:rPr>
        <w:t>A</w:t>
      </w:r>
      <w:r w:rsidRPr="00662561">
        <w:rPr>
          <w:sz w:val="16"/>
        </w:rPr>
        <w:t xml:space="preserve"> </w:t>
      </w:r>
      <w:r w:rsidRPr="00380C30">
        <w:rPr>
          <w:rStyle w:val="StyleUnderline"/>
        </w:rPr>
        <w:t xml:space="preserve">rule similar to the </w:t>
      </w:r>
      <w:r w:rsidRPr="00320C09">
        <w:rPr>
          <w:rStyle w:val="StyleUnderline"/>
        </w:rPr>
        <w:t xml:space="preserve">doctrine of </w:t>
      </w:r>
      <w:r w:rsidRPr="002000D3">
        <w:rPr>
          <w:rStyle w:val="StyleUnderline"/>
          <w:highlight w:val="green"/>
        </w:rPr>
        <w:t>appropriation</w:t>
      </w:r>
      <w:r w:rsidRPr="00662561">
        <w:rPr>
          <w:sz w:val="16"/>
        </w:rPr>
        <w:t xml:space="preserve"> used for water claims in the United States </w:t>
      </w:r>
      <w:r w:rsidRPr="002000D3">
        <w:rPr>
          <w:rStyle w:val="StyleUnderline"/>
          <w:highlight w:val="green"/>
        </w:rPr>
        <w:t xml:space="preserve">would alleviate this concern by limiting claims to those where a claimant can show a </w:t>
      </w:r>
      <w:r w:rsidRPr="00320C09">
        <w:rPr>
          <w:rStyle w:val="StyleUnderline"/>
        </w:rPr>
        <w:t xml:space="preserve">reasonable </w:t>
      </w:r>
      <w:r w:rsidRPr="002000D3">
        <w:rPr>
          <w:rStyle w:val="StyleUnderline"/>
          <w:highlight w:val="green"/>
        </w:rPr>
        <w:t>beneficial</w:t>
      </w:r>
      <w:r w:rsidRPr="009B4BB4">
        <w:rPr>
          <w:rStyle w:val="StyleUnderline"/>
        </w:rPr>
        <w:t xml:space="preserve"> </w:t>
      </w:r>
      <w:r w:rsidRPr="002000D3">
        <w:rPr>
          <w:rStyle w:val="StyleUnderline"/>
          <w:highlight w:val="green"/>
        </w:rPr>
        <w:t>use</w:t>
      </w:r>
      <w:r w:rsidRPr="009B4BB4">
        <w:rPr>
          <w:rStyle w:val="StyleUnderline"/>
        </w:rPr>
        <w:t xml:space="preserve"> for the resource</w:t>
      </w:r>
      <w:r w:rsidRPr="00662561">
        <w:rPr>
          <w:sz w:val="16"/>
        </w:rPr>
        <w:t>.</w:t>
      </w:r>
    </w:p>
    <w:p w14:paraId="775C5E65" w14:textId="77777777" w:rsidR="00C25B19" w:rsidRPr="00662561" w:rsidRDefault="00C25B19" w:rsidP="00C25B19">
      <w:pPr>
        <w:rPr>
          <w:sz w:val="16"/>
        </w:rPr>
      </w:pPr>
      <w:r w:rsidRPr="002000D3">
        <w:rPr>
          <w:rStyle w:val="StyleUnderline"/>
          <w:highlight w:val="green"/>
        </w:rPr>
        <w:t>Another concern</w:t>
      </w:r>
      <w:r w:rsidRPr="00320C09">
        <w:rPr>
          <w:rStyle w:val="StyleUnderline"/>
        </w:rPr>
        <w:t xml:space="preserve"> posed by the traditional rule of capture or chattel system </w:t>
      </w:r>
      <w:r w:rsidRPr="002000D3">
        <w:rPr>
          <w:rStyle w:val="StyleUnderline"/>
          <w:highlight w:val="green"/>
        </w:rPr>
        <w:t>would be</w:t>
      </w:r>
      <w:r w:rsidRPr="00320C09">
        <w:rPr>
          <w:rStyle w:val="StyleUnderline"/>
        </w:rPr>
        <w:t xml:space="preserve"> the creation of </w:t>
      </w:r>
      <w:r w:rsidRPr="002000D3">
        <w:rPr>
          <w:rStyle w:val="StyleUnderline"/>
          <w:highlight w:val="green"/>
        </w:rPr>
        <w:t>abstract claims</w:t>
      </w:r>
      <w:r w:rsidRPr="002000D3">
        <w:rPr>
          <w:sz w:val="16"/>
          <w:highlight w:val="green"/>
        </w:rPr>
        <w:t>.</w:t>
      </w:r>
      <w:r w:rsidRPr="00662561">
        <w:rPr>
          <w:sz w:val="16"/>
        </w:rPr>
        <w:t xml:space="preserve">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w:t>
      </w:r>
      <w:r w:rsidRPr="00662561">
        <w:rPr>
          <w:rStyle w:val="StyleUnderline"/>
        </w:rPr>
        <w:t>If an entity could claim the rights to an asteroid without actual possession, there is nothing to prevent that company from claiming ownership long in advance of any real possibility of landing on it</w:t>
      </w:r>
      <w:r w:rsidRPr="00662561">
        <w:rPr>
          <w:sz w:val="16"/>
        </w:rPr>
        <w:t xml:space="preserve">. </w:t>
      </w:r>
      <w:r w:rsidRPr="00320C09">
        <w:rPr>
          <w:rStyle w:val="StyleUnderline"/>
        </w:rPr>
        <w:t>One of the reasons for creating the doctrine of appropriation</w:t>
      </w:r>
      <w:r w:rsidRPr="00662561">
        <w:rPr>
          <w:rStyle w:val="StyleUnderline"/>
        </w:rPr>
        <w:t xml:space="preserve"> was to limit abstract claims over resources that were not being used in any reasonable way</w:t>
      </w:r>
      <w:r w:rsidRPr="00662561">
        <w:rPr>
          <w:sz w:val="16"/>
        </w:rPr>
        <w:t xml:space="preserve">. Just as the plaintiffs in Hague had no recourse against the third party who wasted the natural gas reserve, </w:t>
      </w:r>
      <w:r w:rsidRPr="002000D3">
        <w:rPr>
          <w:rStyle w:val="StyleUnderline"/>
          <w:highlight w:val="green"/>
        </w:rPr>
        <w:t>there would be no cause of action against an entity that has the rights to an asteroid, but chooses not to exercise them</w:t>
      </w:r>
      <w:r w:rsidRPr="00662561">
        <w:rPr>
          <w:sz w:val="16"/>
        </w:rPr>
        <w:t>.74 This may be particularly harmful to society because asteroids contain volatiles that may be essential to creating rocket fuel in space, which, in turn, may be crucial to deep space exploration.</w:t>
      </w:r>
    </w:p>
    <w:p w14:paraId="2D9E405A" w14:textId="77777777" w:rsidR="00C25B19" w:rsidRPr="00662561" w:rsidRDefault="00C25B19" w:rsidP="00C25B19">
      <w:pPr>
        <w:rPr>
          <w:sz w:val="16"/>
        </w:rPr>
      </w:pPr>
      <w:r w:rsidRPr="00662561">
        <w:rPr>
          <w:rStyle w:val="StyleUnderline"/>
        </w:rPr>
        <w:t>Using asteroid-bound volatiles to make rocket fuel would reduce the cost and increase the range of space exploratory missions, possibly improving the human race’s ability to explore and develop space</w:t>
      </w:r>
      <w:r w:rsidRPr="00662561">
        <w:rPr>
          <w:sz w:val="16"/>
        </w:rPr>
        <w:t xml:space="preserve">. Under a system were entities could claim asteroids without actual possession, those </w:t>
      </w:r>
      <w:r w:rsidRPr="002000D3">
        <w:rPr>
          <w:rStyle w:val="StyleUnderline"/>
          <w:highlight w:val="green"/>
        </w:rPr>
        <w:t>entities could exclude others from landing on the asteroids and using such resources</w:t>
      </w:r>
      <w:r w:rsidRPr="00662561">
        <w:rPr>
          <w:rStyle w:val="StyleUnderline"/>
        </w:rPr>
        <w:t xml:space="preserve">, </w:t>
      </w:r>
      <w:r w:rsidRPr="002000D3">
        <w:rPr>
          <w:rStyle w:val="StyleUnderline"/>
          <w:highlight w:val="green"/>
        </w:rPr>
        <w:t>even when</w:t>
      </w:r>
      <w:r w:rsidRPr="00662561">
        <w:rPr>
          <w:rStyle w:val="StyleUnderline"/>
        </w:rPr>
        <w:t xml:space="preserve"> such resources are </w:t>
      </w:r>
      <w:r w:rsidRPr="002000D3">
        <w:rPr>
          <w:rStyle w:val="StyleUnderline"/>
          <w:highlight w:val="green"/>
        </w:rPr>
        <w:t>languishing unused</w:t>
      </w:r>
      <w:r w:rsidRPr="002000D3">
        <w:rPr>
          <w:sz w:val="16"/>
          <w:highlight w:val="green"/>
        </w:rPr>
        <w:t xml:space="preserve"> </w:t>
      </w:r>
      <w:r w:rsidRPr="00320C09">
        <w:rPr>
          <w:sz w:val="16"/>
        </w:rPr>
        <w:t xml:space="preserve">in space. To prevent the creation of such abstract claims over asteroids, the doctrine of </w:t>
      </w:r>
      <w:r w:rsidRPr="002000D3">
        <w:rPr>
          <w:rStyle w:val="StyleUnderline"/>
          <w:highlight w:val="green"/>
        </w:rPr>
        <w:t>appropriation</w:t>
      </w:r>
      <w:r w:rsidRPr="00320C09">
        <w:rPr>
          <w:sz w:val="16"/>
        </w:rPr>
        <w:t xml:space="preserve"> could be modified as to only grant rights only to entities who are able to demonstrate both actual possession and beneficial use. </w:t>
      </w:r>
      <w:r w:rsidRPr="00320C09">
        <w:rPr>
          <w:rStyle w:val="StyleUnderline"/>
        </w:rPr>
        <w:t xml:space="preserve">This </w:t>
      </w:r>
      <w:r w:rsidRPr="002000D3">
        <w:rPr>
          <w:rStyle w:val="StyleUnderline"/>
          <w:highlight w:val="green"/>
        </w:rPr>
        <w:t>would ensure</w:t>
      </w:r>
      <w:r w:rsidRPr="00320C09">
        <w:rPr>
          <w:rStyle w:val="StyleUnderline"/>
        </w:rPr>
        <w:t xml:space="preserve"> that asteroids </w:t>
      </w:r>
      <w:r w:rsidRPr="002000D3">
        <w:rPr>
          <w:rStyle w:val="StyleUnderline"/>
          <w:highlight w:val="green"/>
        </w:rPr>
        <w:t>claims are limited to those where the resources are actually</w:t>
      </w:r>
      <w:r w:rsidRPr="00662561">
        <w:rPr>
          <w:rStyle w:val="StyleUnderline"/>
        </w:rPr>
        <w:t xml:space="preserve"> being used, </w:t>
      </w:r>
      <w:r w:rsidRPr="002000D3">
        <w:rPr>
          <w:rStyle w:val="StyleUnderline"/>
          <w:highlight w:val="green"/>
        </w:rPr>
        <w:t>thus, maximizing the utility</w:t>
      </w:r>
      <w:r w:rsidRPr="00662561">
        <w:rPr>
          <w:rStyle w:val="StyleUnderline"/>
        </w:rPr>
        <w:t xml:space="preserve"> of such celestial bodies </w:t>
      </w:r>
      <w:r w:rsidRPr="002000D3">
        <w:rPr>
          <w:rStyle w:val="StyleUnderline"/>
          <w:highlight w:val="green"/>
        </w:rPr>
        <w:t>to society</w:t>
      </w:r>
      <w:r w:rsidRPr="00662561">
        <w:rPr>
          <w:sz w:val="16"/>
        </w:rPr>
        <w:t>.</w:t>
      </w:r>
    </w:p>
    <w:p w14:paraId="2B1799AF" w14:textId="77777777" w:rsidR="00C25B19" w:rsidRPr="00662561" w:rsidRDefault="00C25B19" w:rsidP="00C25B19">
      <w:pPr>
        <w:rPr>
          <w:sz w:val="16"/>
        </w:rPr>
      </w:pPr>
      <w:r w:rsidRPr="00662561">
        <w:rPr>
          <w:sz w:val="16"/>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w:t>
      </w:r>
      <w:r w:rsidRPr="00662561">
        <w:rPr>
          <w:rStyle w:val="StyleUnderline"/>
        </w:rPr>
        <w:t>. By limiting asteroid claims under a doctrine of appropriation-like system, society will be saved the headache of attempting to adjudicate such absurd situations</w:t>
      </w:r>
      <w:r w:rsidRPr="00662561">
        <w:rPr>
          <w:sz w:val="16"/>
        </w:rPr>
        <w:t>.</w:t>
      </w:r>
    </w:p>
    <w:p w14:paraId="436F9203" w14:textId="75FDFBD9" w:rsidR="00C25B19" w:rsidRDefault="00C25B19" w:rsidP="00C25B19">
      <w:pPr>
        <w:rPr>
          <w:rStyle w:val="StyleUnderline"/>
        </w:rPr>
      </w:pPr>
      <w:r w:rsidRPr="00662561">
        <w:rPr>
          <w:sz w:val="16"/>
        </w:rPr>
        <w:t>Because the traditional rule of capture or a chattel system for the ownership of asteroids would result in waste, abstract claims, and absurd legal dilemmas</w:t>
      </w:r>
      <w:r w:rsidRPr="00662561">
        <w:rPr>
          <w:rStyle w:val="StyleUnderline"/>
        </w:rPr>
        <w:t xml:space="preserve">, </w:t>
      </w:r>
      <w:r w:rsidRPr="002000D3">
        <w:rPr>
          <w:rStyle w:val="StyleUnderline"/>
          <w:highlight w:val="green"/>
        </w:rPr>
        <w:t>a modified doctrine of appropriation should replace existing outdated international space law</w:t>
      </w:r>
      <w:r w:rsidRPr="00662561">
        <w:rPr>
          <w:rStyle w:val="StyleUnderline"/>
        </w:rPr>
        <w:t xml:space="preserve"> </w:t>
      </w:r>
      <w:r w:rsidRPr="00320C09">
        <w:rPr>
          <w:rStyle w:val="StyleUnderline"/>
        </w:rPr>
        <w:t>relating to asteroids</w:t>
      </w:r>
      <w:r w:rsidRPr="00662561">
        <w:rPr>
          <w:rStyle w:val="StyleUnderline"/>
        </w:rPr>
        <w:t>.</w:t>
      </w:r>
      <w:r>
        <w:rPr>
          <w:rStyle w:val="StyleUnderline"/>
        </w:rPr>
        <w:t>’</w:t>
      </w:r>
    </w:p>
    <w:p w14:paraId="4DC8A33E" w14:textId="77777777" w:rsidR="005B1B9D" w:rsidRDefault="005B1B9D" w:rsidP="005B1B9D">
      <w:r>
        <w:t xml:space="preserve">CP solves mars – we </w:t>
      </w:r>
      <w:proofErr w:type="spellStart"/>
      <w:r>
        <w:t>cant</w:t>
      </w:r>
      <w:proofErr w:type="spellEnd"/>
      <w:r>
        <w:t xml:space="preserve"> go there, solves debris – doctrine of appropriate means they need to prove it’s beneficial and good use, solves cap – we can’t live there</w:t>
      </w:r>
    </w:p>
    <w:p w14:paraId="252B55AB" w14:textId="77777777" w:rsidR="005B1B9D" w:rsidRDefault="005B1B9D" w:rsidP="005B1B9D">
      <w:r>
        <w:t xml:space="preserve">Condo pics good - </w:t>
      </w:r>
    </w:p>
    <w:p w14:paraId="0A825A4A" w14:textId="77777777" w:rsidR="005B1B9D" w:rsidRDefault="005B1B9D" w:rsidP="005B1B9D">
      <w:r>
        <w:t xml:space="preserve">1] It’s most logical --- the role of the neg is to prove the </w:t>
      </w:r>
      <w:proofErr w:type="spellStart"/>
      <w:r>
        <w:t>Aff</w:t>
      </w:r>
      <w:proofErr w:type="spellEnd"/>
      <w:r>
        <w:t xml:space="preserve"> bad, while the </w:t>
      </w:r>
      <w:proofErr w:type="spellStart"/>
      <w:r>
        <w:t>Aff</w:t>
      </w:r>
      <w:proofErr w:type="spellEnd"/>
      <w:r>
        <w:t xml:space="preserve"> should prove that they’re optimal. Every counterplan establishes an opportunity cost to the plan</w:t>
      </w:r>
    </w:p>
    <w:p w14:paraId="45CE8234" w14:textId="77777777" w:rsidR="005B1B9D" w:rsidRDefault="005B1B9D" w:rsidP="005B1B9D">
      <w:r>
        <w:t xml:space="preserve">2] k2 neg flex which o/w </w:t>
      </w:r>
      <w:proofErr w:type="spellStart"/>
      <w:r>
        <w:t>aff</w:t>
      </w:r>
      <w:proofErr w:type="spellEnd"/>
      <w:r>
        <w:t xml:space="preserve"> on </w:t>
      </w:r>
      <w:proofErr w:type="spellStart"/>
      <w:r>
        <w:t>strat</w:t>
      </w:r>
      <w:proofErr w:type="spellEnd"/>
      <w:r>
        <w:t xml:space="preserve"> </w:t>
      </w:r>
      <w:proofErr w:type="spellStart"/>
      <w:r>
        <w:t>sckew</w:t>
      </w:r>
      <w:proofErr w:type="spellEnd"/>
      <w:r>
        <w:t xml:space="preserve"> + </w:t>
      </w:r>
    </w:p>
    <w:p w14:paraId="1E65DD02" w14:textId="77777777" w:rsidR="005B1B9D" w:rsidRDefault="005B1B9D" w:rsidP="005B1B9D">
      <w:pPr>
        <w:pStyle w:val="Heading4"/>
        <w:rPr>
          <w:rFonts w:cs="Arial"/>
        </w:rPr>
      </w:pPr>
      <w:r w:rsidRPr="00D80371">
        <w:rPr>
          <w:rFonts w:cs="Arial"/>
        </w:rPr>
        <w:t xml:space="preserve">This is no different from T or theory—those are conditional and they just have to prove the </w:t>
      </w:r>
      <w:proofErr w:type="spellStart"/>
      <w:r w:rsidRPr="00D80371">
        <w:rPr>
          <w:rFonts w:cs="Arial"/>
        </w:rPr>
        <w:t>aff</w:t>
      </w:r>
      <w:proofErr w:type="spellEnd"/>
      <w:r w:rsidRPr="00D80371">
        <w:rPr>
          <w:rFonts w:cs="Arial"/>
        </w:rPr>
        <w:t xml:space="preserve"> world or interpretation is better.</w:t>
      </w:r>
    </w:p>
    <w:p w14:paraId="44DC6094" w14:textId="77777777" w:rsidR="005B1B9D" w:rsidRPr="00AB2FB3" w:rsidRDefault="005B1B9D" w:rsidP="005B1B9D">
      <w:r>
        <w:t>5] Any skew is self-incurred --- they chose the plan, and could have been prepared to defend every single part of the 1AC</w:t>
      </w:r>
    </w:p>
    <w:p w14:paraId="2BB3B263" w14:textId="50632DEC" w:rsidR="00A577D3" w:rsidRDefault="00A577D3" w:rsidP="00C25B19">
      <w:pPr>
        <w:rPr>
          <w:rStyle w:val="StyleUnderline"/>
        </w:rPr>
      </w:pPr>
    </w:p>
    <w:p w14:paraId="2A4142DA" w14:textId="77777777" w:rsidR="00C25B19" w:rsidRPr="00DB6CA2" w:rsidRDefault="00C25B19" w:rsidP="00C25B19">
      <w:pPr>
        <w:rPr>
          <w:b/>
          <w:u w:val="single"/>
        </w:rPr>
      </w:pPr>
    </w:p>
    <w:p w14:paraId="51DA2818" w14:textId="77777777" w:rsidR="00C25B19" w:rsidRDefault="00C25B19" w:rsidP="00C25B19">
      <w:pPr>
        <w:pStyle w:val="Heading2"/>
      </w:pPr>
      <w:r>
        <w:t>3</w:t>
      </w:r>
    </w:p>
    <w:p w14:paraId="39410BDE" w14:textId="77777777" w:rsidR="00C25B19" w:rsidRPr="00DE33BD" w:rsidRDefault="00C25B19" w:rsidP="00C25B19">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0F7113C0" w14:textId="77777777" w:rsidR="00C25B19" w:rsidRPr="00DE33BD" w:rsidRDefault="00C25B19" w:rsidP="00C25B19">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000F66E6" w14:textId="77777777" w:rsidR="00C25B19" w:rsidRPr="00DE33BD" w:rsidRDefault="00C25B19" w:rsidP="00C25B19">
      <w:pPr>
        <w:rPr>
          <w:szCs w:val="16"/>
        </w:rPr>
      </w:pPr>
      <w:r w:rsidRPr="00DE33BD">
        <w:rPr>
          <w:szCs w:val="16"/>
        </w:rPr>
        <w:t>V. MITIGATION VS. REMOVAL</w:t>
      </w:r>
    </w:p>
    <w:p w14:paraId="69EB373B" w14:textId="77777777" w:rsidR="00C25B19" w:rsidRPr="00DE33BD" w:rsidRDefault="00C25B19" w:rsidP="00C25B19">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w:t>
      </w:r>
      <w:proofErr w:type="spellStart"/>
      <w:r w:rsidRPr="00DE33BD">
        <w:t>Tullock’s</w:t>
      </w:r>
      <w:proofErr w:type="spellEnd"/>
      <w:r w:rsidRPr="00DE33BD">
        <w:t xml:space="preserve"> framework,49 </w:t>
      </w:r>
      <w:r w:rsidRPr="00DE33BD">
        <w:rPr>
          <w:rStyle w:val="Emphasis"/>
        </w:rPr>
        <w:t xml:space="preserve">the </w:t>
      </w:r>
      <w:r w:rsidRPr="002000D3">
        <w:rPr>
          <w:rStyle w:val="Emphasis"/>
          <w:highlight w:val="green"/>
        </w:rPr>
        <w:t>costs of amending</w:t>
      </w:r>
      <w:r w:rsidRPr="00DE33BD">
        <w:rPr>
          <w:rStyle w:val="Emphasis"/>
        </w:rPr>
        <w:t xml:space="preserve"> the </w:t>
      </w:r>
      <w:r w:rsidRPr="002000D3">
        <w:rPr>
          <w:rStyle w:val="Emphasis"/>
          <w:highlight w:val="green"/>
        </w:rPr>
        <w:t xml:space="preserve">rules </w:t>
      </w:r>
      <w:r w:rsidRPr="00DE33BD">
        <w:rPr>
          <w:rStyle w:val="Emphasis"/>
        </w:rPr>
        <w:t xml:space="preserve">in the case of international space law </w:t>
      </w:r>
      <w:r w:rsidRPr="002000D3">
        <w:rPr>
          <w:rStyle w:val="Emphasis"/>
          <w:highlight w:val="green"/>
        </w:rPr>
        <w:t xml:space="preserve">are </w:t>
      </w:r>
      <w:r w:rsidRPr="00DE33BD">
        <w:rPr>
          <w:rStyle w:val="Emphasis"/>
        </w:rPr>
        <w:t xml:space="preserve">exceptionally </w:t>
      </w:r>
      <w:r w:rsidRPr="002000D3">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2000D3">
        <w:rPr>
          <w:rStyle w:val="StyleUnderline"/>
          <w:highlight w:val="green"/>
        </w:rPr>
        <w:t xml:space="preserve">creates incentives </w:t>
      </w:r>
      <w:r w:rsidRPr="00DE33BD">
        <w:rPr>
          <w:rStyle w:val="StyleUnderline"/>
        </w:rPr>
        <w:t xml:space="preserve">for the main spacefaring nations </w:t>
      </w:r>
      <w:r w:rsidRPr="002000D3">
        <w:rPr>
          <w:rStyle w:val="StyleUnderline"/>
          <w:highlight w:val="green"/>
        </w:rPr>
        <w:t xml:space="preserve">to </w:t>
      </w:r>
      <w:r w:rsidRPr="002000D3">
        <w:rPr>
          <w:rStyle w:val="Emphasis"/>
          <w:highlight w:val="green"/>
        </w:rPr>
        <w:t>block reforms</w:t>
      </w:r>
      <w:r w:rsidRPr="002000D3">
        <w:rPr>
          <w:rStyle w:val="StyleUnderline"/>
          <w:highlight w:val="green"/>
        </w:rPr>
        <w:t xml:space="preserve"> </w:t>
      </w:r>
      <w:r w:rsidRPr="00DE33BD">
        <w:rPr>
          <w:rStyle w:val="StyleUnderline"/>
        </w:rPr>
        <w:t>that are overall welfare-enhancing but that do not sufficiently or directly benefit the stronger nations.</w:t>
      </w:r>
    </w:p>
    <w:p w14:paraId="7FB2BCAE" w14:textId="77777777" w:rsidR="00C25B19" w:rsidRPr="00DD79F1" w:rsidRDefault="00C25B19" w:rsidP="00C25B19">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06FD5C6C" w14:textId="77777777" w:rsidR="00C25B19" w:rsidRPr="00DE33BD" w:rsidRDefault="00C25B19" w:rsidP="00C25B19">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2000D3">
        <w:rPr>
          <w:rStyle w:val="StyleUnderline"/>
          <w:highlight w:val="green"/>
        </w:rPr>
        <w:t>resolving it</w:t>
      </w:r>
      <w:r w:rsidRPr="00DE33BD">
        <w:rPr>
          <w:rStyle w:val="StyleUnderline"/>
        </w:rPr>
        <w:t xml:space="preserve"> does pose some legal difficulties. Doing so </w:t>
      </w:r>
      <w:r w:rsidRPr="002000D3">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2000D3">
        <w:rPr>
          <w:rStyle w:val="Emphasis"/>
          <w:highlight w:val="green"/>
        </w:rPr>
        <w:t xml:space="preserve">negotiation </w:t>
      </w:r>
      <w:r w:rsidRPr="00DE33BD">
        <w:rPr>
          <w:rStyle w:val="Emphasis"/>
        </w:rPr>
        <w:t xml:space="preserve">process for obtaining consent </w:t>
      </w:r>
      <w:r w:rsidRPr="002000D3">
        <w:rPr>
          <w:rStyle w:val="Emphasis"/>
          <w:highlight w:val="green"/>
        </w:rPr>
        <w:t>would be costly</w:t>
      </w:r>
      <w:r w:rsidRPr="002000D3">
        <w:rPr>
          <w:rStyle w:val="StyleUnderline"/>
          <w:highlight w:val="green"/>
        </w:rPr>
        <w:t>.</w:t>
      </w:r>
    </w:p>
    <w:p w14:paraId="40CF3C6E" w14:textId="77777777" w:rsidR="00C25B19" w:rsidRPr="00DE33BD" w:rsidRDefault="00C25B19" w:rsidP="00C25B19">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694E0D58" w14:textId="77777777" w:rsidR="00C25B19" w:rsidRPr="00DE33BD" w:rsidRDefault="00C25B19" w:rsidP="00C25B19">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2000D3">
        <w:rPr>
          <w:rStyle w:val="Emphasis"/>
          <w:highlight w:val="green"/>
        </w:rPr>
        <w:t xml:space="preserve">any effort would </w:t>
      </w:r>
      <w:r w:rsidRPr="00DE33BD">
        <w:rPr>
          <w:rStyle w:val="Emphasis"/>
        </w:rPr>
        <w:t xml:space="preserve">also </w:t>
      </w:r>
      <w:r w:rsidRPr="002000D3">
        <w:rPr>
          <w:rStyle w:val="Emphasis"/>
          <w:szCs w:val="26"/>
          <w:highlight w:val="green"/>
        </w:rPr>
        <w:t>require</w:t>
      </w:r>
      <w:r w:rsidRPr="002000D3">
        <w:rPr>
          <w:rStyle w:val="Emphasis"/>
          <w:highlight w:val="green"/>
        </w:rPr>
        <w:t xml:space="preserve">—at a minimum—a significant clarification and—at most —a </w:t>
      </w:r>
      <w:r w:rsidRPr="002000D3">
        <w:rPr>
          <w:rStyle w:val="Emphasis"/>
          <w:szCs w:val="26"/>
          <w:highlight w:val="green"/>
        </w:rPr>
        <w:t>complete overhaul</w:t>
      </w:r>
      <w:r w:rsidRPr="002000D3">
        <w:rPr>
          <w:rStyle w:val="Emphasis"/>
          <w:highlight w:val="green"/>
        </w:rPr>
        <w:t xml:space="preserve"> of existing space law</w:t>
      </w:r>
      <w:r w:rsidRPr="00DE33BD">
        <w:t xml:space="preserve">.54 </w:t>
      </w:r>
      <w:r w:rsidRPr="00DE33BD">
        <w:rPr>
          <w:rStyle w:val="Emphasis"/>
        </w:rPr>
        <w:t xml:space="preserve">One </w:t>
      </w:r>
      <w:r w:rsidRPr="002000D3">
        <w:rPr>
          <w:rStyle w:val="Emphasis"/>
          <w:highlight w:val="green"/>
        </w:rPr>
        <w:t>cannot assume that parties</w:t>
      </w:r>
      <w:r w:rsidRPr="00DE33BD">
        <w:rPr>
          <w:rStyle w:val="Emphasis"/>
        </w:rPr>
        <w:t xml:space="preserve"> to the necessary political bargains </w:t>
      </w:r>
      <w:r w:rsidRPr="002000D3">
        <w:rPr>
          <w:rStyle w:val="Emphasis"/>
          <w:highlight w:val="green"/>
        </w:rPr>
        <w:t>would limit parleying to space-related issues.</w:t>
      </w:r>
      <w:r w:rsidRPr="002000D3">
        <w:rPr>
          <w:rStyle w:val="StyleUnderline"/>
          <w:highlight w:val="green"/>
        </w:rPr>
        <w:t xml:space="preserve"> Agreements</w:t>
      </w:r>
      <w:r w:rsidRPr="00DE33BD">
        <w:rPr>
          <w:rStyle w:val="StyleUnderline"/>
        </w:rPr>
        <w:t xml:space="preserve"> between sovereign nation-states </w:t>
      </w:r>
      <w:r w:rsidRPr="002000D3">
        <w:rPr>
          <w:rStyle w:val="StyleUnderline"/>
          <w:highlight w:val="green"/>
        </w:rPr>
        <w:t>must be</w:t>
      </w:r>
      <w:r w:rsidRPr="002000D3">
        <w:rPr>
          <w:rStyle w:val="Emphasis"/>
          <w:highlight w:val="green"/>
        </w:rPr>
        <w:t xml:space="preserve"> self-enforcing.</w:t>
      </w:r>
      <w:r w:rsidRPr="00DE33BD">
        <w:t xml:space="preserve">55 </w:t>
      </w:r>
      <w:r w:rsidRPr="00DE33BD">
        <w:rPr>
          <w:rStyle w:val="StyleUnderline"/>
        </w:rPr>
        <w:t xml:space="preserve">To secure consent, various </w:t>
      </w:r>
      <w:r w:rsidRPr="002000D3">
        <w:rPr>
          <w:rStyle w:val="StyleUnderline"/>
          <w:highlight w:val="green"/>
        </w:rPr>
        <w:t>parties</w:t>
      </w:r>
      <w:r w:rsidRPr="00DE33BD">
        <w:rPr>
          <w:rStyle w:val="StyleUnderline"/>
        </w:rPr>
        <w:t xml:space="preserve"> to the change in the international legal-institutional framework </w:t>
      </w:r>
      <w:r w:rsidRPr="002000D3">
        <w:rPr>
          <w:rStyle w:val="StyleUnderline"/>
          <w:highlight w:val="green"/>
        </w:rPr>
        <w:t xml:space="preserve">may </w:t>
      </w:r>
      <w:r w:rsidRPr="002000D3">
        <w:rPr>
          <w:rStyle w:val="Emphasis"/>
          <w:highlight w:val="green"/>
        </w:rPr>
        <w:t>bargain strategically</w:t>
      </w:r>
      <w:r w:rsidRPr="002000D3">
        <w:rPr>
          <w:rStyle w:val="StyleUnderline"/>
          <w:highlight w:val="green"/>
        </w:rPr>
        <w:t xml:space="preserve"> and</w:t>
      </w:r>
      <w:r w:rsidRPr="00DE33BD">
        <w:rPr>
          <w:rStyle w:val="StyleUnderline"/>
        </w:rPr>
        <w:t xml:space="preserve"> may </w:t>
      </w:r>
      <w:r w:rsidRPr="002000D3">
        <w:rPr>
          <w:rStyle w:val="StyleUnderline"/>
          <w:highlight w:val="green"/>
        </w:rPr>
        <w:t xml:space="preserve">hold out for </w:t>
      </w:r>
      <w:r w:rsidRPr="002000D3">
        <w:rPr>
          <w:rStyle w:val="Emphasis"/>
          <w:highlight w:val="green"/>
        </w:rPr>
        <w:t>unrelated concessions</w:t>
      </w:r>
      <w:r w:rsidRPr="00DE33BD">
        <w:rPr>
          <w:rStyle w:val="StyleUnderline"/>
        </w:rPr>
        <w:t xml:space="preserve"> </w:t>
      </w:r>
      <w:r w:rsidRPr="00DE33BD">
        <w:t xml:space="preserve">as a way of maximizing private surplus. </w:t>
      </w:r>
      <w:r w:rsidRPr="002000D3">
        <w:rPr>
          <w:rStyle w:val="StyleUnderline"/>
          <w:highlight w:val="green"/>
        </w:rPr>
        <w:t xml:space="preserve">The </w:t>
      </w:r>
      <w:r w:rsidRPr="002000D3">
        <w:rPr>
          <w:rStyle w:val="Emphasis"/>
          <w:highlight w:val="green"/>
        </w:rPr>
        <w:t>costs</w:t>
      </w:r>
      <w:r w:rsidRPr="00DE33BD">
        <w:rPr>
          <w:rStyle w:val="StyleUnderline"/>
        </w:rPr>
        <w:t xml:space="preserve">, especially the decision-making costs, </w:t>
      </w:r>
      <w:r w:rsidRPr="002000D3">
        <w:rPr>
          <w:rStyle w:val="StyleUnderline"/>
          <w:highlight w:val="green"/>
        </w:rPr>
        <w:t>of changing the legal framework to secure a global response</w:t>
      </w:r>
      <w:r w:rsidRPr="00DE33BD">
        <w:rPr>
          <w:rStyle w:val="StyleUnderline"/>
        </w:rPr>
        <w:t xml:space="preserve"> to a global commons problem </w:t>
      </w:r>
      <w:r w:rsidRPr="002000D3">
        <w:rPr>
          <w:rStyle w:val="StyleUnderline"/>
          <w:highlight w:val="green"/>
        </w:rPr>
        <w:t>are</w:t>
      </w:r>
      <w:r w:rsidRPr="00DE33BD">
        <w:rPr>
          <w:rStyle w:val="StyleUnderline"/>
        </w:rPr>
        <w:t xml:space="preserve"> potentially quite </w:t>
      </w:r>
      <w:r w:rsidRPr="002000D3">
        <w:rPr>
          <w:rStyle w:val="Emphasis"/>
          <w:highlight w:val="green"/>
        </w:rPr>
        <w:t>high</w:t>
      </w:r>
      <w:r w:rsidRPr="002000D3">
        <w:rPr>
          <w:rStyle w:val="StyleUnderline"/>
          <w:highlight w:val="green"/>
        </w:rPr>
        <w:t>.</w:t>
      </w:r>
    </w:p>
    <w:p w14:paraId="7262CA73" w14:textId="77777777" w:rsidR="00C25B19" w:rsidRDefault="00C25B19" w:rsidP="00C25B19">
      <w:pPr>
        <w:pStyle w:val="Heading4"/>
      </w:pPr>
      <w:r>
        <w:t xml:space="preserve">Russia will demand concessions over Ukraine – it’s their </w:t>
      </w:r>
      <w:r w:rsidRPr="00DA554C">
        <w:rPr>
          <w:u w:val="single"/>
        </w:rPr>
        <w:t>top priority</w:t>
      </w:r>
      <w:r>
        <w:t xml:space="preserve"> and </w:t>
      </w:r>
      <w:r w:rsidRPr="00DA554C">
        <w:rPr>
          <w:u w:val="single"/>
        </w:rPr>
        <w:t>violates Ukraine’s sovereignty</w:t>
      </w:r>
      <w:r>
        <w:t>.</w:t>
      </w:r>
    </w:p>
    <w:p w14:paraId="52FD83AE" w14:textId="77777777" w:rsidR="00C25B19" w:rsidRPr="009E70A4" w:rsidRDefault="00C25B19" w:rsidP="00C25B19">
      <w:pPr>
        <w:rPr>
          <w:szCs w:val="16"/>
        </w:rPr>
      </w:pPr>
      <w:proofErr w:type="spellStart"/>
      <w:r w:rsidRPr="009E70A4">
        <w:rPr>
          <w:rStyle w:val="Style13ptBold"/>
        </w:rPr>
        <w:t>Maynes</w:t>
      </w:r>
      <w:proofErr w:type="spellEnd"/>
      <w:r w:rsidRPr="009E70A4">
        <w:rPr>
          <w:rStyle w:val="Style13ptBold"/>
        </w:rPr>
        <w:t xml:space="preserve"> 1/24</w:t>
      </w:r>
      <w:r w:rsidRPr="009E70A4">
        <w:rPr>
          <w:szCs w:val="16"/>
        </w:rPr>
        <w:t xml:space="preserve"> – NPR Moscow correspondent, reporting in Russia for over a decade</w:t>
      </w:r>
    </w:p>
    <w:p w14:paraId="62B1853F" w14:textId="77777777" w:rsidR="00C25B19" w:rsidRPr="009E70A4" w:rsidRDefault="00C25B19" w:rsidP="00C25B19">
      <w:pPr>
        <w:rPr>
          <w:szCs w:val="16"/>
        </w:rPr>
      </w:pPr>
      <w:r w:rsidRPr="009E70A4">
        <w:rPr>
          <w:szCs w:val="16"/>
        </w:rPr>
        <w:t xml:space="preserve">Charles </w:t>
      </w:r>
      <w:proofErr w:type="spellStart"/>
      <w:r w:rsidRPr="009E70A4">
        <w:rPr>
          <w:szCs w:val="16"/>
        </w:rPr>
        <w:t>Maynes</w:t>
      </w:r>
      <w:proofErr w:type="spellEnd"/>
      <w:r w:rsidRPr="009E70A4">
        <w:rPr>
          <w:szCs w:val="16"/>
        </w:rPr>
        <w:t xml:space="preserve">, last updated at time of cutting: 1-24-2022, “4 things Russia wants right now,” </w:t>
      </w:r>
      <w:r w:rsidRPr="00D41AE0">
        <w:rPr>
          <w:i/>
          <w:szCs w:val="16"/>
        </w:rPr>
        <w:t>NPR</w:t>
      </w:r>
      <w:r w:rsidRPr="009E70A4">
        <w:rPr>
          <w:szCs w:val="16"/>
        </w:rPr>
        <w:t>, https://www.npr.org/2022/01/12/1072413634/russia-nato-ukraine DD</w:t>
      </w:r>
    </w:p>
    <w:p w14:paraId="4F51B653" w14:textId="77777777" w:rsidR="00C25B19" w:rsidRDefault="00C25B19" w:rsidP="00C25B19"/>
    <w:p w14:paraId="0CCC7256" w14:textId="77777777" w:rsidR="00C25B19" w:rsidRDefault="00C25B19" w:rsidP="00C25B19">
      <w:pPr>
        <w:rPr>
          <w:rStyle w:val="StyleUnderline"/>
        </w:rPr>
      </w:pPr>
      <w:r w:rsidRPr="009E70A4">
        <w:t xml:space="preserve">MOSCOW — First </w:t>
      </w:r>
      <w:r w:rsidRPr="00B129C1">
        <w:rPr>
          <w:rStyle w:val="StyleUnderline"/>
        </w:rPr>
        <w:t>U.S. and Russian diplomats faced off in Geneva. Then</w:t>
      </w:r>
      <w:r w:rsidRPr="009E70A4">
        <w:t xml:space="preserve"> NATO received a Russian delegation </w:t>
      </w:r>
      <w:r w:rsidRPr="00B129C1">
        <w:rPr>
          <w:rStyle w:val="StyleUnderline"/>
        </w:rPr>
        <w:t>in Brussels</w:t>
      </w:r>
      <w:r w:rsidRPr="009E70A4">
        <w:t xml:space="preserve">. The Organization for Security and Cooperation in Europe sponsored talks in Vienna. And </w:t>
      </w:r>
      <w:r w:rsidRPr="00B129C1">
        <w:rPr>
          <w:rStyle w:val="StyleUnderline"/>
        </w:rPr>
        <w:t xml:space="preserve">finally, the </w:t>
      </w:r>
      <w:r w:rsidRPr="002000D3">
        <w:rPr>
          <w:rStyle w:val="StyleUnderline"/>
          <w:highlight w:val="green"/>
        </w:rPr>
        <w:t>U.S. and Russian</w:t>
      </w:r>
      <w:r w:rsidRPr="00B129C1">
        <w:rPr>
          <w:rStyle w:val="StyleUnderline"/>
        </w:rPr>
        <w:t xml:space="preserve"> chief </w:t>
      </w:r>
      <w:r w:rsidRPr="002000D3">
        <w:rPr>
          <w:rStyle w:val="StyleUnderline"/>
          <w:highlight w:val="green"/>
        </w:rPr>
        <w:t>diplomats met</w:t>
      </w:r>
      <w:r w:rsidRPr="009E70A4">
        <w:t xml:space="preserve">, again </w:t>
      </w:r>
      <w:r w:rsidRPr="00B129C1">
        <w:rPr>
          <w:rStyle w:val="StyleUnderline"/>
        </w:rPr>
        <w:t>in Geneva, last week.</w:t>
      </w:r>
    </w:p>
    <w:p w14:paraId="1A4AFB1A" w14:textId="77777777" w:rsidR="00C25B19" w:rsidRDefault="00C25B19" w:rsidP="00C25B19">
      <w:r w:rsidRPr="009E70A4">
        <w:t xml:space="preserve">Russia courted all this attention by massing some 100,000 troops and military equipment near Ukraine, raising fears of a Russian invasion. </w:t>
      </w:r>
      <w:r w:rsidRPr="00B129C1">
        <w:rPr>
          <w:rStyle w:val="StyleUnderline"/>
        </w:rPr>
        <w:t xml:space="preserve">Analysts read </w:t>
      </w:r>
      <w:r w:rsidRPr="002000D3">
        <w:rPr>
          <w:rStyle w:val="StyleUnderline"/>
          <w:highlight w:val="green"/>
        </w:rPr>
        <w:t>Russia</w:t>
      </w:r>
      <w:r w:rsidRPr="00B129C1">
        <w:rPr>
          <w:rStyle w:val="StyleUnderline"/>
        </w:rPr>
        <w:t xml:space="preserve">'s buildup as an </w:t>
      </w:r>
      <w:r w:rsidRPr="002000D3">
        <w:rPr>
          <w:rStyle w:val="StyleUnderline"/>
          <w:highlight w:val="green"/>
        </w:rPr>
        <w:t>attempt to pressure</w:t>
      </w:r>
      <w:r w:rsidRPr="00B129C1">
        <w:rPr>
          <w:rStyle w:val="StyleUnderline"/>
        </w:rPr>
        <w:t xml:space="preserve"> the U.S. and</w:t>
      </w:r>
      <w:r w:rsidRPr="009E70A4">
        <w:t xml:space="preserve"> its European </w:t>
      </w:r>
      <w:r w:rsidRPr="00B129C1">
        <w:rPr>
          <w:rStyle w:val="StyleUnderline"/>
        </w:rPr>
        <w:t xml:space="preserve">allies into </w:t>
      </w:r>
      <w:r w:rsidRPr="002000D3">
        <w:rPr>
          <w:rStyle w:val="Emphasis"/>
          <w:highlight w:val="green"/>
        </w:rPr>
        <w:t>concessions</w:t>
      </w:r>
      <w:r w:rsidRPr="002000D3">
        <w:rPr>
          <w:rStyle w:val="StyleUnderline"/>
          <w:highlight w:val="green"/>
        </w:rPr>
        <w:t xml:space="preserve"> on</w:t>
      </w:r>
      <w:r w:rsidRPr="00B129C1">
        <w:rPr>
          <w:rStyle w:val="StyleUnderline"/>
        </w:rPr>
        <w:t xml:space="preserve"> a series of far-reaching "</w:t>
      </w:r>
      <w:r w:rsidRPr="002000D3">
        <w:rPr>
          <w:rStyle w:val="StyleUnderline"/>
          <w:highlight w:val="green"/>
        </w:rPr>
        <w:t>security guarantees</w:t>
      </w:r>
      <w:r w:rsidRPr="00B129C1">
        <w:rPr>
          <w:rStyle w:val="StyleUnderline"/>
        </w:rPr>
        <w:t>"</w:t>
      </w:r>
      <w:r w:rsidRPr="009E70A4">
        <w:t xml:space="preserve"> sought by Moscow.</w:t>
      </w:r>
    </w:p>
    <w:p w14:paraId="498FCE37" w14:textId="77777777" w:rsidR="00C25B19" w:rsidRPr="00B129C1" w:rsidRDefault="00C25B19" w:rsidP="00C25B19">
      <w:pPr>
        <w:rPr>
          <w:rStyle w:val="StyleUnderline"/>
        </w:rPr>
      </w:pPr>
      <w:r>
        <w:t xml:space="preserve">1. </w:t>
      </w:r>
      <w:r w:rsidRPr="00B129C1">
        <w:rPr>
          <w:rStyle w:val="StyleUnderline"/>
        </w:rPr>
        <w:t xml:space="preserve">Russia wants a </w:t>
      </w:r>
      <w:r w:rsidRPr="009E70A4">
        <w:rPr>
          <w:rStyle w:val="Emphasis"/>
        </w:rPr>
        <w:t>guarantee Ukraine can never join NATO</w:t>
      </w:r>
    </w:p>
    <w:p w14:paraId="2CE6EF8B" w14:textId="77777777" w:rsidR="00C25B19" w:rsidRDefault="00C25B19" w:rsidP="00C25B19">
      <w:r w:rsidRPr="002000D3">
        <w:rPr>
          <w:rStyle w:val="StyleUnderline"/>
          <w:highlight w:val="green"/>
        </w:rPr>
        <w:t xml:space="preserve">Russia's </w:t>
      </w:r>
      <w:r w:rsidRPr="002000D3">
        <w:rPr>
          <w:rStyle w:val="Emphasis"/>
          <w:highlight w:val="green"/>
        </w:rPr>
        <w:t>main demand</w:t>
      </w:r>
      <w:r w:rsidRPr="002000D3">
        <w:rPr>
          <w:rStyle w:val="StyleUnderline"/>
          <w:highlight w:val="green"/>
        </w:rPr>
        <w:t xml:space="preserve"> is</w:t>
      </w:r>
      <w:r w:rsidRPr="009E70A4">
        <w:t xml:space="preserve"> a </w:t>
      </w:r>
      <w:r w:rsidRPr="002000D3">
        <w:rPr>
          <w:rStyle w:val="StyleUnderline"/>
          <w:highlight w:val="green"/>
        </w:rPr>
        <w:t>commitment from NATO to end</w:t>
      </w:r>
      <w:r w:rsidRPr="00B129C1">
        <w:rPr>
          <w:rStyle w:val="StyleUnderline"/>
        </w:rPr>
        <w:t xml:space="preserve"> its</w:t>
      </w:r>
      <w:r w:rsidRPr="009E70A4">
        <w:t xml:space="preserve"> further </w:t>
      </w:r>
      <w:r w:rsidRPr="002000D3">
        <w:rPr>
          <w:rStyle w:val="StyleUnderline"/>
          <w:highlight w:val="green"/>
        </w:rPr>
        <w:t>expansion</w:t>
      </w:r>
      <w:r w:rsidRPr="009E70A4">
        <w:t xml:space="preserve"> into former Soviet republics — </w:t>
      </w:r>
      <w:r w:rsidRPr="002000D3">
        <w:rPr>
          <w:rStyle w:val="Emphasis"/>
          <w:highlight w:val="green"/>
        </w:rPr>
        <w:t>especially Ukraine</w:t>
      </w:r>
      <w:r w:rsidRPr="00B129C1">
        <w:rPr>
          <w:rStyle w:val="StyleUnderline"/>
        </w:rPr>
        <w:t>. Russia wants NATO to rescind a 2008 promise</w:t>
      </w:r>
      <w:r w:rsidRPr="009E70A4">
        <w:t xml:space="preserve"> that </w:t>
      </w:r>
      <w:r w:rsidRPr="00B129C1">
        <w:rPr>
          <w:rStyle w:val="StyleUnderline"/>
        </w:rPr>
        <w:t>Ukraine could someday join</w:t>
      </w:r>
      <w:r w:rsidRPr="009E70A4">
        <w:t xml:space="preserve"> the defense alliance. Many observers see it as a distant prospect that Ukraine could join NATO because it doesn't meet membership requirements. But </w:t>
      </w:r>
      <w:r w:rsidRPr="002000D3">
        <w:rPr>
          <w:rStyle w:val="StyleUnderline"/>
          <w:highlight w:val="green"/>
        </w:rPr>
        <w:t>Moscow</w:t>
      </w:r>
      <w:r w:rsidRPr="009E70A4">
        <w:t xml:space="preserve"> doesn't see it that way. </w:t>
      </w:r>
      <w:r w:rsidRPr="009E70A4">
        <w:rPr>
          <w:rStyle w:val="StyleUnderline"/>
        </w:rPr>
        <w:t xml:space="preserve">"We </w:t>
      </w:r>
      <w:r w:rsidRPr="002000D3">
        <w:rPr>
          <w:rStyle w:val="Emphasis"/>
          <w:highlight w:val="green"/>
        </w:rPr>
        <w:t>don't trust</w:t>
      </w:r>
      <w:r w:rsidRPr="002000D3">
        <w:rPr>
          <w:rStyle w:val="StyleUnderline"/>
          <w:highlight w:val="green"/>
        </w:rPr>
        <w:t xml:space="preserve"> the other side</w:t>
      </w:r>
      <w:r w:rsidRPr="009E70A4">
        <w:rPr>
          <w:rStyle w:val="StyleUnderline"/>
        </w:rPr>
        <w:t>,"</w:t>
      </w:r>
      <w:r w:rsidRPr="009E70A4">
        <w:t xml:space="preserve"> Russia's chief negotiator, Deputy Foreign Minister Sergei Ryabkov, said after bilateral talks with the U.S. finished. "</w:t>
      </w:r>
      <w:r w:rsidRPr="009E70A4">
        <w:rPr>
          <w:rStyle w:val="StyleUnderline"/>
        </w:rPr>
        <w:t xml:space="preserve">We need </w:t>
      </w:r>
      <w:r w:rsidRPr="009E70A4">
        <w:rPr>
          <w:rStyle w:val="Emphasis"/>
        </w:rPr>
        <w:t>ironclad</w:t>
      </w:r>
      <w:r w:rsidRPr="009E70A4">
        <w:rPr>
          <w:rStyle w:val="StyleUnderline"/>
        </w:rPr>
        <w:t xml:space="preserve">, waterproof, bulletproof, legally binding guarantees. </w:t>
      </w:r>
      <w:r w:rsidRPr="009E70A4">
        <w:t>Not assurances. Not safeguards. Guarantees. With all the words — 'shall, must' — everything that should be put in."</w:t>
      </w:r>
    </w:p>
    <w:p w14:paraId="32807FFD" w14:textId="77777777" w:rsidR="00C25B19" w:rsidRDefault="00C25B19" w:rsidP="00C25B19">
      <w:r w:rsidRPr="009E70A4">
        <w:t xml:space="preserve">Russia's reasoning: President Vladimir </w:t>
      </w:r>
      <w:r w:rsidRPr="002000D3">
        <w:rPr>
          <w:rStyle w:val="StyleUnderline"/>
          <w:highlight w:val="green"/>
        </w:rPr>
        <w:t>Putin views Ukraine as</w:t>
      </w:r>
      <w:r w:rsidRPr="009E70A4">
        <w:rPr>
          <w:rStyle w:val="StyleUnderline"/>
        </w:rPr>
        <w:t xml:space="preserve"> an extension of</w:t>
      </w:r>
      <w:r w:rsidRPr="009E70A4">
        <w:t xml:space="preserve"> what he calls </w:t>
      </w:r>
      <w:r w:rsidRPr="009E70A4">
        <w:rPr>
          <w:rStyle w:val="StyleUnderline"/>
        </w:rPr>
        <w:t>"</w:t>
      </w:r>
      <w:r w:rsidRPr="002000D3">
        <w:rPr>
          <w:rStyle w:val="Emphasis"/>
          <w:highlight w:val="green"/>
        </w:rPr>
        <w:t>historical Russia</w:t>
      </w:r>
      <w:r w:rsidRPr="009E70A4">
        <w:rPr>
          <w:rStyle w:val="StyleUnderline"/>
        </w:rPr>
        <w:t xml:space="preserve">" </w:t>
      </w:r>
      <w:r w:rsidRPr="009E70A4">
        <w:t xml:space="preserve">— a part of the Russian Empire and Soviet Union, </w:t>
      </w:r>
      <w:r w:rsidRPr="009E70A4">
        <w:rPr>
          <w:rStyle w:val="StyleUnderline"/>
        </w:rPr>
        <w:t>and within Moscow's "sphere of influence" today.</w:t>
      </w:r>
      <w:r w:rsidRPr="009E70A4">
        <w:t xml:space="preserve"> The threat of Ukraine's westward turn after a street revolution ousted the country's pro-Russian president in 2014 was the driving force behind Russia's annexation of Crimea later that year. Ukraine's desire to join the Western alliance also led to Russia's sponsorship of separatists in the country's eastern Donbas region — in effect sabotaging its path to membership by fueling a civil war.</w:t>
      </w:r>
    </w:p>
    <w:p w14:paraId="06BAD43F" w14:textId="77777777" w:rsidR="00C25B19" w:rsidRPr="009E70A4" w:rsidRDefault="00C25B19" w:rsidP="00C25B19">
      <w:r w:rsidRPr="009E70A4">
        <w:t xml:space="preserve">NATO's counter: </w:t>
      </w:r>
      <w:r w:rsidRPr="00FA13BF">
        <w:rPr>
          <w:rStyle w:val="StyleUnderline"/>
        </w:rPr>
        <w:t xml:space="preserve">The </w:t>
      </w:r>
      <w:r w:rsidRPr="002000D3">
        <w:rPr>
          <w:rStyle w:val="StyleUnderline"/>
          <w:highlight w:val="green"/>
        </w:rPr>
        <w:t>U.S. argues</w:t>
      </w:r>
      <w:r w:rsidRPr="00FA13BF">
        <w:rPr>
          <w:rStyle w:val="StyleUnderline"/>
        </w:rPr>
        <w:t xml:space="preserve"> that </w:t>
      </w:r>
      <w:r w:rsidRPr="002000D3">
        <w:rPr>
          <w:rStyle w:val="StyleUnderline"/>
          <w:highlight w:val="green"/>
        </w:rPr>
        <w:t xml:space="preserve">countries have a </w:t>
      </w:r>
      <w:r w:rsidRPr="002000D3">
        <w:rPr>
          <w:rStyle w:val="Emphasis"/>
          <w:highlight w:val="green"/>
        </w:rPr>
        <w:t>right to choose</w:t>
      </w:r>
      <w:r w:rsidRPr="009E70A4">
        <w:rPr>
          <w:rStyle w:val="StyleUnderline"/>
        </w:rPr>
        <w:t xml:space="preserve"> their own </w:t>
      </w:r>
      <w:r w:rsidRPr="002000D3">
        <w:rPr>
          <w:rStyle w:val="StyleUnderline"/>
          <w:highlight w:val="green"/>
        </w:rPr>
        <w:t>alliances and NATO has a long-standing "open door policy</w:t>
      </w:r>
      <w:r w:rsidRPr="009E70A4">
        <w:rPr>
          <w:rStyle w:val="StyleUnderline"/>
        </w:rPr>
        <w:t>"</w:t>
      </w:r>
      <w:r w:rsidRPr="009E70A4">
        <w:t xml:space="preserve"> for potential membership. "NATO has never expanded through force or coercion or subversion. </w:t>
      </w:r>
      <w:r w:rsidRPr="002000D3">
        <w:rPr>
          <w:rStyle w:val="Emphasis"/>
          <w:highlight w:val="green"/>
        </w:rPr>
        <w:t>It is countries' sovereign choice</w:t>
      </w:r>
      <w:r w:rsidRPr="009E70A4">
        <w:rPr>
          <w:rStyle w:val="StyleUnderline"/>
        </w:rPr>
        <w:t xml:space="preserve"> to choose to come to NATO and say they want to join,"</w:t>
      </w:r>
      <w:r w:rsidRPr="009E70A4">
        <w:t xml:space="preserve"> Deputy Secretary of State Wendy Sherman said after a meeting between Russian and NATO officials in Brussels earlier this month. Russia's actions are making the idea of NATO membership more appealing to Ukrainians, according to opinion polls. It is unlikely, however, that Ukraine will meet the requirements anytime soon.</w:t>
      </w:r>
    </w:p>
    <w:p w14:paraId="486D255D" w14:textId="77777777" w:rsidR="00C25B19" w:rsidRDefault="00C25B19" w:rsidP="00C25B19"/>
    <w:p w14:paraId="1E3F4EA2" w14:textId="77777777" w:rsidR="00C25B19" w:rsidRDefault="00C25B19" w:rsidP="00C25B19">
      <w:pPr>
        <w:pStyle w:val="Heading4"/>
      </w:pPr>
      <w:r>
        <w:t xml:space="preserve">Concessions on sovereignty spark </w:t>
      </w:r>
      <w:r w:rsidRPr="002B7E61">
        <w:rPr>
          <w:u w:val="single"/>
        </w:rPr>
        <w:t xml:space="preserve">global </w:t>
      </w:r>
      <w:r>
        <w:rPr>
          <w:u w:val="single"/>
        </w:rPr>
        <w:t xml:space="preserve">allied </w:t>
      </w:r>
      <w:proofErr w:type="spellStart"/>
      <w:r w:rsidRPr="002B7E61">
        <w:rPr>
          <w:u w:val="single"/>
        </w:rPr>
        <w:t>prolif</w:t>
      </w:r>
      <w:proofErr w:type="spellEnd"/>
      <w:r>
        <w:t>.</w:t>
      </w:r>
    </w:p>
    <w:p w14:paraId="7DB85B43" w14:textId="77777777" w:rsidR="00C25B19" w:rsidRPr="009F30E3" w:rsidRDefault="00C25B19" w:rsidP="00C25B19">
      <w:pPr>
        <w:rPr>
          <w:szCs w:val="16"/>
        </w:rPr>
      </w:pPr>
      <w:proofErr w:type="spellStart"/>
      <w:r w:rsidRPr="009F30E3">
        <w:rPr>
          <w:rStyle w:val="Style13ptBold"/>
        </w:rPr>
        <w:t>Gawthorpe</w:t>
      </w:r>
      <w:proofErr w:type="spellEnd"/>
      <w:r w:rsidRPr="009F30E3">
        <w:rPr>
          <w:rStyle w:val="Style13ptBold"/>
        </w:rPr>
        <w:t xml:space="preserve"> 14</w:t>
      </w:r>
      <w:r w:rsidRPr="009F30E3">
        <w:rPr>
          <w:szCs w:val="16"/>
        </w:rPr>
        <w:t xml:space="preserve"> – teaching fellow at the </w:t>
      </w:r>
      <w:proofErr w:type="spellStart"/>
      <w:r w:rsidRPr="009F30E3">
        <w:rPr>
          <w:szCs w:val="16"/>
        </w:rPr>
        <w:t>Defence</w:t>
      </w:r>
      <w:proofErr w:type="spellEnd"/>
      <w:r w:rsidRPr="009F30E3">
        <w:rPr>
          <w:szCs w:val="16"/>
        </w:rPr>
        <w:t xml:space="preserve"> Academy of the United Kingdom</w:t>
      </w:r>
    </w:p>
    <w:p w14:paraId="2492254F" w14:textId="77777777" w:rsidR="00C25B19" w:rsidRPr="009F30E3" w:rsidRDefault="00C25B19" w:rsidP="00C25B19">
      <w:pPr>
        <w:rPr>
          <w:szCs w:val="16"/>
        </w:rPr>
      </w:pPr>
      <w:r w:rsidRPr="009F30E3">
        <w:rPr>
          <w:szCs w:val="16"/>
        </w:rPr>
        <w:t xml:space="preserve">Andrew </w:t>
      </w:r>
      <w:proofErr w:type="spellStart"/>
      <w:r w:rsidRPr="009F30E3">
        <w:rPr>
          <w:szCs w:val="16"/>
        </w:rPr>
        <w:t>Gawthorpe</w:t>
      </w:r>
      <w:proofErr w:type="spellEnd"/>
      <w:r w:rsidRPr="009F30E3">
        <w:rPr>
          <w:szCs w:val="16"/>
        </w:rPr>
        <w:t xml:space="preserve">, 3-14-2014, “Could Ukraine Drive Nuclear Proliferation in Asia?” </w:t>
      </w:r>
      <w:r w:rsidRPr="009F30E3">
        <w:rPr>
          <w:i/>
          <w:szCs w:val="16"/>
        </w:rPr>
        <w:t>The Diplomat</w:t>
      </w:r>
      <w:r w:rsidRPr="009F30E3">
        <w:rPr>
          <w:szCs w:val="16"/>
        </w:rPr>
        <w:t>, https://thediplomat.com/2014/03/could-ukraine-drive-nuclear-proliferation-in-asia/ DD</w:t>
      </w:r>
    </w:p>
    <w:p w14:paraId="15AE06DE" w14:textId="77777777" w:rsidR="00C25B19" w:rsidRPr="007C3CA7" w:rsidRDefault="00C25B19" w:rsidP="00C25B19"/>
    <w:p w14:paraId="504A2AD8" w14:textId="77777777" w:rsidR="00C25B19" w:rsidRDefault="00C25B19" w:rsidP="00C25B19">
      <w:pPr>
        <w:rPr>
          <w:rStyle w:val="StyleUnderline"/>
        </w:rPr>
      </w:pPr>
      <w:r w:rsidRPr="000A1377">
        <w:t xml:space="preserve">Recent </w:t>
      </w:r>
      <w:r w:rsidRPr="007C3CA7">
        <w:rPr>
          <w:rStyle w:val="StyleUnderline"/>
        </w:rPr>
        <w:t xml:space="preserve">events in Eastern Europe raise the issue not only of Russia’s future actions but also the </w:t>
      </w:r>
      <w:r w:rsidRPr="002000D3">
        <w:rPr>
          <w:rStyle w:val="Emphasis"/>
          <w:highlight w:val="green"/>
        </w:rPr>
        <w:t>lessons</w:t>
      </w:r>
      <w:r w:rsidRPr="000A1377">
        <w:rPr>
          <w:rStyle w:val="Emphasis"/>
        </w:rPr>
        <w:t xml:space="preserve"> that </w:t>
      </w:r>
      <w:r w:rsidRPr="002000D3">
        <w:rPr>
          <w:rStyle w:val="Emphasis"/>
          <w:highlight w:val="green"/>
        </w:rPr>
        <w:t>will be drawn</w:t>
      </w:r>
      <w:r w:rsidRPr="000A1377">
        <w:t xml:space="preserve"> regarding other revisionist states. </w:t>
      </w:r>
      <w:r w:rsidRPr="009F30E3">
        <w:rPr>
          <w:rStyle w:val="StyleUnderline"/>
        </w:rPr>
        <w:t>In East Asia</w:t>
      </w:r>
      <w:r w:rsidRPr="007C3CA7">
        <w:rPr>
          <w:rStyle w:val="StyleUnderline"/>
        </w:rPr>
        <w:t xml:space="preserve">, a </w:t>
      </w:r>
      <w:r w:rsidRPr="002000D3">
        <w:rPr>
          <w:rStyle w:val="StyleUnderline"/>
          <w:highlight w:val="green"/>
        </w:rPr>
        <w:t>China</w:t>
      </w:r>
      <w:r w:rsidRPr="000A1377">
        <w:t xml:space="preserve"> that is </w:t>
      </w:r>
      <w:r w:rsidRPr="007C3CA7">
        <w:rPr>
          <w:rStyle w:val="StyleUnderline"/>
        </w:rPr>
        <w:t>nurturing territorial ambitions</w:t>
      </w:r>
      <w:r w:rsidRPr="000A1377">
        <w:t xml:space="preserve"> of its own and has recently become less shy about asserting them </w:t>
      </w:r>
      <w:r w:rsidRPr="002000D3">
        <w:rPr>
          <w:rStyle w:val="Emphasis"/>
          <w:highlight w:val="green"/>
        </w:rPr>
        <w:t>will watch</w:t>
      </w:r>
      <w:r w:rsidRPr="007C3CA7">
        <w:rPr>
          <w:rStyle w:val="StyleUnderline"/>
        </w:rPr>
        <w:t xml:space="preserve"> to see </w:t>
      </w:r>
      <w:r w:rsidRPr="002000D3">
        <w:rPr>
          <w:rStyle w:val="StyleUnderline"/>
          <w:highlight w:val="green"/>
        </w:rPr>
        <w:t>how the West reacts to</w:t>
      </w:r>
      <w:r w:rsidRPr="000A1377">
        <w:t xml:space="preserve"> Vladimir </w:t>
      </w:r>
      <w:r w:rsidRPr="000A1377">
        <w:rPr>
          <w:rStyle w:val="Emphasis"/>
        </w:rPr>
        <w:t xml:space="preserve">Putin’s </w:t>
      </w:r>
      <w:r w:rsidRPr="002000D3">
        <w:rPr>
          <w:rStyle w:val="Emphasis"/>
          <w:highlight w:val="green"/>
        </w:rPr>
        <w:t>expansionism</w:t>
      </w:r>
      <w:r w:rsidRPr="000A1377">
        <w:rPr>
          <w:rStyle w:val="StyleUnderline"/>
        </w:rPr>
        <w:t>. So will</w:t>
      </w:r>
      <w:r w:rsidRPr="007C3CA7">
        <w:rPr>
          <w:rStyle w:val="StyleUnderline"/>
        </w:rPr>
        <w:t xml:space="preserve"> China’s </w:t>
      </w:r>
      <w:r w:rsidRPr="002000D3">
        <w:rPr>
          <w:rStyle w:val="StyleUnderline"/>
          <w:highlight w:val="green"/>
        </w:rPr>
        <w:t>East Asian neighbors</w:t>
      </w:r>
      <w:r w:rsidRPr="000A1377">
        <w:rPr>
          <w:rStyle w:val="StyleUnderline"/>
        </w:rPr>
        <w:t xml:space="preserve">, who </w:t>
      </w:r>
      <w:r w:rsidRPr="002000D3">
        <w:rPr>
          <w:rStyle w:val="StyleUnderline"/>
          <w:highlight w:val="green"/>
        </w:rPr>
        <w:t>fear they may be</w:t>
      </w:r>
      <w:r w:rsidRPr="000A1377">
        <w:rPr>
          <w:rStyle w:val="StyleUnderline"/>
        </w:rPr>
        <w:t xml:space="preserve">come </w:t>
      </w:r>
      <w:r w:rsidRPr="002000D3">
        <w:rPr>
          <w:rStyle w:val="Emphasis"/>
          <w:highlight w:val="green"/>
        </w:rPr>
        <w:t>the next Ukraine</w:t>
      </w:r>
      <w:r w:rsidRPr="007C3CA7">
        <w:rPr>
          <w:rStyle w:val="StyleUnderline"/>
        </w:rPr>
        <w:t>.</w:t>
      </w:r>
    </w:p>
    <w:p w14:paraId="485A8326" w14:textId="77777777" w:rsidR="00C25B19" w:rsidRDefault="00C25B19" w:rsidP="00C25B19">
      <w:r w:rsidRPr="000A1377">
        <w:t xml:space="preserve">One of the most potentially disturbing effects of </w:t>
      </w:r>
      <w:r w:rsidRPr="009F30E3">
        <w:rPr>
          <w:rStyle w:val="StyleUnderline"/>
        </w:rPr>
        <w:t xml:space="preserve">the </w:t>
      </w:r>
      <w:r w:rsidRPr="002000D3">
        <w:rPr>
          <w:rStyle w:val="StyleUnderline"/>
          <w:highlight w:val="green"/>
        </w:rPr>
        <w:t>situation in Ukraine</w:t>
      </w:r>
      <w:r w:rsidRPr="000A1377">
        <w:t xml:space="preserve"> is the possibility it </w:t>
      </w:r>
      <w:r w:rsidRPr="002000D3">
        <w:rPr>
          <w:rStyle w:val="StyleUnderline"/>
          <w:highlight w:val="green"/>
        </w:rPr>
        <w:t xml:space="preserve">may drive </w:t>
      </w:r>
      <w:r w:rsidRPr="009F30E3">
        <w:rPr>
          <w:rStyle w:val="Emphasis"/>
        </w:rPr>
        <w:t xml:space="preserve">nuclear </w:t>
      </w:r>
      <w:r w:rsidRPr="002000D3">
        <w:rPr>
          <w:rStyle w:val="Emphasis"/>
          <w:highlight w:val="green"/>
        </w:rPr>
        <w:t>prolif</w:t>
      </w:r>
      <w:r w:rsidRPr="000A1377">
        <w:t xml:space="preserve">eration. The present crisis in that country could well have been a nuclear nightmare. </w:t>
      </w:r>
      <w:r w:rsidRPr="000A1377">
        <w:rPr>
          <w:rStyle w:val="StyleUnderline"/>
        </w:rPr>
        <w:t>When the USSR was unraveling</w:t>
      </w:r>
      <w:r w:rsidRPr="000A1377">
        <w:t xml:space="preserve"> in the early 1990s, </w:t>
      </w:r>
      <w:r w:rsidRPr="000A1377">
        <w:rPr>
          <w:rStyle w:val="StyleUnderline"/>
        </w:rPr>
        <w:t>a sizeable portion of its strategic forces</w:t>
      </w:r>
      <w:r w:rsidRPr="000A1377">
        <w:t xml:space="preserve">, along with tactical </w:t>
      </w:r>
      <w:r w:rsidRPr="000A1377">
        <w:rPr>
          <w:rStyle w:val="StyleUnderline"/>
        </w:rPr>
        <w:t>nuclear weapons, were deployed in Ukraine</w:t>
      </w:r>
      <w:r w:rsidRPr="000A1377">
        <w:t>. Had the new Ukrainian government in Kiev taken control of these weapons upon becoming independent, it would have been the third-largest nuclear power in the world. behind only the U.S. and the Russia.</w:t>
      </w:r>
    </w:p>
    <w:p w14:paraId="53662B1C" w14:textId="77777777" w:rsidR="00C25B19" w:rsidRDefault="00C25B19" w:rsidP="00C25B19">
      <w:r w:rsidRPr="000A1377">
        <w:rPr>
          <w:rStyle w:val="StyleUnderline"/>
        </w:rPr>
        <w:t>Concerned about nuclear prolif</w:t>
      </w:r>
      <w:r w:rsidRPr="000A1377">
        <w:t xml:space="preserve">eration throughout Europe </w:t>
      </w:r>
      <w:r w:rsidRPr="000A1377">
        <w:rPr>
          <w:rStyle w:val="StyleUnderline"/>
        </w:rPr>
        <w:t>if new nuclear powers were created</w:t>
      </w:r>
      <w:r w:rsidRPr="000A1377">
        <w:t xml:space="preserve"> by the Soviet Union’s demise, </w:t>
      </w:r>
      <w:r w:rsidRPr="002000D3">
        <w:rPr>
          <w:rStyle w:val="StyleUnderline"/>
          <w:highlight w:val="green"/>
        </w:rPr>
        <w:t>the U.S. pressured Ukraine to denuclearize</w:t>
      </w:r>
      <w:r w:rsidRPr="000A1377">
        <w:t xml:space="preserve"> and to return its nuclear forces to Russia. </w:t>
      </w:r>
      <w:r w:rsidRPr="000A1377">
        <w:rPr>
          <w:rStyle w:val="StyleUnderline"/>
        </w:rPr>
        <w:t xml:space="preserve">Basking in a post-independence glow </w:t>
      </w:r>
      <w:r w:rsidRPr="002000D3">
        <w:rPr>
          <w:rStyle w:val="StyleUnderline"/>
          <w:highlight w:val="green"/>
        </w:rPr>
        <w:t xml:space="preserve">and </w:t>
      </w:r>
      <w:r w:rsidRPr="002000D3">
        <w:rPr>
          <w:rStyle w:val="Emphasis"/>
          <w:highlight w:val="green"/>
        </w:rPr>
        <w:t>seeking U.S. support</w:t>
      </w:r>
      <w:r w:rsidRPr="000A1377">
        <w:rPr>
          <w:rStyle w:val="Emphasis"/>
        </w:rPr>
        <w:t xml:space="preserve"> </w:t>
      </w:r>
      <w:r w:rsidRPr="000A1377">
        <w:t xml:space="preserve">on other issues, </w:t>
      </w:r>
      <w:r w:rsidRPr="002000D3">
        <w:rPr>
          <w:rStyle w:val="StyleUnderline"/>
          <w:highlight w:val="green"/>
        </w:rPr>
        <w:t>Kiev went along</w:t>
      </w:r>
      <w:r w:rsidRPr="000A1377">
        <w:rPr>
          <w:rStyle w:val="StyleUnderline"/>
        </w:rPr>
        <w:t>. This was the origin of the</w:t>
      </w:r>
      <w:r w:rsidRPr="000A1377">
        <w:t xml:space="preserve"> so-called </w:t>
      </w:r>
      <w:r w:rsidRPr="000A1377">
        <w:rPr>
          <w:rStyle w:val="Emphasis"/>
        </w:rPr>
        <w:t>Budapest Memorandum</w:t>
      </w:r>
      <w:r w:rsidRPr="000A1377">
        <w:t xml:space="preserve"> of 1994, </w:t>
      </w:r>
      <w:r w:rsidRPr="000A1377">
        <w:rPr>
          <w:rStyle w:val="StyleUnderline"/>
        </w:rPr>
        <w:t xml:space="preserve">in which </w:t>
      </w:r>
      <w:r w:rsidRPr="009F30E3">
        <w:rPr>
          <w:rStyle w:val="StyleUnderline"/>
        </w:rPr>
        <w:t>Ukraine promised to give up</w:t>
      </w:r>
      <w:r w:rsidRPr="000A1377">
        <w:rPr>
          <w:rStyle w:val="StyleUnderline"/>
        </w:rPr>
        <w:t xml:space="preserve"> its </w:t>
      </w:r>
      <w:r w:rsidRPr="009F30E3">
        <w:rPr>
          <w:rStyle w:val="StyleUnderline"/>
        </w:rPr>
        <w:t>nuc</w:t>
      </w:r>
      <w:r w:rsidRPr="000A1377">
        <w:rPr>
          <w:rStyle w:val="StyleUnderline"/>
        </w:rPr>
        <w:t>lear weapon</w:t>
      </w:r>
      <w:r w:rsidRPr="009F30E3">
        <w:rPr>
          <w:rStyle w:val="StyleUnderline"/>
        </w:rPr>
        <w:t xml:space="preserve">s </w:t>
      </w:r>
      <w:r w:rsidRPr="002000D3">
        <w:rPr>
          <w:rStyle w:val="Emphasis"/>
          <w:highlight w:val="green"/>
        </w:rPr>
        <w:t>in return</w:t>
      </w:r>
      <w:r w:rsidRPr="002000D3">
        <w:rPr>
          <w:rStyle w:val="StyleUnderline"/>
          <w:highlight w:val="green"/>
        </w:rPr>
        <w:t xml:space="preserve"> for</w:t>
      </w:r>
      <w:r w:rsidRPr="000A1377">
        <w:rPr>
          <w:rStyle w:val="StyleUnderline"/>
        </w:rPr>
        <w:t xml:space="preserve"> Russia, Britain and </w:t>
      </w:r>
      <w:r w:rsidRPr="002000D3">
        <w:rPr>
          <w:rStyle w:val="StyleUnderline"/>
          <w:highlight w:val="green"/>
        </w:rPr>
        <w:t>the U.S. guaranteeing</w:t>
      </w:r>
      <w:r w:rsidRPr="00EE48D6">
        <w:rPr>
          <w:rStyle w:val="StyleUnderline"/>
        </w:rPr>
        <w:t xml:space="preserve"> its </w:t>
      </w:r>
      <w:r w:rsidRPr="002000D3">
        <w:rPr>
          <w:rStyle w:val="Emphasis"/>
          <w:highlight w:val="green"/>
        </w:rPr>
        <w:t>sovereignty</w:t>
      </w:r>
      <w:r w:rsidRPr="002000D3">
        <w:rPr>
          <w:rStyle w:val="StyleUnderline"/>
          <w:highlight w:val="green"/>
        </w:rPr>
        <w:t xml:space="preserve"> and </w:t>
      </w:r>
      <w:r w:rsidRPr="002000D3">
        <w:rPr>
          <w:rStyle w:val="Emphasis"/>
          <w:highlight w:val="green"/>
        </w:rPr>
        <w:t>territorial integrity</w:t>
      </w:r>
      <w:r w:rsidRPr="000A1377">
        <w:rPr>
          <w:rStyle w:val="StyleUnderline"/>
        </w:rPr>
        <w:t>.</w:t>
      </w:r>
      <w:r w:rsidRPr="000A1377">
        <w:t xml:space="preserve"> With the wholesale invasion of Crimea by Russian forces in recent days, Kiev can be forgiven for asking if the agreement is any longer worth the paper it’s written on.</w:t>
      </w:r>
    </w:p>
    <w:p w14:paraId="1190B701" w14:textId="77777777" w:rsidR="00C25B19" w:rsidRDefault="00C25B19" w:rsidP="00C25B19">
      <w:pPr>
        <w:rPr>
          <w:rStyle w:val="StyleUnderline"/>
        </w:rPr>
      </w:pPr>
      <w:r w:rsidRPr="000A1377">
        <w:rPr>
          <w:rStyle w:val="StyleUnderline"/>
        </w:rPr>
        <w:t xml:space="preserve">Since Russia’s occupation of Crimea, </w:t>
      </w:r>
      <w:r w:rsidRPr="002000D3">
        <w:rPr>
          <w:rStyle w:val="StyleUnderline"/>
          <w:highlight w:val="green"/>
        </w:rPr>
        <w:t>a former</w:t>
      </w:r>
      <w:r w:rsidRPr="009F30E3">
        <w:rPr>
          <w:rStyle w:val="StyleUnderline"/>
        </w:rPr>
        <w:t xml:space="preserve"> Ukrainian</w:t>
      </w:r>
      <w:r w:rsidRPr="000A1377">
        <w:rPr>
          <w:rStyle w:val="StyleUnderline"/>
        </w:rPr>
        <w:t xml:space="preserve"> foreign </w:t>
      </w:r>
      <w:r w:rsidRPr="002000D3">
        <w:rPr>
          <w:rStyle w:val="StyleUnderline"/>
          <w:highlight w:val="green"/>
        </w:rPr>
        <w:t>minister</w:t>
      </w:r>
      <w:r w:rsidRPr="000A1377">
        <w:t xml:space="preserve"> has </w:t>
      </w:r>
      <w:r w:rsidRPr="002000D3">
        <w:rPr>
          <w:rStyle w:val="StyleUnderline"/>
          <w:highlight w:val="green"/>
        </w:rPr>
        <w:t>called</w:t>
      </w:r>
      <w:r w:rsidRPr="000A1377">
        <w:rPr>
          <w:rStyle w:val="StyleUnderline"/>
        </w:rPr>
        <w:t xml:space="preserve"> for his country </w:t>
      </w:r>
      <w:r w:rsidRPr="002000D3">
        <w:rPr>
          <w:rStyle w:val="StyleUnderline"/>
          <w:highlight w:val="green"/>
        </w:rPr>
        <w:t xml:space="preserve">to </w:t>
      </w:r>
      <w:r w:rsidRPr="002000D3">
        <w:rPr>
          <w:rStyle w:val="Emphasis"/>
          <w:highlight w:val="green"/>
        </w:rPr>
        <w:t>restock</w:t>
      </w:r>
      <w:r w:rsidRPr="002000D3">
        <w:rPr>
          <w:rStyle w:val="StyleUnderline"/>
          <w:highlight w:val="green"/>
        </w:rPr>
        <w:t xml:space="preserve"> its</w:t>
      </w:r>
      <w:r w:rsidRPr="000A1377">
        <w:rPr>
          <w:rStyle w:val="StyleUnderline"/>
        </w:rPr>
        <w:t xml:space="preserve"> </w:t>
      </w:r>
      <w:r w:rsidRPr="000A1377">
        <w:rPr>
          <w:rStyle w:val="Emphasis"/>
        </w:rPr>
        <w:t xml:space="preserve">nuclear </w:t>
      </w:r>
      <w:r w:rsidRPr="002000D3">
        <w:rPr>
          <w:rStyle w:val="Emphasis"/>
          <w:highlight w:val="green"/>
        </w:rPr>
        <w:t>arsenal</w:t>
      </w:r>
      <w:r w:rsidRPr="000A1377">
        <w:t xml:space="preserve"> and some Western analysts have questioned whether Putin would have acted so boldly if Ukraine still had its nuclear deterrent. </w:t>
      </w:r>
      <w:r w:rsidRPr="000A1377">
        <w:rPr>
          <w:rStyle w:val="StyleUnderline"/>
        </w:rPr>
        <w:t xml:space="preserve">The </w:t>
      </w:r>
      <w:r w:rsidRPr="002000D3">
        <w:rPr>
          <w:rStyle w:val="StyleUnderline"/>
          <w:highlight w:val="green"/>
        </w:rPr>
        <w:t>question can</w:t>
      </w:r>
      <w:r w:rsidRPr="009F30E3">
        <w:rPr>
          <w:rStyle w:val="StyleUnderline"/>
        </w:rPr>
        <w:t xml:space="preserve"> be expected to </w:t>
      </w:r>
      <w:r w:rsidRPr="002000D3">
        <w:rPr>
          <w:rStyle w:val="StyleUnderline"/>
          <w:highlight w:val="green"/>
        </w:rPr>
        <w:t>occur to</w:t>
      </w:r>
      <w:r w:rsidRPr="000A1377">
        <w:rPr>
          <w:rStyle w:val="StyleUnderline"/>
        </w:rPr>
        <w:t xml:space="preserve"> leaders of </w:t>
      </w:r>
      <w:r w:rsidRPr="002000D3">
        <w:rPr>
          <w:rStyle w:val="Emphasis"/>
          <w:highlight w:val="green"/>
        </w:rPr>
        <w:t>other countries</w:t>
      </w:r>
      <w:r w:rsidRPr="000A1377">
        <w:t xml:space="preserve"> who are </w:t>
      </w:r>
      <w:r w:rsidRPr="002000D3">
        <w:rPr>
          <w:rStyle w:val="StyleUnderline"/>
          <w:highlight w:val="green"/>
        </w:rPr>
        <w:t>concerned about</w:t>
      </w:r>
      <w:r w:rsidRPr="000A1377">
        <w:t xml:space="preserve"> the territorial ambitions of </w:t>
      </w:r>
      <w:r w:rsidRPr="000A1377">
        <w:rPr>
          <w:rStyle w:val="StyleUnderline"/>
        </w:rPr>
        <w:t xml:space="preserve">their neighbors or </w:t>
      </w:r>
      <w:r w:rsidRPr="002000D3">
        <w:rPr>
          <w:rStyle w:val="StyleUnderline"/>
          <w:highlight w:val="green"/>
        </w:rPr>
        <w:t xml:space="preserve">the </w:t>
      </w:r>
      <w:r w:rsidRPr="002000D3">
        <w:rPr>
          <w:rStyle w:val="Emphasis"/>
          <w:highlight w:val="green"/>
        </w:rPr>
        <w:t>sincerity</w:t>
      </w:r>
      <w:r w:rsidRPr="002000D3">
        <w:rPr>
          <w:rStyle w:val="StyleUnderline"/>
          <w:highlight w:val="green"/>
        </w:rPr>
        <w:t xml:space="preserve"> of Western</w:t>
      </w:r>
      <w:r w:rsidRPr="000A1377">
        <w:rPr>
          <w:rStyle w:val="StyleUnderline"/>
        </w:rPr>
        <w:t xml:space="preserve"> security </w:t>
      </w:r>
      <w:r w:rsidRPr="002000D3">
        <w:rPr>
          <w:rStyle w:val="Emphasis"/>
          <w:highlight w:val="green"/>
        </w:rPr>
        <w:t>assurances</w:t>
      </w:r>
      <w:r w:rsidRPr="000A1377">
        <w:rPr>
          <w:rStyle w:val="StyleUnderline"/>
        </w:rPr>
        <w:t>.</w:t>
      </w:r>
    </w:p>
    <w:p w14:paraId="77C94F11" w14:textId="77777777" w:rsidR="00C25B19" w:rsidRDefault="00C25B19" w:rsidP="00C25B19">
      <w:r w:rsidRPr="000A1377">
        <w:rPr>
          <w:rStyle w:val="StyleUnderline"/>
        </w:rPr>
        <w:t>The issue is of particular salience in East Asia, where China has recently been flexing</w:t>
      </w:r>
      <w:r w:rsidRPr="000A1377">
        <w:t xml:space="preserve"> its muscles in a range of territorial disputes. Regional </w:t>
      </w:r>
      <w:r w:rsidRPr="000A1377">
        <w:rPr>
          <w:rStyle w:val="StyleUnderline"/>
        </w:rPr>
        <w:t xml:space="preserve">powers such as </w:t>
      </w:r>
      <w:r w:rsidRPr="002000D3">
        <w:rPr>
          <w:rStyle w:val="StyleUnderline"/>
          <w:highlight w:val="green"/>
        </w:rPr>
        <w:t>Japan and Taiwan</w:t>
      </w:r>
      <w:r w:rsidRPr="000A1377">
        <w:rPr>
          <w:rStyle w:val="StyleUnderline"/>
        </w:rPr>
        <w:t xml:space="preserve"> must be </w:t>
      </w:r>
      <w:r w:rsidRPr="002000D3">
        <w:rPr>
          <w:rStyle w:val="Emphasis"/>
          <w:highlight w:val="green"/>
        </w:rPr>
        <w:t>watch</w:t>
      </w:r>
      <w:r w:rsidRPr="000A1377">
        <w:rPr>
          <w:rStyle w:val="Emphasis"/>
        </w:rPr>
        <w:t xml:space="preserve">ing </w:t>
      </w:r>
      <w:r w:rsidRPr="002000D3">
        <w:rPr>
          <w:rStyle w:val="Emphasis"/>
          <w:highlight w:val="green"/>
        </w:rPr>
        <w:t>America</w:t>
      </w:r>
      <w:r w:rsidRPr="002000D3">
        <w:rPr>
          <w:rStyle w:val="StyleUnderline"/>
          <w:highlight w:val="green"/>
        </w:rPr>
        <w:t>’s unwillingness to</w:t>
      </w:r>
      <w:r w:rsidRPr="000A1377">
        <w:t xml:space="preserve"> forcefully </w:t>
      </w:r>
      <w:r w:rsidRPr="002000D3">
        <w:rPr>
          <w:rStyle w:val="StyleUnderline"/>
          <w:highlight w:val="green"/>
        </w:rPr>
        <w:t>confront</w:t>
      </w:r>
      <w:r w:rsidRPr="000A1377">
        <w:t xml:space="preserve"> a nuclear-armed </w:t>
      </w:r>
      <w:r w:rsidRPr="002000D3">
        <w:rPr>
          <w:rStyle w:val="StyleUnderline"/>
          <w:highlight w:val="green"/>
        </w:rPr>
        <w:t>Russia and wonder</w:t>
      </w:r>
      <w:r w:rsidRPr="000A1377">
        <w:rPr>
          <w:rStyle w:val="StyleUnderline"/>
        </w:rPr>
        <w:t>ing how much backbone the</w:t>
      </w:r>
      <w:r w:rsidRPr="000A1377">
        <w:t xml:space="preserve"> exhausted and drained </w:t>
      </w:r>
      <w:r w:rsidRPr="000A1377">
        <w:rPr>
          <w:rStyle w:val="StyleUnderline"/>
        </w:rPr>
        <w:t xml:space="preserve">superpower would have </w:t>
      </w:r>
      <w:r w:rsidRPr="002000D3">
        <w:rPr>
          <w:rStyle w:val="StyleUnderline"/>
          <w:highlight w:val="green"/>
        </w:rPr>
        <w:t>if China made similar moves</w:t>
      </w:r>
      <w:r w:rsidRPr="000A1377">
        <w:rPr>
          <w:rStyle w:val="StyleUnderline"/>
        </w:rPr>
        <w:t>.</w:t>
      </w:r>
      <w:r w:rsidRPr="000A1377">
        <w:t xml:space="preserve"> This is especially the case since the Obama administration’s so-called “pivot” to the Asia-Pacific seems to be much more an excuse for disengaging from the Middle East than it is a real exercise in strengthening the American alliance system in the Asia-Pacific.</w:t>
      </w:r>
    </w:p>
    <w:p w14:paraId="00EB37BD" w14:textId="77777777" w:rsidR="00C25B19" w:rsidRDefault="00C25B19" w:rsidP="00C25B19">
      <w:r w:rsidRPr="000A1377">
        <w:t xml:space="preserve">Any such </w:t>
      </w:r>
      <w:r w:rsidRPr="000A1377">
        <w:rPr>
          <w:rStyle w:val="StyleUnderline"/>
        </w:rPr>
        <w:t xml:space="preserve">moves towards </w:t>
      </w:r>
      <w:r w:rsidRPr="002000D3">
        <w:rPr>
          <w:rStyle w:val="Emphasis"/>
          <w:highlight w:val="green"/>
        </w:rPr>
        <w:t>prolif</w:t>
      </w:r>
      <w:r w:rsidRPr="000A1377">
        <w:t xml:space="preserve">eration </w:t>
      </w:r>
      <w:r w:rsidRPr="002000D3">
        <w:rPr>
          <w:rStyle w:val="StyleUnderline"/>
          <w:highlight w:val="green"/>
        </w:rPr>
        <w:t xml:space="preserve">would be </w:t>
      </w:r>
      <w:r w:rsidRPr="002000D3">
        <w:rPr>
          <w:rStyle w:val="Emphasis"/>
          <w:highlight w:val="green"/>
        </w:rPr>
        <w:t>unwise</w:t>
      </w:r>
      <w:r w:rsidRPr="000A1377">
        <w:rPr>
          <w:rStyle w:val="StyleUnderline"/>
        </w:rPr>
        <w:t>. Acquiring nuclear weapons may appear to provide an effective way</w:t>
      </w:r>
      <w:r w:rsidRPr="000A1377">
        <w:t xml:space="preserve"> for countries worried about their neighbors’ territorial ambitions </w:t>
      </w:r>
      <w:r w:rsidRPr="000A1377">
        <w:rPr>
          <w:rStyle w:val="StyleUnderline"/>
        </w:rPr>
        <w:t>to deter them, but the truth is not so simple.</w:t>
      </w:r>
      <w:r w:rsidRPr="000A1377">
        <w:t xml:space="preserve"> While nuclear weapons provide an effective deterrent against an all-out attack, they are not necessarily effective in deterring lower-level conflict. Just as it is implausible to imagine that Ukraine would have responded to the appearance of </w:t>
      </w:r>
      <w:proofErr w:type="spellStart"/>
      <w:r w:rsidRPr="000A1377">
        <w:t>balaclaved</w:t>
      </w:r>
      <w:proofErr w:type="spellEnd"/>
      <w:r w:rsidRPr="000A1377">
        <w:t xml:space="preserve"> soldiers in Crimea with a first strike, so it is equally implausible to imagine any country responding to the Chinese declaration of an Air Defense Identification Zone in the same manner.</w:t>
      </w:r>
    </w:p>
    <w:p w14:paraId="5AC60B2D" w14:textId="77777777" w:rsidR="00C25B19" w:rsidRPr="000A1377" w:rsidRDefault="00C25B19" w:rsidP="00C25B19">
      <w:pPr>
        <w:rPr>
          <w:rStyle w:val="StyleUnderline"/>
        </w:rPr>
      </w:pPr>
      <w:r w:rsidRPr="000A1377">
        <w:t xml:space="preserve">Revisionist powers are adept at nibbling away at international norms and agreements slowly and avoiding big, sweeping gestures. </w:t>
      </w:r>
      <w:r w:rsidRPr="000A1377">
        <w:rPr>
          <w:rStyle w:val="StyleUnderline"/>
        </w:rPr>
        <w:t>Countries responding</w:t>
      </w:r>
      <w:r w:rsidRPr="000A1377">
        <w:t xml:space="preserve"> to such a nibble </w:t>
      </w:r>
      <w:r w:rsidRPr="000A1377">
        <w:rPr>
          <w:rStyle w:val="StyleUnderline"/>
        </w:rPr>
        <w:t xml:space="preserve">with </w:t>
      </w:r>
      <w:r w:rsidRPr="002000D3">
        <w:rPr>
          <w:rStyle w:val="Emphasis"/>
          <w:highlight w:val="green"/>
        </w:rPr>
        <w:t>nuclear brinksmanship</w:t>
      </w:r>
      <w:r w:rsidRPr="002000D3">
        <w:rPr>
          <w:rStyle w:val="StyleUnderline"/>
          <w:highlight w:val="green"/>
        </w:rPr>
        <w:t xml:space="preserve"> risk</w:t>
      </w:r>
      <w:r w:rsidRPr="000A1377">
        <w:rPr>
          <w:rStyle w:val="StyleUnderline"/>
        </w:rPr>
        <w:t xml:space="preserve"> making</w:t>
      </w:r>
      <w:r w:rsidRPr="000A1377">
        <w:t xml:space="preserve"> their </w:t>
      </w:r>
      <w:r w:rsidRPr="000A1377">
        <w:rPr>
          <w:rStyle w:val="StyleUnderline"/>
        </w:rPr>
        <w:t>adversaries look reasonable</w:t>
      </w:r>
      <w:r w:rsidRPr="000A1377">
        <w:t xml:space="preserve"> by comparison, giving nuclear weapons questionable utility in territorial disputes. </w:t>
      </w:r>
      <w:r w:rsidRPr="000A1377">
        <w:rPr>
          <w:rStyle w:val="StyleUnderline"/>
        </w:rPr>
        <w:t>And</w:t>
      </w:r>
      <w:r w:rsidRPr="000A1377">
        <w:t xml:space="preserve"> if their use is indeed threatened and taken seriously, </w:t>
      </w:r>
      <w:r w:rsidRPr="000A1377">
        <w:rPr>
          <w:rStyle w:val="StyleUnderline"/>
        </w:rPr>
        <w:t xml:space="preserve">the result can be </w:t>
      </w:r>
      <w:r w:rsidRPr="002000D3">
        <w:rPr>
          <w:rStyle w:val="StyleUnderline"/>
          <w:highlight w:val="green"/>
        </w:rPr>
        <w:t xml:space="preserve">a </w:t>
      </w:r>
      <w:r w:rsidRPr="002000D3">
        <w:rPr>
          <w:rStyle w:val="Emphasis"/>
          <w:highlight w:val="green"/>
        </w:rPr>
        <w:t>dangerous cycle of escalation</w:t>
      </w:r>
      <w:r w:rsidRPr="000A1377">
        <w:rPr>
          <w:rStyle w:val="StyleUnderline"/>
        </w:rPr>
        <w:t>.</w:t>
      </w:r>
    </w:p>
    <w:p w14:paraId="7AA79C0E" w14:textId="77777777" w:rsidR="00C25B19" w:rsidRDefault="00C25B19" w:rsidP="00C25B19">
      <w:pPr>
        <w:pStyle w:val="Heading4"/>
      </w:pPr>
      <w:r>
        <w:t xml:space="preserve">East Asian </w:t>
      </w:r>
      <w:proofErr w:type="spellStart"/>
      <w:r>
        <w:t>prolif</w:t>
      </w:r>
      <w:proofErr w:type="spellEnd"/>
      <w:r>
        <w:t xml:space="preserve"> breaks deterrence and escalates.</w:t>
      </w:r>
    </w:p>
    <w:p w14:paraId="0B1AC12C" w14:textId="77777777" w:rsidR="00C25B19" w:rsidRDefault="00C25B19" w:rsidP="00C25B19">
      <w:proofErr w:type="spellStart"/>
      <w:r w:rsidRPr="00D60A8B">
        <w:rPr>
          <w:rStyle w:val="Heading4Char"/>
        </w:rPr>
        <w:t>Cimbala</w:t>
      </w:r>
      <w:proofErr w:type="spellEnd"/>
      <w:r w:rsidRPr="00D60A8B">
        <w:rPr>
          <w:rStyle w:val="Heading4Char"/>
        </w:rPr>
        <w:t xml:space="preserve"> 15</w:t>
      </w:r>
      <w:r w:rsidRPr="00A55401">
        <w:rPr>
          <w:szCs w:val="16"/>
        </w:rPr>
        <w:t xml:space="preserve"> – Stephen J., Distinguished Professor of Political Science at Pennsylvania State University Brandywine, “New Nuclear Disorder: Challenges to Deterrence and Strategy” Ashgate Publishing Ltd</w:t>
      </w:r>
    </w:p>
    <w:p w14:paraId="1C7160AC" w14:textId="77777777" w:rsidR="00C25B19" w:rsidRDefault="00C25B19" w:rsidP="00C25B19">
      <w:pPr>
        <w:rPr>
          <w:rStyle w:val="Emphasis"/>
        </w:rPr>
      </w:pPr>
      <w:r w:rsidRPr="00E779DA">
        <w:rPr>
          <w:rStyle w:val="StyleUnderline"/>
        </w:rPr>
        <w:t xml:space="preserve">Failure to contain </w:t>
      </w:r>
      <w:r w:rsidRPr="002000D3">
        <w:rPr>
          <w:rStyle w:val="StyleUnderline"/>
          <w:highlight w:val="green"/>
        </w:rPr>
        <w:t>prolif</w:t>
      </w:r>
      <w:r w:rsidRPr="00BF4BBC">
        <w:rPr>
          <w:rStyle w:val="StyleUnderline"/>
        </w:rPr>
        <w:t>eration</w:t>
      </w:r>
      <w:r w:rsidRPr="00BF4BBC">
        <w:t xml:space="preserve"> in Pyongyang </w:t>
      </w:r>
      <w:r w:rsidRPr="002000D3">
        <w:rPr>
          <w:rStyle w:val="Emphasis"/>
          <w:highlight w:val="green"/>
        </w:rPr>
        <w:t>could spread</w:t>
      </w:r>
      <w:r w:rsidRPr="00E779DA">
        <w:rPr>
          <w:rStyle w:val="Emphasis"/>
        </w:rPr>
        <w:t xml:space="preserve"> nuclear fever </w:t>
      </w:r>
      <w:r w:rsidRPr="002000D3">
        <w:rPr>
          <w:rStyle w:val="Emphasis"/>
          <w:highlight w:val="green"/>
        </w:rPr>
        <w:t>throughout Asia</w:t>
      </w:r>
      <w:r w:rsidRPr="00A55401">
        <w:t xml:space="preserve">. </w:t>
      </w:r>
      <w:r w:rsidRPr="00A55401">
        <w:rPr>
          <w:rStyle w:val="StyleUnderline"/>
        </w:rPr>
        <w:t>Japan and South</w:t>
      </w:r>
      <w:r w:rsidRPr="00A55401">
        <w:t xml:space="preserve"> </w:t>
      </w:r>
      <w:r w:rsidRPr="00A55401">
        <w:rPr>
          <w:rStyle w:val="StyleUnderline"/>
        </w:rPr>
        <w:t>Korea might seek</w:t>
      </w:r>
      <w:r w:rsidRPr="00A55401">
        <w:t xml:space="preserve"> </w:t>
      </w:r>
      <w:r w:rsidRPr="00A55401">
        <w:rPr>
          <w:rStyle w:val="Emphasis"/>
        </w:rPr>
        <w:t>nuc</w:t>
      </w:r>
      <w:r w:rsidRPr="00A55401">
        <w:t>lear</w:t>
      </w:r>
      <w:r w:rsidRPr="00BF4BBC">
        <w:t xml:space="preserve"> </w:t>
      </w:r>
      <w:r w:rsidRPr="00352EE4">
        <w:t>weapon</w:t>
      </w:r>
      <w:r w:rsidRPr="00A55401">
        <w:rPr>
          <w:rStyle w:val="Emphasis"/>
        </w:rPr>
        <w:t>s</w:t>
      </w:r>
      <w:r w:rsidRPr="00BF4BBC">
        <w:t xml:space="preserve"> </w:t>
      </w:r>
      <w:r w:rsidRPr="00BF4BBC">
        <w:rPr>
          <w:rStyle w:val="StyleUnderline"/>
        </w:rPr>
        <w:t xml:space="preserve">and missile defenses. </w:t>
      </w:r>
      <w:r w:rsidRPr="00E779DA">
        <w:rPr>
          <w:rStyle w:val="StyleUnderline"/>
        </w:rPr>
        <w:t>A pentagonal configuration of nuclear powers</w:t>
      </w:r>
      <w:r w:rsidRPr="00BF4BBC">
        <w:rPr>
          <w:rStyle w:val="StyleUnderline"/>
        </w:rPr>
        <w:t xml:space="preserve"> </w:t>
      </w:r>
      <w:r w:rsidRPr="00BF4BBC">
        <w:t xml:space="preserve">in the Pacific basin (Russia, China, Japan, and the two Koreas—not including the United States, with its own Pacific interests) </w:t>
      </w:r>
      <w:r w:rsidRPr="00A55401">
        <w:rPr>
          <w:rStyle w:val="Emphasis"/>
        </w:rPr>
        <w:t xml:space="preserve">could </w:t>
      </w:r>
      <w:r w:rsidRPr="002000D3">
        <w:rPr>
          <w:rStyle w:val="Emphasis"/>
          <w:highlight w:val="green"/>
        </w:rPr>
        <w:t>put deterrence at risk</w:t>
      </w:r>
      <w:r w:rsidRPr="002000D3">
        <w:rPr>
          <w:highlight w:val="green"/>
        </w:rPr>
        <w:t xml:space="preserve"> </w:t>
      </w:r>
      <w:r w:rsidRPr="002000D3">
        <w:rPr>
          <w:rStyle w:val="StyleUnderline"/>
          <w:highlight w:val="green"/>
        </w:rPr>
        <w:t>and create</w:t>
      </w:r>
      <w:r w:rsidRPr="002000D3">
        <w:rPr>
          <w:highlight w:val="green"/>
        </w:rPr>
        <w:t xml:space="preserve"> </w:t>
      </w:r>
      <w:r w:rsidRPr="002000D3">
        <w:rPr>
          <w:rStyle w:val="Emphasis"/>
          <w:highlight w:val="green"/>
        </w:rPr>
        <w:t>enormous temptation</w:t>
      </w:r>
      <w:r w:rsidRPr="002000D3">
        <w:rPr>
          <w:highlight w:val="green"/>
        </w:rPr>
        <w:t xml:space="preserve"> </w:t>
      </w:r>
      <w:r w:rsidRPr="002000D3">
        <w:rPr>
          <w:rStyle w:val="StyleUnderline"/>
          <w:highlight w:val="green"/>
        </w:rPr>
        <w:t>toward</w:t>
      </w:r>
      <w:r w:rsidRPr="00BF4BBC">
        <w:rPr>
          <w:rStyle w:val="StyleUnderline"/>
        </w:rPr>
        <w:t xml:space="preserve"> </w:t>
      </w:r>
      <w:r w:rsidRPr="00BF4BBC">
        <w:rPr>
          <w:rStyle w:val="Emphasis"/>
        </w:rPr>
        <w:t xml:space="preserve">nuclear </w:t>
      </w:r>
      <w:r w:rsidRPr="002000D3">
        <w:rPr>
          <w:rStyle w:val="Emphasis"/>
          <w:highlight w:val="green"/>
        </w:rPr>
        <w:t>preemption</w:t>
      </w:r>
      <w:r w:rsidRPr="00BF4BBC">
        <w:rPr>
          <w:rStyle w:val="Emphasis"/>
        </w:rPr>
        <w:t>.</w:t>
      </w:r>
      <w:r w:rsidRPr="00BF4BBC">
        <w:t xml:space="preserve"> Apart from actual use or threat of use. North Korea could exploit the mere existence of an assumed nuclear capability in order to support its coercive diplomacy.1'' </w:t>
      </w:r>
      <w:r w:rsidRPr="00BF4BBC">
        <w:rPr>
          <w:rStyle w:val="StyleUnderline"/>
        </w:rPr>
        <w:t xml:space="preserve">A five-sided </w:t>
      </w:r>
      <w:r w:rsidRPr="00E779DA">
        <w:rPr>
          <w:rStyle w:val="StyleUnderline"/>
        </w:rPr>
        <w:t xml:space="preserve">nuclear </w:t>
      </w:r>
      <w:r w:rsidRPr="002000D3">
        <w:rPr>
          <w:rStyle w:val="StyleUnderline"/>
          <w:highlight w:val="green"/>
        </w:rPr>
        <w:t>competition</w:t>
      </w:r>
      <w:r w:rsidRPr="00BF4BBC">
        <w:rPr>
          <w:rStyle w:val="StyleUnderline"/>
        </w:rPr>
        <w:t xml:space="preserve"> in the Pacific </w:t>
      </w:r>
      <w:r w:rsidRPr="002000D3">
        <w:rPr>
          <w:rStyle w:val="StyleUnderline"/>
          <w:highlight w:val="green"/>
        </w:rPr>
        <w:t>would be linked</w:t>
      </w:r>
      <w:r w:rsidRPr="00BF4BBC">
        <w:t xml:space="preserve">, in geopolitical deterrence and proliferation space, </w:t>
      </w:r>
      <w:r w:rsidRPr="002000D3">
        <w:rPr>
          <w:rStyle w:val="StyleUnderline"/>
          <w:highlight w:val="green"/>
        </w:rPr>
        <w:t>to</w:t>
      </w:r>
      <w:r w:rsidRPr="00BF4BBC">
        <w:rPr>
          <w:rStyle w:val="StyleUnderline"/>
        </w:rPr>
        <w:t xml:space="preserve"> the</w:t>
      </w:r>
      <w:r w:rsidRPr="00BF4BBC">
        <w:t xml:space="preserve"> existing nuclear </w:t>
      </w:r>
      <w:r w:rsidRPr="00E779DA">
        <w:rPr>
          <w:rStyle w:val="StyleUnderline"/>
        </w:rPr>
        <w:t xml:space="preserve">deterrents of </w:t>
      </w:r>
      <w:r w:rsidRPr="002000D3">
        <w:rPr>
          <w:rStyle w:val="StyleUnderline"/>
          <w:highlight w:val="green"/>
        </w:rPr>
        <w:t>India</w:t>
      </w:r>
      <w:r w:rsidRPr="00E779DA">
        <w:rPr>
          <w:rStyle w:val="StyleUnderline"/>
        </w:rPr>
        <w:t xml:space="preserve"> and </w:t>
      </w:r>
      <w:r w:rsidRPr="002000D3">
        <w:rPr>
          <w:rStyle w:val="StyleUnderline"/>
          <w:highlight w:val="green"/>
        </w:rPr>
        <w:t>Pakistan, and</w:t>
      </w:r>
      <w:r w:rsidRPr="00BF4BBC">
        <w:t xml:space="preserve"> to </w:t>
      </w:r>
      <w:r w:rsidRPr="00BF4BBC">
        <w:rPr>
          <w:rStyle w:val="StyleUnderline"/>
        </w:rPr>
        <w:t xml:space="preserve">the emerging nuclear weapons status of </w:t>
      </w:r>
      <w:r w:rsidRPr="002000D3">
        <w:rPr>
          <w:rStyle w:val="StyleUnderline"/>
          <w:highlight w:val="green"/>
        </w:rPr>
        <w:t>Iran.</w:t>
      </w:r>
      <w:r w:rsidRPr="002000D3">
        <w:rPr>
          <w:highlight w:val="green"/>
        </w:rPr>
        <w:t xml:space="preserve"> </w:t>
      </w:r>
      <w:r w:rsidRPr="002000D3">
        <w:rPr>
          <w:rStyle w:val="Emphasis"/>
          <w:highlight w:val="green"/>
        </w:rPr>
        <w:t>An arc of</w:t>
      </w:r>
      <w:r w:rsidRPr="00E779DA">
        <w:rPr>
          <w:rStyle w:val="Emphasis"/>
        </w:rPr>
        <w:t xml:space="preserve"> nuclear </w:t>
      </w:r>
      <w:r w:rsidRPr="002000D3">
        <w:rPr>
          <w:rStyle w:val="Emphasis"/>
          <w:highlight w:val="green"/>
        </w:rPr>
        <w:t>instability</w:t>
      </w:r>
      <w:r w:rsidRPr="00BF4BBC">
        <w:rPr>
          <w:rStyle w:val="Emphasis"/>
        </w:rPr>
        <w:t xml:space="preserve"> </w:t>
      </w:r>
      <w:r w:rsidRPr="00BF4BBC">
        <w:rPr>
          <w:rStyle w:val="StyleUnderline"/>
        </w:rPr>
        <w:t xml:space="preserve">from Tehran to Tokyo </w:t>
      </w:r>
      <w:r w:rsidRPr="002000D3">
        <w:rPr>
          <w:rStyle w:val="StyleUnderline"/>
          <w:highlight w:val="green"/>
        </w:rPr>
        <w:t>could place</w:t>
      </w:r>
      <w:r w:rsidRPr="00BF4BBC">
        <w:rPr>
          <w:rStyle w:val="StyleUnderline"/>
        </w:rPr>
        <w:t xml:space="preserve"> US </w:t>
      </w:r>
      <w:r w:rsidRPr="002000D3">
        <w:rPr>
          <w:rStyle w:val="StyleUnderline"/>
          <w:highlight w:val="green"/>
        </w:rPr>
        <w:t>prolif</w:t>
      </w:r>
      <w:r w:rsidRPr="00BF4BBC">
        <w:rPr>
          <w:rStyle w:val="StyleUnderline"/>
        </w:rPr>
        <w:t xml:space="preserve">eration </w:t>
      </w:r>
      <w:r w:rsidRPr="002000D3">
        <w:rPr>
          <w:rStyle w:val="StyleUnderline"/>
          <w:highlight w:val="green"/>
        </w:rPr>
        <w:t xml:space="preserve">strategies into the </w:t>
      </w:r>
      <w:r w:rsidRPr="002000D3">
        <w:rPr>
          <w:rStyle w:val="Emphasis"/>
          <w:highlight w:val="green"/>
        </w:rPr>
        <w:t>ash heap of history</w:t>
      </w:r>
      <w:r w:rsidRPr="00BF4BBC">
        <w:t xml:space="preserve"> </w:t>
      </w:r>
      <w:r w:rsidRPr="00BF4BBC">
        <w:rPr>
          <w:rStyle w:val="StyleUnderline"/>
        </w:rPr>
        <w:t>and</w:t>
      </w:r>
      <w:r w:rsidRPr="00BF4BBC">
        <w:t xml:space="preserve"> </w:t>
      </w:r>
      <w:r w:rsidRPr="00BF4BBC">
        <w:rPr>
          <w:rStyle w:val="StyleUnderline"/>
        </w:rPr>
        <w:t xml:space="preserve">call for </w:t>
      </w:r>
      <w:r w:rsidRPr="00BF4BBC">
        <w:rPr>
          <w:rStyle w:val="Emphasis"/>
        </w:rPr>
        <w:t>more drastic military options</w:t>
      </w:r>
      <w:r w:rsidRPr="00BF4BBC">
        <w:t xml:space="preserve">, not excluding </w:t>
      </w:r>
      <w:r w:rsidRPr="00BF4BBC">
        <w:rPr>
          <w:rStyle w:val="Emphasis"/>
        </w:rPr>
        <w:t>preemptive war</w:t>
      </w:r>
      <w:r w:rsidRPr="00BF4BBC">
        <w:t xml:space="preserve">, defenses </w:t>
      </w:r>
      <w:r w:rsidRPr="00BF4BBC">
        <w:rPr>
          <w:rStyle w:val="StyleUnderline"/>
        </w:rPr>
        <w:t>and counter-deterrent</w:t>
      </w:r>
      <w:r w:rsidRPr="00BF4BBC">
        <w:t xml:space="preserve"> </w:t>
      </w:r>
      <w:r w:rsidRPr="00BF4BBC">
        <w:rPr>
          <w:rStyle w:val="StyleUnderline"/>
        </w:rPr>
        <w:t>special operations</w:t>
      </w:r>
      <w:r w:rsidRPr="00BF4BBC">
        <w:t xml:space="preserve">. In addition, </w:t>
      </w:r>
      <w:r w:rsidRPr="00BF4BBC">
        <w:rPr>
          <w:rStyle w:val="StyleUnderline"/>
        </w:rPr>
        <w:t xml:space="preserve">an </w:t>
      </w:r>
      <w:r w:rsidRPr="002000D3">
        <w:rPr>
          <w:rStyle w:val="StyleUnderline"/>
          <w:highlight w:val="green"/>
        </w:rPr>
        <w:t xml:space="preserve">unrestricted </w:t>
      </w:r>
      <w:r w:rsidRPr="00E779DA">
        <w:rPr>
          <w:rStyle w:val="StyleUnderline"/>
        </w:rPr>
        <w:t>nuclear</w:t>
      </w:r>
      <w:r w:rsidRPr="00A55401">
        <w:rPr>
          <w:rStyle w:val="StyleUnderline"/>
        </w:rPr>
        <w:t xml:space="preserve"> </w:t>
      </w:r>
      <w:r w:rsidRPr="002000D3">
        <w:rPr>
          <w:rStyle w:val="StyleUnderline"/>
          <w:highlight w:val="green"/>
        </w:rPr>
        <w:t>arms race</w:t>
      </w:r>
      <w:r w:rsidRPr="00E779DA">
        <w:rPr>
          <w:rStyle w:val="StyleUnderline"/>
        </w:rPr>
        <w:t xml:space="preserve"> in</w:t>
      </w:r>
      <w:r w:rsidRPr="00A55401">
        <w:rPr>
          <w:rStyle w:val="StyleUnderline"/>
        </w:rPr>
        <w:t xml:space="preserve"> Asia </w:t>
      </w:r>
      <w:r w:rsidRPr="002000D3">
        <w:rPr>
          <w:rStyle w:val="StyleUnderline"/>
          <w:highlight w:val="green"/>
        </w:rPr>
        <w:t>would</w:t>
      </w:r>
      <w:r w:rsidRPr="002000D3">
        <w:rPr>
          <w:highlight w:val="green"/>
        </w:rPr>
        <w:t xml:space="preserve"> </w:t>
      </w:r>
      <w:r w:rsidRPr="002000D3">
        <w:rPr>
          <w:rStyle w:val="Emphasis"/>
          <w:highlight w:val="green"/>
        </w:rPr>
        <w:t>increase</w:t>
      </w:r>
      <w:r w:rsidRPr="00A55401">
        <w:rPr>
          <w:rStyle w:val="Emphasis"/>
        </w:rPr>
        <w:t xml:space="preserve"> the </w:t>
      </w:r>
      <w:r w:rsidRPr="002000D3">
        <w:rPr>
          <w:rStyle w:val="Emphasis"/>
          <w:highlight w:val="green"/>
        </w:rPr>
        <w:t>likelihood of accidental</w:t>
      </w:r>
      <w:r w:rsidRPr="00A55401">
        <w:rPr>
          <w:rStyle w:val="Emphasis"/>
        </w:rPr>
        <w:t xml:space="preserve"> or inadvertent </w:t>
      </w:r>
      <w:r w:rsidRPr="00E779DA">
        <w:rPr>
          <w:rStyle w:val="Emphasis"/>
        </w:rPr>
        <w:t xml:space="preserve">nuclear </w:t>
      </w:r>
      <w:r w:rsidRPr="002000D3">
        <w:rPr>
          <w:rStyle w:val="Emphasis"/>
          <w:highlight w:val="green"/>
        </w:rPr>
        <w:t>war</w:t>
      </w:r>
      <w:r w:rsidRPr="00BF4BBC">
        <w:t xml:space="preserve">. It would do so </w:t>
      </w:r>
      <w:r w:rsidRPr="00BF4BBC">
        <w:rPr>
          <w:rStyle w:val="StyleUnderline"/>
        </w:rPr>
        <w:t>because</w:t>
      </w:r>
      <w:r w:rsidRPr="00BF4BBC">
        <w:t>: (</w:t>
      </w:r>
      <w:r w:rsidRPr="00E779DA">
        <w:rPr>
          <w:rStyle w:val="Emphasis"/>
        </w:rPr>
        <w:t>1)</w:t>
      </w:r>
      <w:r w:rsidRPr="00A55401">
        <w:rPr>
          <w:rStyle w:val="Emphasis"/>
        </w:rPr>
        <w:t xml:space="preserve"> some</w:t>
      </w:r>
      <w:r w:rsidRPr="00BF4BBC">
        <w:rPr>
          <w:rStyle w:val="Emphasis"/>
        </w:rPr>
        <w:t xml:space="preserve"> of these </w:t>
      </w:r>
      <w:r w:rsidRPr="002000D3">
        <w:rPr>
          <w:rStyle w:val="Emphasis"/>
          <w:highlight w:val="green"/>
        </w:rPr>
        <w:t>states already have histories of</w:t>
      </w:r>
      <w:r w:rsidRPr="00BF4BBC">
        <w:rPr>
          <w:rStyle w:val="Emphasis"/>
        </w:rPr>
        <w:t xml:space="preserve"> protracted </w:t>
      </w:r>
      <w:r w:rsidRPr="002000D3">
        <w:rPr>
          <w:rStyle w:val="Emphasis"/>
          <w:highlight w:val="green"/>
        </w:rPr>
        <w:t>conflict;</w:t>
      </w:r>
      <w:r w:rsidRPr="002000D3">
        <w:rPr>
          <w:highlight w:val="green"/>
        </w:rPr>
        <w:t xml:space="preserve"> </w:t>
      </w:r>
      <w:r w:rsidRPr="00E779DA">
        <w:rPr>
          <w:rStyle w:val="StyleUnderline"/>
        </w:rPr>
        <w:t>(2) states</w:t>
      </w:r>
      <w:r w:rsidRPr="00BF4BBC">
        <w:rPr>
          <w:rStyle w:val="StyleUnderline"/>
        </w:rPr>
        <w:t xml:space="preserve"> may </w:t>
      </w:r>
      <w:r w:rsidRPr="00E779DA">
        <w:rPr>
          <w:rStyle w:val="StyleUnderline"/>
        </w:rPr>
        <w:t xml:space="preserve">have </w:t>
      </w:r>
      <w:r w:rsidRPr="002000D3">
        <w:rPr>
          <w:rStyle w:val="Emphasis"/>
          <w:highlight w:val="green"/>
        </w:rPr>
        <w:t>politically unreliable</w:t>
      </w:r>
      <w:r w:rsidRPr="00A55401">
        <w:rPr>
          <w:rStyle w:val="StyleUnderline"/>
        </w:rPr>
        <w:t xml:space="preserve"> or immature</w:t>
      </w:r>
      <w:r w:rsidRPr="00A55401">
        <w:t xml:space="preserve"> </w:t>
      </w:r>
      <w:r w:rsidRPr="00A55401">
        <w:rPr>
          <w:rStyle w:val="StyleUnderline"/>
        </w:rPr>
        <w:t xml:space="preserve">command and </w:t>
      </w:r>
      <w:r w:rsidRPr="002000D3">
        <w:rPr>
          <w:rStyle w:val="StyleUnderline"/>
          <w:highlight w:val="green"/>
        </w:rPr>
        <w:t>control systems</w:t>
      </w:r>
      <w:r w:rsidRPr="002000D3">
        <w:rPr>
          <w:highlight w:val="green"/>
        </w:rPr>
        <w:t xml:space="preserve">, </w:t>
      </w:r>
      <w:r w:rsidRPr="002000D3">
        <w:rPr>
          <w:rStyle w:val="StyleUnderline"/>
          <w:highlight w:val="green"/>
        </w:rPr>
        <w:t>especially during</w:t>
      </w:r>
      <w:r w:rsidRPr="00BF4BBC">
        <w:rPr>
          <w:rStyle w:val="StyleUnderline"/>
        </w:rPr>
        <w:t xml:space="preserve"> a </w:t>
      </w:r>
      <w:r w:rsidRPr="002000D3">
        <w:rPr>
          <w:rStyle w:val="StyleUnderline"/>
          <w:highlight w:val="green"/>
        </w:rPr>
        <w:t>crisis</w:t>
      </w:r>
      <w:r w:rsidRPr="00BF4BBC">
        <w:rPr>
          <w:rStyle w:val="StyleUnderline"/>
        </w:rPr>
        <w:t xml:space="preserve"> involving a decision </w:t>
      </w:r>
      <w:r w:rsidRPr="002000D3">
        <w:rPr>
          <w:rStyle w:val="StyleUnderline"/>
          <w:highlight w:val="green"/>
        </w:rPr>
        <w:t>for</w:t>
      </w:r>
      <w:r w:rsidRPr="00BF4BBC">
        <w:rPr>
          <w:rStyle w:val="StyleUnderline"/>
        </w:rPr>
        <w:t xml:space="preserve"> nuclear </w:t>
      </w:r>
      <w:r w:rsidRPr="002000D3">
        <w:rPr>
          <w:rStyle w:val="StyleUnderline"/>
          <w:highlight w:val="green"/>
        </w:rPr>
        <w:t>first strike or retaliation</w:t>
      </w:r>
      <w:r w:rsidRPr="00BF4BBC">
        <w:t xml:space="preserve">; </w:t>
      </w:r>
      <w:r w:rsidRPr="00BF4BBC">
        <w:rPr>
          <w:rStyle w:val="StyleUnderline"/>
        </w:rPr>
        <w:t>unreliable</w:t>
      </w:r>
      <w:r w:rsidRPr="00BF4BBC">
        <w:t xml:space="preserve"> or immature </w:t>
      </w:r>
      <w:r w:rsidRPr="00E779DA">
        <w:rPr>
          <w:rStyle w:val="StyleUnderline"/>
        </w:rPr>
        <w:t>systems might permit</w:t>
      </w:r>
      <w:r w:rsidRPr="00BF4BBC">
        <w:rPr>
          <w:rStyle w:val="StyleUnderline"/>
        </w:rPr>
        <w:t xml:space="preserve"> a </w:t>
      </w:r>
      <w:r w:rsidRPr="00BF4BBC">
        <w:rPr>
          <w:rStyle w:val="Emphasis"/>
        </w:rPr>
        <w:t xml:space="preserve">technical </w:t>
      </w:r>
      <w:r w:rsidRPr="002000D3">
        <w:rPr>
          <w:rStyle w:val="Emphasis"/>
          <w:highlight w:val="green"/>
        </w:rPr>
        <w:t>malfunction</w:t>
      </w:r>
      <w:r w:rsidRPr="00E779DA">
        <w:t xml:space="preserve"> </w:t>
      </w:r>
      <w:r w:rsidRPr="00E779DA">
        <w:rPr>
          <w:rStyle w:val="StyleUnderline"/>
        </w:rPr>
        <w:t xml:space="preserve">that </w:t>
      </w:r>
      <w:r w:rsidRPr="002000D3">
        <w:rPr>
          <w:rStyle w:val="StyleUnderline"/>
          <w:highlight w:val="green"/>
        </w:rPr>
        <w:t>cause</w:t>
      </w:r>
      <w:r w:rsidRPr="00BF4BBC">
        <w:rPr>
          <w:rStyle w:val="StyleUnderline"/>
        </w:rPr>
        <w:t xml:space="preserve">d an </w:t>
      </w:r>
      <w:r w:rsidRPr="002000D3">
        <w:rPr>
          <w:rStyle w:val="Emphasis"/>
          <w:highlight w:val="green"/>
        </w:rPr>
        <w:t>unintended launch</w:t>
      </w:r>
      <w:r w:rsidRPr="002000D3">
        <w:rPr>
          <w:highlight w:val="green"/>
        </w:rPr>
        <w:t xml:space="preserve">, </w:t>
      </w:r>
      <w:r w:rsidRPr="002000D3">
        <w:rPr>
          <w:rStyle w:val="StyleUnderline"/>
          <w:highlight w:val="green"/>
        </w:rPr>
        <w:t>or</w:t>
      </w:r>
      <w:r w:rsidRPr="00BF4BBC">
        <w:rPr>
          <w:rStyle w:val="StyleUnderline"/>
        </w:rPr>
        <w:t xml:space="preserve"> a deliberate</w:t>
      </w:r>
      <w:r w:rsidRPr="00BF4BBC">
        <w:t xml:space="preserve">, but </w:t>
      </w:r>
      <w:r w:rsidRPr="00BF4BBC">
        <w:rPr>
          <w:rStyle w:val="StyleUnderline"/>
        </w:rPr>
        <w:t xml:space="preserve">unauthorized, launch by </w:t>
      </w:r>
      <w:r w:rsidRPr="002000D3">
        <w:rPr>
          <w:rStyle w:val="StyleUnderline"/>
          <w:highlight w:val="green"/>
        </w:rPr>
        <w:t>rogue commanders</w:t>
      </w:r>
      <w:r w:rsidRPr="002000D3">
        <w:rPr>
          <w:highlight w:val="green"/>
        </w:rPr>
        <w:t xml:space="preserve">; </w:t>
      </w:r>
      <w:r w:rsidRPr="002000D3">
        <w:rPr>
          <w:rStyle w:val="StyleUnderline"/>
          <w:highlight w:val="green"/>
        </w:rPr>
        <w:t>and</w:t>
      </w:r>
      <w:r w:rsidRPr="002000D3">
        <w:rPr>
          <w:highlight w:val="green"/>
        </w:rPr>
        <w:t xml:space="preserve"> </w:t>
      </w:r>
      <w:r w:rsidRPr="00E779DA">
        <w:rPr>
          <w:rStyle w:val="StyleUnderline"/>
        </w:rPr>
        <w:t xml:space="preserve">(3) </w:t>
      </w:r>
      <w:r w:rsidRPr="002000D3">
        <w:rPr>
          <w:rStyle w:val="Emphasis"/>
          <w:highlight w:val="green"/>
        </w:rPr>
        <w:t>faulty intelligence and warning systems</w:t>
      </w:r>
      <w:r w:rsidRPr="00BF4BBC">
        <w:rPr>
          <w:rStyle w:val="StyleUnderline"/>
        </w:rPr>
        <w:t xml:space="preserve"> might </w:t>
      </w:r>
      <w:r w:rsidRPr="002000D3">
        <w:rPr>
          <w:rStyle w:val="StyleUnderline"/>
          <w:highlight w:val="green"/>
        </w:rPr>
        <w:t xml:space="preserve">cause one side to </w:t>
      </w:r>
      <w:r w:rsidRPr="002000D3">
        <w:rPr>
          <w:rStyle w:val="Emphasis"/>
          <w:highlight w:val="green"/>
        </w:rPr>
        <w:t>misinterpret the other</w:t>
      </w:r>
      <w:r w:rsidRPr="00BF4BBC">
        <w:rPr>
          <w:rStyle w:val="Emphasis"/>
        </w:rPr>
        <w:t>'s defensive moves</w:t>
      </w:r>
      <w:r w:rsidRPr="00BF4BBC">
        <w:t xml:space="preserve"> </w:t>
      </w:r>
      <w:r w:rsidRPr="00BF4BBC">
        <w:rPr>
          <w:rStyle w:val="StyleUnderline"/>
        </w:rPr>
        <w:t xml:space="preserve">to forestall attack as offensive preparations for attack, thus </w:t>
      </w:r>
      <w:r w:rsidRPr="002000D3">
        <w:rPr>
          <w:rStyle w:val="Emphasis"/>
          <w:highlight w:val="green"/>
        </w:rPr>
        <w:t>triggering</w:t>
      </w:r>
      <w:r w:rsidRPr="00BF4BBC">
        <w:rPr>
          <w:rStyle w:val="Emphasis"/>
        </w:rPr>
        <w:t xml:space="preserve"> a </w:t>
      </w:r>
      <w:r w:rsidRPr="00E779DA">
        <w:rPr>
          <w:rStyle w:val="Emphasis"/>
        </w:rPr>
        <w:t xml:space="preserve">mistaken </w:t>
      </w:r>
      <w:r w:rsidRPr="002000D3">
        <w:rPr>
          <w:rStyle w:val="Emphasis"/>
          <w:highlight w:val="green"/>
        </w:rPr>
        <w:t>preemption</w:t>
      </w:r>
      <w:r w:rsidRPr="00BF4BBC">
        <w:rPr>
          <w:rStyle w:val="Emphasis"/>
        </w:rPr>
        <w:t>.</w:t>
      </w:r>
    </w:p>
    <w:p w14:paraId="766C63E1" w14:textId="77777777" w:rsidR="00CB05A3" w:rsidRPr="00F26D29" w:rsidRDefault="00CB05A3" w:rsidP="00CB05A3"/>
    <w:p w14:paraId="482C8CCF" w14:textId="77777777" w:rsidR="00CB05A3" w:rsidRPr="004B0249" w:rsidRDefault="00CB05A3" w:rsidP="004B0249"/>
    <w:sectPr w:rsidR="00CB05A3" w:rsidRPr="004B02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C25B19"/>
    <w:rsid w:val="000139A3"/>
    <w:rsid w:val="00083FCD"/>
    <w:rsid w:val="00091A93"/>
    <w:rsid w:val="00100833"/>
    <w:rsid w:val="00104529"/>
    <w:rsid w:val="00105942"/>
    <w:rsid w:val="00107396"/>
    <w:rsid w:val="00144A4C"/>
    <w:rsid w:val="00176AB0"/>
    <w:rsid w:val="00177B7D"/>
    <w:rsid w:val="0018322D"/>
    <w:rsid w:val="001B5776"/>
    <w:rsid w:val="001E527A"/>
    <w:rsid w:val="001F78CE"/>
    <w:rsid w:val="0020562D"/>
    <w:rsid w:val="00251FC7"/>
    <w:rsid w:val="002855A7"/>
    <w:rsid w:val="002B146A"/>
    <w:rsid w:val="002B5E17"/>
    <w:rsid w:val="00315690"/>
    <w:rsid w:val="00316B75"/>
    <w:rsid w:val="00325646"/>
    <w:rsid w:val="00343FC1"/>
    <w:rsid w:val="003460F2"/>
    <w:rsid w:val="00366DBA"/>
    <w:rsid w:val="0038158C"/>
    <w:rsid w:val="003902BA"/>
    <w:rsid w:val="00397A57"/>
    <w:rsid w:val="003A09E2"/>
    <w:rsid w:val="00407037"/>
    <w:rsid w:val="004605D6"/>
    <w:rsid w:val="00486D01"/>
    <w:rsid w:val="004B0249"/>
    <w:rsid w:val="004C60E8"/>
    <w:rsid w:val="004D6F60"/>
    <w:rsid w:val="004E3579"/>
    <w:rsid w:val="004E728B"/>
    <w:rsid w:val="004F39E0"/>
    <w:rsid w:val="00527AEF"/>
    <w:rsid w:val="00537BD5"/>
    <w:rsid w:val="0057268A"/>
    <w:rsid w:val="005B1B9D"/>
    <w:rsid w:val="005D2912"/>
    <w:rsid w:val="006065BD"/>
    <w:rsid w:val="00645FA9"/>
    <w:rsid w:val="00647866"/>
    <w:rsid w:val="0065209F"/>
    <w:rsid w:val="00665003"/>
    <w:rsid w:val="00690915"/>
    <w:rsid w:val="006A2AD0"/>
    <w:rsid w:val="006C2375"/>
    <w:rsid w:val="006D4ECC"/>
    <w:rsid w:val="00722258"/>
    <w:rsid w:val="007243E5"/>
    <w:rsid w:val="00766EA0"/>
    <w:rsid w:val="007A2226"/>
    <w:rsid w:val="007C4230"/>
    <w:rsid w:val="007F5B66"/>
    <w:rsid w:val="00823A1C"/>
    <w:rsid w:val="00845B9D"/>
    <w:rsid w:val="00860984"/>
    <w:rsid w:val="008B3ECB"/>
    <w:rsid w:val="008B4E85"/>
    <w:rsid w:val="008C1B2E"/>
    <w:rsid w:val="0091627E"/>
    <w:rsid w:val="0097032B"/>
    <w:rsid w:val="009D2EAD"/>
    <w:rsid w:val="009D54B2"/>
    <w:rsid w:val="009E1922"/>
    <w:rsid w:val="009F7ED2"/>
    <w:rsid w:val="00A577D3"/>
    <w:rsid w:val="00A93661"/>
    <w:rsid w:val="00A95652"/>
    <w:rsid w:val="00AB2FB3"/>
    <w:rsid w:val="00AC0AB8"/>
    <w:rsid w:val="00B33C6D"/>
    <w:rsid w:val="00B4508F"/>
    <w:rsid w:val="00B55AD5"/>
    <w:rsid w:val="00B8057C"/>
    <w:rsid w:val="00BA5278"/>
    <w:rsid w:val="00BD6238"/>
    <w:rsid w:val="00BF593B"/>
    <w:rsid w:val="00BF773A"/>
    <w:rsid w:val="00BF7E81"/>
    <w:rsid w:val="00C13773"/>
    <w:rsid w:val="00C17CC8"/>
    <w:rsid w:val="00C25B19"/>
    <w:rsid w:val="00C31264"/>
    <w:rsid w:val="00C83417"/>
    <w:rsid w:val="00C9604F"/>
    <w:rsid w:val="00CA19AA"/>
    <w:rsid w:val="00CB05A3"/>
    <w:rsid w:val="00CC4A0D"/>
    <w:rsid w:val="00CC5298"/>
    <w:rsid w:val="00CD736E"/>
    <w:rsid w:val="00CD798D"/>
    <w:rsid w:val="00CE161E"/>
    <w:rsid w:val="00CF0625"/>
    <w:rsid w:val="00CF59A8"/>
    <w:rsid w:val="00D325A9"/>
    <w:rsid w:val="00D36A8A"/>
    <w:rsid w:val="00D61409"/>
    <w:rsid w:val="00D6691E"/>
    <w:rsid w:val="00D71170"/>
    <w:rsid w:val="00DA1C92"/>
    <w:rsid w:val="00DA25D4"/>
    <w:rsid w:val="00DA6538"/>
    <w:rsid w:val="00DB41D7"/>
    <w:rsid w:val="00E05780"/>
    <w:rsid w:val="00E15E75"/>
    <w:rsid w:val="00E5262C"/>
    <w:rsid w:val="00EC7DC4"/>
    <w:rsid w:val="00ED30CF"/>
    <w:rsid w:val="00EF2282"/>
    <w:rsid w:val="00F112B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5D5BC"/>
  <w15:chartTrackingRefBased/>
  <w15:docId w15:val="{2687A841-E5CC-4D32-BACD-3851356A8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7AEF"/>
    <w:rPr>
      <w:rFonts w:ascii="Calibri" w:hAnsi="Calibri" w:cs="Calibri"/>
      <w:sz w:val="26"/>
    </w:rPr>
  </w:style>
  <w:style w:type="paragraph" w:styleId="Heading1">
    <w:name w:val="heading 1"/>
    <w:aliases w:val="Pocket"/>
    <w:basedOn w:val="Normal"/>
    <w:next w:val="Normal"/>
    <w:link w:val="Heading1Char"/>
    <w:qFormat/>
    <w:rsid w:val="00527A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7A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7A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527AEF"/>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527A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7AEF"/>
  </w:style>
  <w:style w:type="character" w:customStyle="1" w:styleId="Heading1Char">
    <w:name w:val="Heading 1 Char"/>
    <w:aliases w:val="Pocket Char"/>
    <w:basedOn w:val="DefaultParagraphFont"/>
    <w:link w:val="Heading1"/>
    <w:rsid w:val="00527AE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7AE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7AE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527AEF"/>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7"/>
    <w:qFormat/>
    <w:rsid w:val="00527AEF"/>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27AEF"/>
    <w:rPr>
      <w:b/>
      <w:bCs/>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527AEF"/>
    <w:rPr>
      <w:b/>
      <w:sz w:val="26"/>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27AEF"/>
    <w:rPr>
      <w:color w:val="auto"/>
      <w:u w:val="none"/>
    </w:rPr>
  </w:style>
  <w:style w:type="character" w:styleId="FollowedHyperlink">
    <w:name w:val="FollowedHyperlink"/>
    <w:basedOn w:val="DefaultParagraphFont"/>
    <w:uiPriority w:val="99"/>
    <w:semiHidden/>
    <w:unhideWhenUsed/>
    <w:rsid w:val="00527AEF"/>
    <w:rPr>
      <w:color w:val="auto"/>
      <w:u w:val="none"/>
    </w:rPr>
  </w:style>
  <w:style w:type="paragraph" w:customStyle="1" w:styleId="textbold">
    <w:name w:val="text bold"/>
    <w:basedOn w:val="Normal"/>
    <w:link w:val="Emphasis"/>
    <w:uiPriority w:val="7"/>
    <w:qFormat/>
    <w:rsid w:val="00C25B1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rmalWeb">
    <w:name w:val="Normal (Web)"/>
    <w:basedOn w:val="Normal"/>
    <w:uiPriority w:val="99"/>
    <w:unhideWhenUsed/>
    <w:rsid w:val="00C25B19"/>
    <w:pPr>
      <w:spacing w:before="100" w:beforeAutospacing="1" w:after="100" w:afterAutospacing="1"/>
    </w:pPr>
    <w:rPr>
      <w:rFonts w:eastAsia="Times New Roman"/>
      <w:sz w:val="24"/>
    </w:r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C25B19"/>
    <w:rPr>
      <w:u w:val="single"/>
    </w:rPr>
  </w:style>
  <w:style w:type="paragraph" w:styleId="Title">
    <w:name w:val="Title"/>
    <w:aliases w:val="title,UNDERLINE,Cites and Cards,Bold Underlined,Debate Normal,Block Heading"/>
    <w:basedOn w:val="Normal"/>
    <w:next w:val="Normal"/>
    <w:link w:val="TitleChar"/>
    <w:uiPriority w:val="10"/>
    <w:qFormat/>
    <w:rsid w:val="00C25B19"/>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99"/>
    <w:semiHidden/>
    <w:rsid w:val="00C25B19"/>
    <w:rPr>
      <w:rFonts w:asciiTheme="majorHAnsi" w:eastAsiaTheme="majorEastAsia" w:hAnsiTheme="majorHAnsi" w:cstheme="majorBidi"/>
      <w:spacing w:val="-10"/>
      <w:kern w:val="28"/>
      <w:sz w:val="56"/>
      <w:szCs w:val="5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4B02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ues.org/new-policies-needed-to-advance-space-min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fastcompany.com/90347364/jeff-bezos-wants-to-save-earth-by-moving-industry-to-spac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yneinstitute.mines.edu/wp-content/uploads/sites/149/2020/09/Payne-Institute-Commentary-The-Era-of-Commercial-Space-Mining-Begins.pdf" TargetMode="External"/><Relationship Id="rId11" Type="http://schemas.openxmlformats.org/officeDocument/2006/relationships/hyperlink" Target="http://www.cnn.com/2015/01/14/opinion/co2-crisis-griffin/" TargetMode="External"/><Relationship Id="rId5" Type="http://schemas.openxmlformats.org/officeDocument/2006/relationships/webSettings" Target="webSettings.xml"/><Relationship Id="rId10" Type="http://schemas.openxmlformats.org/officeDocument/2006/relationships/hyperlink" Target="https://foreignpolicy.com/2016/04/28/the-asteroid-miners-guide-to-the-galaxy-space-race-mining-asteroids-planetary-research-deep-space-industries/" TargetMode="External"/><Relationship Id="rId4" Type="http://schemas.openxmlformats.org/officeDocument/2006/relationships/settings" Target="settings.xml"/><Relationship Id="rId9" Type="http://schemas.openxmlformats.org/officeDocument/2006/relationships/hyperlink" Target="http://lroc.sese.asu.edu/posts/11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6069</Words>
  <Characters>34594</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10</cp:revision>
  <dcterms:created xsi:type="dcterms:W3CDTF">2022-01-29T19:02:00Z</dcterms:created>
  <dcterms:modified xsi:type="dcterms:W3CDTF">2022-01-30T15:10:00Z</dcterms:modified>
</cp:coreProperties>
</file>