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8DAA7" w14:textId="5C24730A" w:rsidR="00340F89" w:rsidRDefault="00340F89" w:rsidP="00340F89">
      <w:pPr>
        <w:pStyle w:val="Heading2"/>
      </w:pPr>
      <w:r>
        <w:t>1</w:t>
      </w:r>
    </w:p>
    <w:p w14:paraId="06E8EB9F" w14:textId="77777777" w:rsidR="00340F89" w:rsidRDefault="00340F89" w:rsidP="00340F89"/>
    <w:p w14:paraId="30A3FA05" w14:textId="77777777" w:rsidR="00340F89" w:rsidRPr="001C7A49" w:rsidRDefault="00340F89" w:rsidP="00340F89">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1DBB61B1" w14:textId="77777777" w:rsidR="00340F89" w:rsidRPr="00EA57CB" w:rsidRDefault="00340F89" w:rsidP="00340F89">
      <w:pPr>
        <w:rPr>
          <w:rStyle w:val="Style13ptBold"/>
          <w:b w:val="0"/>
          <w:bCs w:val="0"/>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389F8EE7" w14:textId="77777777" w:rsidR="00340F89" w:rsidRPr="00060E64" w:rsidRDefault="00340F89" w:rsidP="00340F89">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2000D3">
        <w:rPr>
          <w:rStyle w:val="StyleUnderline"/>
          <w:highlight w:val="green"/>
        </w:rPr>
        <w:t>commercial developments in the space industry may be on the cusp</w:t>
      </w:r>
      <w:r w:rsidRPr="00060E64">
        <w:rPr>
          <w:rStyle w:val="StyleUnderline"/>
        </w:rPr>
        <w:t xml:space="preserve"> of starting the largest resource rush in history: </w:t>
      </w:r>
      <w:r w:rsidRPr="002000D3">
        <w:rPr>
          <w:rStyle w:val="StyleUnderline"/>
          <w:highlight w:val="green"/>
        </w:rPr>
        <w:t xml:space="preserve">mining on </w:t>
      </w:r>
      <w:r w:rsidRPr="00883054">
        <w:rPr>
          <w:rStyle w:val="StyleUnderline"/>
        </w:rPr>
        <w:t xml:space="preserve">the Moon, Mars and </w:t>
      </w:r>
      <w:r w:rsidRPr="002000D3">
        <w:rPr>
          <w:rStyle w:val="StyleUnderline"/>
          <w:highlight w:val="green"/>
        </w:rPr>
        <w:t>asteroids</w:t>
      </w:r>
      <w:r w:rsidRPr="00060E64">
        <w:rPr>
          <w:rStyle w:val="StyleUnderline"/>
        </w:rPr>
        <w:t>.</w:t>
      </w:r>
      <w:r w:rsidRPr="00060E64">
        <w:rPr>
          <w:color w:val="000000" w:themeColor="text1"/>
          <w:sz w:val="22"/>
        </w:rPr>
        <w:t xml:space="preserve"> </w:t>
      </w:r>
      <w:r w:rsidRPr="00060E64">
        <w:rPr>
          <w:color w:val="000000" w:themeColor="text1"/>
          <w:sz w:val="16"/>
          <w:szCs w:val="16"/>
        </w:rPr>
        <w:t xml:space="preserve">While this may sound fantastical, some </w:t>
      </w:r>
      <w:r w:rsidRPr="00883054">
        <w:rPr>
          <w:color w:val="000000" w:themeColor="text1"/>
          <w:sz w:val="16"/>
          <w:szCs w:val="16"/>
        </w:rPr>
        <w:t>baby steps toward the goal have already been taken.</w:t>
      </w:r>
      <w:r w:rsidRPr="00883054">
        <w:rPr>
          <w:color w:val="000000" w:themeColor="text1"/>
          <w:sz w:val="22"/>
        </w:rPr>
        <w:t xml:space="preserve"> </w:t>
      </w:r>
      <w:r w:rsidRPr="00883054">
        <w:rPr>
          <w:rStyle w:val="StyleUnderline"/>
        </w:rPr>
        <w:t xml:space="preserve">Last year, NASA awarded contracts to </w:t>
      </w:r>
      <w:r w:rsidRPr="002000D3">
        <w:rPr>
          <w:rStyle w:val="StyleUnderline"/>
          <w:highlight w:val="green"/>
        </w:rPr>
        <w:t>four companies to extract</w:t>
      </w:r>
      <w:r w:rsidRPr="00883054">
        <w:rPr>
          <w:rStyle w:val="StyleUnderline"/>
        </w:rPr>
        <w:t xml:space="preserve"> small amounts of </w:t>
      </w:r>
      <w:r w:rsidRPr="002000D3">
        <w:rPr>
          <w:rStyle w:val="StyleUnderline"/>
          <w:highlight w:val="green"/>
        </w:rPr>
        <w:t>lunar regolith by 2024,</w:t>
      </w:r>
      <w:r w:rsidRPr="00883054">
        <w:rPr>
          <w:rStyle w:val="StyleUnderline"/>
        </w:rPr>
        <w:t xml:space="preserve"> effectively beginning the </w:t>
      </w:r>
      <w:hyperlink r:id="rId6" w:tgtFrame="_blank" w:history="1">
        <w:r w:rsidRPr="00883054">
          <w:rPr>
            <w:rStyle w:val="StyleUnderline"/>
            <w:rFonts w:eastAsiaTheme="majorEastAsia"/>
          </w:rPr>
          <w:t>era of commercial space mining</w:t>
        </w:r>
      </w:hyperlink>
      <w:r w:rsidRPr="00883054">
        <w:rPr>
          <w:rStyle w:val="StyleUnderline"/>
        </w:rPr>
        <w:t>. Whether this proves to be the dawn of a gigantic adjunct to mining on earth — and more immediately, a key to unlocking cost-effective space travel — will turn on the answers to a host of questions ranging from what resources can be</w:t>
      </w:r>
      <w:r w:rsidRPr="00060E64">
        <w:rPr>
          <w:rStyle w:val="StyleUnderline"/>
        </w:rPr>
        <w:t xml:space="preserv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7"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 xml:space="preserve">That said, there’s no grass growing under potential pioneers’ </w:t>
      </w:r>
      <w:r w:rsidRPr="00883054">
        <w:rPr>
          <w:color w:val="000000" w:themeColor="text1"/>
          <w:sz w:val="16"/>
          <w:szCs w:val="16"/>
        </w:rPr>
        <w:t>feet.</w:t>
      </w:r>
      <w:r w:rsidRPr="00883054">
        <w:rPr>
          <w:color w:val="000000" w:themeColor="text1"/>
          <w:sz w:val="22"/>
        </w:rPr>
        <w:t xml:space="preserve"> </w:t>
      </w:r>
      <w:r w:rsidRPr="00883054">
        <w:rPr>
          <w:rStyle w:val="StyleUnderline"/>
        </w:rPr>
        <w:t xml:space="preserve">Potential economic, scientific and even security benefits underlie an emerging </w:t>
      </w:r>
      <w:r w:rsidRPr="00883054">
        <w:rPr>
          <w:rStyle w:val="StyleUnderline"/>
          <w:rFonts w:eastAsiaTheme="majorEastAsia"/>
        </w:rPr>
        <w:t>geopolitical competition</w:t>
      </w:r>
      <w:r w:rsidRPr="00883054">
        <w:rPr>
          <w:rStyle w:val="StyleUnderline"/>
        </w:rPr>
        <w:t xml:space="preserve"> to pursue space mining.</w:t>
      </w:r>
      <w:r w:rsidRPr="00883054">
        <w:rPr>
          <w:color w:val="000000" w:themeColor="text1"/>
          <w:sz w:val="22"/>
        </w:rPr>
        <w:t xml:space="preserve"> </w:t>
      </w:r>
      <w:r w:rsidRPr="0088305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883054">
        <w:rPr>
          <w:color w:val="000000" w:themeColor="text1"/>
          <w:sz w:val="22"/>
        </w:rPr>
        <w:t xml:space="preserve"> </w:t>
      </w:r>
      <w:r w:rsidRPr="00883054">
        <w:rPr>
          <w:rStyle w:val="StyleUnderline"/>
        </w:rPr>
        <w:t xml:space="preserve">The United States has adopted the world’s first </w:t>
      </w:r>
      <w:proofErr w:type="spellStart"/>
      <w:r w:rsidRPr="00883054">
        <w:rPr>
          <w:rStyle w:val="StyleUnderline"/>
        </w:rPr>
        <w:t>spaceresources</w:t>
      </w:r>
      <w:proofErr w:type="spellEnd"/>
      <w:r w:rsidRPr="00883054">
        <w:rPr>
          <w:rStyle w:val="StyleUnderline"/>
        </w:rPr>
        <w:t xml:space="preserve"> law, recognizing the property rights of private companies and individuals to materials gathered in space</w:t>
      </w:r>
      <w:r w:rsidRPr="00883054">
        <w:rPr>
          <w:color w:val="000000" w:themeColor="text1"/>
          <w:sz w:val="22"/>
        </w:rPr>
        <w:t>.</w:t>
      </w:r>
      <w:r w:rsidRPr="0088305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w:t>
      </w:r>
      <w:r w:rsidRPr="00060E64">
        <w:rPr>
          <w:color w:val="000000" w:themeColor="text1"/>
          <w:sz w:val="16"/>
          <w:szCs w:val="16"/>
        </w:rPr>
        <w:t xml:space="preserve">.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8"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5C3A1852" w14:textId="77777777" w:rsidR="00340F89" w:rsidRPr="00DE12C9" w:rsidRDefault="00340F89" w:rsidP="00340F89">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2000D3">
        <w:rPr>
          <w:rStyle w:val="StyleUnderline"/>
          <w:highlight w:val="green"/>
        </w:rPr>
        <w:t>celestial bodies are</w:t>
      </w:r>
      <w:r w:rsidRPr="00B42CD2">
        <w:rPr>
          <w:rStyle w:val="StyleUnderline"/>
        </w:rPr>
        <w:t xml:space="preserve"> potential </w:t>
      </w:r>
      <w:r w:rsidRPr="002000D3">
        <w:rPr>
          <w:rStyle w:val="StyleUnderline"/>
          <w:highlight w:val="green"/>
        </w:rPr>
        <w:t>sources for dozens of natural materials that</w:t>
      </w:r>
      <w:r w:rsidRPr="00B42CD2">
        <w:rPr>
          <w:rStyle w:val="StyleUnderline"/>
        </w:rPr>
        <w:t>, in the right time and place</w:t>
      </w:r>
      <w:r w:rsidRPr="002000D3">
        <w:rPr>
          <w:rStyle w:val="StyleUnderline"/>
          <w:highlight w:val="green"/>
        </w:rPr>
        <w:t>, are</w:t>
      </w:r>
      <w:r w:rsidRPr="00B42CD2">
        <w:rPr>
          <w:rStyle w:val="StyleUnderline"/>
        </w:rPr>
        <w:t xml:space="preserve"> incredibly </w:t>
      </w:r>
      <w:r w:rsidRPr="002000D3">
        <w:rPr>
          <w:rStyle w:val="StyleUnderline"/>
          <w:highlight w:val="green"/>
        </w:rPr>
        <w:t>valuabl</w:t>
      </w:r>
      <w:r w:rsidRPr="002000D3">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2000D3">
        <w:rPr>
          <w:rStyle w:val="StyleUnderline"/>
          <w:highlight w:val="green"/>
        </w:rPr>
        <w:t>rare earth” metals are</w:t>
      </w:r>
      <w:r w:rsidRPr="00B42CD2">
        <w:rPr>
          <w:rStyle w:val="StyleUnderline"/>
        </w:rPr>
        <w:t xml:space="preserve"> also potential </w:t>
      </w:r>
      <w:r w:rsidRPr="002000D3">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are required for electronics. </w:t>
      </w:r>
      <w:r w:rsidRPr="00EA0149">
        <w:rPr>
          <w:rStyle w:val="Emphasis"/>
        </w:rPr>
        <w:t xml:space="preserve">And they loom as bottlenecks in making the transition from fossil fuels to renewables backed up by battery </w:t>
      </w:r>
      <w:r w:rsidRPr="00883054">
        <w:rPr>
          <w:rStyle w:val="Emphasis"/>
        </w:rPr>
        <w:t>storage</w:t>
      </w:r>
      <w:r w:rsidRPr="00883054">
        <w:rPr>
          <w:color w:val="000000" w:themeColor="text1"/>
          <w:sz w:val="16"/>
          <w:szCs w:val="16"/>
        </w:rPr>
        <w:t>.</w:t>
      </w:r>
      <w:r w:rsidRPr="00883054">
        <w:rPr>
          <w:color w:val="000000" w:themeColor="text1"/>
        </w:rPr>
        <w:t xml:space="preserve"> </w:t>
      </w:r>
      <w:r w:rsidRPr="00883054">
        <w:rPr>
          <w:rStyle w:val="StyleUnderline"/>
        </w:rPr>
        <w:t>The Moon is a prime space mining target. Boosted by NASA’s mining solicitation, it is likely the first location for commercial mining.</w:t>
      </w:r>
      <w:r w:rsidRPr="00883054">
        <w:rPr>
          <w:color w:val="000000" w:themeColor="text1"/>
        </w:rPr>
        <w:t xml:space="preserve"> </w:t>
      </w:r>
      <w:r w:rsidRPr="00883054">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883054">
        <w:rPr>
          <w:color w:val="000000" w:themeColor="text1"/>
        </w:rPr>
        <w:t xml:space="preserve"> </w:t>
      </w:r>
      <w:r w:rsidRPr="00883054">
        <w:rPr>
          <w:rStyle w:val="StyleUnderline"/>
        </w:rPr>
        <w:t>recent probes have confirmed substantia</w:t>
      </w:r>
      <w:r w:rsidRPr="00EA0149">
        <w:rPr>
          <w:rStyle w:val="StyleUnderline"/>
        </w:rPr>
        <w:t xml:space="preserve">l amounts of water ice lurking in </w:t>
      </w:r>
      <w:hyperlink r:id="rId9" w:tgtFrame="_blank" w:history="1">
        <w:r w:rsidRPr="00EA0149">
          <w:rPr>
            <w:rStyle w:val="StyleUnderline"/>
          </w:rPr>
          <w:t>permanently shadowed craters</w:t>
        </w:r>
      </w:hyperlink>
      <w:r w:rsidRPr="00EA0149">
        <w:rPr>
          <w:rStyle w:val="StyleUnderline"/>
        </w:rPr>
        <w:t xml:space="preserve"> at the lunar poles</w:t>
      </w:r>
      <w:r w:rsidRPr="00EA0149">
        <w:rPr>
          <w:color w:val="000000" w:themeColor="text1"/>
        </w:rPr>
        <w:t xml:space="preserve">. </w:t>
      </w:r>
      <w:r w:rsidRPr="00EA0149">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EA0149">
        <w:rPr>
          <w:color w:val="000000" w:themeColor="text1"/>
        </w:rPr>
        <w:t xml:space="preserve"> </w:t>
      </w:r>
      <w:r w:rsidRPr="00EA0149">
        <w:rPr>
          <w:rStyle w:val="StyleUnderline"/>
        </w:rPr>
        <w:t>Between its water and helium-3 deposits, the Moon could be the resource stepping-stone for further solar system exploration.</w:t>
      </w:r>
      <w:r w:rsidRPr="00EA0149">
        <w:rPr>
          <w:color w:val="000000" w:themeColor="text1"/>
        </w:rPr>
        <w:t xml:space="preserve"> </w:t>
      </w:r>
      <w:r w:rsidRPr="00EA0149">
        <w:rPr>
          <w:rStyle w:val="StyleUnderline"/>
        </w:rPr>
        <w:t xml:space="preserve">Asteroids are another near-term </w:t>
      </w:r>
      <w:hyperlink r:id="rId10" w:tgtFrame="_blank" w:history="1">
        <w:r w:rsidRPr="00EA0149">
          <w:rPr>
            <w:rStyle w:val="StyleUnderline"/>
          </w:rPr>
          <w:t>mining target</w:t>
        </w:r>
      </w:hyperlink>
      <w:r w:rsidRPr="00EA0149">
        <w:rPr>
          <w:rStyle w:val="StyleUnderline"/>
        </w:rPr>
        <w:t xml:space="preserve">. </w:t>
      </w:r>
      <w:r w:rsidRPr="00EA0149">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EA0149">
        <w:rPr>
          <w:color w:val="333333"/>
          <w:shd w:val="clear" w:color="auto" w:fill="FFFFFF"/>
        </w:rPr>
        <w:t xml:space="preserve"> </w:t>
      </w:r>
      <w:r w:rsidRPr="00EA0149">
        <w:rPr>
          <w:color w:val="000000" w:themeColor="text1"/>
          <w:shd w:val="clear" w:color="auto" w:fill="FFFFFF"/>
        </w:rPr>
        <w:t>T</w:t>
      </w:r>
      <w:r w:rsidRPr="00EA0149">
        <w:rPr>
          <w:rStyle w:val="StyleUnderline"/>
        </w:rPr>
        <w:t>he prospects for space mining are being driven by technological advances across the space industry. The rise of reusable rocket components and the now-widespread use of off-the-shelf parts are lowering both launch and operations costs. Once limited to government contract missions and the delivery of telecom satellites to orbit, private firms are now emerging as leaders in developing “</w:t>
      </w:r>
      <w:proofErr w:type="spellStart"/>
      <w:r w:rsidRPr="00EA0149">
        <w:rPr>
          <w:rStyle w:val="StyleUnderline"/>
        </w:rPr>
        <w:t>NewSpace</w:t>
      </w:r>
      <w:proofErr w:type="spellEnd"/>
      <w:r w:rsidRPr="00EA0149">
        <w:rPr>
          <w:rStyle w:val="StyleUnderline"/>
        </w:rPr>
        <w:t>” activities</w:t>
      </w:r>
      <w:r w:rsidRPr="00EA0149">
        <w:rPr>
          <w:color w:val="000000" w:themeColor="text1"/>
          <w:shd w:val="clear" w:color="auto" w:fill="FFFFFF"/>
        </w:rPr>
        <w:t xml:space="preserve"> — a catch-all term for endeavors including orbital tourism, orbital manufacturing and mini-satellites providing </w:t>
      </w:r>
      <w:r w:rsidRPr="00EA0149">
        <w:rPr>
          <w:rStyle w:val="StyleUnderline"/>
        </w:rPr>
        <w:t>specialized services. The space sector, with a market capitalization of $400 billion, could grow to as much as $1 trillion by 2040 as private investment soars.</w:t>
      </w:r>
    </w:p>
    <w:p w14:paraId="3BC3EAEA" w14:textId="77777777" w:rsidR="00340F89" w:rsidRDefault="00340F89" w:rsidP="00340F89">
      <w:pPr>
        <w:pStyle w:val="Heading4"/>
      </w:pPr>
      <w:r>
        <w:t>The private sector is the key internal link to space exploration and colonization.</w:t>
      </w:r>
    </w:p>
    <w:p w14:paraId="6617E6C7" w14:textId="77777777" w:rsidR="00340F89" w:rsidRDefault="00340F89" w:rsidP="00340F89">
      <w:r w:rsidRPr="000613B2">
        <w:rPr>
          <w:b/>
          <w:bCs/>
          <w:szCs w:val="26"/>
        </w:rPr>
        <w:t>Sharma 9/7</w:t>
      </w:r>
      <w:r>
        <w:t xml:space="preserve"> [</w:t>
      </w:r>
      <w:proofErr w:type="spellStart"/>
      <w:r w:rsidRPr="00670573">
        <w:t>Maanas</w:t>
      </w:r>
      <w:proofErr w:type="spellEnd"/>
      <w:r w:rsidRPr="00670573">
        <w:t xml:space="preserve"> Sharma, 9-7-2021, "The Space Review: The privatized frontier: the ethical implications and role of private companies in space exploration," </w:t>
      </w:r>
      <w:r>
        <w:t>The Space Review</w:t>
      </w:r>
      <w:r w:rsidRPr="00670573">
        <w:t>, https://www.thespacereview.com/article/4238/1</w:t>
      </w:r>
      <w:r>
        <w:t>]//DDPT</w:t>
      </w:r>
    </w:p>
    <w:p w14:paraId="3DFD3CFB" w14:textId="77777777" w:rsidR="00340F89" w:rsidRPr="00C30D30" w:rsidRDefault="00340F89" w:rsidP="00340F89">
      <w:r w:rsidRPr="00C30D30">
        <w:t xml:space="preserve">In recent years, </w:t>
      </w:r>
      <w:r w:rsidRPr="002000D3">
        <w:rPr>
          <w:rStyle w:val="Emphasis"/>
          <w:highlight w:val="green"/>
        </w:rPr>
        <w:t>private companies</w:t>
      </w:r>
      <w:r w:rsidRPr="00363572">
        <w:rPr>
          <w:rStyle w:val="Emphasis"/>
        </w:rPr>
        <w:t xml:space="preserve"> have </w:t>
      </w:r>
      <w:r w:rsidRPr="002000D3">
        <w:rPr>
          <w:rStyle w:val="Emphasis"/>
          <w:highlight w:val="green"/>
        </w:rPr>
        <w:t>taken</w:t>
      </w:r>
      <w:r w:rsidRPr="00363572">
        <w:rPr>
          <w:rStyle w:val="Emphasis"/>
        </w:rPr>
        <w:t xml:space="preserve"> on </w:t>
      </w:r>
      <w:r w:rsidRPr="002000D3">
        <w:rPr>
          <w:rStyle w:val="Emphasis"/>
          <w:highlight w:val="green"/>
        </w:rPr>
        <w:t>a</w:t>
      </w:r>
      <w:r w:rsidRPr="00363572">
        <w:rPr>
          <w:rStyle w:val="Emphasis"/>
        </w:rPr>
        <w:t xml:space="preserve"> larger </w:t>
      </w:r>
      <w:r w:rsidRPr="002000D3">
        <w:rPr>
          <w:rStyle w:val="Emphasis"/>
          <w:highlight w:val="green"/>
        </w:rPr>
        <w:t>role in</w:t>
      </w:r>
      <w:r w:rsidRPr="00363572">
        <w:rPr>
          <w:rStyle w:val="Emphasis"/>
        </w:rPr>
        <w:t xml:space="preserve"> the </w:t>
      </w:r>
      <w:r w:rsidRPr="002000D3">
        <w:rPr>
          <w:rStyle w:val="Emphasis"/>
          <w:highlight w:val="green"/>
        </w:rPr>
        <w:t>space exploration</w:t>
      </w:r>
      <w:r w:rsidRPr="00363572">
        <w:rPr>
          <w:rStyle w:val="Emphasis"/>
        </w:rPr>
        <w:t xml:space="preserve"> system</w:t>
      </w:r>
      <w:r w:rsidRPr="00C30D30">
        <w:t xml:space="preserve">. With </w:t>
      </w:r>
      <w:r w:rsidRPr="002000D3">
        <w:rPr>
          <w:rStyle w:val="StyleUnderline"/>
          <w:highlight w:val="green"/>
        </w:rPr>
        <w:t>lower costs and faster production</w:t>
      </w:r>
      <w:r w:rsidRPr="00C30D30">
        <w:rPr>
          <w:rStyle w:val="StyleUnderline"/>
        </w:rPr>
        <w:t xml:space="preserve"> times</w:t>
      </w:r>
      <w:r w:rsidRPr="00C30D30">
        <w:t xml:space="preserve">, they have </w:t>
      </w:r>
      <w:r w:rsidRPr="002000D3">
        <w:rPr>
          <w:rStyle w:val="StyleUnderline"/>
          <w:highlight w:val="green"/>
        </w:rPr>
        <w:t>displaced</w:t>
      </w:r>
      <w:r w:rsidRPr="00C30D30">
        <w:t xml:space="preserve"> some functions of </w:t>
      </w:r>
      <w:r w:rsidRPr="002000D3">
        <w:rPr>
          <w:rStyle w:val="StyleUnderline"/>
          <w:highlight w:val="green"/>
        </w:rPr>
        <w:t>government</w:t>
      </w:r>
      <w:r w:rsidRPr="00C30D30">
        <w:rPr>
          <w:rStyle w:val="StyleUnderline"/>
        </w:rPr>
        <w:t xml:space="preserve"> space </w:t>
      </w:r>
      <w:r w:rsidRPr="002000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exploration as a whole.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general public on Earth.</w:t>
      </w:r>
    </w:p>
    <w:p w14:paraId="3719371C" w14:textId="77777777" w:rsidR="00340F89" w:rsidRPr="00C30D30" w:rsidRDefault="00340F89" w:rsidP="00340F89">
      <w:r w:rsidRPr="00C30D30">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2000D3">
        <w:rPr>
          <w:rStyle w:val="Emphasis"/>
          <w:highlight w:val="green"/>
        </w:rPr>
        <w:t>companies</w:t>
      </w:r>
      <w:r w:rsidRPr="00C30D30">
        <w:rPr>
          <w:rStyle w:val="StyleUnderline"/>
        </w:rPr>
        <w:t xml:space="preserve"> are </w:t>
      </w:r>
      <w:r w:rsidRPr="002000D3">
        <w:rPr>
          <w:rStyle w:val="StyleUnderline"/>
          <w:highlight w:val="green"/>
        </w:rPr>
        <w:t>not new to space exploration</w:t>
      </w:r>
      <w:r w:rsidRPr="00C30D30">
        <w:rPr>
          <w:rStyle w:val="StyleUnderline"/>
        </w:rPr>
        <w:t xml:space="preserve">, their </w:t>
      </w:r>
      <w:r w:rsidRPr="002000D3">
        <w:rPr>
          <w:rStyle w:val="StyleUnderline"/>
          <w:highlight w:val="green"/>
        </w:rPr>
        <w:t>prominence</w:t>
      </w:r>
      <w:r w:rsidRPr="00C30D30">
        <w:t xml:space="preserve"> in American space exploration efforts </w:t>
      </w:r>
      <w:r w:rsidRPr="00C30D30">
        <w:rPr>
          <w:rStyle w:val="StyleUnderline"/>
        </w:rPr>
        <w:t xml:space="preserve">has </w:t>
      </w:r>
      <w:r w:rsidRPr="002000D3">
        <w:rPr>
          <w:rStyle w:val="StyleUnderline"/>
          <w:highlight w:val="green"/>
        </w:rPr>
        <w:t>increased rapidly in recent years</w:t>
      </w:r>
      <w:r w:rsidRPr="00C30D30">
        <w:t xml:space="preserve">, </w:t>
      </w:r>
      <w:r w:rsidRPr="002000D3">
        <w:rPr>
          <w:rStyle w:val="Emphasis"/>
          <w:highlight w:val="green"/>
        </w:rPr>
        <w:t>fueled by</w:t>
      </w:r>
      <w:r w:rsidRPr="00363572">
        <w:rPr>
          <w:rStyle w:val="Emphasis"/>
        </w:rPr>
        <w:t xml:space="preserve"> technological </w:t>
      </w:r>
      <w:r w:rsidRPr="002000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2000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2000D3">
        <w:rPr>
          <w:rStyle w:val="StyleUnderline"/>
          <w:highlight w:val="green"/>
        </w:rPr>
        <w:t>reduced costs of</w:t>
      </w:r>
      <w:r w:rsidRPr="00C30D30">
        <w:rPr>
          <w:rStyle w:val="StyleUnderline"/>
        </w:rPr>
        <w:t xml:space="preserve"> space </w:t>
      </w:r>
      <w:r w:rsidRPr="002000D3">
        <w:rPr>
          <w:rStyle w:val="StyleUnderline"/>
          <w:highlight w:val="green"/>
        </w:rPr>
        <w:t>exploration in</w:t>
      </w:r>
      <w:r w:rsidRPr="00C30D30">
        <w:rPr>
          <w:rStyle w:val="StyleUnderline"/>
        </w:rPr>
        <w:t xml:space="preserve"> </w:t>
      </w:r>
      <w:r w:rsidRPr="002000D3">
        <w:rPr>
          <w:rStyle w:val="StyleUnderline"/>
          <w:highlight w:val="green"/>
        </w:rPr>
        <w:t>private companies</w:t>
      </w:r>
      <w:r w:rsidRPr="00C30D30">
        <w:t xml:space="preserve">, </w:t>
      </w:r>
      <w:r w:rsidRPr="002000D3">
        <w:rPr>
          <w:rStyle w:val="Emphasis"/>
          <w:highlight w:val="green"/>
        </w:rPr>
        <w:t>NASA’s</w:t>
      </w:r>
      <w:r w:rsidRPr="00363572">
        <w:rPr>
          <w:rStyle w:val="Emphasis"/>
        </w:rPr>
        <w:t xml:space="preserve"> </w:t>
      </w:r>
      <w:r w:rsidRPr="002000D3">
        <w:rPr>
          <w:rStyle w:val="Emphasis"/>
          <w:highlight w:val="green"/>
        </w:rPr>
        <w:t>budget</w:t>
      </w:r>
      <w:r w:rsidRPr="00363572">
        <w:rPr>
          <w:rStyle w:val="Emphasis"/>
        </w:rPr>
        <w:t xml:space="preserve"> has </w:t>
      </w:r>
      <w:r w:rsidRPr="002000D3">
        <w:rPr>
          <w:rStyle w:val="Emphasis"/>
          <w:highlight w:val="green"/>
        </w:rPr>
        <w:t>shifted to</w:t>
      </w:r>
      <w:r w:rsidRPr="00363572">
        <w:rPr>
          <w:rStyle w:val="Emphasis"/>
        </w:rPr>
        <w:t xml:space="preserve"> significantly </w:t>
      </w:r>
      <w:r w:rsidRPr="002000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5D64036A" w14:textId="77777777" w:rsidR="00340F89" w:rsidRPr="00C30D30" w:rsidRDefault="00340F89" w:rsidP="00340F89">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C30D30">
        <w:t>Rodhan</w:t>
      </w:r>
      <w:proofErr w:type="spellEnd"/>
      <w:r w:rsidRPr="00C30D30">
        <w:t xml:space="preserve">, Head of the Geneva Centre for Security Policy’s Geopolitics and Global Futures </w:t>
      </w:r>
      <w:proofErr w:type="spellStart"/>
      <w:r w:rsidRPr="00C30D30">
        <w:t>Programme</w:t>
      </w:r>
      <w:proofErr w:type="spellEnd"/>
      <w:r w:rsidRPr="00C30D30">
        <w:t>, “because there were no alternatives to government space programs, accidents were seen to some degree as par for the course… By comparison, private companies actually have a far more difficult set of issues to face in the case of a mishap. In a worst case scenario, a private company could make an easy scapegoat.” [6]</w:t>
      </w:r>
    </w:p>
    <w:p w14:paraId="60E3D5F8" w14:textId="77777777" w:rsidR="00340F89" w:rsidRPr="00C30D30" w:rsidRDefault="00340F89" w:rsidP="00340F89">
      <w:r w:rsidRPr="00C30D30">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C30D30">
        <w:t>dearMoon</w:t>
      </w:r>
      <w:proofErr w:type="spellEnd"/>
      <w:r w:rsidRPr="00C30D30">
        <w:t>,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1F946A7B" w14:textId="77777777" w:rsidR="00340F89" w:rsidRPr="00C30D30" w:rsidRDefault="00340F89" w:rsidP="00340F89">
      <w:r w:rsidRPr="00C30D30">
        <w:t>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w:t>
      </w:r>
    </w:p>
    <w:p w14:paraId="1BC5ACEE" w14:textId="77777777" w:rsidR="00340F89" w:rsidRPr="00C30D30" w:rsidRDefault="00340F89" w:rsidP="00340F89">
      <w:r w:rsidRPr="00C30D30">
        <w:t xml:space="preserve">Another key matter to note is </w:t>
      </w:r>
      <w:r w:rsidRPr="002000D3">
        <w:rPr>
          <w:rStyle w:val="StyleUnderline"/>
          <w:highlight w:val="green"/>
        </w:rPr>
        <w:t>restricted capitalism</w:t>
      </w:r>
      <w:r w:rsidRPr="001413F9">
        <w:rPr>
          <w:rStyle w:val="StyleUnderline"/>
        </w:rPr>
        <w:t xml:space="preserve"> in space</w:t>
      </w:r>
      <w:r w:rsidRPr="00C30D30">
        <w:t xml:space="preserve"> “</w:t>
      </w:r>
      <w:r w:rsidRPr="002000D3">
        <w:rPr>
          <w:rStyle w:val="StyleUnderline"/>
          <w:highlight w:val="green"/>
        </w:rPr>
        <w:t>could</w:t>
      </w:r>
      <w:r w:rsidRPr="00C30D30">
        <w:t xml:space="preserve"> also </w:t>
      </w:r>
      <w:r w:rsidRPr="002000D3">
        <w:rPr>
          <w:rStyle w:val="StyleUnderline"/>
          <w:highlight w:val="green"/>
        </w:rPr>
        <w:t>be</w:t>
      </w:r>
      <w:r w:rsidRPr="001413F9">
        <w:rPr>
          <w:rStyle w:val="StyleUnderline"/>
        </w:rPr>
        <w:t xml:space="preserve"> our </w:t>
      </w:r>
      <w:r w:rsidRPr="002000D3">
        <w:rPr>
          <w:rStyle w:val="StyleUnderline"/>
          <w:highlight w:val="green"/>
        </w:rPr>
        <w:t>salvation</w:t>
      </w:r>
      <w:r w:rsidRPr="00C30D30">
        <w:t xml:space="preserve">.”[11] </w:t>
      </w:r>
      <w:r w:rsidRPr="002000D3">
        <w:rPr>
          <w:rStyle w:val="StyleUnderline"/>
          <w:highlight w:val="green"/>
        </w:rPr>
        <w:t>Private</w:t>
      </w:r>
      <w:r w:rsidRPr="00B46F18">
        <w:rPr>
          <w:rStyle w:val="StyleUnderline"/>
        </w:rPr>
        <w:t xml:space="preserve"> space </w:t>
      </w:r>
      <w:r w:rsidRPr="002000D3">
        <w:rPr>
          <w:rStyle w:val="StyleUnderline"/>
          <w:highlight w:val="green"/>
        </w:rPr>
        <w:t>exploration</w:t>
      </w:r>
      <w:r w:rsidRPr="00B46F18">
        <w:rPr>
          <w:rStyle w:val="StyleUnderline"/>
        </w:rPr>
        <w:t xml:space="preserve"> could </w:t>
      </w:r>
      <w:r w:rsidRPr="002000D3">
        <w:rPr>
          <w:rStyle w:val="StyleUnderline"/>
          <w:highlight w:val="green"/>
        </w:rPr>
        <w:t>reap</w:t>
      </w:r>
      <w:r w:rsidRPr="00B46F18">
        <w:rPr>
          <w:rStyle w:val="StyleUnderline"/>
        </w:rPr>
        <w:t xml:space="preserve"> increased access to </w:t>
      </w:r>
      <w:r w:rsidRPr="002000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0987DB70" w14:textId="77777777" w:rsidR="00340F89" w:rsidRPr="00C30D30" w:rsidRDefault="00340F89" w:rsidP="00340F89">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2000D3">
        <w:rPr>
          <w:rStyle w:val="StyleUnderline"/>
          <w:highlight w:val="green"/>
        </w:rPr>
        <w:t xml:space="preserve">As </w:t>
      </w:r>
      <w:r w:rsidRPr="002000D3">
        <w:rPr>
          <w:rStyle w:val="Emphasis"/>
          <w:highlight w:val="green"/>
        </w:rPr>
        <w:t>governments utilize</w:t>
      </w:r>
      <w:r w:rsidRPr="00C30D30">
        <w:t xml:space="preserve"> services from </w:t>
      </w:r>
      <w:r w:rsidRPr="002000D3">
        <w:rPr>
          <w:rStyle w:val="Emphasis"/>
          <w:highlight w:val="green"/>
        </w:rPr>
        <w:t>private</w:t>
      </w:r>
      <w:r w:rsidRPr="00363572">
        <w:rPr>
          <w:rStyle w:val="Emphasis"/>
        </w:rPr>
        <w:t xml:space="preserve"> space </w:t>
      </w:r>
      <w:r w:rsidRPr="002000D3">
        <w:rPr>
          <w:rStyle w:val="Emphasis"/>
          <w:highlight w:val="green"/>
        </w:rPr>
        <w:t>companies</w:t>
      </w:r>
      <w:r w:rsidRPr="00C30D30">
        <w:t xml:space="preserve">, </w:t>
      </w:r>
      <w:r w:rsidRPr="0071556D">
        <w:rPr>
          <w:rStyle w:val="StyleUnderline"/>
        </w:rPr>
        <w:t>“[</w:t>
      </w:r>
      <w:proofErr w:type="spellStart"/>
      <w:r w:rsidRPr="0071556D">
        <w:rPr>
          <w:rStyle w:val="StyleUnderline"/>
        </w:rPr>
        <w:t>i</w:t>
      </w:r>
      <w:proofErr w:type="spellEnd"/>
      <w:r w:rsidRPr="0071556D">
        <w:rPr>
          <w:rStyle w:val="StyleUnderline"/>
        </w:rPr>
        <w:t>]</w:t>
      </w:r>
      <w:proofErr w:type="spellStart"/>
      <w:r w:rsidRPr="0071556D">
        <w:rPr>
          <w:rStyle w:val="StyleUnderline"/>
        </w:rPr>
        <w:t>nstead</w:t>
      </w:r>
      <w:proofErr w:type="spellEnd"/>
      <w:r w:rsidRPr="0071556D">
        <w:rPr>
          <w:rStyle w:val="StyleUnderline"/>
        </w:rPr>
        <w:t xml:space="preserve"> of being bogged down by the routine application of old research</w:t>
      </w:r>
      <w:r w:rsidRPr="00C30D30">
        <w:t xml:space="preserve">, </w:t>
      </w:r>
      <w:r w:rsidRPr="002000D3">
        <w:rPr>
          <w:rStyle w:val="Emphasis"/>
          <w:highlight w:val="green"/>
        </w:rPr>
        <w:t>NASA can prioritize</w:t>
      </w:r>
      <w:r w:rsidRPr="00363572">
        <w:rPr>
          <w:rStyle w:val="Emphasis"/>
        </w:rPr>
        <w:t xml:space="preserve"> their limited budget to work more on </w:t>
      </w:r>
      <w:r w:rsidRPr="002000D3">
        <w:rPr>
          <w:rStyle w:val="Emphasis"/>
          <w:highlight w:val="green"/>
        </w:rPr>
        <w:t>research of other unknowns</w:t>
      </w:r>
      <w:r w:rsidRPr="00C30D30">
        <w:t xml:space="preserve"> and development of new long-term space travel technologies.”[13] According to the Council on Foreign Relations, such technologies have far-reaching benefits on Earth as well. Past developments obviously include </w:t>
      </w:r>
      <w:r w:rsidRPr="0071556D">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C30D30">
        <w:t>ousehold</w:t>
      </w:r>
      <w:proofErr w:type="spellEnd"/>
      <w:r w:rsidRPr="00C30D30">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3BFA1B46" w14:textId="77777777" w:rsidR="00340F89" w:rsidRPr="00C71417" w:rsidRDefault="00340F89" w:rsidP="00340F89">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2000D3">
        <w:rPr>
          <w:rStyle w:val="StyleUnderline"/>
          <w:highlight w:val="green"/>
        </w:rPr>
        <w:t>private space exploration</w:t>
      </w:r>
      <w:r w:rsidRPr="00966B81">
        <w:rPr>
          <w:rStyle w:val="StyleUnderline"/>
        </w:rPr>
        <w:t xml:space="preserve"> does </w:t>
      </w:r>
      <w:r w:rsidRPr="002000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2000D3">
        <w:rPr>
          <w:rStyle w:val="Emphasis"/>
          <w:highlight w:val="green"/>
        </w:rPr>
        <w:t>colonization of space</w:t>
      </w:r>
      <w:r w:rsidRPr="00C30D30">
        <w:t xml:space="preserve">, </w:t>
      </w:r>
      <w:r w:rsidRPr="00966B81">
        <w:rPr>
          <w:rStyle w:val="StyleUnderline"/>
        </w:rPr>
        <w:t>these concerns can be effectively mitigated</w:t>
      </w:r>
      <w:r w:rsidRPr="00C30D30">
        <w:t xml:space="preserve">. Namely, </w:t>
      </w:r>
      <w:r w:rsidRPr="00966B81">
        <w:t>strong government</w:t>
      </w:r>
      <w:r w:rsidRPr="00966B81">
        <w:rPr>
          <w:rStyle w:val="StyleUnderline"/>
        </w:rPr>
        <w:t xml:space="preserve"> </w:t>
      </w:r>
      <w:r w:rsidRPr="00966B81">
        <w:t>frameworks</w:t>
      </w:r>
      <w:r w:rsidRPr="00C30D30">
        <w:t>—</w:t>
      </w:r>
      <w:r w:rsidRPr="00966B81">
        <w:t>particularly international ones</w:t>
      </w:r>
      <w:r w:rsidRPr="00C30D30">
        <w:t>—will minimize possible sources of ethical violations and ensure an optimal private sector role in space. This also allows government agencies to complete significantly more difficult, innovative projects which have transformative benefits for life on Earth.</w:t>
      </w:r>
    </w:p>
    <w:p w14:paraId="04F52021" w14:textId="77777777" w:rsidR="00340F89" w:rsidRDefault="00340F89" w:rsidP="00340F89">
      <w:pPr>
        <w:pStyle w:val="Heading4"/>
      </w:pPr>
      <w:r>
        <w:t>Space mining is the only way to solve climate change</w:t>
      </w:r>
    </w:p>
    <w:p w14:paraId="4ADE4158" w14:textId="77777777" w:rsidR="00340F89" w:rsidRPr="00CF428C" w:rsidRDefault="00340F89" w:rsidP="00340F89">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4B7D9F04" w14:textId="77777777" w:rsidR="00340F89" w:rsidRPr="00E638ED" w:rsidRDefault="00340F89" w:rsidP="00340F89">
      <w:pPr>
        <w:pStyle w:val="NormalWeb"/>
        <w:shd w:val="clear" w:color="auto" w:fill="FFFFFF"/>
        <w:spacing w:before="0" w:beforeAutospacing="0" w:after="0" w:afterAutospacing="0"/>
        <w:textAlignment w:val="baseline"/>
        <w:rPr>
          <w:rStyle w:val="StyleUnderline"/>
          <w:u w:val="none"/>
        </w:rPr>
      </w:pPr>
    </w:p>
    <w:p w14:paraId="2D4A3253" w14:textId="77777777" w:rsidR="00340F89" w:rsidRPr="00927FAF" w:rsidRDefault="00340F89" w:rsidP="00340F89">
      <w:pPr>
        <w:pStyle w:val="NormalWeb"/>
        <w:shd w:val="clear" w:color="auto" w:fill="FFFFFF"/>
        <w:spacing w:before="0" w:beforeAutospacing="0" w:after="0" w:afterAutospacing="0"/>
        <w:textAlignment w:val="baseline"/>
        <w:rPr>
          <w:color w:val="333333"/>
          <w:sz w:val="22"/>
        </w:rPr>
      </w:pPr>
      <w:r w:rsidRPr="002000D3">
        <w:rPr>
          <w:rStyle w:val="StyleUnderline"/>
          <w:highlight w:val="green"/>
        </w:rPr>
        <w:t>Going to net zero means that more mining is needed</w:t>
      </w:r>
      <w:r w:rsidRPr="00E638ED">
        <w:rPr>
          <w:rStyle w:val="StyleUnderline"/>
        </w:rPr>
        <w:t xml:space="preserve">. Experts have said that </w:t>
      </w:r>
      <w:r w:rsidRPr="002000D3">
        <w:rPr>
          <w:rStyle w:val="StyleUnderline"/>
          <w:highlight w:val="green"/>
        </w:rPr>
        <w:t>the current supply cannot support the</w:t>
      </w:r>
      <w:r w:rsidRPr="00E638ED">
        <w:rPr>
          <w:rStyle w:val="StyleUnderline"/>
        </w:rPr>
        <w:t xml:space="preserve"> necessary </w:t>
      </w:r>
      <w:r w:rsidRPr="002000D3">
        <w:rPr>
          <w:rStyle w:val="StyleUnderline"/>
          <w:highlight w:val="green"/>
        </w:rPr>
        <w:t>metals</w:t>
      </w:r>
      <w:r w:rsidRPr="00E638ED">
        <w:rPr>
          <w:rStyle w:val="StyleUnderline"/>
        </w:rPr>
        <w:t xml:space="preserve"> demand </w:t>
      </w:r>
      <w:r w:rsidRPr="002000D3">
        <w:rPr>
          <w:rStyle w:val="StyleUnderline"/>
          <w:highlight w:val="green"/>
        </w:rPr>
        <w:t>for the green transition</w:t>
      </w:r>
      <w:r w:rsidRPr="00E638ED">
        <w:rPr>
          <w:rStyle w:val="StyleUnderline"/>
        </w:rPr>
        <w:t xml:space="preserve">. As a </w:t>
      </w:r>
      <w:r w:rsidRPr="008149DA">
        <w:rPr>
          <w:rStyle w:val="StyleUnderline"/>
        </w:rPr>
        <w:t>result, new mining alternatives have gained greater relevance, among them is space mining</w:t>
      </w:r>
      <w:r w:rsidRPr="008149DA">
        <w:rPr>
          <w:color w:val="333333"/>
          <w:sz w:val="22"/>
          <w:bdr w:val="none" w:sz="0" w:space="0" w:color="auto" w:frame="1"/>
        </w:rPr>
        <w:t>. Several countries, including Mexico, have shown their interest in this alternative, creating a new space race.</w:t>
      </w:r>
      <w:r w:rsidRPr="008149DA">
        <w:rPr>
          <w:color w:val="333333"/>
          <w:sz w:val="22"/>
        </w:rPr>
        <w:t xml:space="preserve"> </w:t>
      </w:r>
      <w:r w:rsidRPr="008149DA">
        <w:rPr>
          <w:color w:val="333333"/>
          <w:sz w:val="22"/>
          <w:bdr w:val="none" w:sz="0" w:space="0" w:color="auto" w:frame="1"/>
        </w:rPr>
        <w:t>“</w:t>
      </w:r>
      <w:r w:rsidRPr="008149DA">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w:t>
      </w:r>
      <w:r w:rsidRPr="00E638ED">
        <w:rPr>
          <w:rStyle w:val="StyleUnderline"/>
        </w:rPr>
        <w:t xml:space="preserv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2000D3">
        <w:rPr>
          <w:rStyle w:val="StyleUnderline"/>
          <w:highlight w:val="green"/>
        </w:rPr>
        <w:t xml:space="preserve">renewable energy </w:t>
      </w:r>
      <w:r w:rsidRPr="008149DA">
        <w:rPr>
          <w:rStyle w:val="StyleUnderline"/>
        </w:rPr>
        <w:t>and infrastructure,</w:t>
      </w:r>
      <w:r w:rsidRPr="00E638ED">
        <w:rPr>
          <w:rStyle w:val="StyleUnderline"/>
        </w:rPr>
        <w:t xml:space="preserve"> which </w:t>
      </w:r>
      <w:r w:rsidRPr="002000D3">
        <w:rPr>
          <w:rStyle w:val="StyleUnderline"/>
          <w:highlight w:val="green"/>
        </w:rPr>
        <w:t>has increased demand for</w:t>
      </w:r>
      <w:r w:rsidRPr="00E638ED">
        <w:rPr>
          <w:rStyle w:val="StyleUnderline"/>
        </w:rPr>
        <w:t xml:space="preserve"> various minerals, especially lithium, cobalt, nickel, copper and </w:t>
      </w:r>
      <w:r w:rsidRPr="002000D3">
        <w:rPr>
          <w:rStyle w:val="StyleUnderline"/>
          <w:highlight w:val="green"/>
        </w:rPr>
        <w:t>rare earth elements</w:t>
      </w:r>
      <w:r w:rsidRPr="00E638ED">
        <w:rPr>
          <w:rStyle w:val="StyleUnderline"/>
        </w:rPr>
        <w:t>.</w:t>
      </w:r>
      <w:r w:rsidRPr="00E638ED">
        <w:rPr>
          <w:color w:val="333333"/>
          <w:sz w:val="22"/>
          <w:bdr w:val="none" w:sz="0" w:space="0" w:color="auto" w:frame="1"/>
        </w:rPr>
        <w:t xml:space="preserve"> However, </w:t>
      </w:r>
      <w:r w:rsidRPr="00883054">
        <w:rPr>
          <w:color w:val="333333"/>
          <w:sz w:val="22"/>
          <w:bdr w:val="none" w:sz="0" w:space="0" w:color="auto" w:frame="1"/>
        </w:rPr>
        <w:t xml:space="preserve">according to experts, </w:t>
      </w:r>
      <w:r w:rsidRPr="00883054">
        <w:rPr>
          <w:rStyle w:val="StyleUnderline"/>
        </w:rPr>
        <w:t xml:space="preserve">the world is close to entering a metals </w:t>
      </w:r>
      <w:proofErr w:type="spellStart"/>
      <w:r w:rsidRPr="00883054">
        <w:rPr>
          <w:rStyle w:val="StyleUnderline"/>
        </w:rPr>
        <w:t>supercycle</w:t>
      </w:r>
      <w:proofErr w:type="spellEnd"/>
      <w:r w:rsidRPr="00883054">
        <w:rPr>
          <w:rStyle w:val="StyleUnderline"/>
        </w:rPr>
        <w:t>, where demand will exceed available supply, causing prices to skyrocket. Consequently, the mining industry has sought alternatives to achieve the required supply</w:t>
      </w:r>
      <w:r w:rsidRPr="00883054">
        <w:rPr>
          <w:color w:val="333333"/>
          <w:sz w:val="22"/>
          <w:bdr w:val="none" w:sz="0" w:space="0" w:color="auto" w:frame="1"/>
        </w:rPr>
        <w:t>. Options include recycling and improved mine waste management, sea mining</w:t>
      </w:r>
      <w:r w:rsidRPr="00E638ED">
        <w:rPr>
          <w:color w:val="333333"/>
          <w:sz w:val="22"/>
          <w:bdr w:val="none" w:sz="0" w:space="0" w:color="auto" w:frame="1"/>
        </w:rPr>
        <w:t xml:space="preserve">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2000D3">
        <w:rPr>
          <w:rStyle w:val="StyleUnderline"/>
          <w:highlight w:val="green"/>
        </w:rPr>
        <w:t>within the solar system there are</w:t>
      </w:r>
      <w:r w:rsidRPr="00E638ED">
        <w:rPr>
          <w:rStyle w:val="StyleUnderline"/>
        </w:rPr>
        <w:t xml:space="preserve"> countless </w:t>
      </w:r>
      <w:r w:rsidRPr="002000D3">
        <w:rPr>
          <w:rStyle w:val="StyleUnderline"/>
          <w:highlight w:val="green"/>
        </w:rPr>
        <w:t>bodies rich in</w:t>
      </w:r>
      <w:r w:rsidRPr="00E638ED">
        <w:rPr>
          <w:rStyle w:val="StyleUnderline"/>
        </w:rPr>
        <w:t xml:space="preserve"> minerals, ores and </w:t>
      </w:r>
      <w:r w:rsidRPr="002000D3">
        <w:rPr>
          <w:rStyle w:val="StyleUnderline"/>
          <w:highlight w:val="green"/>
        </w:rPr>
        <w:t>elements</w:t>
      </w:r>
      <w:r w:rsidRPr="00E638ED">
        <w:rPr>
          <w:rStyle w:val="StyleUnderline"/>
        </w:rPr>
        <w:t xml:space="preserve"> </w:t>
      </w:r>
      <w:r w:rsidRPr="002000D3">
        <w:rPr>
          <w:rStyle w:val="StyleUnderline"/>
          <w:highlight w:val="green"/>
        </w:rPr>
        <w:t>that will</w:t>
      </w:r>
      <w:r w:rsidRPr="00E638ED">
        <w:rPr>
          <w:rStyle w:val="StyleUnderline"/>
        </w:rPr>
        <w:t xml:space="preserve"> accelerate the </w:t>
      </w:r>
      <w:r w:rsidRPr="002000D3">
        <w:rPr>
          <w:rStyle w:val="StyleUnderline"/>
          <w:highlight w:val="green"/>
        </w:rPr>
        <w:t>fight</w:t>
      </w:r>
      <w:r w:rsidRPr="00E638ED">
        <w:rPr>
          <w:rStyle w:val="StyleUnderline"/>
        </w:rPr>
        <w:t xml:space="preserve"> against </w:t>
      </w:r>
      <w:r w:rsidRPr="002000D3">
        <w:rPr>
          <w:rStyle w:val="StyleUnderline"/>
          <w:highlight w:val="green"/>
        </w:rPr>
        <w:t>climate 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w:t>
      </w:r>
      <w:r w:rsidRPr="00883054">
        <w:rPr>
          <w:rStyle w:val="StyleUnderline"/>
        </w:rPr>
        <w:t>those resources are destined to run out</w:t>
      </w:r>
      <w:r w:rsidRPr="00E638ED">
        <w:rPr>
          <w:rStyle w:val="StyleUnderline"/>
        </w:rPr>
        <w:t xml:space="preserve"> and so we will aim toward ocean mining, which already has specific technologies that are </w:t>
      </w:r>
      <w:r w:rsidRPr="00883054">
        <w:rPr>
          <w:rStyle w:val="StyleUnderline"/>
        </w:rPr>
        <w:t>being developed.</w:t>
      </w:r>
      <w:r w:rsidRPr="00883054">
        <w:rPr>
          <w:color w:val="333333"/>
          <w:sz w:val="22"/>
          <w:bdr w:val="none" w:sz="0" w:space="0" w:color="auto" w:frame="1"/>
        </w:rPr>
        <w:t xml:space="preserve"> Nevertheless, even those mines are limited as well. The mine of the future, which today may seem unlikely, will no longer be on our planet. </w:t>
      </w:r>
      <w:r w:rsidRPr="00883054">
        <w:rPr>
          <w:rStyle w:val="StyleUnderline"/>
        </w:rPr>
        <w:t>There will be a time when space mining will be as common as an open leach mine,</w:t>
      </w:r>
      <w:r w:rsidRPr="00883054">
        <w:rPr>
          <w:color w:val="333333"/>
          <w:sz w:val="22"/>
          <w:bdr w:val="none" w:sz="0" w:space="0" w:color="auto" w:frame="1"/>
        </w:rPr>
        <w:t>” Eder Lugo, Minerals Head at Siemens, told MBN.</w:t>
      </w:r>
      <w:r w:rsidRPr="00883054">
        <w:rPr>
          <w:color w:val="333333"/>
          <w:sz w:val="22"/>
        </w:rPr>
        <w:t xml:space="preserve"> </w:t>
      </w:r>
      <w:r w:rsidRPr="00883054">
        <w:rPr>
          <w:color w:val="333333"/>
          <w:sz w:val="22"/>
          <w:bdr w:val="none" w:sz="0" w:space="0" w:color="auto" w:frame="1"/>
        </w:rPr>
        <w:t>More than 150 million asteroids measuring approximately 100m are believed to be in the inner solar system</w:t>
      </w:r>
      <w:r w:rsidRPr="00E638ED">
        <w:rPr>
          <w:color w:val="333333"/>
          <w:sz w:val="22"/>
          <w:bdr w:val="none" w:sz="0" w:space="0" w:color="auto" w:frame="1"/>
        </w:rPr>
        <w:t xml:space="preserve"> alone. </w:t>
      </w:r>
      <w:r w:rsidRPr="00E638ED">
        <w:rPr>
          <w:rStyle w:val="StyleUnderline"/>
        </w:rPr>
        <w:t xml:space="preserve">In addition, </w:t>
      </w:r>
      <w:r w:rsidRPr="002000D3">
        <w:rPr>
          <w:rStyle w:val="StyleUnderline"/>
          <w:highlight w:val="green"/>
        </w:rPr>
        <w:t>astronomers have</w:t>
      </w:r>
      <w:r w:rsidRPr="00E638ED">
        <w:rPr>
          <w:rStyle w:val="StyleUnderline"/>
        </w:rPr>
        <w:t xml:space="preserve"> also </w:t>
      </w:r>
      <w:r w:rsidRPr="002000D3">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127953C6" w14:textId="77777777" w:rsidR="00340F89" w:rsidRPr="00FC7448" w:rsidRDefault="00340F89" w:rsidP="00340F89">
      <w:pPr>
        <w:pStyle w:val="Heading4"/>
        <w:rPr>
          <w:rFonts w:cs="Times New Roman"/>
        </w:rPr>
      </w:pPr>
      <w:r w:rsidRPr="00FC7448">
        <w:rPr>
          <w:rFonts w:cs="Times New Roman"/>
        </w:rPr>
        <w:t>warming causes extinction --- mitigation efforts now are key</w:t>
      </w:r>
    </w:p>
    <w:p w14:paraId="538FA08E" w14:textId="77777777" w:rsidR="00340F89" w:rsidRPr="00FC7448" w:rsidRDefault="00340F89" w:rsidP="00340F89">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1" w:history="1">
        <w:r w:rsidRPr="00FC7448">
          <w:rPr>
            <w:rStyle w:val="Hyperlink"/>
            <w:sz w:val="16"/>
          </w:rPr>
          <w:t>http://www.cnn.com/2015/01/14/opinion/co2-crisis-griffin/</w:t>
        </w:r>
      </w:hyperlink>
      <w:r w:rsidRPr="00FC7448">
        <w:rPr>
          <w:sz w:val="16"/>
        </w:rPr>
        <w:t xml:space="preserve"> )</w:t>
      </w:r>
    </w:p>
    <w:p w14:paraId="480F4851" w14:textId="77777777" w:rsidR="00340F89" w:rsidRDefault="00340F89" w:rsidP="00340F89">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000D3">
        <w:rPr>
          <w:rStyle w:val="Emphasis"/>
          <w:highlight w:val="green"/>
        </w:rPr>
        <w:t>virtually all climatologists "are</w:t>
      </w:r>
      <w:r w:rsidRPr="00FC7448">
        <w:rPr>
          <w:rStyle w:val="Emphasis"/>
        </w:rPr>
        <w:t xml:space="preserve"> now </w:t>
      </w:r>
      <w:r w:rsidRPr="002000D3">
        <w:rPr>
          <w:rStyle w:val="Emphasis"/>
          <w:highlight w:val="green"/>
        </w:rPr>
        <w:t>convinced</w:t>
      </w:r>
      <w:r w:rsidRPr="00FC7448">
        <w:rPr>
          <w:rStyle w:val="Emphasis"/>
        </w:rPr>
        <w:t xml:space="preserve"> that global </w:t>
      </w:r>
      <w:r w:rsidRPr="002000D3">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000D3">
        <w:rPr>
          <w:rStyle w:val="Emphasis"/>
          <w:highlight w:val="green"/>
        </w:rPr>
        <w:t>continuation</w:t>
      </w:r>
      <w:r w:rsidRPr="00FC7448">
        <w:rPr>
          <w:rStyle w:val="Emphasis"/>
        </w:rPr>
        <w:t xml:space="preserve"> of global warming </w:t>
      </w:r>
      <w:r w:rsidRPr="002000D3">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w:t>
      </w:r>
      <w:r w:rsidRPr="00883054">
        <w:rPr>
          <w:rStyle w:val="StyleUnderline"/>
        </w:rPr>
        <w:t xml:space="preserve">the emergence about 12,000 years ago of the "Holocene" epoch, which turned out to be the Goldilocks zone - not too hot, not too cold. </w:t>
      </w:r>
      <w:r w:rsidRPr="00883054">
        <w:rPr>
          <w:sz w:val="16"/>
        </w:rPr>
        <w:t xml:space="preserve">But now, says physicist Stefan </w:t>
      </w:r>
      <w:proofErr w:type="spellStart"/>
      <w:r w:rsidRPr="00883054">
        <w:rPr>
          <w:sz w:val="16"/>
        </w:rPr>
        <w:t>Rahmstorf</w:t>
      </w:r>
      <w:proofErr w:type="spellEnd"/>
      <w:r w:rsidRPr="00883054">
        <w:rPr>
          <w:sz w:val="16"/>
        </w:rPr>
        <w:t xml:space="preserve">, "We are catapulting ourselves way out of the Holocene." </w:t>
      </w:r>
      <w:r w:rsidRPr="00883054">
        <w:rPr>
          <w:rStyle w:val="Emphasis"/>
        </w:rPr>
        <w:t>This catapult is dangerous, because we have no evidence civilization can long survive with significantly</w:t>
      </w:r>
      <w:r w:rsidRPr="00FC7448">
        <w:rPr>
          <w:rStyle w:val="Emphasis"/>
        </w:rPr>
        <w:t xml:space="preserve">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000D3">
        <w:rPr>
          <w:rStyle w:val="StyleUnderline"/>
          <w:highlight w:val="green"/>
        </w:rPr>
        <w:t xml:space="preserve">above an increase of 4C only </w:t>
      </w:r>
      <w:r w:rsidRPr="002000D3">
        <w:rPr>
          <w:rStyle w:val="Emphasis"/>
          <w:highlight w:val="green"/>
        </w:rPr>
        <w:t>about 10% of the human population will survive.</w:t>
      </w:r>
      <w:r w:rsidRPr="00FC7448">
        <w:rPr>
          <w:rStyle w:val="Emphasis"/>
        </w:rPr>
        <w:t xml:space="preserve"> </w:t>
      </w:r>
      <w:r w:rsidRPr="00FC7448">
        <w:rPr>
          <w:sz w:val="16"/>
        </w:rPr>
        <w:t xml:space="preserve">Believe it or </w:t>
      </w:r>
      <w:r w:rsidRPr="00883054">
        <w:rPr>
          <w:sz w:val="16"/>
        </w:rPr>
        <w:t xml:space="preserve">not, </w:t>
      </w:r>
      <w:r w:rsidRPr="00883054">
        <w:rPr>
          <w:rStyle w:val="StyleUnderline"/>
        </w:rPr>
        <w:t>some scientists consider Anderson overly optimistic</w:t>
      </w:r>
      <w:r w:rsidRPr="00883054">
        <w:rPr>
          <w:sz w:val="16"/>
        </w:rPr>
        <w:t xml:space="preserve">. </w:t>
      </w:r>
      <w:r w:rsidRPr="00883054">
        <w:rPr>
          <w:rStyle w:val="StyleUnderline"/>
        </w:rPr>
        <w:t>The main</w:t>
      </w:r>
      <w:r w:rsidRPr="00FC7448">
        <w:rPr>
          <w:rStyle w:val="StyleUnderline"/>
        </w:rPr>
        <w:t xml:space="preserve"> reason for pessimism is the fear that the planet's temperature may be close to a tipping point that would initiate a "low-end runaway greenhouse," involving </w:t>
      </w:r>
      <w:r w:rsidRPr="002000D3">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000D3">
        <w:rPr>
          <w:rStyle w:val="Emphasis"/>
          <w:highlight w:val="green"/>
        </w:rPr>
        <w:t xml:space="preserve">make </w:t>
      </w:r>
      <w:r w:rsidRPr="00FC7448">
        <w:rPr>
          <w:rStyle w:val="Emphasis"/>
        </w:rPr>
        <w:t xml:space="preserve">most of </w:t>
      </w:r>
      <w:r w:rsidRPr="002000D3">
        <w:rPr>
          <w:rStyle w:val="Emphasis"/>
          <w:highlight w:val="green"/>
        </w:rPr>
        <w:t xml:space="preserve">the planet uninhabitable </w:t>
      </w:r>
      <w:r w:rsidRPr="00883054">
        <w:rPr>
          <w:rStyle w:val="Emphasis"/>
        </w:rPr>
        <w:t>by humans."</w:t>
      </w:r>
      <w:r w:rsidRPr="00883054">
        <w:rPr>
          <w:sz w:val="16"/>
        </w:rPr>
        <w:t xml:space="preserve"> </w:t>
      </w:r>
      <w:r w:rsidRPr="00883054">
        <w:rPr>
          <w:rStyle w:val="StyleUnderline"/>
        </w:rPr>
        <w:t>Moreover, many scientists believe that runaway global warming could occur much more quickly, because the rising temperature caused by CO2 could release massive amounts of methane (CH4), which is, during its first 20 years, 86 times more powerful than</w:t>
      </w:r>
      <w:r w:rsidRPr="00FC7448">
        <w:rPr>
          <w:rStyle w:val="StyleUnderline"/>
        </w:rPr>
        <w:t xml:space="preserve">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000D3">
        <w:rPr>
          <w:rStyle w:val="Emphasis"/>
          <w:highlight w:val="green"/>
        </w:rPr>
        <w:t>But it may</w:t>
      </w:r>
      <w:r w:rsidRPr="00FC7448">
        <w:rPr>
          <w:rStyle w:val="Emphasis"/>
        </w:rPr>
        <w:t xml:space="preserve"> -- just may -- </w:t>
      </w:r>
      <w:r w:rsidRPr="002000D3">
        <w:rPr>
          <w:rStyle w:val="Emphasis"/>
          <w:highlight w:val="green"/>
        </w:rPr>
        <w:t>be possible to keep</w:t>
      </w:r>
      <w:r w:rsidRPr="00FC7448">
        <w:rPr>
          <w:rStyle w:val="Emphasis"/>
        </w:rPr>
        <w:t xml:space="preserve"> global </w:t>
      </w:r>
      <w:r w:rsidRPr="002000D3">
        <w:rPr>
          <w:rStyle w:val="Emphasis"/>
          <w:highlight w:val="green"/>
        </w:rPr>
        <w:t>warming from bringing about</w:t>
      </w:r>
      <w:r w:rsidRPr="00FC7448">
        <w:rPr>
          <w:rStyle w:val="Emphasis"/>
        </w:rPr>
        <w:t xml:space="preserve"> the </w:t>
      </w:r>
      <w:r w:rsidRPr="002000D3">
        <w:rPr>
          <w:rStyle w:val="Emphasis"/>
          <w:highlight w:val="green"/>
        </w:rPr>
        <w:t>destruction</w:t>
      </w:r>
      <w:r w:rsidRPr="00FC7448">
        <w:rPr>
          <w:rStyle w:val="Emphasis"/>
        </w:rPr>
        <w:t xml:space="preserve"> of civilization. To have a chance, </w:t>
      </w:r>
      <w:r w:rsidRPr="002000D3">
        <w:rPr>
          <w:rStyle w:val="Emphasis"/>
          <w:highlight w:val="green"/>
        </w:rPr>
        <w:t>we must</w:t>
      </w:r>
      <w:r w:rsidRPr="00FC7448">
        <w:rPr>
          <w:rStyle w:val="Emphasis"/>
        </w:rPr>
        <w:t xml:space="preserve">, as Hansen says, </w:t>
      </w:r>
      <w:r w:rsidRPr="002000D3">
        <w:rPr>
          <w:rStyle w:val="Emphasis"/>
          <w:highlight w:val="green"/>
        </w:rPr>
        <w:t>do everything</w:t>
      </w:r>
      <w:r w:rsidRPr="00FC7448">
        <w:rPr>
          <w:rStyle w:val="Emphasis"/>
        </w:rPr>
        <w:t xml:space="preserve"> </w:t>
      </w:r>
      <w:r w:rsidRPr="00843E3D">
        <w:rPr>
          <w:rStyle w:val="Emphasis"/>
        </w:rPr>
        <w:t>possible to "keep climate close to the Holocene range" -- wh</w:t>
      </w:r>
      <w:r w:rsidRPr="00FC7448">
        <w:rPr>
          <w:rStyle w:val="Emphasis"/>
        </w:rPr>
        <w:t>ich means, mobilize the whole world to replace dirty energy with clean as soon as possible.</w:t>
      </w:r>
    </w:p>
    <w:p w14:paraId="1BA9FB37" w14:textId="77777777" w:rsidR="00EE4117" w:rsidRPr="00FC7448" w:rsidRDefault="00EE4117" w:rsidP="00340F89">
      <w:pPr>
        <w:rPr>
          <w:rStyle w:val="Emphasis"/>
        </w:rPr>
      </w:pPr>
    </w:p>
    <w:p w14:paraId="7CAB3806" w14:textId="77777777" w:rsidR="00340F89" w:rsidRDefault="00340F89" w:rsidP="00340F89">
      <w:pPr>
        <w:pStyle w:val="Heading2"/>
        <w:rPr>
          <w:rStyle w:val="Emphasis"/>
        </w:rPr>
      </w:pPr>
      <w:r>
        <w:rPr>
          <w:rStyle w:val="Emphasis"/>
        </w:rPr>
        <w:t>2</w:t>
      </w:r>
    </w:p>
    <w:p w14:paraId="4F913803" w14:textId="77777777" w:rsidR="00340F89" w:rsidRPr="00E45455" w:rsidRDefault="00340F89" w:rsidP="00340F89">
      <w:pPr>
        <w:pStyle w:val="Heading4"/>
      </w:pPr>
      <w:r>
        <w:t>Counterplan: Property rights for asteroids should be governed by the doctrine of appropriation. Private appropriation of non-asteroid celestial bodies should be prohibited.</w:t>
      </w:r>
    </w:p>
    <w:p w14:paraId="111EB26B" w14:textId="77777777" w:rsidR="00340F89" w:rsidRDefault="00340F89" w:rsidP="00340F89">
      <w:pPr>
        <w:pStyle w:val="Heading4"/>
      </w:pPr>
      <w:r>
        <w:t xml:space="preserve">No link turns -- rules of appropriation </w:t>
      </w:r>
      <w:r w:rsidRPr="00CC7DDC">
        <w:rPr>
          <w:u w:val="single"/>
        </w:rPr>
        <w:t>solve</w:t>
      </w:r>
      <w:r>
        <w:t xml:space="preserve"> waste and abstract claims and alternative approaches </w:t>
      </w:r>
      <w:r w:rsidRPr="00CC7DDC">
        <w:rPr>
          <w:u w:val="single"/>
        </w:rPr>
        <w:t>don’t</w:t>
      </w:r>
    </w:p>
    <w:p w14:paraId="61AF78DA" w14:textId="77777777" w:rsidR="00340F89" w:rsidRPr="009854A3" w:rsidRDefault="00340F89" w:rsidP="00340F89">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23BC3610" w14:textId="77777777" w:rsidR="00340F89" w:rsidRPr="009B4BB4" w:rsidRDefault="00340F89" w:rsidP="00340F89">
      <w:pPr>
        <w:rPr>
          <w:rStyle w:val="StyleUnderline"/>
        </w:rPr>
      </w:pPr>
      <w:r w:rsidRPr="009B4BB4">
        <w:rPr>
          <w:rStyle w:val="StyleUnderline"/>
        </w:rPr>
        <w:t>Like water during the expansion of the American West</w:t>
      </w:r>
      <w:r w:rsidRPr="00662561">
        <w:rPr>
          <w:sz w:val="16"/>
        </w:rPr>
        <w:t xml:space="preserve">, the </w:t>
      </w:r>
      <w:r w:rsidRPr="002000D3">
        <w:rPr>
          <w:rStyle w:val="StyleUnderline"/>
          <w:highlight w:val="green"/>
        </w:rPr>
        <w:t>exploration of space can be financed and incentivized by granting rights in resources</w:t>
      </w:r>
      <w:r w:rsidRPr="009B4BB4">
        <w:rPr>
          <w:rStyle w:val="StyleUnderline"/>
        </w:rPr>
        <w:t xml:space="preserve"> to those who secure new resources </w:t>
      </w:r>
      <w:r w:rsidRPr="002000D3">
        <w:rPr>
          <w:rStyle w:val="StyleUnderline"/>
          <w:highlight w:val="green"/>
        </w:rPr>
        <w:t>and put them to beneficial use</w:t>
      </w:r>
      <w:r w:rsidRPr="00662561">
        <w:rPr>
          <w:sz w:val="16"/>
        </w:rPr>
        <w:t xml:space="preserve">. </w:t>
      </w:r>
      <w:r w:rsidRPr="002000D3">
        <w:rPr>
          <w:rStyle w:val="StyleUnderline"/>
          <w:highlight w:val="green"/>
        </w:rPr>
        <w:t>Some</w:t>
      </w:r>
      <w:r w:rsidRPr="00662561">
        <w:rPr>
          <w:sz w:val="16"/>
        </w:rPr>
        <w:t xml:space="preserve"> legal scholars have </w:t>
      </w:r>
      <w:r w:rsidRPr="002000D3">
        <w:rPr>
          <w:rStyle w:val="StyleUnderline"/>
          <w:highlight w:val="green"/>
        </w:rPr>
        <w:t>suggested the</w:t>
      </w:r>
      <w:r w:rsidRPr="009B4BB4">
        <w:rPr>
          <w:rStyle w:val="StyleUnderline"/>
        </w:rPr>
        <w:t xml:space="preserve"> traditional </w:t>
      </w:r>
      <w:r w:rsidRPr="002000D3">
        <w:rPr>
          <w:rStyle w:val="StyleUnderline"/>
          <w:highlight w:val="green"/>
        </w:rPr>
        <w:t>rule of capture be applied to asteroids</w:t>
      </w:r>
      <w:r w:rsidRPr="00662561">
        <w:rPr>
          <w:sz w:val="16"/>
        </w:rPr>
        <w:t xml:space="preserve">,69 </w:t>
      </w:r>
      <w:r w:rsidRPr="002000D3">
        <w:rPr>
          <w:rStyle w:val="StyleUnderline"/>
          <w:highlight w:val="green"/>
        </w:rPr>
        <w:t>or</w:t>
      </w:r>
      <w:r w:rsidRPr="00662561">
        <w:rPr>
          <w:sz w:val="16"/>
        </w:rPr>
        <w:t xml:space="preserve"> that </w:t>
      </w:r>
      <w:r w:rsidRPr="002000D3">
        <w:rPr>
          <w:rStyle w:val="StyleUnderline"/>
          <w:highlight w:val="green"/>
        </w:rPr>
        <w:t>rights</w:t>
      </w:r>
      <w:r w:rsidRPr="009B4BB4">
        <w:rPr>
          <w:rStyle w:val="StyleUnderline"/>
        </w:rPr>
        <w:t xml:space="preserve"> to asteroids </w:t>
      </w:r>
      <w:r w:rsidRPr="002000D3">
        <w:rPr>
          <w:rStyle w:val="StyleUnderline"/>
          <w:highlight w:val="green"/>
        </w:rPr>
        <w:t>be purchased directly</w:t>
      </w:r>
      <w:r w:rsidRPr="009B4BB4">
        <w:rPr>
          <w:rStyle w:val="StyleUnderline"/>
        </w:rPr>
        <w:t xml:space="preserve"> from </w:t>
      </w:r>
      <w:r w:rsidRPr="002000D3">
        <w:rPr>
          <w:rStyle w:val="StyleUnderline"/>
          <w:highlight w:val="green"/>
        </w:rPr>
        <w:t>an</w:t>
      </w:r>
      <w:r w:rsidRPr="009B4BB4">
        <w:rPr>
          <w:rStyle w:val="StyleUnderline"/>
        </w:rPr>
        <w:t xml:space="preserve"> international </w:t>
      </w:r>
      <w:r w:rsidRPr="002000D3">
        <w:rPr>
          <w:rStyle w:val="StyleUnderline"/>
          <w:highlight w:val="green"/>
        </w:rPr>
        <w:t>agency</w:t>
      </w:r>
      <w:r w:rsidRPr="00662561">
        <w:rPr>
          <w:sz w:val="16"/>
        </w:rPr>
        <w:t xml:space="preserve"> and owned as chattel.70 However, like water during America’s westward expansion, asteroids are not easily classified under traditional property regimes. Thus, </w:t>
      </w:r>
      <w:r w:rsidRPr="009B4BB4">
        <w:rPr>
          <w:rStyle w:val="StyleUnderline"/>
        </w:rPr>
        <w:t xml:space="preserve">a doctrine of </w:t>
      </w:r>
      <w:r w:rsidRPr="002000D3">
        <w:rPr>
          <w:rStyle w:val="StyleUnderline"/>
          <w:highlight w:val="green"/>
        </w:rPr>
        <w:t>appropriation would be more appropriate</w:t>
      </w:r>
      <w:r w:rsidRPr="00662561">
        <w:rPr>
          <w:sz w:val="16"/>
        </w:rPr>
        <w:t xml:space="preserve"> for asteroids than a traditional rule of capture or a chattel system, </w:t>
      </w:r>
      <w:r w:rsidRPr="002000D3">
        <w:rPr>
          <w:rStyle w:val="StyleUnderline"/>
          <w:highlight w:val="green"/>
        </w:rPr>
        <w:t>because</w:t>
      </w:r>
      <w:r w:rsidRPr="009B4BB4">
        <w:rPr>
          <w:rStyle w:val="StyleUnderline"/>
        </w:rPr>
        <w:t xml:space="preserve"> a system based on </w:t>
      </w:r>
      <w:r w:rsidRPr="002000D3">
        <w:rPr>
          <w:rStyle w:val="StyleUnderline"/>
          <w:highlight w:val="green"/>
        </w:rPr>
        <w:t>the traditional rule of capture</w:t>
      </w:r>
      <w:r w:rsidRPr="002000D3">
        <w:rPr>
          <w:sz w:val="16"/>
          <w:highlight w:val="green"/>
        </w:rPr>
        <w:t xml:space="preserve"> </w:t>
      </w:r>
      <w:r w:rsidRPr="002000D3">
        <w:rPr>
          <w:rStyle w:val="StyleUnderline"/>
          <w:highlight w:val="green"/>
        </w:rPr>
        <w:t xml:space="preserve">or chattel would result in waste, abstract claims, and complicated </w:t>
      </w:r>
      <w:r w:rsidRPr="00320C09">
        <w:rPr>
          <w:rStyle w:val="StyleUnderline"/>
        </w:rPr>
        <w:t xml:space="preserve">legal </w:t>
      </w:r>
      <w:r w:rsidRPr="002000D3">
        <w:rPr>
          <w:rStyle w:val="StyleUnderline"/>
          <w:highlight w:val="green"/>
        </w:rPr>
        <w:t>issues</w:t>
      </w:r>
      <w:r w:rsidRPr="009B4BB4">
        <w:rPr>
          <w:rStyle w:val="StyleUnderline"/>
        </w:rPr>
        <w:t>.</w:t>
      </w:r>
    </w:p>
    <w:p w14:paraId="0672C8C0" w14:textId="77777777" w:rsidR="00340F89" w:rsidRPr="00662561" w:rsidRDefault="00340F89" w:rsidP="00340F89">
      <w:pPr>
        <w:rPr>
          <w:sz w:val="16"/>
        </w:rPr>
      </w:pPr>
      <w:r w:rsidRPr="00662561">
        <w:rPr>
          <w:sz w:val="16"/>
        </w:rPr>
        <w:t xml:space="preserve">First, asteroid </w:t>
      </w:r>
      <w:r w:rsidRPr="009B4BB4">
        <w:rPr>
          <w:rStyle w:val="StyleUnderline"/>
        </w:rPr>
        <w:t>claims cannot be adjudicated under</w:t>
      </w:r>
      <w:r w:rsidRPr="00662561">
        <w:rPr>
          <w:sz w:val="16"/>
        </w:rPr>
        <w:t xml:space="preserve"> the traditional </w:t>
      </w:r>
      <w:r w:rsidRPr="009B4BB4">
        <w:rPr>
          <w:rStyle w:val="StyleUnderline"/>
        </w:rPr>
        <w:t>rule of capture</w:t>
      </w:r>
      <w:r w:rsidRPr="00662561">
        <w:rPr>
          <w:sz w:val="16"/>
        </w:rPr>
        <w:t xml:space="preserve">, or as chattel, because </w:t>
      </w:r>
      <w:r w:rsidRPr="009B4BB4">
        <w:rPr>
          <w:rStyle w:val="StyleUnderline"/>
        </w:rPr>
        <w:t>such systems would be incredibly wasteful</w:t>
      </w:r>
      <w:r w:rsidRPr="00662561">
        <w:rPr>
          <w:sz w:val="16"/>
        </w:rPr>
        <w:t>. As of now, scientists have observed approximately 450,000 asteroids in our solar system.71</w:t>
      </w:r>
    </w:p>
    <w:p w14:paraId="7C8C256B" w14:textId="77777777" w:rsidR="00340F89" w:rsidRPr="00662561" w:rsidRDefault="00340F89" w:rsidP="00340F89">
      <w:pPr>
        <w:rPr>
          <w:sz w:val="16"/>
        </w:rPr>
      </w:pPr>
      <w:r w:rsidRPr="00662561">
        <w:rPr>
          <w:sz w:val="16"/>
        </w:rPr>
        <w:t xml:space="preserve">But </w:t>
      </w:r>
      <w:r w:rsidRPr="002000D3">
        <w:rPr>
          <w:rStyle w:val="StyleUnderline"/>
          <w:highlight w:val="green"/>
        </w:rPr>
        <w:t>only a fraction of</w:t>
      </w:r>
      <w:r w:rsidRPr="009B4BB4">
        <w:rPr>
          <w:rStyle w:val="StyleUnderline"/>
        </w:rPr>
        <w:t xml:space="preserve"> the observable </w:t>
      </w:r>
      <w:r w:rsidRPr="002000D3">
        <w:rPr>
          <w:rStyle w:val="StyleUnderline"/>
          <w:highlight w:val="green"/>
        </w:rPr>
        <w:t>bodies will be cost effective</w:t>
      </w:r>
      <w:r w:rsidRPr="009B4BB4">
        <w:rPr>
          <w:rStyle w:val="StyleUnderline"/>
        </w:rPr>
        <w:t xml:space="preserve"> to mine.</w:t>
      </w:r>
      <w:r w:rsidRPr="00662561">
        <w:rPr>
          <w:sz w:val="16"/>
        </w:rPr>
        <w:t xml:space="preserve"> While it might one day be possible for a single entity to finance several mining missions at once, current costs associated with such a venture would limit almost any space-mining program to one or two asteroids, at least initially.72 </w:t>
      </w:r>
      <w:r w:rsidRPr="002000D3">
        <w:rPr>
          <w:rStyle w:val="Emphasis"/>
          <w:highlight w:val="green"/>
        </w:rPr>
        <w:t>The traditional rule</w:t>
      </w:r>
      <w:r w:rsidRPr="009B4BB4">
        <w:rPr>
          <w:rStyle w:val="Emphasis"/>
        </w:rPr>
        <w:t xml:space="preserve"> of capture </w:t>
      </w:r>
      <w:r w:rsidRPr="002000D3">
        <w:rPr>
          <w:rStyle w:val="Emphasis"/>
          <w:highlight w:val="green"/>
        </w:rPr>
        <w:t>could allow an entity to quickly claim multiple asteroids merely by landing</w:t>
      </w:r>
      <w:r w:rsidRPr="009B4BB4">
        <w:rPr>
          <w:rStyle w:val="Emphasis"/>
        </w:rPr>
        <w:t xml:space="preserve"> on them</w:t>
      </w:r>
      <w:r w:rsidRPr="00662561">
        <w:rPr>
          <w:sz w:val="16"/>
        </w:rPr>
        <w:t xml:space="preserve"> and planting a flag, </w:t>
      </w:r>
      <w:r w:rsidRPr="009B4BB4">
        <w:rPr>
          <w:rStyle w:val="StyleUnderline"/>
        </w:rPr>
        <w:t>without requiring the entity to show it can reasonably use the resources they have claimed</w:t>
      </w:r>
      <w:r w:rsidRPr="00662561">
        <w:rPr>
          <w:sz w:val="16"/>
        </w:rPr>
        <w:t>.</w:t>
      </w:r>
    </w:p>
    <w:p w14:paraId="27847880" w14:textId="77777777" w:rsidR="00340F89" w:rsidRPr="00662561" w:rsidRDefault="00340F89" w:rsidP="00340F89">
      <w:pPr>
        <w:rPr>
          <w:sz w:val="16"/>
        </w:rPr>
      </w:pPr>
      <w:r w:rsidRPr="002000D3">
        <w:rPr>
          <w:rStyle w:val="StyleUnderline"/>
          <w:highlight w:val="green"/>
        </w:rPr>
        <w:t>Even worse would be a system where the same</w:t>
      </w:r>
      <w:r w:rsidRPr="009B4BB4">
        <w:rPr>
          <w:rStyle w:val="StyleUnderline"/>
        </w:rPr>
        <w:t xml:space="preserve"> </w:t>
      </w:r>
      <w:r w:rsidRPr="002000D3">
        <w:rPr>
          <w:rStyle w:val="StyleUnderline"/>
          <w:highlight w:val="green"/>
        </w:rPr>
        <w:t>corporation</w:t>
      </w:r>
      <w:r w:rsidRPr="009B4BB4">
        <w:rPr>
          <w:rStyle w:val="StyleUnderline"/>
        </w:rPr>
        <w:t xml:space="preserve"> </w:t>
      </w:r>
      <w:r w:rsidRPr="002000D3">
        <w:rPr>
          <w:rStyle w:val="StyleUnderline"/>
          <w:highlight w:val="green"/>
        </w:rPr>
        <w:t>could claim asteroids simply by discovering their existence</w:t>
      </w:r>
      <w:r w:rsidRPr="009B4BB4">
        <w:rPr>
          <w:rStyle w:val="StyleUnderline"/>
        </w:rPr>
        <w:t xml:space="preserve"> and registering the claim</w:t>
      </w:r>
      <w:r w:rsidRPr="00662561">
        <w:rPr>
          <w:sz w:val="16"/>
        </w:rPr>
        <w:t xml:space="preserve">. Allowing this type of unregulated claim would incentivize larger corporations capable of space travel to quickly claim reachable asteroids, but the </w:t>
      </w:r>
      <w:r w:rsidRPr="009B4BB4">
        <w:rPr>
          <w:rStyle w:val="StyleUnderline"/>
        </w:rPr>
        <w:t>claims could easily outpace those entities’ realistic expectations on what they could use</w:t>
      </w:r>
      <w:r w:rsidRPr="00662561">
        <w:rPr>
          <w:sz w:val="16"/>
        </w:rPr>
        <w:t xml:space="preserve">. Under a traditional rule of capture system, the solar system could be divvied up long before the resources could conceivably be mined. </w:t>
      </w:r>
      <w:r w:rsidRPr="009B4BB4">
        <w:rPr>
          <w:rStyle w:val="StyleUnderline"/>
        </w:rPr>
        <w:t>A</w:t>
      </w:r>
      <w:r w:rsidRPr="00662561">
        <w:rPr>
          <w:sz w:val="16"/>
        </w:rPr>
        <w:t xml:space="preserve"> </w:t>
      </w:r>
      <w:r w:rsidRPr="00380C30">
        <w:rPr>
          <w:rStyle w:val="StyleUnderline"/>
        </w:rPr>
        <w:t xml:space="preserve">rule similar to the </w:t>
      </w:r>
      <w:r w:rsidRPr="00320C09">
        <w:rPr>
          <w:rStyle w:val="StyleUnderline"/>
        </w:rPr>
        <w:t xml:space="preserve">doctrine of </w:t>
      </w:r>
      <w:r w:rsidRPr="002000D3">
        <w:rPr>
          <w:rStyle w:val="StyleUnderline"/>
          <w:highlight w:val="green"/>
        </w:rPr>
        <w:t>appropriation</w:t>
      </w:r>
      <w:r w:rsidRPr="00662561">
        <w:rPr>
          <w:sz w:val="16"/>
        </w:rPr>
        <w:t xml:space="preserve"> used for water claims in the United States </w:t>
      </w:r>
      <w:r w:rsidRPr="002000D3">
        <w:rPr>
          <w:rStyle w:val="StyleUnderline"/>
          <w:highlight w:val="green"/>
        </w:rPr>
        <w:t xml:space="preserve">would alleviate this concern by limiting claims to those where a claimant can show a </w:t>
      </w:r>
      <w:r w:rsidRPr="00320C09">
        <w:rPr>
          <w:rStyle w:val="StyleUnderline"/>
        </w:rPr>
        <w:t xml:space="preserve">reasonable </w:t>
      </w:r>
      <w:r w:rsidRPr="002000D3">
        <w:rPr>
          <w:rStyle w:val="StyleUnderline"/>
          <w:highlight w:val="green"/>
        </w:rPr>
        <w:t>beneficial</w:t>
      </w:r>
      <w:r w:rsidRPr="009B4BB4">
        <w:rPr>
          <w:rStyle w:val="StyleUnderline"/>
        </w:rPr>
        <w:t xml:space="preserve"> </w:t>
      </w:r>
      <w:r w:rsidRPr="002000D3">
        <w:rPr>
          <w:rStyle w:val="StyleUnderline"/>
          <w:highlight w:val="green"/>
        </w:rPr>
        <w:t>use</w:t>
      </w:r>
      <w:r w:rsidRPr="009B4BB4">
        <w:rPr>
          <w:rStyle w:val="StyleUnderline"/>
        </w:rPr>
        <w:t xml:space="preserve"> for the resource</w:t>
      </w:r>
      <w:r w:rsidRPr="00662561">
        <w:rPr>
          <w:sz w:val="16"/>
        </w:rPr>
        <w:t>.</w:t>
      </w:r>
    </w:p>
    <w:p w14:paraId="200F9F71" w14:textId="77777777" w:rsidR="00340F89" w:rsidRPr="00662561" w:rsidRDefault="00340F89" w:rsidP="00340F89">
      <w:pPr>
        <w:rPr>
          <w:sz w:val="16"/>
        </w:rPr>
      </w:pPr>
      <w:r w:rsidRPr="002000D3">
        <w:rPr>
          <w:rStyle w:val="StyleUnderline"/>
          <w:highlight w:val="green"/>
        </w:rPr>
        <w:t>Another concern</w:t>
      </w:r>
      <w:r w:rsidRPr="00320C09">
        <w:rPr>
          <w:rStyle w:val="StyleUnderline"/>
        </w:rPr>
        <w:t xml:space="preserve"> posed by the traditional rule of capture or chattel system </w:t>
      </w:r>
      <w:r w:rsidRPr="002000D3">
        <w:rPr>
          <w:rStyle w:val="StyleUnderline"/>
          <w:highlight w:val="green"/>
        </w:rPr>
        <w:t>would be</w:t>
      </w:r>
      <w:r w:rsidRPr="00320C09">
        <w:rPr>
          <w:rStyle w:val="StyleUnderline"/>
        </w:rPr>
        <w:t xml:space="preserve"> the creation of </w:t>
      </w:r>
      <w:r w:rsidRPr="002000D3">
        <w:rPr>
          <w:rStyle w:val="StyleUnderline"/>
          <w:highlight w:val="green"/>
        </w:rPr>
        <w:t>abstract claims</w:t>
      </w:r>
      <w:r w:rsidRPr="002000D3">
        <w:rPr>
          <w:sz w:val="16"/>
          <w:highlight w:val="green"/>
        </w:rPr>
        <w:t>.</w:t>
      </w:r>
      <w:r w:rsidRPr="00662561">
        <w:rPr>
          <w:sz w:val="16"/>
        </w:rPr>
        <w:t xml:space="preserve">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w:t>
      </w:r>
      <w:r w:rsidRPr="00662561">
        <w:rPr>
          <w:rStyle w:val="StyleUnderline"/>
        </w:rPr>
        <w:t>If an entity could claim the rights to an asteroid without actual possession, there is nothing to prevent that company from claiming ownership long in advance of any real possibility of landing on it</w:t>
      </w:r>
      <w:r w:rsidRPr="00662561">
        <w:rPr>
          <w:sz w:val="16"/>
        </w:rPr>
        <w:t xml:space="preserve">. </w:t>
      </w:r>
      <w:r w:rsidRPr="00320C09">
        <w:rPr>
          <w:rStyle w:val="StyleUnderline"/>
        </w:rPr>
        <w:t>One of the reasons for creating the doctrine of appropriation</w:t>
      </w:r>
      <w:r w:rsidRPr="00662561">
        <w:rPr>
          <w:rStyle w:val="StyleUnderline"/>
        </w:rPr>
        <w:t xml:space="preserve"> was to limit abstract claims over resources that were not being used in any reasonable way</w:t>
      </w:r>
      <w:r w:rsidRPr="00662561">
        <w:rPr>
          <w:sz w:val="16"/>
        </w:rPr>
        <w:t xml:space="preserve">. Just as the plaintiffs in Hague had no recourse against the third party who wasted the natural gas reserve, </w:t>
      </w:r>
      <w:r w:rsidRPr="002000D3">
        <w:rPr>
          <w:rStyle w:val="StyleUnderline"/>
          <w:highlight w:val="green"/>
        </w:rPr>
        <w:t>there would be no cause of action against an entity that has the rights to an asteroid, but chooses not to exercise them</w:t>
      </w:r>
      <w:r w:rsidRPr="00662561">
        <w:rPr>
          <w:sz w:val="16"/>
        </w:rPr>
        <w:t>.74 This may be particularly harmful to society because asteroids contain volatiles that may be essential to creating rocket fuel in space, which, in turn, may be crucial to deep space exploration.</w:t>
      </w:r>
    </w:p>
    <w:p w14:paraId="12647CD5" w14:textId="77777777" w:rsidR="00340F89" w:rsidRPr="00662561" w:rsidRDefault="00340F89" w:rsidP="00340F89">
      <w:pPr>
        <w:rPr>
          <w:sz w:val="16"/>
        </w:rPr>
      </w:pPr>
      <w:r w:rsidRPr="00662561">
        <w:rPr>
          <w:rStyle w:val="StyleUnderline"/>
        </w:rPr>
        <w:t>Using asteroid-bound volatiles to make rocket fuel would reduce the cost and increase the range of space exploratory missions, possibly improving the human race’s ability to explore and develop space</w:t>
      </w:r>
      <w:r w:rsidRPr="00662561">
        <w:rPr>
          <w:sz w:val="16"/>
        </w:rPr>
        <w:t xml:space="preserve">. Under a system were entities could claim asteroids without actual possession, those </w:t>
      </w:r>
      <w:r w:rsidRPr="002000D3">
        <w:rPr>
          <w:rStyle w:val="StyleUnderline"/>
          <w:highlight w:val="green"/>
        </w:rPr>
        <w:t>entities could exclude others from landing on the asteroids and using such resources</w:t>
      </w:r>
      <w:r w:rsidRPr="00662561">
        <w:rPr>
          <w:rStyle w:val="StyleUnderline"/>
        </w:rPr>
        <w:t xml:space="preserve">, </w:t>
      </w:r>
      <w:r w:rsidRPr="002000D3">
        <w:rPr>
          <w:rStyle w:val="StyleUnderline"/>
          <w:highlight w:val="green"/>
        </w:rPr>
        <w:t>even when</w:t>
      </w:r>
      <w:r w:rsidRPr="00662561">
        <w:rPr>
          <w:rStyle w:val="StyleUnderline"/>
        </w:rPr>
        <w:t xml:space="preserve"> such resources are </w:t>
      </w:r>
      <w:r w:rsidRPr="002000D3">
        <w:rPr>
          <w:rStyle w:val="StyleUnderline"/>
          <w:highlight w:val="green"/>
        </w:rPr>
        <w:t>languishing unused</w:t>
      </w:r>
      <w:r w:rsidRPr="002000D3">
        <w:rPr>
          <w:sz w:val="16"/>
          <w:highlight w:val="green"/>
        </w:rPr>
        <w:t xml:space="preserve"> </w:t>
      </w:r>
      <w:r w:rsidRPr="00320C09">
        <w:rPr>
          <w:sz w:val="16"/>
        </w:rPr>
        <w:t xml:space="preserve">in space. To prevent the creation of such abstract claims over asteroids, the doctrine of </w:t>
      </w:r>
      <w:r w:rsidRPr="002000D3">
        <w:rPr>
          <w:rStyle w:val="StyleUnderline"/>
          <w:highlight w:val="green"/>
        </w:rPr>
        <w:t>appropriation</w:t>
      </w:r>
      <w:r w:rsidRPr="00320C09">
        <w:rPr>
          <w:sz w:val="16"/>
        </w:rPr>
        <w:t xml:space="preserve"> could be modified as to only grant rights only to entities who are able to demonstrate both actual possession and beneficial use. </w:t>
      </w:r>
      <w:r w:rsidRPr="00320C09">
        <w:rPr>
          <w:rStyle w:val="StyleUnderline"/>
        </w:rPr>
        <w:t xml:space="preserve">This </w:t>
      </w:r>
      <w:r w:rsidRPr="002000D3">
        <w:rPr>
          <w:rStyle w:val="StyleUnderline"/>
          <w:highlight w:val="green"/>
        </w:rPr>
        <w:t>would ensure</w:t>
      </w:r>
      <w:r w:rsidRPr="00320C09">
        <w:rPr>
          <w:rStyle w:val="StyleUnderline"/>
        </w:rPr>
        <w:t xml:space="preserve"> that asteroids </w:t>
      </w:r>
      <w:r w:rsidRPr="002000D3">
        <w:rPr>
          <w:rStyle w:val="StyleUnderline"/>
          <w:highlight w:val="green"/>
        </w:rPr>
        <w:t>claims are limited to those where the resources are actually</w:t>
      </w:r>
      <w:r w:rsidRPr="00662561">
        <w:rPr>
          <w:rStyle w:val="StyleUnderline"/>
        </w:rPr>
        <w:t xml:space="preserve"> being used, </w:t>
      </w:r>
      <w:r w:rsidRPr="002000D3">
        <w:rPr>
          <w:rStyle w:val="StyleUnderline"/>
          <w:highlight w:val="green"/>
        </w:rPr>
        <w:t>thus, maximizing the utility</w:t>
      </w:r>
      <w:r w:rsidRPr="00662561">
        <w:rPr>
          <w:rStyle w:val="StyleUnderline"/>
        </w:rPr>
        <w:t xml:space="preserve"> of such celestial bodies </w:t>
      </w:r>
      <w:r w:rsidRPr="002000D3">
        <w:rPr>
          <w:rStyle w:val="StyleUnderline"/>
          <w:highlight w:val="green"/>
        </w:rPr>
        <w:t>to society</w:t>
      </w:r>
      <w:r w:rsidRPr="00662561">
        <w:rPr>
          <w:sz w:val="16"/>
        </w:rPr>
        <w:t>.</w:t>
      </w:r>
    </w:p>
    <w:p w14:paraId="3415B57F" w14:textId="77777777" w:rsidR="00340F89" w:rsidRPr="00662561" w:rsidRDefault="00340F89" w:rsidP="00340F89">
      <w:pPr>
        <w:rPr>
          <w:sz w:val="16"/>
        </w:rPr>
      </w:pPr>
      <w:r w:rsidRPr="00662561">
        <w:rPr>
          <w:sz w:val="16"/>
        </w:rPr>
        <w:t>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w:t>
      </w:r>
      <w:r w:rsidRPr="00662561">
        <w:rPr>
          <w:rStyle w:val="StyleUnderline"/>
        </w:rPr>
        <w:t>. By limiting asteroid claims under a doctrine of appropriation-like system, society will be saved the headache of attempting to adjudicate such absurd situations</w:t>
      </w:r>
      <w:r w:rsidRPr="00662561">
        <w:rPr>
          <w:sz w:val="16"/>
        </w:rPr>
        <w:t>.</w:t>
      </w:r>
    </w:p>
    <w:p w14:paraId="3FE092DE" w14:textId="77777777" w:rsidR="00340F89" w:rsidRDefault="00340F89" w:rsidP="00340F89">
      <w:pPr>
        <w:rPr>
          <w:rStyle w:val="StyleUnderline"/>
        </w:rPr>
      </w:pPr>
      <w:r w:rsidRPr="00662561">
        <w:rPr>
          <w:sz w:val="16"/>
        </w:rPr>
        <w:t>Because the traditional rule of capture or a chattel system for the ownership of asteroids would result in waste, abstract claims, and absurd legal dilemmas</w:t>
      </w:r>
      <w:r w:rsidRPr="00662561">
        <w:rPr>
          <w:rStyle w:val="StyleUnderline"/>
        </w:rPr>
        <w:t xml:space="preserve">, </w:t>
      </w:r>
      <w:r w:rsidRPr="002000D3">
        <w:rPr>
          <w:rStyle w:val="StyleUnderline"/>
          <w:highlight w:val="green"/>
        </w:rPr>
        <w:t>a modified doctrine of appropriation should replace existing outdated international space law</w:t>
      </w:r>
      <w:r w:rsidRPr="00662561">
        <w:rPr>
          <w:rStyle w:val="StyleUnderline"/>
        </w:rPr>
        <w:t xml:space="preserve"> </w:t>
      </w:r>
      <w:r w:rsidRPr="00320C09">
        <w:rPr>
          <w:rStyle w:val="StyleUnderline"/>
        </w:rPr>
        <w:t>relating to asteroids</w:t>
      </w:r>
      <w:r w:rsidRPr="00662561">
        <w:rPr>
          <w:rStyle w:val="StyleUnderline"/>
        </w:rPr>
        <w:t>.</w:t>
      </w:r>
      <w:r>
        <w:rPr>
          <w:rStyle w:val="StyleUnderline"/>
        </w:rPr>
        <w:t>’</w:t>
      </w:r>
    </w:p>
    <w:p w14:paraId="6C901CE2" w14:textId="77777777" w:rsidR="005971FF" w:rsidRPr="00DB6CA2" w:rsidRDefault="005971FF" w:rsidP="00340F89">
      <w:pPr>
        <w:rPr>
          <w:b/>
          <w:u w:val="single"/>
        </w:rPr>
      </w:pPr>
    </w:p>
    <w:p w14:paraId="4B498815" w14:textId="5035F8FC" w:rsidR="00DE12C9" w:rsidRDefault="00340F89" w:rsidP="00DE12C9">
      <w:pPr>
        <w:pStyle w:val="Heading2"/>
      </w:pPr>
      <w:r>
        <w:t>3</w:t>
      </w:r>
    </w:p>
    <w:p w14:paraId="5EF67BD9" w14:textId="77777777" w:rsidR="00DE12C9" w:rsidRPr="00DE33BD" w:rsidRDefault="00DE12C9" w:rsidP="00DE12C9">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30FA1517" w14:textId="77777777" w:rsidR="00DE12C9" w:rsidRPr="00DE33BD" w:rsidRDefault="00DE12C9" w:rsidP="00DE12C9">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0507E45B" w14:textId="77777777" w:rsidR="00DE12C9" w:rsidRPr="00DE33BD" w:rsidRDefault="00DE12C9" w:rsidP="00DE12C9">
      <w:pPr>
        <w:rPr>
          <w:szCs w:val="16"/>
        </w:rPr>
      </w:pPr>
      <w:r w:rsidRPr="00DE33BD">
        <w:rPr>
          <w:szCs w:val="16"/>
        </w:rPr>
        <w:t>V. MITIGATION VS. REMOVAL</w:t>
      </w:r>
    </w:p>
    <w:p w14:paraId="1AD03819" w14:textId="77777777" w:rsidR="00DE12C9" w:rsidRPr="00DE33BD" w:rsidRDefault="00DE12C9" w:rsidP="00DE12C9">
      <w:pPr>
        <w:rPr>
          <w:rStyle w:val="StyleUnderline"/>
        </w:rPr>
      </w:pPr>
      <w:r w:rsidRPr="00DE33BD">
        <w:rPr>
          <w:rStyle w:val="StyleUnderline"/>
        </w:rPr>
        <w:t>Relying on international law to create an environment conducive to space debris removal initially seems promising</w:t>
      </w:r>
      <w:r w:rsidRPr="00DE33BD">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t xml:space="preserve">, or their space agencies, </w:t>
      </w:r>
      <w:r w:rsidRPr="00DE33BD">
        <w:rPr>
          <w:rStyle w:val="StyleUnderline"/>
        </w:rPr>
        <w:t>would be to create an international legal framework that clearly specifies the rules that will govern space debris removal</w:t>
      </w:r>
      <w:r w:rsidRPr="00DE33BD">
        <w:t xml:space="preserve"> and the interactions in space more generally. </w:t>
      </w:r>
      <w:r w:rsidRPr="00DE33BD">
        <w:rPr>
          <w:rStyle w:val="StyleUnderline"/>
        </w:rPr>
        <w:t xml:space="preserve">The certainty afforded by clear </w:t>
      </w:r>
      <w:r w:rsidRPr="00DE33BD">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t xml:space="preserve">. To borrow a concept from Buchanan and </w:t>
      </w:r>
      <w:proofErr w:type="spellStart"/>
      <w:r w:rsidRPr="00DE33BD">
        <w:t>Tullock’s</w:t>
      </w:r>
      <w:proofErr w:type="spellEnd"/>
      <w:r w:rsidRPr="00DE33BD">
        <w:t xml:space="preserve"> framework,49 </w:t>
      </w:r>
      <w:r w:rsidRPr="00DE33BD">
        <w:rPr>
          <w:rStyle w:val="Emphasis"/>
        </w:rPr>
        <w:t xml:space="preserve">the </w:t>
      </w:r>
      <w:r w:rsidRPr="002000D3">
        <w:rPr>
          <w:rStyle w:val="Emphasis"/>
          <w:highlight w:val="green"/>
        </w:rPr>
        <w:t>costs of amending</w:t>
      </w:r>
      <w:r w:rsidRPr="00DE33BD">
        <w:rPr>
          <w:rStyle w:val="Emphasis"/>
        </w:rPr>
        <w:t xml:space="preserve"> the </w:t>
      </w:r>
      <w:r w:rsidRPr="002000D3">
        <w:rPr>
          <w:rStyle w:val="Emphasis"/>
          <w:highlight w:val="green"/>
        </w:rPr>
        <w:t xml:space="preserve">rules </w:t>
      </w:r>
      <w:r w:rsidRPr="00DE33BD">
        <w:rPr>
          <w:rStyle w:val="Emphasis"/>
        </w:rPr>
        <w:t xml:space="preserve">in the case of international space law </w:t>
      </w:r>
      <w:r w:rsidRPr="002000D3">
        <w:rPr>
          <w:rStyle w:val="Emphasis"/>
          <w:highlight w:val="green"/>
        </w:rPr>
        <w:t xml:space="preserve">are </w:t>
      </w:r>
      <w:r w:rsidRPr="00DE33BD">
        <w:rPr>
          <w:rStyle w:val="Emphasis"/>
        </w:rPr>
        <w:t xml:space="preserve">exceptionally </w:t>
      </w:r>
      <w:r w:rsidRPr="002000D3">
        <w:rPr>
          <w:rStyle w:val="Emphasis"/>
          <w:highlight w:val="green"/>
        </w:rPr>
        <w:t>high</w:t>
      </w:r>
      <w:r w:rsidRPr="00DE33BD">
        <w:t xml:space="preserve">. Although </w:t>
      </w:r>
      <w:r w:rsidRPr="00DE33BD">
        <w:rPr>
          <w:rStyle w:val="StyleUnderline"/>
        </w:rPr>
        <w:t>a social contract</w:t>
      </w:r>
      <w:r w:rsidRPr="00DE33BD">
        <w:t xml:space="preserve"> is beneficial in that it prevents stronger nation-states from imposing their will on weaker nation-states, it also </w:t>
      </w:r>
      <w:r w:rsidRPr="002000D3">
        <w:rPr>
          <w:rStyle w:val="StyleUnderline"/>
          <w:highlight w:val="green"/>
        </w:rPr>
        <w:t xml:space="preserve">creates incentives </w:t>
      </w:r>
      <w:r w:rsidRPr="00DE33BD">
        <w:rPr>
          <w:rStyle w:val="StyleUnderline"/>
        </w:rPr>
        <w:t xml:space="preserve">for the main spacefaring nations </w:t>
      </w:r>
      <w:r w:rsidRPr="002000D3">
        <w:rPr>
          <w:rStyle w:val="StyleUnderline"/>
          <w:highlight w:val="green"/>
        </w:rPr>
        <w:t xml:space="preserve">to </w:t>
      </w:r>
      <w:r w:rsidRPr="002000D3">
        <w:rPr>
          <w:rStyle w:val="Emphasis"/>
          <w:highlight w:val="green"/>
        </w:rPr>
        <w:t>block reforms</w:t>
      </w:r>
      <w:r w:rsidRPr="002000D3">
        <w:rPr>
          <w:rStyle w:val="StyleUnderline"/>
          <w:highlight w:val="green"/>
        </w:rPr>
        <w:t xml:space="preserve"> </w:t>
      </w:r>
      <w:r w:rsidRPr="00DE33BD">
        <w:rPr>
          <w:rStyle w:val="StyleUnderline"/>
        </w:rPr>
        <w:t>that are overall welfare-enhancing but that do not sufficiently or directly benefit the stronger nations.</w:t>
      </w:r>
    </w:p>
    <w:p w14:paraId="4104E409" w14:textId="77777777" w:rsidR="00DE12C9" w:rsidRPr="00DD79F1" w:rsidRDefault="00DE12C9" w:rsidP="00DE12C9">
      <w:pPr>
        <w:rPr>
          <w:rStyle w:val="Emphasis"/>
        </w:rPr>
      </w:pPr>
      <w:r w:rsidRPr="00DE33BD">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t xml:space="preserve">) </w:t>
      </w:r>
      <w:r w:rsidRPr="00DE33BD">
        <w:rPr>
          <w:rStyle w:val="StyleUnderline"/>
        </w:rPr>
        <w:t>is the foundation for current international space law</w:t>
      </w:r>
      <w:r w:rsidRPr="00DE33BD">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73ACF5A6" w14:textId="77777777" w:rsidR="00DE12C9" w:rsidRPr="00DE33BD" w:rsidRDefault="00DE12C9" w:rsidP="00DE12C9">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2000D3">
        <w:rPr>
          <w:rStyle w:val="StyleUnderline"/>
          <w:highlight w:val="green"/>
        </w:rPr>
        <w:t>resolving it</w:t>
      </w:r>
      <w:r w:rsidRPr="00DE33BD">
        <w:rPr>
          <w:rStyle w:val="StyleUnderline"/>
        </w:rPr>
        <w:t xml:space="preserve"> does pose some legal difficulties. Doing so </w:t>
      </w:r>
      <w:r w:rsidRPr="002000D3">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2000D3">
        <w:rPr>
          <w:rStyle w:val="Emphasis"/>
          <w:highlight w:val="green"/>
        </w:rPr>
        <w:t xml:space="preserve">negotiation </w:t>
      </w:r>
      <w:r w:rsidRPr="00DE33BD">
        <w:rPr>
          <w:rStyle w:val="Emphasis"/>
        </w:rPr>
        <w:t xml:space="preserve">process for obtaining consent </w:t>
      </w:r>
      <w:r w:rsidRPr="002000D3">
        <w:rPr>
          <w:rStyle w:val="Emphasis"/>
          <w:highlight w:val="green"/>
        </w:rPr>
        <w:t>would be costly</w:t>
      </w:r>
      <w:r w:rsidRPr="002000D3">
        <w:rPr>
          <w:rStyle w:val="StyleUnderline"/>
          <w:highlight w:val="green"/>
        </w:rPr>
        <w:t>.</w:t>
      </w:r>
    </w:p>
    <w:p w14:paraId="4D58CCFA" w14:textId="77777777" w:rsidR="00DE12C9" w:rsidRPr="00DE33BD" w:rsidRDefault="00DE12C9" w:rsidP="00DE12C9">
      <w:r w:rsidRPr="00DE33BD">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t xml:space="preserve">. In theory, </w:t>
      </w:r>
      <w:r w:rsidRPr="00DD79F1">
        <w:rPr>
          <w:rStyle w:val="StyleUnderline"/>
        </w:rPr>
        <w:t>insurance</w:t>
      </w:r>
      <w:r w:rsidRPr="00DD79F1">
        <w:t xml:space="preserve"> can partly remediate the</w:t>
      </w:r>
      <w:r w:rsidRPr="00DE33BD">
        <w:t xml:space="preserve"> costs, but that remediation </w:t>
      </w:r>
      <w:r w:rsidRPr="00DE33BD">
        <w:rPr>
          <w:rStyle w:val="StyleUnderline"/>
        </w:rPr>
        <w:t>would</w:t>
      </w:r>
      <w:r w:rsidRPr="00DE33BD">
        <w:t xml:space="preserve"> still </w:t>
      </w:r>
      <w:r w:rsidRPr="00DE33BD">
        <w:rPr>
          <w:rStyle w:val="StyleUnderline"/>
        </w:rPr>
        <w:t>make debris removal engagement less appealing</w:t>
      </w:r>
      <w:r w:rsidRPr="00DE33BD">
        <w:t>.</w:t>
      </w:r>
    </w:p>
    <w:p w14:paraId="62BC6D68" w14:textId="77777777" w:rsidR="00DE12C9" w:rsidRPr="00DE33BD" w:rsidRDefault="00DE12C9" w:rsidP="00DE12C9">
      <w:pPr>
        <w:rPr>
          <w:rStyle w:val="StyleUnderline"/>
        </w:rPr>
      </w:pPr>
      <w:r w:rsidRPr="00DE33BD">
        <w:rPr>
          <w:rStyle w:val="StyleUnderline"/>
        </w:rPr>
        <w:t>A global effort to remediate debris would, by necessity, involve the three major spacefaring nations: the United States, Russia, and China</w:t>
      </w:r>
      <w:r w:rsidRPr="00DE33BD">
        <w:t xml:space="preserve">.53 </w:t>
      </w:r>
      <w:r w:rsidRPr="00DE33BD">
        <w:rPr>
          <w:rStyle w:val="StyleUnderline"/>
        </w:rPr>
        <w:t xml:space="preserve">However, </w:t>
      </w:r>
      <w:r w:rsidRPr="002000D3">
        <w:rPr>
          <w:rStyle w:val="Emphasis"/>
          <w:highlight w:val="green"/>
        </w:rPr>
        <w:t xml:space="preserve">any effort would </w:t>
      </w:r>
      <w:r w:rsidRPr="00DE33BD">
        <w:rPr>
          <w:rStyle w:val="Emphasis"/>
        </w:rPr>
        <w:t xml:space="preserve">also </w:t>
      </w:r>
      <w:r w:rsidRPr="002000D3">
        <w:rPr>
          <w:rStyle w:val="Emphasis"/>
          <w:szCs w:val="26"/>
          <w:highlight w:val="green"/>
        </w:rPr>
        <w:t>require</w:t>
      </w:r>
      <w:r w:rsidRPr="002000D3">
        <w:rPr>
          <w:rStyle w:val="Emphasis"/>
          <w:highlight w:val="green"/>
        </w:rPr>
        <w:t xml:space="preserve">—at a minimum—a significant clarification and—at most —a </w:t>
      </w:r>
      <w:r w:rsidRPr="002000D3">
        <w:rPr>
          <w:rStyle w:val="Emphasis"/>
          <w:szCs w:val="26"/>
          <w:highlight w:val="green"/>
        </w:rPr>
        <w:t>complete overhaul</w:t>
      </w:r>
      <w:r w:rsidRPr="002000D3">
        <w:rPr>
          <w:rStyle w:val="Emphasis"/>
          <w:highlight w:val="green"/>
        </w:rPr>
        <w:t xml:space="preserve"> of existing space law</w:t>
      </w:r>
      <w:r w:rsidRPr="00DE33BD">
        <w:t xml:space="preserve">.54 </w:t>
      </w:r>
      <w:r w:rsidRPr="00DE33BD">
        <w:rPr>
          <w:rStyle w:val="Emphasis"/>
        </w:rPr>
        <w:t xml:space="preserve">One </w:t>
      </w:r>
      <w:r w:rsidRPr="002000D3">
        <w:rPr>
          <w:rStyle w:val="Emphasis"/>
          <w:highlight w:val="green"/>
        </w:rPr>
        <w:t>cannot assume that parties</w:t>
      </w:r>
      <w:r w:rsidRPr="00DE33BD">
        <w:rPr>
          <w:rStyle w:val="Emphasis"/>
        </w:rPr>
        <w:t xml:space="preserve"> to the necessary political bargains </w:t>
      </w:r>
      <w:r w:rsidRPr="002000D3">
        <w:rPr>
          <w:rStyle w:val="Emphasis"/>
          <w:highlight w:val="green"/>
        </w:rPr>
        <w:t>would limit parleying to space-related issues.</w:t>
      </w:r>
      <w:r w:rsidRPr="002000D3">
        <w:rPr>
          <w:rStyle w:val="StyleUnderline"/>
          <w:highlight w:val="green"/>
        </w:rPr>
        <w:t xml:space="preserve"> Agreements</w:t>
      </w:r>
      <w:r w:rsidRPr="00DE33BD">
        <w:rPr>
          <w:rStyle w:val="StyleUnderline"/>
        </w:rPr>
        <w:t xml:space="preserve"> between sovereign nation-states </w:t>
      </w:r>
      <w:r w:rsidRPr="002000D3">
        <w:rPr>
          <w:rStyle w:val="StyleUnderline"/>
          <w:highlight w:val="green"/>
        </w:rPr>
        <w:t>must be</w:t>
      </w:r>
      <w:r w:rsidRPr="002000D3">
        <w:rPr>
          <w:rStyle w:val="Emphasis"/>
          <w:highlight w:val="green"/>
        </w:rPr>
        <w:t xml:space="preserve"> self-enforcing.</w:t>
      </w:r>
      <w:r w:rsidRPr="00DE33BD">
        <w:t xml:space="preserve">55 </w:t>
      </w:r>
      <w:r w:rsidRPr="00DE33BD">
        <w:rPr>
          <w:rStyle w:val="StyleUnderline"/>
        </w:rPr>
        <w:t xml:space="preserve">To secure consent, various </w:t>
      </w:r>
      <w:r w:rsidRPr="002000D3">
        <w:rPr>
          <w:rStyle w:val="StyleUnderline"/>
          <w:highlight w:val="green"/>
        </w:rPr>
        <w:t>parties</w:t>
      </w:r>
      <w:r w:rsidRPr="00DE33BD">
        <w:rPr>
          <w:rStyle w:val="StyleUnderline"/>
        </w:rPr>
        <w:t xml:space="preserve"> to the change in the international legal-institutional framework </w:t>
      </w:r>
      <w:r w:rsidRPr="002000D3">
        <w:rPr>
          <w:rStyle w:val="StyleUnderline"/>
          <w:highlight w:val="green"/>
        </w:rPr>
        <w:t xml:space="preserve">may </w:t>
      </w:r>
      <w:r w:rsidRPr="002000D3">
        <w:rPr>
          <w:rStyle w:val="Emphasis"/>
          <w:highlight w:val="green"/>
        </w:rPr>
        <w:t>bargain strategically</w:t>
      </w:r>
      <w:r w:rsidRPr="002000D3">
        <w:rPr>
          <w:rStyle w:val="StyleUnderline"/>
          <w:highlight w:val="green"/>
        </w:rPr>
        <w:t xml:space="preserve"> and</w:t>
      </w:r>
      <w:r w:rsidRPr="00DE33BD">
        <w:rPr>
          <w:rStyle w:val="StyleUnderline"/>
        </w:rPr>
        <w:t xml:space="preserve"> may </w:t>
      </w:r>
      <w:r w:rsidRPr="002000D3">
        <w:rPr>
          <w:rStyle w:val="StyleUnderline"/>
          <w:highlight w:val="green"/>
        </w:rPr>
        <w:t xml:space="preserve">hold out for </w:t>
      </w:r>
      <w:r w:rsidRPr="002000D3">
        <w:rPr>
          <w:rStyle w:val="Emphasis"/>
          <w:highlight w:val="green"/>
        </w:rPr>
        <w:t>unrelated concessions</w:t>
      </w:r>
      <w:r w:rsidRPr="00DE33BD">
        <w:rPr>
          <w:rStyle w:val="StyleUnderline"/>
        </w:rPr>
        <w:t xml:space="preserve"> </w:t>
      </w:r>
      <w:r w:rsidRPr="00DE33BD">
        <w:t xml:space="preserve">as a way of maximizing private surplus. </w:t>
      </w:r>
      <w:r w:rsidRPr="002000D3">
        <w:rPr>
          <w:rStyle w:val="StyleUnderline"/>
          <w:highlight w:val="green"/>
        </w:rPr>
        <w:t xml:space="preserve">The </w:t>
      </w:r>
      <w:r w:rsidRPr="002000D3">
        <w:rPr>
          <w:rStyle w:val="Emphasis"/>
          <w:highlight w:val="green"/>
        </w:rPr>
        <w:t>costs</w:t>
      </w:r>
      <w:r w:rsidRPr="00DE33BD">
        <w:rPr>
          <w:rStyle w:val="StyleUnderline"/>
        </w:rPr>
        <w:t xml:space="preserve">, especially the decision-making costs, </w:t>
      </w:r>
      <w:r w:rsidRPr="002000D3">
        <w:rPr>
          <w:rStyle w:val="StyleUnderline"/>
          <w:highlight w:val="green"/>
        </w:rPr>
        <w:t>of changing the legal framework to secure a global response</w:t>
      </w:r>
      <w:r w:rsidRPr="00DE33BD">
        <w:rPr>
          <w:rStyle w:val="StyleUnderline"/>
        </w:rPr>
        <w:t xml:space="preserve"> to a global commons problem </w:t>
      </w:r>
      <w:r w:rsidRPr="002000D3">
        <w:rPr>
          <w:rStyle w:val="StyleUnderline"/>
          <w:highlight w:val="green"/>
        </w:rPr>
        <w:t>are</w:t>
      </w:r>
      <w:r w:rsidRPr="00DE33BD">
        <w:rPr>
          <w:rStyle w:val="StyleUnderline"/>
        </w:rPr>
        <w:t xml:space="preserve"> potentially quite </w:t>
      </w:r>
      <w:r w:rsidRPr="002000D3">
        <w:rPr>
          <w:rStyle w:val="Emphasis"/>
          <w:highlight w:val="green"/>
        </w:rPr>
        <w:t>high</w:t>
      </w:r>
      <w:r w:rsidRPr="002000D3">
        <w:rPr>
          <w:rStyle w:val="StyleUnderline"/>
          <w:highlight w:val="green"/>
        </w:rPr>
        <w:t>.</w:t>
      </w:r>
    </w:p>
    <w:p w14:paraId="2918F7F4" w14:textId="77777777" w:rsidR="00DE12C9" w:rsidRDefault="00DE12C9" w:rsidP="00DE12C9">
      <w:pPr>
        <w:pStyle w:val="Heading4"/>
      </w:pPr>
      <w:r>
        <w:t xml:space="preserve">Russia will demand concessions over Ukraine – it’s their </w:t>
      </w:r>
      <w:r w:rsidRPr="00DA554C">
        <w:rPr>
          <w:u w:val="single"/>
        </w:rPr>
        <w:t>top priority</w:t>
      </w:r>
      <w:r>
        <w:t xml:space="preserve"> and </w:t>
      </w:r>
      <w:r w:rsidRPr="00DA554C">
        <w:rPr>
          <w:u w:val="single"/>
        </w:rPr>
        <w:t>violates Ukraine’s sovereignty</w:t>
      </w:r>
      <w:r>
        <w:t>.</w:t>
      </w:r>
    </w:p>
    <w:p w14:paraId="3DED11C6" w14:textId="77777777" w:rsidR="00DE12C9" w:rsidRPr="009E70A4" w:rsidRDefault="00DE12C9" w:rsidP="00DE12C9">
      <w:pPr>
        <w:rPr>
          <w:szCs w:val="16"/>
        </w:rPr>
      </w:pPr>
      <w:proofErr w:type="spellStart"/>
      <w:r w:rsidRPr="009E70A4">
        <w:rPr>
          <w:rStyle w:val="Style13ptBold"/>
        </w:rPr>
        <w:t>Maynes</w:t>
      </w:r>
      <w:proofErr w:type="spellEnd"/>
      <w:r w:rsidRPr="009E70A4">
        <w:rPr>
          <w:rStyle w:val="Style13ptBold"/>
        </w:rPr>
        <w:t xml:space="preserve"> 1/24</w:t>
      </w:r>
      <w:r w:rsidRPr="009E70A4">
        <w:rPr>
          <w:szCs w:val="16"/>
        </w:rPr>
        <w:t xml:space="preserve"> – NPR Moscow correspondent, reporting in Russia for over a decade</w:t>
      </w:r>
    </w:p>
    <w:p w14:paraId="4ACFB35E" w14:textId="77777777" w:rsidR="00DE12C9" w:rsidRPr="009E70A4" w:rsidRDefault="00DE12C9" w:rsidP="00DE12C9">
      <w:pPr>
        <w:rPr>
          <w:szCs w:val="16"/>
        </w:rPr>
      </w:pPr>
      <w:r w:rsidRPr="009E70A4">
        <w:rPr>
          <w:szCs w:val="16"/>
        </w:rPr>
        <w:t xml:space="preserve">Charles </w:t>
      </w:r>
      <w:proofErr w:type="spellStart"/>
      <w:r w:rsidRPr="009E70A4">
        <w:rPr>
          <w:szCs w:val="16"/>
        </w:rPr>
        <w:t>Maynes</w:t>
      </w:r>
      <w:proofErr w:type="spellEnd"/>
      <w:r w:rsidRPr="009E70A4">
        <w:rPr>
          <w:szCs w:val="16"/>
        </w:rPr>
        <w:t xml:space="preserve">, last updated at time of cutting: 1-24-2022, “4 things Russia wants right now,” </w:t>
      </w:r>
      <w:r w:rsidRPr="00D41AE0">
        <w:rPr>
          <w:i/>
          <w:szCs w:val="16"/>
        </w:rPr>
        <w:t>NPR</w:t>
      </w:r>
      <w:r w:rsidRPr="009E70A4">
        <w:rPr>
          <w:szCs w:val="16"/>
        </w:rPr>
        <w:t>, https://www.npr.org/2022/01/12/1072413634/russia-nato-ukraine DD</w:t>
      </w:r>
    </w:p>
    <w:p w14:paraId="1D210035" w14:textId="77777777" w:rsidR="00DE12C9" w:rsidRDefault="00DE12C9" w:rsidP="00DE12C9"/>
    <w:p w14:paraId="1611A9AE" w14:textId="77777777" w:rsidR="00DE12C9" w:rsidRDefault="00DE12C9" w:rsidP="00DE12C9">
      <w:pPr>
        <w:rPr>
          <w:rStyle w:val="StyleUnderline"/>
        </w:rPr>
      </w:pPr>
      <w:r w:rsidRPr="009E70A4">
        <w:t xml:space="preserve">MOSCOW — First </w:t>
      </w:r>
      <w:r w:rsidRPr="00B129C1">
        <w:rPr>
          <w:rStyle w:val="StyleUnderline"/>
        </w:rPr>
        <w:t>U.S. and Russian diplomats faced off in Geneva. Then</w:t>
      </w:r>
      <w:r w:rsidRPr="009E70A4">
        <w:t xml:space="preserve"> NATO received a Russian delegation </w:t>
      </w:r>
      <w:r w:rsidRPr="00B129C1">
        <w:rPr>
          <w:rStyle w:val="StyleUnderline"/>
        </w:rPr>
        <w:t>in Brussels</w:t>
      </w:r>
      <w:r w:rsidRPr="009E70A4">
        <w:t xml:space="preserve">. The Organization for Security and Cooperation in Europe sponsored talks in Vienna. And </w:t>
      </w:r>
      <w:r w:rsidRPr="00B129C1">
        <w:rPr>
          <w:rStyle w:val="StyleUnderline"/>
        </w:rPr>
        <w:t xml:space="preserve">finally, the </w:t>
      </w:r>
      <w:r w:rsidRPr="002000D3">
        <w:rPr>
          <w:rStyle w:val="StyleUnderline"/>
          <w:highlight w:val="green"/>
        </w:rPr>
        <w:t>U.S. and Russian</w:t>
      </w:r>
      <w:r w:rsidRPr="00B129C1">
        <w:rPr>
          <w:rStyle w:val="StyleUnderline"/>
        </w:rPr>
        <w:t xml:space="preserve"> chief </w:t>
      </w:r>
      <w:r w:rsidRPr="002000D3">
        <w:rPr>
          <w:rStyle w:val="StyleUnderline"/>
          <w:highlight w:val="green"/>
        </w:rPr>
        <w:t>diplomats met</w:t>
      </w:r>
      <w:r w:rsidRPr="009E70A4">
        <w:t xml:space="preserve">, again </w:t>
      </w:r>
      <w:r w:rsidRPr="00B129C1">
        <w:rPr>
          <w:rStyle w:val="StyleUnderline"/>
        </w:rPr>
        <w:t>in Geneva, last week.</w:t>
      </w:r>
    </w:p>
    <w:p w14:paraId="3EA72312" w14:textId="77777777" w:rsidR="00DE12C9" w:rsidRDefault="00DE12C9" w:rsidP="00DE12C9">
      <w:r w:rsidRPr="009E70A4">
        <w:t xml:space="preserve">Russia courted all this attention by massing some 100,000 troops and military equipment near Ukraine, raising fears of a Russian invasion. </w:t>
      </w:r>
      <w:r w:rsidRPr="00B129C1">
        <w:rPr>
          <w:rStyle w:val="StyleUnderline"/>
        </w:rPr>
        <w:t xml:space="preserve">Analysts read </w:t>
      </w:r>
      <w:r w:rsidRPr="002000D3">
        <w:rPr>
          <w:rStyle w:val="StyleUnderline"/>
          <w:highlight w:val="green"/>
        </w:rPr>
        <w:t>Russia</w:t>
      </w:r>
      <w:r w:rsidRPr="00B129C1">
        <w:rPr>
          <w:rStyle w:val="StyleUnderline"/>
        </w:rPr>
        <w:t xml:space="preserve">'s buildup as an </w:t>
      </w:r>
      <w:r w:rsidRPr="002000D3">
        <w:rPr>
          <w:rStyle w:val="StyleUnderline"/>
          <w:highlight w:val="green"/>
        </w:rPr>
        <w:t>attempt to pressure</w:t>
      </w:r>
      <w:r w:rsidRPr="00B129C1">
        <w:rPr>
          <w:rStyle w:val="StyleUnderline"/>
        </w:rPr>
        <w:t xml:space="preserve"> the U.S. and</w:t>
      </w:r>
      <w:r w:rsidRPr="009E70A4">
        <w:t xml:space="preserve"> its European </w:t>
      </w:r>
      <w:r w:rsidRPr="00B129C1">
        <w:rPr>
          <w:rStyle w:val="StyleUnderline"/>
        </w:rPr>
        <w:t xml:space="preserve">allies into </w:t>
      </w:r>
      <w:r w:rsidRPr="002000D3">
        <w:rPr>
          <w:rStyle w:val="Emphasis"/>
          <w:highlight w:val="green"/>
        </w:rPr>
        <w:t>concessions</w:t>
      </w:r>
      <w:r w:rsidRPr="002000D3">
        <w:rPr>
          <w:rStyle w:val="StyleUnderline"/>
          <w:highlight w:val="green"/>
        </w:rPr>
        <w:t xml:space="preserve"> on</w:t>
      </w:r>
      <w:r w:rsidRPr="00B129C1">
        <w:rPr>
          <w:rStyle w:val="StyleUnderline"/>
        </w:rPr>
        <w:t xml:space="preserve"> a series of far-reaching "</w:t>
      </w:r>
      <w:r w:rsidRPr="002000D3">
        <w:rPr>
          <w:rStyle w:val="StyleUnderline"/>
          <w:highlight w:val="green"/>
        </w:rPr>
        <w:t>security guarantees</w:t>
      </w:r>
      <w:r w:rsidRPr="00B129C1">
        <w:rPr>
          <w:rStyle w:val="StyleUnderline"/>
        </w:rPr>
        <w:t>"</w:t>
      </w:r>
      <w:r w:rsidRPr="009E70A4">
        <w:t xml:space="preserve"> sought by Moscow.</w:t>
      </w:r>
    </w:p>
    <w:p w14:paraId="2CF93F7C" w14:textId="77777777" w:rsidR="00DE12C9" w:rsidRPr="00B129C1" w:rsidRDefault="00DE12C9" w:rsidP="00DE12C9">
      <w:pPr>
        <w:rPr>
          <w:rStyle w:val="StyleUnderline"/>
        </w:rPr>
      </w:pPr>
      <w:r>
        <w:t xml:space="preserve">1. </w:t>
      </w:r>
      <w:r w:rsidRPr="00B129C1">
        <w:rPr>
          <w:rStyle w:val="StyleUnderline"/>
        </w:rPr>
        <w:t xml:space="preserve">Russia wants a </w:t>
      </w:r>
      <w:r w:rsidRPr="009E70A4">
        <w:rPr>
          <w:rStyle w:val="Emphasis"/>
        </w:rPr>
        <w:t>guarantee Ukraine can never join NATO</w:t>
      </w:r>
    </w:p>
    <w:p w14:paraId="710538A2" w14:textId="77777777" w:rsidR="00DE12C9" w:rsidRDefault="00DE12C9" w:rsidP="00DE12C9">
      <w:r w:rsidRPr="002000D3">
        <w:rPr>
          <w:rStyle w:val="StyleUnderline"/>
          <w:highlight w:val="green"/>
        </w:rPr>
        <w:t xml:space="preserve">Russia's </w:t>
      </w:r>
      <w:r w:rsidRPr="002000D3">
        <w:rPr>
          <w:rStyle w:val="Emphasis"/>
          <w:highlight w:val="green"/>
        </w:rPr>
        <w:t>main demand</w:t>
      </w:r>
      <w:r w:rsidRPr="002000D3">
        <w:rPr>
          <w:rStyle w:val="StyleUnderline"/>
          <w:highlight w:val="green"/>
        </w:rPr>
        <w:t xml:space="preserve"> is</w:t>
      </w:r>
      <w:r w:rsidRPr="009E70A4">
        <w:t xml:space="preserve"> a </w:t>
      </w:r>
      <w:r w:rsidRPr="002000D3">
        <w:rPr>
          <w:rStyle w:val="StyleUnderline"/>
          <w:highlight w:val="green"/>
        </w:rPr>
        <w:t>commitment from NATO to end</w:t>
      </w:r>
      <w:r w:rsidRPr="00B129C1">
        <w:rPr>
          <w:rStyle w:val="StyleUnderline"/>
        </w:rPr>
        <w:t xml:space="preserve"> its</w:t>
      </w:r>
      <w:r w:rsidRPr="009E70A4">
        <w:t xml:space="preserve"> further </w:t>
      </w:r>
      <w:r w:rsidRPr="002000D3">
        <w:rPr>
          <w:rStyle w:val="StyleUnderline"/>
          <w:highlight w:val="green"/>
        </w:rPr>
        <w:t>expansion</w:t>
      </w:r>
      <w:r w:rsidRPr="009E70A4">
        <w:t xml:space="preserve"> into former Soviet republics — </w:t>
      </w:r>
      <w:r w:rsidRPr="002000D3">
        <w:rPr>
          <w:rStyle w:val="Emphasis"/>
          <w:highlight w:val="green"/>
        </w:rPr>
        <w:t>especially Ukraine</w:t>
      </w:r>
      <w:r w:rsidRPr="00B129C1">
        <w:rPr>
          <w:rStyle w:val="StyleUnderline"/>
        </w:rPr>
        <w:t>. Russia wants NATO to rescind a 2008 promise</w:t>
      </w:r>
      <w:r w:rsidRPr="009E70A4">
        <w:t xml:space="preserve"> that </w:t>
      </w:r>
      <w:r w:rsidRPr="00B129C1">
        <w:rPr>
          <w:rStyle w:val="StyleUnderline"/>
        </w:rPr>
        <w:t>Ukraine could someday join</w:t>
      </w:r>
      <w:r w:rsidRPr="009E70A4">
        <w:t xml:space="preserve"> the defense alliance. Many observers see it as a distant prospect that Ukraine could join NATO because it doesn't meet membership requirements. But </w:t>
      </w:r>
      <w:r w:rsidRPr="002000D3">
        <w:rPr>
          <w:rStyle w:val="StyleUnderline"/>
          <w:highlight w:val="green"/>
        </w:rPr>
        <w:t>Moscow</w:t>
      </w:r>
      <w:r w:rsidRPr="009E70A4">
        <w:t xml:space="preserve"> doesn't see it that way. </w:t>
      </w:r>
      <w:r w:rsidRPr="009E70A4">
        <w:rPr>
          <w:rStyle w:val="StyleUnderline"/>
        </w:rPr>
        <w:t xml:space="preserve">"We </w:t>
      </w:r>
      <w:r w:rsidRPr="002000D3">
        <w:rPr>
          <w:rStyle w:val="Emphasis"/>
          <w:highlight w:val="green"/>
        </w:rPr>
        <w:t>don't trust</w:t>
      </w:r>
      <w:r w:rsidRPr="002000D3">
        <w:rPr>
          <w:rStyle w:val="StyleUnderline"/>
          <w:highlight w:val="green"/>
        </w:rPr>
        <w:t xml:space="preserve"> the other side</w:t>
      </w:r>
      <w:r w:rsidRPr="009E70A4">
        <w:rPr>
          <w:rStyle w:val="StyleUnderline"/>
        </w:rPr>
        <w:t>,"</w:t>
      </w:r>
      <w:r w:rsidRPr="009E70A4">
        <w:t xml:space="preserve"> Russia's chief negotiator, Deputy Foreign Minister Sergei Ryabkov, said after bilateral talks with the U.S. finished. "</w:t>
      </w:r>
      <w:r w:rsidRPr="009E70A4">
        <w:rPr>
          <w:rStyle w:val="StyleUnderline"/>
        </w:rPr>
        <w:t xml:space="preserve">We need </w:t>
      </w:r>
      <w:r w:rsidRPr="009E70A4">
        <w:rPr>
          <w:rStyle w:val="Emphasis"/>
        </w:rPr>
        <w:t>ironclad</w:t>
      </w:r>
      <w:r w:rsidRPr="009E70A4">
        <w:rPr>
          <w:rStyle w:val="StyleUnderline"/>
        </w:rPr>
        <w:t xml:space="preserve">, waterproof, bulletproof, legally binding guarantees. </w:t>
      </w:r>
      <w:r w:rsidRPr="009E70A4">
        <w:t>Not assurances. Not safeguards. Guarantees. With all the words — 'shall, must' — everything that should be put in."</w:t>
      </w:r>
    </w:p>
    <w:p w14:paraId="705A8EB8" w14:textId="77777777" w:rsidR="00DE12C9" w:rsidRDefault="00DE12C9" w:rsidP="00DE12C9">
      <w:r w:rsidRPr="009E70A4">
        <w:t xml:space="preserve">Russia's reasoning: President Vladimir </w:t>
      </w:r>
      <w:r w:rsidRPr="002000D3">
        <w:rPr>
          <w:rStyle w:val="StyleUnderline"/>
          <w:highlight w:val="green"/>
        </w:rPr>
        <w:t>Putin views Ukraine as</w:t>
      </w:r>
      <w:r w:rsidRPr="009E70A4">
        <w:rPr>
          <w:rStyle w:val="StyleUnderline"/>
        </w:rPr>
        <w:t xml:space="preserve"> an extension of</w:t>
      </w:r>
      <w:r w:rsidRPr="009E70A4">
        <w:t xml:space="preserve"> what he calls </w:t>
      </w:r>
      <w:r w:rsidRPr="009E70A4">
        <w:rPr>
          <w:rStyle w:val="StyleUnderline"/>
        </w:rPr>
        <w:t>"</w:t>
      </w:r>
      <w:r w:rsidRPr="002000D3">
        <w:rPr>
          <w:rStyle w:val="Emphasis"/>
          <w:highlight w:val="green"/>
        </w:rPr>
        <w:t>historical Russia</w:t>
      </w:r>
      <w:r w:rsidRPr="009E70A4">
        <w:rPr>
          <w:rStyle w:val="StyleUnderline"/>
        </w:rPr>
        <w:t xml:space="preserve">" </w:t>
      </w:r>
      <w:r w:rsidRPr="009E70A4">
        <w:t xml:space="preserve">— a part of the Russian Empire and Soviet Union, </w:t>
      </w:r>
      <w:r w:rsidRPr="009E70A4">
        <w:rPr>
          <w:rStyle w:val="StyleUnderline"/>
        </w:rPr>
        <w:t>and within Moscow's "sphere of influence" today.</w:t>
      </w:r>
      <w:r w:rsidRPr="009E70A4">
        <w:t xml:space="preserve"> The threat of Ukraine's westward turn after a street revolution ousted the country's pro-Russian president in 2014 was the driving force behind Russia's annexation of Crimea later that year. Ukraine's desire to join the Western alliance also led to Russia's sponsorship of separatists in the country's eastern Donbas region — in effect sabotaging its path to membership by fueling a civil war.</w:t>
      </w:r>
    </w:p>
    <w:p w14:paraId="5D220A06" w14:textId="77777777" w:rsidR="00DE12C9" w:rsidRPr="009E70A4" w:rsidRDefault="00DE12C9" w:rsidP="00DE12C9">
      <w:r w:rsidRPr="009E70A4">
        <w:t xml:space="preserve">NATO's counter: </w:t>
      </w:r>
      <w:r w:rsidRPr="00FA13BF">
        <w:rPr>
          <w:rStyle w:val="StyleUnderline"/>
        </w:rPr>
        <w:t xml:space="preserve">The </w:t>
      </w:r>
      <w:r w:rsidRPr="002000D3">
        <w:rPr>
          <w:rStyle w:val="StyleUnderline"/>
          <w:highlight w:val="green"/>
        </w:rPr>
        <w:t>U.S. argues</w:t>
      </w:r>
      <w:r w:rsidRPr="00FA13BF">
        <w:rPr>
          <w:rStyle w:val="StyleUnderline"/>
        </w:rPr>
        <w:t xml:space="preserve"> that </w:t>
      </w:r>
      <w:r w:rsidRPr="002000D3">
        <w:rPr>
          <w:rStyle w:val="StyleUnderline"/>
          <w:highlight w:val="green"/>
        </w:rPr>
        <w:t xml:space="preserve">countries have a </w:t>
      </w:r>
      <w:r w:rsidRPr="002000D3">
        <w:rPr>
          <w:rStyle w:val="Emphasis"/>
          <w:highlight w:val="green"/>
        </w:rPr>
        <w:t>right to choose</w:t>
      </w:r>
      <w:r w:rsidRPr="009E70A4">
        <w:rPr>
          <w:rStyle w:val="StyleUnderline"/>
        </w:rPr>
        <w:t xml:space="preserve"> their own </w:t>
      </w:r>
      <w:r w:rsidRPr="002000D3">
        <w:rPr>
          <w:rStyle w:val="StyleUnderline"/>
          <w:highlight w:val="green"/>
        </w:rPr>
        <w:t>alliances and NATO has a long-standing "open door policy</w:t>
      </w:r>
      <w:r w:rsidRPr="009E70A4">
        <w:rPr>
          <w:rStyle w:val="StyleUnderline"/>
        </w:rPr>
        <w:t>"</w:t>
      </w:r>
      <w:r w:rsidRPr="009E70A4">
        <w:t xml:space="preserve"> for potential membership. "NATO has never expanded through force or coercion or subversion. </w:t>
      </w:r>
      <w:r w:rsidRPr="002000D3">
        <w:rPr>
          <w:rStyle w:val="Emphasis"/>
          <w:highlight w:val="green"/>
        </w:rPr>
        <w:t>It is countries' sovereign choice</w:t>
      </w:r>
      <w:r w:rsidRPr="009E70A4">
        <w:rPr>
          <w:rStyle w:val="StyleUnderline"/>
        </w:rPr>
        <w:t xml:space="preserve"> to choose to come to NATO and say they want to join,"</w:t>
      </w:r>
      <w:r w:rsidRPr="009E70A4">
        <w:t xml:space="preserve"> Deputy Secretary of State Wendy Sherman said after a meeting between Russian and NATO officials in Brussels earlier this month. Russia's actions are making the idea of NATO membership more appealing to Ukrainians, according to opinion polls. It is unlikely, however, that Ukraine will meet the requirements anytime soon.</w:t>
      </w:r>
    </w:p>
    <w:p w14:paraId="7DE778A5" w14:textId="77777777" w:rsidR="00DE12C9" w:rsidRDefault="00DE12C9" w:rsidP="00DE12C9"/>
    <w:p w14:paraId="340C446F" w14:textId="77777777" w:rsidR="00DE12C9" w:rsidRDefault="00DE12C9" w:rsidP="00DE12C9">
      <w:pPr>
        <w:pStyle w:val="Heading4"/>
      </w:pPr>
      <w:r>
        <w:t xml:space="preserve">Concessions on sovereignty spark </w:t>
      </w:r>
      <w:r w:rsidRPr="002B7E61">
        <w:rPr>
          <w:u w:val="single"/>
        </w:rPr>
        <w:t xml:space="preserve">global </w:t>
      </w:r>
      <w:r>
        <w:rPr>
          <w:u w:val="single"/>
        </w:rPr>
        <w:t xml:space="preserve">allied </w:t>
      </w:r>
      <w:proofErr w:type="spellStart"/>
      <w:r w:rsidRPr="002B7E61">
        <w:rPr>
          <w:u w:val="single"/>
        </w:rPr>
        <w:t>prolif</w:t>
      </w:r>
      <w:proofErr w:type="spellEnd"/>
      <w:r>
        <w:t>.</w:t>
      </w:r>
    </w:p>
    <w:p w14:paraId="55AA1EC7" w14:textId="77777777" w:rsidR="00DE12C9" w:rsidRPr="009F30E3" w:rsidRDefault="00DE12C9" w:rsidP="00DE12C9">
      <w:pPr>
        <w:rPr>
          <w:szCs w:val="16"/>
        </w:rPr>
      </w:pPr>
      <w:proofErr w:type="spellStart"/>
      <w:r w:rsidRPr="009F30E3">
        <w:rPr>
          <w:rStyle w:val="Style13ptBold"/>
        </w:rPr>
        <w:t>Gawthorpe</w:t>
      </w:r>
      <w:proofErr w:type="spellEnd"/>
      <w:r w:rsidRPr="009F30E3">
        <w:rPr>
          <w:rStyle w:val="Style13ptBold"/>
        </w:rPr>
        <w:t xml:space="preserve"> 14</w:t>
      </w:r>
      <w:r w:rsidRPr="009F30E3">
        <w:rPr>
          <w:szCs w:val="16"/>
        </w:rPr>
        <w:t xml:space="preserve"> – teaching fellow at the </w:t>
      </w:r>
      <w:proofErr w:type="spellStart"/>
      <w:r w:rsidRPr="009F30E3">
        <w:rPr>
          <w:szCs w:val="16"/>
        </w:rPr>
        <w:t>Defence</w:t>
      </w:r>
      <w:proofErr w:type="spellEnd"/>
      <w:r w:rsidRPr="009F30E3">
        <w:rPr>
          <w:szCs w:val="16"/>
        </w:rPr>
        <w:t xml:space="preserve"> Academy of the United Kingdom</w:t>
      </w:r>
    </w:p>
    <w:p w14:paraId="7A6BAAEE" w14:textId="77777777" w:rsidR="00DE12C9" w:rsidRPr="009F30E3" w:rsidRDefault="00DE12C9" w:rsidP="00DE12C9">
      <w:pPr>
        <w:rPr>
          <w:szCs w:val="16"/>
        </w:rPr>
      </w:pPr>
      <w:r w:rsidRPr="009F30E3">
        <w:rPr>
          <w:szCs w:val="16"/>
        </w:rPr>
        <w:t xml:space="preserve">Andrew </w:t>
      </w:r>
      <w:proofErr w:type="spellStart"/>
      <w:r w:rsidRPr="009F30E3">
        <w:rPr>
          <w:szCs w:val="16"/>
        </w:rPr>
        <w:t>Gawthorpe</w:t>
      </w:r>
      <w:proofErr w:type="spellEnd"/>
      <w:r w:rsidRPr="009F30E3">
        <w:rPr>
          <w:szCs w:val="16"/>
        </w:rPr>
        <w:t xml:space="preserve">, 3-14-2014, “Could Ukraine Drive Nuclear Proliferation in Asia?” </w:t>
      </w:r>
      <w:r w:rsidRPr="009F30E3">
        <w:rPr>
          <w:i/>
          <w:szCs w:val="16"/>
        </w:rPr>
        <w:t>The Diplomat</w:t>
      </w:r>
      <w:r w:rsidRPr="009F30E3">
        <w:rPr>
          <w:szCs w:val="16"/>
        </w:rPr>
        <w:t>, https://thediplomat.com/2014/03/could-ukraine-drive-nuclear-proliferation-in-asia/ DD</w:t>
      </w:r>
    </w:p>
    <w:p w14:paraId="0F896938" w14:textId="77777777" w:rsidR="00DE12C9" w:rsidRPr="007C3CA7" w:rsidRDefault="00DE12C9" w:rsidP="00DE12C9"/>
    <w:p w14:paraId="25964D75" w14:textId="77777777" w:rsidR="00DE12C9" w:rsidRDefault="00DE12C9" w:rsidP="00DE12C9">
      <w:pPr>
        <w:rPr>
          <w:rStyle w:val="StyleUnderline"/>
        </w:rPr>
      </w:pPr>
      <w:r w:rsidRPr="000A1377">
        <w:t xml:space="preserve">Recent </w:t>
      </w:r>
      <w:r w:rsidRPr="007C3CA7">
        <w:rPr>
          <w:rStyle w:val="StyleUnderline"/>
        </w:rPr>
        <w:t xml:space="preserve">events in Eastern Europe raise the issue not only of Russia’s future actions but also the </w:t>
      </w:r>
      <w:r w:rsidRPr="002000D3">
        <w:rPr>
          <w:rStyle w:val="Emphasis"/>
          <w:highlight w:val="green"/>
        </w:rPr>
        <w:t>lessons</w:t>
      </w:r>
      <w:r w:rsidRPr="000A1377">
        <w:rPr>
          <w:rStyle w:val="Emphasis"/>
        </w:rPr>
        <w:t xml:space="preserve"> that </w:t>
      </w:r>
      <w:r w:rsidRPr="002000D3">
        <w:rPr>
          <w:rStyle w:val="Emphasis"/>
          <w:highlight w:val="green"/>
        </w:rPr>
        <w:t>will be drawn</w:t>
      </w:r>
      <w:r w:rsidRPr="000A1377">
        <w:t xml:space="preserve"> regarding other revisionist states. </w:t>
      </w:r>
      <w:r w:rsidRPr="009F30E3">
        <w:rPr>
          <w:rStyle w:val="StyleUnderline"/>
        </w:rPr>
        <w:t>In East Asia</w:t>
      </w:r>
      <w:r w:rsidRPr="007C3CA7">
        <w:rPr>
          <w:rStyle w:val="StyleUnderline"/>
        </w:rPr>
        <w:t xml:space="preserve">, a </w:t>
      </w:r>
      <w:r w:rsidRPr="002000D3">
        <w:rPr>
          <w:rStyle w:val="StyleUnderline"/>
          <w:highlight w:val="green"/>
        </w:rPr>
        <w:t>China</w:t>
      </w:r>
      <w:r w:rsidRPr="000A1377">
        <w:t xml:space="preserve"> that is </w:t>
      </w:r>
      <w:r w:rsidRPr="007C3CA7">
        <w:rPr>
          <w:rStyle w:val="StyleUnderline"/>
        </w:rPr>
        <w:t>nurturing territorial ambitions</w:t>
      </w:r>
      <w:r w:rsidRPr="000A1377">
        <w:t xml:space="preserve"> of its own and has recently become less shy about asserting them </w:t>
      </w:r>
      <w:r w:rsidRPr="002000D3">
        <w:rPr>
          <w:rStyle w:val="Emphasis"/>
          <w:highlight w:val="green"/>
        </w:rPr>
        <w:t>will watch</w:t>
      </w:r>
      <w:r w:rsidRPr="007C3CA7">
        <w:rPr>
          <w:rStyle w:val="StyleUnderline"/>
        </w:rPr>
        <w:t xml:space="preserve"> to see </w:t>
      </w:r>
      <w:r w:rsidRPr="002000D3">
        <w:rPr>
          <w:rStyle w:val="StyleUnderline"/>
          <w:highlight w:val="green"/>
        </w:rPr>
        <w:t>how the West reacts to</w:t>
      </w:r>
      <w:r w:rsidRPr="000A1377">
        <w:t xml:space="preserve"> Vladimir </w:t>
      </w:r>
      <w:r w:rsidRPr="000A1377">
        <w:rPr>
          <w:rStyle w:val="Emphasis"/>
        </w:rPr>
        <w:t xml:space="preserve">Putin’s </w:t>
      </w:r>
      <w:r w:rsidRPr="002000D3">
        <w:rPr>
          <w:rStyle w:val="Emphasis"/>
          <w:highlight w:val="green"/>
        </w:rPr>
        <w:t>expansionism</w:t>
      </w:r>
      <w:r w:rsidRPr="000A1377">
        <w:rPr>
          <w:rStyle w:val="StyleUnderline"/>
        </w:rPr>
        <w:t>. So will</w:t>
      </w:r>
      <w:r w:rsidRPr="007C3CA7">
        <w:rPr>
          <w:rStyle w:val="StyleUnderline"/>
        </w:rPr>
        <w:t xml:space="preserve"> China’s </w:t>
      </w:r>
      <w:r w:rsidRPr="002000D3">
        <w:rPr>
          <w:rStyle w:val="StyleUnderline"/>
          <w:highlight w:val="green"/>
        </w:rPr>
        <w:t>East Asian neighbors</w:t>
      </w:r>
      <w:r w:rsidRPr="000A1377">
        <w:rPr>
          <w:rStyle w:val="StyleUnderline"/>
        </w:rPr>
        <w:t xml:space="preserve">, who </w:t>
      </w:r>
      <w:r w:rsidRPr="002000D3">
        <w:rPr>
          <w:rStyle w:val="StyleUnderline"/>
          <w:highlight w:val="green"/>
        </w:rPr>
        <w:t>fear they may be</w:t>
      </w:r>
      <w:r w:rsidRPr="000A1377">
        <w:rPr>
          <w:rStyle w:val="StyleUnderline"/>
        </w:rPr>
        <w:t xml:space="preserve">come </w:t>
      </w:r>
      <w:r w:rsidRPr="002000D3">
        <w:rPr>
          <w:rStyle w:val="Emphasis"/>
          <w:highlight w:val="green"/>
        </w:rPr>
        <w:t>the next Ukraine</w:t>
      </w:r>
      <w:r w:rsidRPr="007C3CA7">
        <w:rPr>
          <w:rStyle w:val="StyleUnderline"/>
        </w:rPr>
        <w:t>.</w:t>
      </w:r>
    </w:p>
    <w:p w14:paraId="12263941" w14:textId="77777777" w:rsidR="00DE12C9" w:rsidRDefault="00DE12C9" w:rsidP="00DE12C9">
      <w:r w:rsidRPr="000A1377">
        <w:t xml:space="preserve">One of the most potentially disturbing effects of </w:t>
      </w:r>
      <w:r w:rsidRPr="009F30E3">
        <w:rPr>
          <w:rStyle w:val="StyleUnderline"/>
        </w:rPr>
        <w:t xml:space="preserve">the </w:t>
      </w:r>
      <w:r w:rsidRPr="002000D3">
        <w:rPr>
          <w:rStyle w:val="StyleUnderline"/>
          <w:highlight w:val="green"/>
        </w:rPr>
        <w:t>situation in Ukraine</w:t>
      </w:r>
      <w:r w:rsidRPr="000A1377">
        <w:t xml:space="preserve"> is the possibility it </w:t>
      </w:r>
      <w:r w:rsidRPr="002000D3">
        <w:rPr>
          <w:rStyle w:val="StyleUnderline"/>
          <w:highlight w:val="green"/>
        </w:rPr>
        <w:t xml:space="preserve">may drive </w:t>
      </w:r>
      <w:r w:rsidRPr="009F30E3">
        <w:rPr>
          <w:rStyle w:val="Emphasis"/>
        </w:rPr>
        <w:t xml:space="preserve">nuclear </w:t>
      </w:r>
      <w:r w:rsidRPr="002000D3">
        <w:rPr>
          <w:rStyle w:val="Emphasis"/>
          <w:highlight w:val="green"/>
        </w:rPr>
        <w:t>prolif</w:t>
      </w:r>
      <w:r w:rsidRPr="000A1377">
        <w:t xml:space="preserve">eration. The present crisis in that country could well have been a nuclear nightmare. </w:t>
      </w:r>
      <w:r w:rsidRPr="000A1377">
        <w:rPr>
          <w:rStyle w:val="StyleUnderline"/>
        </w:rPr>
        <w:t>When the USSR was unraveling</w:t>
      </w:r>
      <w:r w:rsidRPr="000A1377">
        <w:t xml:space="preserve"> in the early 1990s, </w:t>
      </w:r>
      <w:r w:rsidRPr="000A1377">
        <w:rPr>
          <w:rStyle w:val="StyleUnderline"/>
        </w:rPr>
        <w:t>a sizeable portion of its strategic forces</w:t>
      </w:r>
      <w:r w:rsidRPr="000A1377">
        <w:t xml:space="preserve">, along with tactical </w:t>
      </w:r>
      <w:r w:rsidRPr="000A1377">
        <w:rPr>
          <w:rStyle w:val="StyleUnderline"/>
        </w:rPr>
        <w:t>nuclear weapons, were deployed in Ukraine</w:t>
      </w:r>
      <w:r w:rsidRPr="000A1377">
        <w:t>. Had the new Ukrainian government in Kiev taken control of these weapons upon becoming independent, it would have been the third-largest nuclear power in the world. behind only the U.S. and the Russia.</w:t>
      </w:r>
    </w:p>
    <w:p w14:paraId="5F6F2B7B" w14:textId="77777777" w:rsidR="00DE12C9" w:rsidRDefault="00DE12C9" w:rsidP="00DE12C9">
      <w:r w:rsidRPr="000A1377">
        <w:rPr>
          <w:rStyle w:val="StyleUnderline"/>
        </w:rPr>
        <w:t>Concerned about nuclear prolif</w:t>
      </w:r>
      <w:r w:rsidRPr="000A1377">
        <w:t xml:space="preserve">eration throughout Europe </w:t>
      </w:r>
      <w:r w:rsidRPr="000A1377">
        <w:rPr>
          <w:rStyle w:val="StyleUnderline"/>
        </w:rPr>
        <w:t>if new nuclear powers were created</w:t>
      </w:r>
      <w:r w:rsidRPr="000A1377">
        <w:t xml:space="preserve"> by the Soviet Union’s demise, </w:t>
      </w:r>
      <w:r w:rsidRPr="002000D3">
        <w:rPr>
          <w:rStyle w:val="StyleUnderline"/>
          <w:highlight w:val="green"/>
        </w:rPr>
        <w:t>the U.S. pressured Ukraine to denuclearize</w:t>
      </w:r>
      <w:r w:rsidRPr="000A1377">
        <w:t xml:space="preserve"> and to return its nuclear forces to Russia. </w:t>
      </w:r>
      <w:r w:rsidRPr="000A1377">
        <w:rPr>
          <w:rStyle w:val="StyleUnderline"/>
        </w:rPr>
        <w:t xml:space="preserve">Basking in a post-independence glow </w:t>
      </w:r>
      <w:r w:rsidRPr="002000D3">
        <w:rPr>
          <w:rStyle w:val="StyleUnderline"/>
          <w:highlight w:val="green"/>
        </w:rPr>
        <w:t xml:space="preserve">and </w:t>
      </w:r>
      <w:r w:rsidRPr="002000D3">
        <w:rPr>
          <w:rStyle w:val="Emphasis"/>
          <w:highlight w:val="green"/>
        </w:rPr>
        <w:t>seeking U.S. support</w:t>
      </w:r>
      <w:r w:rsidRPr="000A1377">
        <w:rPr>
          <w:rStyle w:val="Emphasis"/>
        </w:rPr>
        <w:t xml:space="preserve"> </w:t>
      </w:r>
      <w:r w:rsidRPr="000A1377">
        <w:t xml:space="preserve">on other issues, </w:t>
      </w:r>
      <w:r w:rsidRPr="002000D3">
        <w:rPr>
          <w:rStyle w:val="StyleUnderline"/>
          <w:highlight w:val="green"/>
        </w:rPr>
        <w:t>Kiev went along</w:t>
      </w:r>
      <w:r w:rsidRPr="000A1377">
        <w:rPr>
          <w:rStyle w:val="StyleUnderline"/>
        </w:rPr>
        <w:t>. This was the origin of the</w:t>
      </w:r>
      <w:r w:rsidRPr="000A1377">
        <w:t xml:space="preserve"> so-called </w:t>
      </w:r>
      <w:r w:rsidRPr="000A1377">
        <w:rPr>
          <w:rStyle w:val="Emphasis"/>
        </w:rPr>
        <w:t>Budapest Memorandum</w:t>
      </w:r>
      <w:r w:rsidRPr="000A1377">
        <w:t xml:space="preserve"> of 1994, </w:t>
      </w:r>
      <w:r w:rsidRPr="000A1377">
        <w:rPr>
          <w:rStyle w:val="StyleUnderline"/>
        </w:rPr>
        <w:t xml:space="preserve">in which </w:t>
      </w:r>
      <w:r w:rsidRPr="009F30E3">
        <w:rPr>
          <w:rStyle w:val="StyleUnderline"/>
        </w:rPr>
        <w:t>Ukraine promised to give up</w:t>
      </w:r>
      <w:r w:rsidRPr="000A1377">
        <w:rPr>
          <w:rStyle w:val="StyleUnderline"/>
        </w:rPr>
        <w:t xml:space="preserve"> its </w:t>
      </w:r>
      <w:r w:rsidRPr="009F30E3">
        <w:rPr>
          <w:rStyle w:val="StyleUnderline"/>
        </w:rPr>
        <w:t>nuc</w:t>
      </w:r>
      <w:r w:rsidRPr="000A1377">
        <w:rPr>
          <w:rStyle w:val="StyleUnderline"/>
        </w:rPr>
        <w:t>lear weapon</w:t>
      </w:r>
      <w:r w:rsidRPr="009F30E3">
        <w:rPr>
          <w:rStyle w:val="StyleUnderline"/>
        </w:rPr>
        <w:t xml:space="preserve">s </w:t>
      </w:r>
      <w:r w:rsidRPr="002000D3">
        <w:rPr>
          <w:rStyle w:val="Emphasis"/>
          <w:highlight w:val="green"/>
        </w:rPr>
        <w:t>in return</w:t>
      </w:r>
      <w:r w:rsidRPr="002000D3">
        <w:rPr>
          <w:rStyle w:val="StyleUnderline"/>
          <w:highlight w:val="green"/>
        </w:rPr>
        <w:t xml:space="preserve"> for</w:t>
      </w:r>
      <w:r w:rsidRPr="000A1377">
        <w:rPr>
          <w:rStyle w:val="StyleUnderline"/>
        </w:rPr>
        <w:t xml:space="preserve"> Russia, Britain and </w:t>
      </w:r>
      <w:r w:rsidRPr="002000D3">
        <w:rPr>
          <w:rStyle w:val="StyleUnderline"/>
          <w:highlight w:val="green"/>
        </w:rPr>
        <w:t>the U.S. guaranteeing</w:t>
      </w:r>
      <w:r w:rsidRPr="00EE48D6">
        <w:rPr>
          <w:rStyle w:val="StyleUnderline"/>
        </w:rPr>
        <w:t xml:space="preserve"> its </w:t>
      </w:r>
      <w:r w:rsidRPr="002000D3">
        <w:rPr>
          <w:rStyle w:val="Emphasis"/>
          <w:highlight w:val="green"/>
        </w:rPr>
        <w:t>sovereignty</w:t>
      </w:r>
      <w:r w:rsidRPr="002000D3">
        <w:rPr>
          <w:rStyle w:val="StyleUnderline"/>
          <w:highlight w:val="green"/>
        </w:rPr>
        <w:t xml:space="preserve"> and </w:t>
      </w:r>
      <w:r w:rsidRPr="002000D3">
        <w:rPr>
          <w:rStyle w:val="Emphasis"/>
          <w:highlight w:val="green"/>
        </w:rPr>
        <w:t>territorial integrity</w:t>
      </w:r>
      <w:r w:rsidRPr="000A1377">
        <w:rPr>
          <w:rStyle w:val="StyleUnderline"/>
        </w:rPr>
        <w:t>.</w:t>
      </w:r>
      <w:r w:rsidRPr="000A1377">
        <w:t xml:space="preserve"> With the wholesale invasion of Crimea by Russian forces in recent days, Kiev can be forgiven for asking if the agreement is any longer worth the paper it’s written on.</w:t>
      </w:r>
    </w:p>
    <w:p w14:paraId="46E408B7" w14:textId="77777777" w:rsidR="00DE12C9" w:rsidRDefault="00DE12C9" w:rsidP="00DE12C9">
      <w:pPr>
        <w:rPr>
          <w:rStyle w:val="StyleUnderline"/>
        </w:rPr>
      </w:pPr>
      <w:r w:rsidRPr="000A1377">
        <w:rPr>
          <w:rStyle w:val="StyleUnderline"/>
        </w:rPr>
        <w:t xml:space="preserve">Since Russia’s occupation of Crimea, </w:t>
      </w:r>
      <w:r w:rsidRPr="002000D3">
        <w:rPr>
          <w:rStyle w:val="StyleUnderline"/>
          <w:highlight w:val="green"/>
        </w:rPr>
        <w:t>a former</w:t>
      </w:r>
      <w:r w:rsidRPr="009F30E3">
        <w:rPr>
          <w:rStyle w:val="StyleUnderline"/>
        </w:rPr>
        <w:t xml:space="preserve"> Ukrainian</w:t>
      </w:r>
      <w:r w:rsidRPr="000A1377">
        <w:rPr>
          <w:rStyle w:val="StyleUnderline"/>
        </w:rPr>
        <w:t xml:space="preserve"> foreign </w:t>
      </w:r>
      <w:r w:rsidRPr="002000D3">
        <w:rPr>
          <w:rStyle w:val="StyleUnderline"/>
          <w:highlight w:val="green"/>
        </w:rPr>
        <w:t>minister</w:t>
      </w:r>
      <w:r w:rsidRPr="000A1377">
        <w:t xml:space="preserve"> has </w:t>
      </w:r>
      <w:r w:rsidRPr="002000D3">
        <w:rPr>
          <w:rStyle w:val="StyleUnderline"/>
          <w:highlight w:val="green"/>
        </w:rPr>
        <w:t>called</w:t>
      </w:r>
      <w:r w:rsidRPr="000A1377">
        <w:rPr>
          <w:rStyle w:val="StyleUnderline"/>
        </w:rPr>
        <w:t xml:space="preserve"> for his country </w:t>
      </w:r>
      <w:r w:rsidRPr="002000D3">
        <w:rPr>
          <w:rStyle w:val="StyleUnderline"/>
          <w:highlight w:val="green"/>
        </w:rPr>
        <w:t xml:space="preserve">to </w:t>
      </w:r>
      <w:r w:rsidRPr="002000D3">
        <w:rPr>
          <w:rStyle w:val="Emphasis"/>
          <w:highlight w:val="green"/>
        </w:rPr>
        <w:t>restock</w:t>
      </w:r>
      <w:r w:rsidRPr="002000D3">
        <w:rPr>
          <w:rStyle w:val="StyleUnderline"/>
          <w:highlight w:val="green"/>
        </w:rPr>
        <w:t xml:space="preserve"> its</w:t>
      </w:r>
      <w:r w:rsidRPr="000A1377">
        <w:rPr>
          <w:rStyle w:val="StyleUnderline"/>
        </w:rPr>
        <w:t xml:space="preserve"> </w:t>
      </w:r>
      <w:r w:rsidRPr="000A1377">
        <w:rPr>
          <w:rStyle w:val="Emphasis"/>
        </w:rPr>
        <w:t xml:space="preserve">nuclear </w:t>
      </w:r>
      <w:r w:rsidRPr="002000D3">
        <w:rPr>
          <w:rStyle w:val="Emphasis"/>
          <w:highlight w:val="green"/>
        </w:rPr>
        <w:t>arsenal</w:t>
      </w:r>
      <w:r w:rsidRPr="000A1377">
        <w:t xml:space="preserve"> and some Western analysts have questioned whether Putin would have acted so boldly if Ukraine still had its nuclear deterrent. </w:t>
      </w:r>
      <w:r w:rsidRPr="000A1377">
        <w:rPr>
          <w:rStyle w:val="StyleUnderline"/>
        </w:rPr>
        <w:t xml:space="preserve">The </w:t>
      </w:r>
      <w:r w:rsidRPr="002000D3">
        <w:rPr>
          <w:rStyle w:val="StyleUnderline"/>
          <w:highlight w:val="green"/>
        </w:rPr>
        <w:t>question can</w:t>
      </w:r>
      <w:r w:rsidRPr="009F30E3">
        <w:rPr>
          <w:rStyle w:val="StyleUnderline"/>
        </w:rPr>
        <w:t xml:space="preserve"> be expected to </w:t>
      </w:r>
      <w:r w:rsidRPr="002000D3">
        <w:rPr>
          <w:rStyle w:val="StyleUnderline"/>
          <w:highlight w:val="green"/>
        </w:rPr>
        <w:t>occur to</w:t>
      </w:r>
      <w:r w:rsidRPr="000A1377">
        <w:rPr>
          <w:rStyle w:val="StyleUnderline"/>
        </w:rPr>
        <w:t xml:space="preserve"> leaders of </w:t>
      </w:r>
      <w:r w:rsidRPr="002000D3">
        <w:rPr>
          <w:rStyle w:val="Emphasis"/>
          <w:highlight w:val="green"/>
        </w:rPr>
        <w:t>other countries</w:t>
      </w:r>
      <w:r w:rsidRPr="000A1377">
        <w:t xml:space="preserve"> who are </w:t>
      </w:r>
      <w:r w:rsidRPr="002000D3">
        <w:rPr>
          <w:rStyle w:val="StyleUnderline"/>
          <w:highlight w:val="green"/>
        </w:rPr>
        <w:t>concerned about</w:t>
      </w:r>
      <w:r w:rsidRPr="000A1377">
        <w:t xml:space="preserve"> the territorial ambitions of </w:t>
      </w:r>
      <w:r w:rsidRPr="000A1377">
        <w:rPr>
          <w:rStyle w:val="StyleUnderline"/>
        </w:rPr>
        <w:t xml:space="preserve">their neighbors or </w:t>
      </w:r>
      <w:r w:rsidRPr="002000D3">
        <w:rPr>
          <w:rStyle w:val="StyleUnderline"/>
          <w:highlight w:val="green"/>
        </w:rPr>
        <w:t xml:space="preserve">the </w:t>
      </w:r>
      <w:r w:rsidRPr="002000D3">
        <w:rPr>
          <w:rStyle w:val="Emphasis"/>
          <w:highlight w:val="green"/>
        </w:rPr>
        <w:t>sincerity</w:t>
      </w:r>
      <w:r w:rsidRPr="002000D3">
        <w:rPr>
          <w:rStyle w:val="StyleUnderline"/>
          <w:highlight w:val="green"/>
        </w:rPr>
        <w:t xml:space="preserve"> of Western</w:t>
      </w:r>
      <w:r w:rsidRPr="000A1377">
        <w:rPr>
          <w:rStyle w:val="StyleUnderline"/>
        </w:rPr>
        <w:t xml:space="preserve"> security </w:t>
      </w:r>
      <w:r w:rsidRPr="002000D3">
        <w:rPr>
          <w:rStyle w:val="Emphasis"/>
          <w:highlight w:val="green"/>
        </w:rPr>
        <w:t>assurances</w:t>
      </w:r>
      <w:r w:rsidRPr="000A1377">
        <w:rPr>
          <w:rStyle w:val="StyleUnderline"/>
        </w:rPr>
        <w:t>.</w:t>
      </w:r>
    </w:p>
    <w:p w14:paraId="352F3810" w14:textId="77777777" w:rsidR="00DE12C9" w:rsidRDefault="00DE12C9" w:rsidP="00DE12C9">
      <w:r w:rsidRPr="000A1377">
        <w:rPr>
          <w:rStyle w:val="StyleUnderline"/>
        </w:rPr>
        <w:t>The issue is of particular salience in East Asia, where China has recently been flexing</w:t>
      </w:r>
      <w:r w:rsidRPr="000A1377">
        <w:t xml:space="preserve"> its muscles in a range of territorial disputes. Regional </w:t>
      </w:r>
      <w:r w:rsidRPr="000A1377">
        <w:rPr>
          <w:rStyle w:val="StyleUnderline"/>
        </w:rPr>
        <w:t xml:space="preserve">powers such as </w:t>
      </w:r>
      <w:r w:rsidRPr="002000D3">
        <w:rPr>
          <w:rStyle w:val="StyleUnderline"/>
          <w:highlight w:val="green"/>
        </w:rPr>
        <w:t>Japan and Taiwan</w:t>
      </w:r>
      <w:r w:rsidRPr="000A1377">
        <w:rPr>
          <w:rStyle w:val="StyleUnderline"/>
        </w:rPr>
        <w:t xml:space="preserve"> must be </w:t>
      </w:r>
      <w:r w:rsidRPr="002000D3">
        <w:rPr>
          <w:rStyle w:val="Emphasis"/>
          <w:highlight w:val="green"/>
        </w:rPr>
        <w:t>watch</w:t>
      </w:r>
      <w:r w:rsidRPr="000A1377">
        <w:rPr>
          <w:rStyle w:val="Emphasis"/>
        </w:rPr>
        <w:t xml:space="preserve">ing </w:t>
      </w:r>
      <w:r w:rsidRPr="002000D3">
        <w:rPr>
          <w:rStyle w:val="Emphasis"/>
          <w:highlight w:val="green"/>
        </w:rPr>
        <w:t>America</w:t>
      </w:r>
      <w:r w:rsidRPr="002000D3">
        <w:rPr>
          <w:rStyle w:val="StyleUnderline"/>
          <w:highlight w:val="green"/>
        </w:rPr>
        <w:t>’s unwillingness to</w:t>
      </w:r>
      <w:r w:rsidRPr="000A1377">
        <w:t xml:space="preserve"> forcefully </w:t>
      </w:r>
      <w:r w:rsidRPr="002000D3">
        <w:rPr>
          <w:rStyle w:val="StyleUnderline"/>
          <w:highlight w:val="green"/>
        </w:rPr>
        <w:t>confront</w:t>
      </w:r>
      <w:r w:rsidRPr="000A1377">
        <w:t xml:space="preserve"> a nuclear-armed </w:t>
      </w:r>
      <w:r w:rsidRPr="002000D3">
        <w:rPr>
          <w:rStyle w:val="StyleUnderline"/>
          <w:highlight w:val="green"/>
        </w:rPr>
        <w:t>Russia and wonder</w:t>
      </w:r>
      <w:r w:rsidRPr="000A1377">
        <w:rPr>
          <w:rStyle w:val="StyleUnderline"/>
        </w:rPr>
        <w:t>ing how much backbone the</w:t>
      </w:r>
      <w:r w:rsidRPr="000A1377">
        <w:t xml:space="preserve"> exhausted and drained </w:t>
      </w:r>
      <w:r w:rsidRPr="000A1377">
        <w:rPr>
          <w:rStyle w:val="StyleUnderline"/>
        </w:rPr>
        <w:t xml:space="preserve">superpower would have </w:t>
      </w:r>
      <w:r w:rsidRPr="002000D3">
        <w:rPr>
          <w:rStyle w:val="StyleUnderline"/>
          <w:highlight w:val="green"/>
        </w:rPr>
        <w:t>if China made similar moves</w:t>
      </w:r>
      <w:r w:rsidRPr="000A1377">
        <w:rPr>
          <w:rStyle w:val="StyleUnderline"/>
        </w:rPr>
        <w:t>.</w:t>
      </w:r>
      <w:r w:rsidRPr="000A1377">
        <w:t xml:space="preserve"> This is especially the case since the Obama administration’s so-called “pivot” to the Asia-Pacific seems to be much more an excuse for disengaging from the Middle East than it is a real exercise in strengthening the American alliance system in the Asia-Pacific.</w:t>
      </w:r>
    </w:p>
    <w:p w14:paraId="6F8680A5" w14:textId="77777777" w:rsidR="00DE12C9" w:rsidRDefault="00DE12C9" w:rsidP="00DE12C9">
      <w:r w:rsidRPr="000A1377">
        <w:t xml:space="preserve">Any such </w:t>
      </w:r>
      <w:r w:rsidRPr="000A1377">
        <w:rPr>
          <w:rStyle w:val="StyleUnderline"/>
        </w:rPr>
        <w:t xml:space="preserve">moves towards </w:t>
      </w:r>
      <w:r w:rsidRPr="002000D3">
        <w:rPr>
          <w:rStyle w:val="Emphasis"/>
          <w:highlight w:val="green"/>
        </w:rPr>
        <w:t>prolif</w:t>
      </w:r>
      <w:r w:rsidRPr="000A1377">
        <w:t xml:space="preserve">eration </w:t>
      </w:r>
      <w:r w:rsidRPr="002000D3">
        <w:rPr>
          <w:rStyle w:val="StyleUnderline"/>
          <w:highlight w:val="green"/>
        </w:rPr>
        <w:t xml:space="preserve">would be </w:t>
      </w:r>
      <w:r w:rsidRPr="002000D3">
        <w:rPr>
          <w:rStyle w:val="Emphasis"/>
          <w:highlight w:val="green"/>
        </w:rPr>
        <w:t>unwise</w:t>
      </w:r>
      <w:r w:rsidRPr="000A1377">
        <w:rPr>
          <w:rStyle w:val="StyleUnderline"/>
        </w:rPr>
        <w:t>. Acquiring nuclear weapons may appear to provide an effective way</w:t>
      </w:r>
      <w:r w:rsidRPr="000A1377">
        <w:t xml:space="preserve"> for countries worried about their neighbors’ territorial ambitions </w:t>
      </w:r>
      <w:r w:rsidRPr="000A1377">
        <w:rPr>
          <w:rStyle w:val="StyleUnderline"/>
        </w:rPr>
        <w:t>to deter them, but the truth is not so simple.</w:t>
      </w:r>
      <w:r w:rsidRPr="000A1377">
        <w:t xml:space="preserve"> While nuclear weapons provide an effective deterrent against an all-out attack, they are not necessarily effective in deterring lower-level conflict. Just as it is implausible to imagine that Ukraine would have responded to the appearance of </w:t>
      </w:r>
      <w:proofErr w:type="spellStart"/>
      <w:r w:rsidRPr="000A1377">
        <w:t>balaclaved</w:t>
      </w:r>
      <w:proofErr w:type="spellEnd"/>
      <w:r w:rsidRPr="000A1377">
        <w:t xml:space="preserve"> soldiers in Crimea with a first strike, so it is equally implausible to imagine any country responding to the Chinese declaration of an Air Defense Identification Zone in the same manner.</w:t>
      </w:r>
    </w:p>
    <w:p w14:paraId="16023B0C" w14:textId="77777777" w:rsidR="00DE12C9" w:rsidRPr="000A1377" w:rsidRDefault="00DE12C9" w:rsidP="00DE12C9">
      <w:pPr>
        <w:rPr>
          <w:rStyle w:val="StyleUnderline"/>
        </w:rPr>
      </w:pPr>
      <w:r w:rsidRPr="000A1377">
        <w:t xml:space="preserve">Revisionist powers are adept at nibbling away at international norms and agreements slowly and avoiding big, sweeping gestures. </w:t>
      </w:r>
      <w:r w:rsidRPr="000A1377">
        <w:rPr>
          <w:rStyle w:val="StyleUnderline"/>
        </w:rPr>
        <w:t>Countries responding</w:t>
      </w:r>
      <w:r w:rsidRPr="000A1377">
        <w:t xml:space="preserve"> to such a nibble </w:t>
      </w:r>
      <w:r w:rsidRPr="000A1377">
        <w:rPr>
          <w:rStyle w:val="StyleUnderline"/>
        </w:rPr>
        <w:t xml:space="preserve">with </w:t>
      </w:r>
      <w:r w:rsidRPr="002000D3">
        <w:rPr>
          <w:rStyle w:val="Emphasis"/>
          <w:highlight w:val="green"/>
        </w:rPr>
        <w:t>nuclear brinksmanship</w:t>
      </w:r>
      <w:r w:rsidRPr="002000D3">
        <w:rPr>
          <w:rStyle w:val="StyleUnderline"/>
          <w:highlight w:val="green"/>
        </w:rPr>
        <w:t xml:space="preserve"> risk</w:t>
      </w:r>
      <w:r w:rsidRPr="000A1377">
        <w:rPr>
          <w:rStyle w:val="StyleUnderline"/>
        </w:rPr>
        <w:t xml:space="preserve"> making</w:t>
      </w:r>
      <w:r w:rsidRPr="000A1377">
        <w:t xml:space="preserve"> their </w:t>
      </w:r>
      <w:r w:rsidRPr="000A1377">
        <w:rPr>
          <w:rStyle w:val="StyleUnderline"/>
        </w:rPr>
        <w:t>adversaries look reasonable</w:t>
      </w:r>
      <w:r w:rsidRPr="000A1377">
        <w:t xml:space="preserve"> by comparison, giving nuclear weapons questionable utility in territorial disputes. </w:t>
      </w:r>
      <w:r w:rsidRPr="000A1377">
        <w:rPr>
          <w:rStyle w:val="StyleUnderline"/>
        </w:rPr>
        <w:t>And</w:t>
      </w:r>
      <w:r w:rsidRPr="000A1377">
        <w:t xml:space="preserve"> if their use is indeed threatened and taken seriously, </w:t>
      </w:r>
      <w:r w:rsidRPr="000A1377">
        <w:rPr>
          <w:rStyle w:val="StyleUnderline"/>
        </w:rPr>
        <w:t xml:space="preserve">the result can be </w:t>
      </w:r>
      <w:r w:rsidRPr="002000D3">
        <w:rPr>
          <w:rStyle w:val="StyleUnderline"/>
          <w:highlight w:val="green"/>
        </w:rPr>
        <w:t xml:space="preserve">a </w:t>
      </w:r>
      <w:r w:rsidRPr="002000D3">
        <w:rPr>
          <w:rStyle w:val="Emphasis"/>
          <w:highlight w:val="green"/>
        </w:rPr>
        <w:t>dangerous cycle of escalation</w:t>
      </w:r>
      <w:r w:rsidRPr="000A1377">
        <w:rPr>
          <w:rStyle w:val="StyleUnderline"/>
        </w:rPr>
        <w:t>.</w:t>
      </w:r>
    </w:p>
    <w:p w14:paraId="3FFE72CC" w14:textId="77777777" w:rsidR="00DE12C9" w:rsidRDefault="00DE12C9" w:rsidP="00DE12C9">
      <w:pPr>
        <w:pStyle w:val="Heading4"/>
      </w:pPr>
      <w:r>
        <w:t xml:space="preserve">East Asian </w:t>
      </w:r>
      <w:proofErr w:type="spellStart"/>
      <w:r>
        <w:t>prolif</w:t>
      </w:r>
      <w:proofErr w:type="spellEnd"/>
      <w:r>
        <w:t xml:space="preserve"> breaks deterrence and escalates.</w:t>
      </w:r>
    </w:p>
    <w:p w14:paraId="1F86D247" w14:textId="77777777" w:rsidR="00DE12C9" w:rsidRDefault="00DE12C9" w:rsidP="00DE12C9">
      <w:proofErr w:type="spellStart"/>
      <w:r w:rsidRPr="00D60A8B">
        <w:rPr>
          <w:rStyle w:val="Heading4Char"/>
        </w:rPr>
        <w:t>Cimbala</w:t>
      </w:r>
      <w:proofErr w:type="spellEnd"/>
      <w:r w:rsidRPr="00D60A8B">
        <w:rPr>
          <w:rStyle w:val="Heading4Char"/>
        </w:rPr>
        <w:t xml:space="preserve"> 15</w:t>
      </w:r>
      <w:r w:rsidRPr="00A55401">
        <w:rPr>
          <w:szCs w:val="16"/>
        </w:rPr>
        <w:t xml:space="preserve"> – Stephen J., Distinguished Professor of Political Science at Pennsylvania State University Brandywine, “New Nuclear Disorder: Challenges to Deterrence and Strategy” Ashgate Publishing Ltd</w:t>
      </w:r>
    </w:p>
    <w:p w14:paraId="123DC34A" w14:textId="794F3875" w:rsidR="00DE12C9" w:rsidRDefault="00DE12C9" w:rsidP="00DE12C9">
      <w:pPr>
        <w:rPr>
          <w:rStyle w:val="Emphasis"/>
        </w:rPr>
      </w:pPr>
      <w:r w:rsidRPr="00E779DA">
        <w:rPr>
          <w:rStyle w:val="StyleUnderline"/>
        </w:rPr>
        <w:t xml:space="preserve">Failure to contain </w:t>
      </w:r>
      <w:r w:rsidRPr="002000D3">
        <w:rPr>
          <w:rStyle w:val="StyleUnderline"/>
          <w:highlight w:val="green"/>
        </w:rPr>
        <w:t>prolif</w:t>
      </w:r>
      <w:r w:rsidRPr="00BF4BBC">
        <w:rPr>
          <w:rStyle w:val="StyleUnderline"/>
        </w:rPr>
        <w:t>eration</w:t>
      </w:r>
      <w:r w:rsidRPr="00BF4BBC">
        <w:t xml:space="preserve"> in Pyongyang </w:t>
      </w:r>
      <w:r w:rsidRPr="002000D3">
        <w:rPr>
          <w:rStyle w:val="Emphasis"/>
          <w:highlight w:val="green"/>
        </w:rPr>
        <w:t>could spread</w:t>
      </w:r>
      <w:r w:rsidRPr="00E779DA">
        <w:rPr>
          <w:rStyle w:val="Emphasis"/>
        </w:rPr>
        <w:t xml:space="preserve"> nuclear fever </w:t>
      </w:r>
      <w:r w:rsidRPr="002000D3">
        <w:rPr>
          <w:rStyle w:val="Emphasis"/>
          <w:highlight w:val="green"/>
        </w:rPr>
        <w:t>throughout Asia</w:t>
      </w:r>
      <w:r w:rsidRPr="00A55401">
        <w:t xml:space="preserve">. </w:t>
      </w:r>
      <w:r w:rsidRPr="00A55401">
        <w:rPr>
          <w:rStyle w:val="StyleUnderline"/>
        </w:rPr>
        <w:t>Japan and South</w:t>
      </w:r>
      <w:r w:rsidRPr="00A55401">
        <w:t xml:space="preserve"> </w:t>
      </w:r>
      <w:r w:rsidRPr="00A55401">
        <w:rPr>
          <w:rStyle w:val="StyleUnderline"/>
        </w:rPr>
        <w:t>Korea might seek</w:t>
      </w:r>
      <w:r w:rsidRPr="00A55401">
        <w:t xml:space="preserve"> </w:t>
      </w:r>
      <w:r w:rsidRPr="00A55401">
        <w:rPr>
          <w:rStyle w:val="Emphasis"/>
        </w:rPr>
        <w:t>nuc</w:t>
      </w:r>
      <w:r w:rsidRPr="00A55401">
        <w:t>lear</w:t>
      </w:r>
      <w:r w:rsidRPr="00BF4BBC">
        <w:t xml:space="preserve"> </w:t>
      </w:r>
      <w:r w:rsidRPr="00352EE4">
        <w:t>weapon</w:t>
      </w:r>
      <w:r w:rsidRPr="00A55401">
        <w:rPr>
          <w:rStyle w:val="Emphasis"/>
        </w:rPr>
        <w:t>s</w:t>
      </w:r>
      <w:r w:rsidRPr="00BF4BBC">
        <w:t xml:space="preserve"> </w:t>
      </w:r>
      <w:r w:rsidRPr="00BF4BBC">
        <w:rPr>
          <w:rStyle w:val="StyleUnderline"/>
        </w:rPr>
        <w:t xml:space="preserve">and missile defenses. </w:t>
      </w:r>
      <w:r w:rsidRPr="00E779DA">
        <w:rPr>
          <w:rStyle w:val="StyleUnderline"/>
        </w:rPr>
        <w:t>A pentagonal configuration of nuclear powers</w:t>
      </w:r>
      <w:r w:rsidRPr="00BF4BBC">
        <w:rPr>
          <w:rStyle w:val="StyleUnderline"/>
        </w:rPr>
        <w:t xml:space="preserve"> </w:t>
      </w:r>
      <w:r w:rsidRPr="00BF4BBC">
        <w:t xml:space="preserve">in the Pacific basin (Russia, China, Japan, and the two Koreas—not including the United States, with its own Pacific interests) </w:t>
      </w:r>
      <w:r w:rsidRPr="00A55401">
        <w:rPr>
          <w:rStyle w:val="Emphasis"/>
        </w:rPr>
        <w:t xml:space="preserve">could </w:t>
      </w:r>
      <w:r w:rsidRPr="002000D3">
        <w:rPr>
          <w:rStyle w:val="Emphasis"/>
          <w:highlight w:val="green"/>
        </w:rPr>
        <w:t>put deterrence at risk</w:t>
      </w:r>
      <w:r w:rsidRPr="002000D3">
        <w:rPr>
          <w:highlight w:val="green"/>
        </w:rPr>
        <w:t xml:space="preserve"> </w:t>
      </w:r>
      <w:r w:rsidRPr="002000D3">
        <w:rPr>
          <w:rStyle w:val="StyleUnderline"/>
          <w:highlight w:val="green"/>
        </w:rPr>
        <w:t>and create</w:t>
      </w:r>
      <w:r w:rsidRPr="002000D3">
        <w:rPr>
          <w:highlight w:val="green"/>
        </w:rPr>
        <w:t xml:space="preserve"> </w:t>
      </w:r>
      <w:r w:rsidRPr="002000D3">
        <w:rPr>
          <w:rStyle w:val="Emphasis"/>
          <w:highlight w:val="green"/>
        </w:rPr>
        <w:t>enormous temptation</w:t>
      </w:r>
      <w:r w:rsidRPr="002000D3">
        <w:rPr>
          <w:highlight w:val="green"/>
        </w:rPr>
        <w:t xml:space="preserve"> </w:t>
      </w:r>
      <w:r w:rsidRPr="002000D3">
        <w:rPr>
          <w:rStyle w:val="StyleUnderline"/>
          <w:highlight w:val="green"/>
        </w:rPr>
        <w:t>toward</w:t>
      </w:r>
      <w:r w:rsidRPr="00BF4BBC">
        <w:rPr>
          <w:rStyle w:val="StyleUnderline"/>
        </w:rPr>
        <w:t xml:space="preserve"> </w:t>
      </w:r>
      <w:r w:rsidRPr="00BF4BBC">
        <w:rPr>
          <w:rStyle w:val="Emphasis"/>
        </w:rPr>
        <w:t xml:space="preserve">nuclear </w:t>
      </w:r>
      <w:r w:rsidRPr="002000D3">
        <w:rPr>
          <w:rStyle w:val="Emphasis"/>
          <w:highlight w:val="green"/>
        </w:rPr>
        <w:t>preemption</w:t>
      </w:r>
      <w:r w:rsidRPr="00BF4BBC">
        <w:rPr>
          <w:rStyle w:val="Emphasis"/>
        </w:rPr>
        <w:t>.</w:t>
      </w:r>
      <w:r w:rsidRPr="00BF4BBC">
        <w:t xml:space="preserve"> Apart from actual use or threat of use. North Korea could exploit the mere existence of an assumed nuclear capability in order to support its coercive diplomacy.1'' </w:t>
      </w:r>
      <w:r w:rsidRPr="00BF4BBC">
        <w:rPr>
          <w:rStyle w:val="StyleUnderline"/>
        </w:rPr>
        <w:t xml:space="preserve">A five-sided </w:t>
      </w:r>
      <w:r w:rsidRPr="00E779DA">
        <w:rPr>
          <w:rStyle w:val="StyleUnderline"/>
        </w:rPr>
        <w:t xml:space="preserve">nuclear </w:t>
      </w:r>
      <w:r w:rsidRPr="002000D3">
        <w:rPr>
          <w:rStyle w:val="StyleUnderline"/>
          <w:highlight w:val="green"/>
        </w:rPr>
        <w:t>competition</w:t>
      </w:r>
      <w:r w:rsidRPr="00BF4BBC">
        <w:rPr>
          <w:rStyle w:val="StyleUnderline"/>
        </w:rPr>
        <w:t xml:space="preserve"> in the Pacific </w:t>
      </w:r>
      <w:r w:rsidRPr="002000D3">
        <w:rPr>
          <w:rStyle w:val="StyleUnderline"/>
          <w:highlight w:val="green"/>
        </w:rPr>
        <w:t>would be linked</w:t>
      </w:r>
      <w:r w:rsidRPr="00BF4BBC">
        <w:t xml:space="preserve">, in geopolitical deterrence and proliferation space, </w:t>
      </w:r>
      <w:r w:rsidRPr="002000D3">
        <w:rPr>
          <w:rStyle w:val="StyleUnderline"/>
          <w:highlight w:val="green"/>
        </w:rPr>
        <w:t>to</w:t>
      </w:r>
      <w:r w:rsidRPr="00BF4BBC">
        <w:rPr>
          <w:rStyle w:val="StyleUnderline"/>
        </w:rPr>
        <w:t xml:space="preserve"> the</w:t>
      </w:r>
      <w:r w:rsidRPr="00BF4BBC">
        <w:t xml:space="preserve"> existing nuclear </w:t>
      </w:r>
      <w:r w:rsidRPr="00E779DA">
        <w:rPr>
          <w:rStyle w:val="StyleUnderline"/>
        </w:rPr>
        <w:t xml:space="preserve">deterrents of </w:t>
      </w:r>
      <w:r w:rsidRPr="002000D3">
        <w:rPr>
          <w:rStyle w:val="StyleUnderline"/>
          <w:highlight w:val="green"/>
        </w:rPr>
        <w:t>India</w:t>
      </w:r>
      <w:r w:rsidRPr="00E779DA">
        <w:rPr>
          <w:rStyle w:val="StyleUnderline"/>
        </w:rPr>
        <w:t xml:space="preserve"> and </w:t>
      </w:r>
      <w:r w:rsidRPr="002000D3">
        <w:rPr>
          <w:rStyle w:val="StyleUnderline"/>
          <w:highlight w:val="green"/>
        </w:rPr>
        <w:t>Pakistan, and</w:t>
      </w:r>
      <w:r w:rsidRPr="00BF4BBC">
        <w:t xml:space="preserve"> to </w:t>
      </w:r>
      <w:r w:rsidRPr="00BF4BBC">
        <w:rPr>
          <w:rStyle w:val="StyleUnderline"/>
        </w:rPr>
        <w:t xml:space="preserve">the emerging nuclear weapons status of </w:t>
      </w:r>
      <w:r w:rsidRPr="002000D3">
        <w:rPr>
          <w:rStyle w:val="StyleUnderline"/>
          <w:highlight w:val="green"/>
        </w:rPr>
        <w:t>Iran.</w:t>
      </w:r>
      <w:r w:rsidRPr="002000D3">
        <w:rPr>
          <w:highlight w:val="green"/>
        </w:rPr>
        <w:t xml:space="preserve"> </w:t>
      </w:r>
      <w:r w:rsidRPr="002000D3">
        <w:rPr>
          <w:rStyle w:val="Emphasis"/>
          <w:highlight w:val="green"/>
        </w:rPr>
        <w:t>An arc of</w:t>
      </w:r>
      <w:r w:rsidRPr="00E779DA">
        <w:rPr>
          <w:rStyle w:val="Emphasis"/>
        </w:rPr>
        <w:t xml:space="preserve"> nuclear </w:t>
      </w:r>
      <w:r w:rsidRPr="002000D3">
        <w:rPr>
          <w:rStyle w:val="Emphasis"/>
          <w:highlight w:val="green"/>
        </w:rPr>
        <w:t>instability</w:t>
      </w:r>
      <w:r w:rsidRPr="00BF4BBC">
        <w:rPr>
          <w:rStyle w:val="Emphasis"/>
        </w:rPr>
        <w:t xml:space="preserve"> </w:t>
      </w:r>
      <w:r w:rsidRPr="00BF4BBC">
        <w:rPr>
          <w:rStyle w:val="StyleUnderline"/>
        </w:rPr>
        <w:t xml:space="preserve">from Tehran to Tokyo </w:t>
      </w:r>
      <w:r w:rsidRPr="002000D3">
        <w:rPr>
          <w:rStyle w:val="StyleUnderline"/>
          <w:highlight w:val="green"/>
        </w:rPr>
        <w:t>could place</w:t>
      </w:r>
      <w:r w:rsidRPr="00BF4BBC">
        <w:rPr>
          <w:rStyle w:val="StyleUnderline"/>
        </w:rPr>
        <w:t xml:space="preserve"> US </w:t>
      </w:r>
      <w:r w:rsidRPr="002000D3">
        <w:rPr>
          <w:rStyle w:val="StyleUnderline"/>
          <w:highlight w:val="green"/>
        </w:rPr>
        <w:t>prolif</w:t>
      </w:r>
      <w:r w:rsidRPr="00BF4BBC">
        <w:rPr>
          <w:rStyle w:val="StyleUnderline"/>
        </w:rPr>
        <w:t xml:space="preserve">eration </w:t>
      </w:r>
      <w:r w:rsidRPr="002000D3">
        <w:rPr>
          <w:rStyle w:val="StyleUnderline"/>
          <w:highlight w:val="green"/>
        </w:rPr>
        <w:t xml:space="preserve">strategies into the </w:t>
      </w:r>
      <w:r w:rsidRPr="002000D3">
        <w:rPr>
          <w:rStyle w:val="Emphasis"/>
          <w:highlight w:val="green"/>
        </w:rPr>
        <w:t>ash heap of history</w:t>
      </w:r>
      <w:r w:rsidRPr="00BF4BBC">
        <w:t xml:space="preserve"> </w:t>
      </w:r>
      <w:r w:rsidRPr="00BF4BBC">
        <w:rPr>
          <w:rStyle w:val="StyleUnderline"/>
        </w:rPr>
        <w:t>and</w:t>
      </w:r>
      <w:r w:rsidRPr="00BF4BBC">
        <w:t xml:space="preserve"> </w:t>
      </w:r>
      <w:r w:rsidRPr="00BF4BBC">
        <w:rPr>
          <w:rStyle w:val="StyleUnderline"/>
        </w:rPr>
        <w:t xml:space="preserve">call for </w:t>
      </w:r>
      <w:r w:rsidRPr="00BF4BBC">
        <w:rPr>
          <w:rStyle w:val="Emphasis"/>
        </w:rPr>
        <w:t>more drastic military options</w:t>
      </w:r>
      <w:r w:rsidRPr="00BF4BBC">
        <w:t xml:space="preserve">, not excluding </w:t>
      </w:r>
      <w:r w:rsidRPr="00BF4BBC">
        <w:rPr>
          <w:rStyle w:val="Emphasis"/>
        </w:rPr>
        <w:t>preemptive war</w:t>
      </w:r>
      <w:r w:rsidRPr="00BF4BBC">
        <w:t xml:space="preserve">, defenses </w:t>
      </w:r>
      <w:r w:rsidRPr="00BF4BBC">
        <w:rPr>
          <w:rStyle w:val="StyleUnderline"/>
        </w:rPr>
        <w:t>and counter-deterrent</w:t>
      </w:r>
      <w:r w:rsidRPr="00BF4BBC">
        <w:t xml:space="preserve"> </w:t>
      </w:r>
      <w:r w:rsidRPr="00BF4BBC">
        <w:rPr>
          <w:rStyle w:val="StyleUnderline"/>
        </w:rPr>
        <w:t>special operations</w:t>
      </w:r>
      <w:r w:rsidRPr="00BF4BBC">
        <w:t xml:space="preserve">. In addition, </w:t>
      </w:r>
      <w:r w:rsidRPr="00BF4BBC">
        <w:rPr>
          <w:rStyle w:val="StyleUnderline"/>
        </w:rPr>
        <w:t xml:space="preserve">an </w:t>
      </w:r>
      <w:r w:rsidRPr="002000D3">
        <w:rPr>
          <w:rStyle w:val="StyleUnderline"/>
          <w:highlight w:val="green"/>
        </w:rPr>
        <w:t xml:space="preserve">unrestricted </w:t>
      </w:r>
      <w:r w:rsidRPr="00E779DA">
        <w:rPr>
          <w:rStyle w:val="StyleUnderline"/>
        </w:rPr>
        <w:t>nuclear</w:t>
      </w:r>
      <w:r w:rsidRPr="00A55401">
        <w:rPr>
          <w:rStyle w:val="StyleUnderline"/>
        </w:rPr>
        <w:t xml:space="preserve"> </w:t>
      </w:r>
      <w:r w:rsidRPr="002000D3">
        <w:rPr>
          <w:rStyle w:val="StyleUnderline"/>
          <w:highlight w:val="green"/>
        </w:rPr>
        <w:t>arms race</w:t>
      </w:r>
      <w:r w:rsidRPr="00E779DA">
        <w:rPr>
          <w:rStyle w:val="StyleUnderline"/>
        </w:rPr>
        <w:t xml:space="preserve"> in</w:t>
      </w:r>
      <w:r w:rsidRPr="00A55401">
        <w:rPr>
          <w:rStyle w:val="StyleUnderline"/>
        </w:rPr>
        <w:t xml:space="preserve"> Asia </w:t>
      </w:r>
      <w:r w:rsidRPr="002000D3">
        <w:rPr>
          <w:rStyle w:val="StyleUnderline"/>
          <w:highlight w:val="green"/>
        </w:rPr>
        <w:t>would</w:t>
      </w:r>
      <w:r w:rsidRPr="002000D3">
        <w:rPr>
          <w:highlight w:val="green"/>
        </w:rPr>
        <w:t xml:space="preserve"> </w:t>
      </w:r>
      <w:r w:rsidRPr="002000D3">
        <w:rPr>
          <w:rStyle w:val="Emphasis"/>
          <w:highlight w:val="green"/>
        </w:rPr>
        <w:t>increase</w:t>
      </w:r>
      <w:r w:rsidRPr="00A55401">
        <w:rPr>
          <w:rStyle w:val="Emphasis"/>
        </w:rPr>
        <w:t xml:space="preserve"> the </w:t>
      </w:r>
      <w:r w:rsidRPr="002000D3">
        <w:rPr>
          <w:rStyle w:val="Emphasis"/>
          <w:highlight w:val="green"/>
        </w:rPr>
        <w:t>likelihood of accidental</w:t>
      </w:r>
      <w:r w:rsidRPr="00A55401">
        <w:rPr>
          <w:rStyle w:val="Emphasis"/>
        </w:rPr>
        <w:t xml:space="preserve"> or inadvertent </w:t>
      </w:r>
      <w:r w:rsidRPr="00E779DA">
        <w:rPr>
          <w:rStyle w:val="Emphasis"/>
        </w:rPr>
        <w:t xml:space="preserve">nuclear </w:t>
      </w:r>
      <w:r w:rsidRPr="002000D3">
        <w:rPr>
          <w:rStyle w:val="Emphasis"/>
          <w:highlight w:val="green"/>
        </w:rPr>
        <w:t>war</w:t>
      </w:r>
      <w:r w:rsidRPr="00BF4BBC">
        <w:t xml:space="preserve">. It would do so </w:t>
      </w:r>
      <w:r w:rsidRPr="00BF4BBC">
        <w:rPr>
          <w:rStyle w:val="StyleUnderline"/>
        </w:rPr>
        <w:t>because</w:t>
      </w:r>
      <w:r w:rsidRPr="00BF4BBC">
        <w:t>: (</w:t>
      </w:r>
      <w:r w:rsidRPr="00E779DA">
        <w:rPr>
          <w:rStyle w:val="Emphasis"/>
        </w:rPr>
        <w:t>1)</w:t>
      </w:r>
      <w:r w:rsidRPr="00A55401">
        <w:rPr>
          <w:rStyle w:val="Emphasis"/>
        </w:rPr>
        <w:t xml:space="preserve"> some</w:t>
      </w:r>
      <w:r w:rsidRPr="00BF4BBC">
        <w:rPr>
          <w:rStyle w:val="Emphasis"/>
        </w:rPr>
        <w:t xml:space="preserve"> of these </w:t>
      </w:r>
      <w:r w:rsidRPr="002000D3">
        <w:rPr>
          <w:rStyle w:val="Emphasis"/>
          <w:highlight w:val="green"/>
        </w:rPr>
        <w:t>states already have histories of</w:t>
      </w:r>
      <w:r w:rsidRPr="00BF4BBC">
        <w:rPr>
          <w:rStyle w:val="Emphasis"/>
        </w:rPr>
        <w:t xml:space="preserve"> protracted </w:t>
      </w:r>
      <w:r w:rsidRPr="002000D3">
        <w:rPr>
          <w:rStyle w:val="Emphasis"/>
          <w:highlight w:val="green"/>
        </w:rPr>
        <w:t>conflict;</w:t>
      </w:r>
      <w:r w:rsidRPr="002000D3">
        <w:rPr>
          <w:highlight w:val="green"/>
        </w:rPr>
        <w:t xml:space="preserve"> </w:t>
      </w:r>
      <w:r w:rsidRPr="00E779DA">
        <w:rPr>
          <w:rStyle w:val="StyleUnderline"/>
        </w:rPr>
        <w:t>(2) states</w:t>
      </w:r>
      <w:r w:rsidRPr="00BF4BBC">
        <w:rPr>
          <w:rStyle w:val="StyleUnderline"/>
        </w:rPr>
        <w:t xml:space="preserve"> may </w:t>
      </w:r>
      <w:r w:rsidRPr="00E779DA">
        <w:rPr>
          <w:rStyle w:val="StyleUnderline"/>
        </w:rPr>
        <w:t xml:space="preserve">have </w:t>
      </w:r>
      <w:r w:rsidRPr="002000D3">
        <w:rPr>
          <w:rStyle w:val="Emphasis"/>
          <w:highlight w:val="green"/>
        </w:rPr>
        <w:t>politically unreliable</w:t>
      </w:r>
      <w:r w:rsidRPr="00A55401">
        <w:rPr>
          <w:rStyle w:val="StyleUnderline"/>
        </w:rPr>
        <w:t xml:space="preserve"> or immature</w:t>
      </w:r>
      <w:r w:rsidRPr="00A55401">
        <w:t xml:space="preserve"> </w:t>
      </w:r>
      <w:r w:rsidRPr="00A55401">
        <w:rPr>
          <w:rStyle w:val="StyleUnderline"/>
        </w:rPr>
        <w:t xml:space="preserve">command and </w:t>
      </w:r>
      <w:r w:rsidRPr="002000D3">
        <w:rPr>
          <w:rStyle w:val="StyleUnderline"/>
          <w:highlight w:val="green"/>
        </w:rPr>
        <w:t>control systems</w:t>
      </w:r>
      <w:r w:rsidRPr="002000D3">
        <w:rPr>
          <w:highlight w:val="green"/>
        </w:rPr>
        <w:t xml:space="preserve">, </w:t>
      </w:r>
      <w:r w:rsidRPr="002000D3">
        <w:rPr>
          <w:rStyle w:val="StyleUnderline"/>
          <w:highlight w:val="green"/>
        </w:rPr>
        <w:t>especially during</w:t>
      </w:r>
      <w:r w:rsidRPr="00BF4BBC">
        <w:rPr>
          <w:rStyle w:val="StyleUnderline"/>
        </w:rPr>
        <w:t xml:space="preserve"> a </w:t>
      </w:r>
      <w:r w:rsidRPr="002000D3">
        <w:rPr>
          <w:rStyle w:val="StyleUnderline"/>
          <w:highlight w:val="green"/>
        </w:rPr>
        <w:t>crisis</w:t>
      </w:r>
      <w:r w:rsidRPr="00BF4BBC">
        <w:rPr>
          <w:rStyle w:val="StyleUnderline"/>
        </w:rPr>
        <w:t xml:space="preserve"> involving a decision </w:t>
      </w:r>
      <w:r w:rsidRPr="002000D3">
        <w:rPr>
          <w:rStyle w:val="StyleUnderline"/>
          <w:highlight w:val="green"/>
        </w:rPr>
        <w:t>for</w:t>
      </w:r>
      <w:r w:rsidRPr="00BF4BBC">
        <w:rPr>
          <w:rStyle w:val="StyleUnderline"/>
        </w:rPr>
        <w:t xml:space="preserve"> nuclear </w:t>
      </w:r>
      <w:r w:rsidRPr="002000D3">
        <w:rPr>
          <w:rStyle w:val="StyleUnderline"/>
          <w:highlight w:val="green"/>
        </w:rPr>
        <w:t>first strike or retaliation</w:t>
      </w:r>
      <w:r w:rsidRPr="00BF4BBC">
        <w:t xml:space="preserve">; </w:t>
      </w:r>
      <w:r w:rsidRPr="00BF4BBC">
        <w:rPr>
          <w:rStyle w:val="StyleUnderline"/>
        </w:rPr>
        <w:t>unreliable</w:t>
      </w:r>
      <w:r w:rsidRPr="00BF4BBC">
        <w:t xml:space="preserve"> or immature </w:t>
      </w:r>
      <w:r w:rsidRPr="00E779DA">
        <w:rPr>
          <w:rStyle w:val="StyleUnderline"/>
        </w:rPr>
        <w:t>systems might permit</w:t>
      </w:r>
      <w:r w:rsidRPr="00BF4BBC">
        <w:rPr>
          <w:rStyle w:val="StyleUnderline"/>
        </w:rPr>
        <w:t xml:space="preserve"> a </w:t>
      </w:r>
      <w:r w:rsidRPr="00BF4BBC">
        <w:rPr>
          <w:rStyle w:val="Emphasis"/>
        </w:rPr>
        <w:t xml:space="preserve">technical </w:t>
      </w:r>
      <w:r w:rsidRPr="002000D3">
        <w:rPr>
          <w:rStyle w:val="Emphasis"/>
          <w:highlight w:val="green"/>
        </w:rPr>
        <w:t>malfunction</w:t>
      </w:r>
      <w:r w:rsidRPr="00E779DA">
        <w:t xml:space="preserve"> </w:t>
      </w:r>
      <w:r w:rsidRPr="00E779DA">
        <w:rPr>
          <w:rStyle w:val="StyleUnderline"/>
        </w:rPr>
        <w:t xml:space="preserve">that </w:t>
      </w:r>
      <w:r w:rsidRPr="002000D3">
        <w:rPr>
          <w:rStyle w:val="StyleUnderline"/>
          <w:highlight w:val="green"/>
        </w:rPr>
        <w:t>cause</w:t>
      </w:r>
      <w:r w:rsidRPr="00BF4BBC">
        <w:rPr>
          <w:rStyle w:val="StyleUnderline"/>
        </w:rPr>
        <w:t xml:space="preserve">d an </w:t>
      </w:r>
      <w:r w:rsidRPr="002000D3">
        <w:rPr>
          <w:rStyle w:val="Emphasis"/>
          <w:highlight w:val="green"/>
        </w:rPr>
        <w:t>unintended launch</w:t>
      </w:r>
      <w:r w:rsidRPr="002000D3">
        <w:rPr>
          <w:highlight w:val="green"/>
        </w:rPr>
        <w:t xml:space="preserve">, </w:t>
      </w:r>
      <w:r w:rsidRPr="002000D3">
        <w:rPr>
          <w:rStyle w:val="StyleUnderline"/>
          <w:highlight w:val="green"/>
        </w:rPr>
        <w:t>or</w:t>
      </w:r>
      <w:r w:rsidRPr="00BF4BBC">
        <w:rPr>
          <w:rStyle w:val="StyleUnderline"/>
        </w:rPr>
        <w:t xml:space="preserve"> a deliberate</w:t>
      </w:r>
      <w:r w:rsidRPr="00BF4BBC">
        <w:t xml:space="preserve">, but </w:t>
      </w:r>
      <w:r w:rsidRPr="00BF4BBC">
        <w:rPr>
          <w:rStyle w:val="StyleUnderline"/>
        </w:rPr>
        <w:t xml:space="preserve">unauthorized, launch by </w:t>
      </w:r>
      <w:r w:rsidRPr="002000D3">
        <w:rPr>
          <w:rStyle w:val="StyleUnderline"/>
          <w:highlight w:val="green"/>
        </w:rPr>
        <w:t>rogue commanders</w:t>
      </w:r>
      <w:r w:rsidRPr="002000D3">
        <w:rPr>
          <w:highlight w:val="green"/>
        </w:rPr>
        <w:t xml:space="preserve">; </w:t>
      </w:r>
      <w:r w:rsidRPr="002000D3">
        <w:rPr>
          <w:rStyle w:val="StyleUnderline"/>
          <w:highlight w:val="green"/>
        </w:rPr>
        <w:t>and</w:t>
      </w:r>
      <w:r w:rsidRPr="002000D3">
        <w:rPr>
          <w:highlight w:val="green"/>
        </w:rPr>
        <w:t xml:space="preserve"> </w:t>
      </w:r>
      <w:r w:rsidRPr="00E779DA">
        <w:rPr>
          <w:rStyle w:val="StyleUnderline"/>
        </w:rPr>
        <w:t xml:space="preserve">(3) </w:t>
      </w:r>
      <w:r w:rsidRPr="002000D3">
        <w:rPr>
          <w:rStyle w:val="Emphasis"/>
          <w:highlight w:val="green"/>
        </w:rPr>
        <w:t>faulty intelligence and warning systems</w:t>
      </w:r>
      <w:r w:rsidRPr="00BF4BBC">
        <w:rPr>
          <w:rStyle w:val="StyleUnderline"/>
        </w:rPr>
        <w:t xml:space="preserve"> might </w:t>
      </w:r>
      <w:r w:rsidRPr="002000D3">
        <w:rPr>
          <w:rStyle w:val="StyleUnderline"/>
          <w:highlight w:val="green"/>
        </w:rPr>
        <w:t xml:space="preserve">cause one side to </w:t>
      </w:r>
      <w:r w:rsidRPr="002000D3">
        <w:rPr>
          <w:rStyle w:val="Emphasis"/>
          <w:highlight w:val="green"/>
        </w:rPr>
        <w:t>misinterpret the other</w:t>
      </w:r>
      <w:r w:rsidRPr="00BF4BBC">
        <w:rPr>
          <w:rStyle w:val="Emphasis"/>
        </w:rPr>
        <w:t>'s defensive moves</w:t>
      </w:r>
      <w:r w:rsidRPr="00BF4BBC">
        <w:t xml:space="preserve"> </w:t>
      </w:r>
      <w:r w:rsidRPr="00BF4BBC">
        <w:rPr>
          <w:rStyle w:val="StyleUnderline"/>
        </w:rPr>
        <w:t xml:space="preserve">to forestall attack as offensive preparations for attack, thus </w:t>
      </w:r>
      <w:r w:rsidRPr="002000D3">
        <w:rPr>
          <w:rStyle w:val="Emphasis"/>
          <w:highlight w:val="green"/>
        </w:rPr>
        <w:t>triggering</w:t>
      </w:r>
      <w:r w:rsidRPr="00BF4BBC">
        <w:rPr>
          <w:rStyle w:val="Emphasis"/>
        </w:rPr>
        <w:t xml:space="preserve"> a </w:t>
      </w:r>
      <w:r w:rsidRPr="00E779DA">
        <w:rPr>
          <w:rStyle w:val="Emphasis"/>
        </w:rPr>
        <w:t xml:space="preserve">mistaken </w:t>
      </w:r>
      <w:r w:rsidRPr="002000D3">
        <w:rPr>
          <w:rStyle w:val="Emphasis"/>
          <w:highlight w:val="green"/>
        </w:rPr>
        <w:t>preemption</w:t>
      </w:r>
      <w:r w:rsidRPr="00BF4BBC">
        <w:rPr>
          <w:rStyle w:val="Emphasis"/>
        </w:rPr>
        <w:t>.</w:t>
      </w:r>
    </w:p>
    <w:p w14:paraId="747DAAE1" w14:textId="77777777" w:rsidR="00B91C08" w:rsidRPr="00B55AD5" w:rsidRDefault="00B91C08" w:rsidP="00B91C08"/>
    <w:p w14:paraId="64A2E769" w14:textId="77777777" w:rsidR="00DE12C9" w:rsidRDefault="00DE12C9" w:rsidP="00DE12C9"/>
    <w:p w14:paraId="58948601" w14:textId="77777777" w:rsidR="00DE12C9" w:rsidRDefault="00DE12C9" w:rsidP="00DE12C9"/>
    <w:p w14:paraId="5859096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osalyn Li"/>
    <w:docVar w:name="RibbonPointer" w:val="150407768"/>
    <w:docVar w:name="VerbatimVersion" w:val="5.1"/>
  </w:docVars>
  <w:rsids>
    <w:rsidRoot w:val="00DE12C9"/>
    <w:rsid w:val="000139A3"/>
    <w:rsid w:val="00083FCD"/>
    <w:rsid w:val="00091A93"/>
    <w:rsid w:val="00100833"/>
    <w:rsid w:val="00104529"/>
    <w:rsid w:val="00105942"/>
    <w:rsid w:val="00107396"/>
    <w:rsid w:val="00144A4C"/>
    <w:rsid w:val="00176AB0"/>
    <w:rsid w:val="00177B7D"/>
    <w:rsid w:val="0018322D"/>
    <w:rsid w:val="001B5776"/>
    <w:rsid w:val="001C1419"/>
    <w:rsid w:val="001E527A"/>
    <w:rsid w:val="001F78CE"/>
    <w:rsid w:val="002000D3"/>
    <w:rsid w:val="0020562D"/>
    <w:rsid w:val="00251FC7"/>
    <w:rsid w:val="002855A7"/>
    <w:rsid w:val="002B146A"/>
    <w:rsid w:val="002B5E17"/>
    <w:rsid w:val="00315690"/>
    <w:rsid w:val="00316B75"/>
    <w:rsid w:val="00325646"/>
    <w:rsid w:val="00340F89"/>
    <w:rsid w:val="003460F2"/>
    <w:rsid w:val="00366DBA"/>
    <w:rsid w:val="0038158C"/>
    <w:rsid w:val="003902BA"/>
    <w:rsid w:val="00397A57"/>
    <w:rsid w:val="003A09E2"/>
    <w:rsid w:val="00407037"/>
    <w:rsid w:val="004605D6"/>
    <w:rsid w:val="004C60E8"/>
    <w:rsid w:val="004D6F60"/>
    <w:rsid w:val="004E3579"/>
    <w:rsid w:val="004E728B"/>
    <w:rsid w:val="004F39E0"/>
    <w:rsid w:val="00537BD5"/>
    <w:rsid w:val="0057268A"/>
    <w:rsid w:val="005971FF"/>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11D2"/>
    <w:rsid w:val="0097032B"/>
    <w:rsid w:val="009D2EAD"/>
    <w:rsid w:val="009D54B2"/>
    <w:rsid w:val="009E1922"/>
    <w:rsid w:val="009F7ED2"/>
    <w:rsid w:val="00A93661"/>
    <w:rsid w:val="00A95652"/>
    <w:rsid w:val="00AC0AB8"/>
    <w:rsid w:val="00B33C6D"/>
    <w:rsid w:val="00B4508F"/>
    <w:rsid w:val="00B55AD5"/>
    <w:rsid w:val="00B714F4"/>
    <w:rsid w:val="00B8057C"/>
    <w:rsid w:val="00B91C08"/>
    <w:rsid w:val="00BD6238"/>
    <w:rsid w:val="00BF593B"/>
    <w:rsid w:val="00BF773A"/>
    <w:rsid w:val="00BF7E81"/>
    <w:rsid w:val="00C13773"/>
    <w:rsid w:val="00C17CC8"/>
    <w:rsid w:val="00C31264"/>
    <w:rsid w:val="00C83417"/>
    <w:rsid w:val="00C9604F"/>
    <w:rsid w:val="00CA19AA"/>
    <w:rsid w:val="00CC5298"/>
    <w:rsid w:val="00CD736E"/>
    <w:rsid w:val="00CD798D"/>
    <w:rsid w:val="00CE161E"/>
    <w:rsid w:val="00CF0625"/>
    <w:rsid w:val="00CF59A8"/>
    <w:rsid w:val="00D325A9"/>
    <w:rsid w:val="00D36A8A"/>
    <w:rsid w:val="00D61409"/>
    <w:rsid w:val="00D6691E"/>
    <w:rsid w:val="00D71170"/>
    <w:rsid w:val="00DA1C92"/>
    <w:rsid w:val="00DA25D4"/>
    <w:rsid w:val="00DA6538"/>
    <w:rsid w:val="00DE12C9"/>
    <w:rsid w:val="00E05780"/>
    <w:rsid w:val="00E15E75"/>
    <w:rsid w:val="00E5262C"/>
    <w:rsid w:val="00EC7DC4"/>
    <w:rsid w:val="00ED30CF"/>
    <w:rsid w:val="00EE4117"/>
    <w:rsid w:val="00EF228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2729F"/>
  <w15:chartTrackingRefBased/>
  <w15:docId w15:val="{87036798-E671-4D2C-9A5B-584264A92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4117"/>
    <w:rPr>
      <w:rFonts w:ascii="Calibri" w:hAnsi="Calibri" w:cs="Calibri"/>
      <w:sz w:val="26"/>
    </w:rPr>
  </w:style>
  <w:style w:type="paragraph" w:styleId="Heading1">
    <w:name w:val="heading 1"/>
    <w:aliases w:val="Pocket"/>
    <w:basedOn w:val="Normal"/>
    <w:next w:val="Normal"/>
    <w:link w:val="Heading1Char"/>
    <w:qFormat/>
    <w:rsid w:val="00EE41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E411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E411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EE4117"/>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EE41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4117"/>
  </w:style>
  <w:style w:type="character" w:customStyle="1" w:styleId="Heading1Char">
    <w:name w:val="Heading 1 Char"/>
    <w:aliases w:val="Pocket Char"/>
    <w:basedOn w:val="DefaultParagraphFont"/>
    <w:link w:val="Heading1"/>
    <w:rsid w:val="00EE411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E411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E411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EE4117"/>
    <w:rPr>
      <w:rFonts w:ascii="Calibri" w:eastAsiaTheme="majorEastAsia" w:hAnsi="Calibri" w:cstheme="majorBidi"/>
      <w:b/>
      <w:iCs/>
      <w:sz w:val="26"/>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7"/>
    <w:qFormat/>
    <w:rsid w:val="00EE4117"/>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E4117"/>
    <w:rPr>
      <w:b/>
      <w:bCs/>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EE4117"/>
    <w:rPr>
      <w:b/>
      <w:sz w:val="26"/>
      <w:u w:val="single"/>
    </w:rPr>
  </w:style>
  <w:style w:type="character" w:styleId="Hyperlink">
    <w:name w:val="Hyperlink"/>
    <w:aliases w:val="heading 1 (block title),Important,Read,Internet Link,Card Text,Analytic Text,Internet link,Char Char1,Heading 1 Char1,Pocket Char1,Hat Char1,Heading Char1,Heading 2 Char1,Heading 2 Char Char Char Char2,Heading 2 Char Char1 Char2,Tags Char1,C"/>
    <w:basedOn w:val="DefaultParagraphFont"/>
    <w:uiPriority w:val="99"/>
    <w:unhideWhenUsed/>
    <w:rsid w:val="00EE4117"/>
    <w:rPr>
      <w:color w:val="auto"/>
      <w:u w:val="none"/>
    </w:rPr>
  </w:style>
  <w:style w:type="character" w:styleId="FollowedHyperlink">
    <w:name w:val="FollowedHyperlink"/>
    <w:basedOn w:val="DefaultParagraphFont"/>
    <w:uiPriority w:val="99"/>
    <w:semiHidden/>
    <w:unhideWhenUsed/>
    <w:rsid w:val="00EE4117"/>
    <w:rPr>
      <w:color w:val="auto"/>
      <w:u w:val="none"/>
    </w:rPr>
  </w:style>
  <w:style w:type="paragraph" w:customStyle="1" w:styleId="textbold">
    <w:name w:val="text bold"/>
    <w:basedOn w:val="Normal"/>
    <w:link w:val="Emphasis"/>
    <w:uiPriority w:val="7"/>
    <w:qFormat/>
    <w:rsid w:val="00DE12C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rmalWeb">
    <w:name w:val="Normal (Web)"/>
    <w:basedOn w:val="Normal"/>
    <w:uiPriority w:val="99"/>
    <w:unhideWhenUsed/>
    <w:rsid w:val="00DE12C9"/>
    <w:pPr>
      <w:spacing w:before="100" w:beforeAutospacing="1" w:after="100" w:afterAutospacing="1"/>
    </w:pPr>
    <w:rPr>
      <w:rFonts w:eastAsia="Times New Roman"/>
      <w:sz w:val="24"/>
    </w:rPr>
  </w:style>
  <w:style w:type="character" w:customStyle="1" w:styleId="TitleChar">
    <w:name w:val="Title Char"/>
    <w:aliases w:val="title Char,UNDERLINE Char,Cites and Cards Char,Bold Underlined Char,Debate Normal Char,Block Heading Char"/>
    <w:basedOn w:val="DefaultParagraphFont"/>
    <w:link w:val="Title"/>
    <w:uiPriority w:val="10"/>
    <w:qFormat/>
    <w:rsid w:val="00B91C08"/>
    <w:rPr>
      <w:u w:val="single"/>
    </w:rPr>
  </w:style>
  <w:style w:type="paragraph" w:styleId="Title">
    <w:name w:val="Title"/>
    <w:aliases w:val="title,UNDERLINE,Cites and Cards,Bold Underlined,Debate Normal,Block Heading"/>
    <w:basedOn w:val="Normal"/>
    <w:next w:val="Normal"/>
    <w:link w:val="TitleChar"/>
    <w:uiPriority w:val="10"/>
    <w:qFormat/>
    <w:rsid w:val="00B91C08"/>
    <w:pPr>
      <w:pBdr>
        <w:bottom w:val="single" w:sz="8" w:space="4" w:color="4F81BD"/>
      </w:pBdr>
      <w:spacing w:after="300"/>
      <w:contextualSpacing/>
    </w:pPr>
    <w:rPr>
      <w:rFonts w:asciiTheme="minorHAnsi" w:hAnsiTheme="minorHAnsi" w:cstheme="minorBidi"/>
      <w:sz w:val="22"/>
      <w:u w:val="single"/>
    </w:rPr>
  </w:style>
  <w:style w:type="character" w:customStyle="1" w:styleId="TitleChar1">
    <w:name w:val="Title Char1"/>
    <w:basedOn w:val="DefaultParagraphFont"/>
    <w:uiPriority w:val="99"/>
    <w:semiHidden/>
    <w:rsid w:val="00B91C0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sues.org/new-policies-needed-to-advance-space-mini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fastcompany.com/90347364/jeff-bezos-wants-to-save-earth-by-moving-industry-to-spac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ayneinstitute.mines.edu/wp-content/uploads/sites/149/2020/09/Payne-Institute-Commentary-The-Era-of-Commercial-Space-Mining-Begins.pdf" TargetMode="External"/><Relationship Id="rId11" Type="http://schemas.openxmlformats.org/officeDocument/2006/relationships/hyperlink" Target="http://www.cnn.com/2015/01/14/opinion/co2-crisis-griffin/" TargetMode="External"/><Relationship Id="rId5" Type="http://schemas.openxmlformats.org/officeDocument/2006/relationships/webSettings" Target="webSettings.xml"/><Relationship Id="rId10" Type="http://schemas.openxmlformats.org/officeDocument/2006/relationships/hyperlink" Target="https://foreignpolicy.com/2016/04/28/the-asteroid-miners-guide-to-the-galaxy-space-race-mining-asteroids-planetary-research-deep-space-industries/" TargetMode="External"/><Relationship Id="rId4" Type="http://schemas.openxmlformats.org/officeDocument/2006/relationships/settings" Target="settings.xml"/><Relationship Id="rId9" Type="http://schemas.openxmlformats.org/officeDocument/2006/relationships/hyperlink" Target="http://lroc.sese.asu.edu/posts/11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r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1DBAB-ABC3-4B49-A8EF-A309C2DA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7184</Words>
  <Characters>40951</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Li</dc:creator>
  <cp:keywords>5.1.1</cp:keywords>
  <dc:description/>
  <cp:lastModifiedBy>Rose Li</cp:lastModifiedBy>
  <cp:revision>8</cp:revision>
  <dcterms:created xsi:type="dcterms:W3CDTF">2022-01-29T14:05:00Z</dcterms:created>
  <dcterms:modified xsi:type="dcterms:W3CDTF">2022-01-29T15:52:00Z</dcterms:modified>
</cp:coreProperties>
</file>