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E168D" w14:textId="1838C818" w:rsidR="00110D90" w:rsidRPr="000E7EA8" w:rsidRDefault="00110D90" w:rsidP="00110D90">
      <w:pPr>
        <w:pStyle w:val="Heading2"/>
      </w:pPr>
      <w:r w:rsidRPr="000E7EA8">
        <w:t xml:space="preserve">1NC </w:t>
      </w:r>
    </w:p>
    <w:p w14:paraId="35140DE5" w14:textId="77777777" w:rsidR="00110D90" w:rsidRPr="000E7EA8" w:rsidRDefault="00110D90" w:rsidP="00110D90">
      <w:pPr>
        <w:pStyle w:val="Heading4"/>
        <w:rPr>
          <w:rFonts w:cs="Calibri"/>
        </w:rPr>
      </w:pPr>
      <w:r>
        <w:rPr>
          <w:rFonts w:cs="Calibri"/>
        </w:rPr>
        <w:t>The Economy is</w:t>
      </w:r>
      <w:r w:rsidRPr="000E7EA8">
        <w:rPr>
          <w:rFonts w:cs="Calibri"/>
        </w:rPr>
        <w:t xml:space="preserve"> recovering now </w:t>
      </w:r>
    </w:p>
    <w:p w14:paraId="5D65C89B" w14:textId="77777777" w:rsidR="00110D90" w:rsidRPr="000E7EA8" w:rsidRDefault="00110D90" w:rsidP="00110D90">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24CDC7EA" w14:textId="77777777" w:rsidR="00110D90" w:rsidRPr="000E7EA8" w:rsidRDefault="00110D90" w:rsidP="00110D90">
      <w:pPr>
        <w:rPr>
          <w:szCs w:val="26"/>
        </w:rPr>
      </w:pPr>
      <w:r w:rsidRPr="000E7EA8">
        <w:rPr>
          <w:szCs w:val="26"/>
        </w:rPr>
        <w:t>(Reuters</w:t>
      </w:r>
      <w:r w:rsidRPr="00AB0548">
        <w:rPr>
          <w:szCs w:val="26"/>
        </w:rPr>
        <w:t>) -</w:t>
      </w:r>
      <w:r w:rsidRPr="00AB0548">
        <w:rPr>
          <w:rStyle w:val="Emphasis"/>
          <w:szCs w:val="26"/>
        </w:rPr>
        <w:t xml:space="preserve">A gauge of future </w:t>
      </w:r>
      <w:r w:rsidRPr="000E7EA8">
        <w:rPr>
          <w:rStyle w:val="Emphasis"/>
          <w:szCs w:val="26"/>
          <w:highlight w:val="green"/>
        </w:rPr>
        <w:t xml:space="preserve">U.S. </w:t>
      </w:r>
      <w:r w:rsidRPr="0050393C">
        <w:rPr>
          <w:rStyle w:val="Emphasis"/>
          <w:szCs w:val="26"/>
          <w:highlight w:val="green"/>
        </w:rPr>
        <w:t>economic activity</w:t>
      </w:r>
      <w:r w:rsidRPr="00AB0548">
        <w:rPr>
          <w:rStyle w:val="Emphasis"/>
          <w:szCs w:val="26"/>
        </w:rPr>
        <w:t xml:space="preserve"> increased</w:t>
      </w:r>
      <w:r w:rsidRPr="00AB0548">
        <w:rPr>
          <w:rStyle w:val="StyleUnderline"/>
          <w:szCs w:val="26"/>
        </w:rPr>
        <w:t xml:space="preserve"> in July, suggesting the economy </w:t>
      </w:r>
      <w:r w:rsidRPr="000E7EA8">
        <w:rPr>
          <w:rStyle w:val="StyleUnderline"/>
          <w:szCs w:val="26"/>
          <w:highlight w:val="green"/>
        </w:rPr>
        <w:t>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057B1B2D" w14:textId="77777777" w:rsidR="00110D90" w:rsidRPr="000E7EA8" w:rsidRDefault="00110D90" w:rsidP="00110D90">
      <w:pPr>
        <w:rPr>
          <w:szCs w:val="26"/>
        </w:rPr>
      </w:pPr>
      <w:r w:rsidRPr="000E7EA8">
        <w:rPr>
          <w:rStyle w:val="StyleUnderline"/>
          <w:szCs w:val="26"/>
        </w:rPr>
        <w:t xml:space="preserve">The Conference Board on </w:t>
      </w:r>
      <w:r w:rsidRPr="00036B8D">
        <w:rPr>
          <w:rStyle w:val="StyleUnderline"/>
          <w:szCs w:val="26"/>
        </w:rPr>
        <w:t>Thursday said its index of leading economic indicators (LEI) rose 0.9% last month to 116.0. Economists polled by Reuters had expected an increase of 0.8</w:t>
      </w:r>
      <w:r w:rsidRPr="00036B8D">
        <w:rPr>
          <w:szCs w:val="26"/>
        </w:rPr>
        <w:t>%.</w:t>
      </w:r>
    </w:p>
    <w:p w14:paraId="5ECE458B" w14:textId="77777777" w:rsidR="00110D90" w:rsidRPr="00AB789D" w:rsidRDefault="00110D90" w:rsidP="00110D90">
      <w:pPr>
        <w:rPr>
          <w:szCs w:val="26"/>
        </w:rPr>
      </w:pPr>
      <w:r w:rsidRPr="000E7EA8">
        <w:rPr>
          <w:szCs w:val="26"/>
        </w:rPr>
        <w:t xml:space="preserve">Even though the U.S. economy is forecast to grow this year at its fastest pace since the </w:t>
      </w:r>
      <w:r w:rsidRPr="00AB789D">
        <w:rPr>
          <w:szCs w:val="26"/>
        </w:rPr>
        <w:t xml:space="preserve">1980s, </w:t>
      </w:r>
      <w:r w:rsidRPr="00AB789D">
        <w:rPr>
          <w:rStyle w:val="StyleUnderline"/>
          <w:szCs w:val="26"/>
        </w:rPr>
        <w:t>there are signs the recovery could be cooling off.</w:t>
      </w:r>
      <w:r w:rsidRPr="00AB789D">
        <w:rPr>
          <w:szCs w:val="26"/>
        </w:rPr>
        <w:t xml:space="preserve"> </w:t>
      </w:r>
      <w:r w:rsidRPr="00AB789D">
        <w:rPr>
          <w:rStyle w:val="StyleUnderline"/>
          <w:szCs w:val="26"/>
        </w:rPr>
        <w:t>Supply-chain bottlenecks continue to slow manufacturing growth, and consumer sentiment plummeted in early August to a decade-low</w:t>
      </w:r>
      <w:r w:rsidRPr="00AB789D">
        <w:rPr>
          <w:szCs w:val="26"/>
        </w:rPr>
        <w:t xml:space="preserve"> as </w:t>
      </w:r>
      <w:r w:rsidRPr="00AB789D">
        <w:rPr>
          <w:rStyle w:val="StyleUnderline"/>
          <w:szCs w:val="26"/>
        </w:rPr>
        <w:t>Americans gave faltering outlooks on everything from personal finances to inflation and employment</w:t>
      </w:r>
      <w:r w:rsidRPr="00AB789D">
        <w:rPr>
          <w:szCs w:val="26"/>
        </w:rPr>
        <w:t>.</w:t>
      </w:r>
    </w:p>
    <w:p w14:paraId="2A4EC82E" w14:textId="77777777" w:rsidR="00110D90" w:rsidRPr="000E7EA8" w:rsidRDefault="00110D90" w:rsidP="00110D90">
      <w:pPr>
        <w:rPr>
          <w:szCs w:val="26"/>
        </w:rPr>
      </w:pPr>
      <w:r w:rsidRPr="00AB789D">
        <w:rPr>
          <w:szCs w:val="26"/>
        </w:rPr>
        <w:t xml:space="preserve">Meanwhile, consumer price increases slowed in July, the Labor Department said last week, but </w:t>
      </w:r>
      <w:r w:rsidRPr="00AB789D">
        <w:rPr>
          <w:rStyle w:val="StyleUnderline"/>
          <w:szCs w:val="26"/>
        </w:rPr>
        <w:t>inflation overall remained at a historically high level amid supply-chain disruptions as well as stronger demand for travel-related services</w:t>
      </w:r>
      <w:r w:rsidRPr="00AB789D">
        <w:rPr>
          <w:szCs w:val="26"/>
        </w:rPr>
        <w:t>.</w:t>
      </w:r>
    </w:p>
    <w:p w14:paraId="2B6248A8" w14:textId="77777777" w:rsidR="00110D90" w:rsidRPr="000E7EA8" w:rsidRDefault="00110D90" w:rsidP="00110D90">
      <w:pPr>
        <w:rPr>
          <w:szCs w:val="26"/>
        </w:rPr>
      </w:pPr>
      <w:r w:rsidRPr="000E7EA8">
        <w:rPr>
          <w:szCs w:val="26"/>
        </w:rPr>
        <w:t xml:space="preserve">"The U.S. LEI registered another large gain in July, with all components contributing positively," said Ataman </w:t>
      </w:r>
      <w:proofErr w:type="spellStart"/>
      <w:r w:rsidRPr="000E7EA8">
        <w:rPr>
          <w:szCs w:val="26"/>
        </w:rPr>
        <w:t>Ozyildirim</w:t>
      </w:r>
      <w:proofErr w:type="spellEnd"/>
      <w:r w:rsidRPr="000E7EA8">
        <w:rPr>
          <w:szCs w:val="26"/>
        </w:rPr>
        <w:t>,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AB789D">
        <w:rPr>
          <w:rStyle w:val="StyleUnderline"/>
          <w:szCs w:val="26"/>
          <w:highlight w:val="green"/>
        </w:rPr>
        <w:t>to rea</w:t>
      </w:r>
      <w:r w:rsidRPr="000E7EA8">
        <w:rPr>
          <w:rStyle w:val="StyleUnderline"/>
          <w:szCs w:val="26"/>
          <w:highlight w:val="green"/>
        </w:rPr>
        <w:t>ch 6.0% year-over-year</w:t>
      </w:r>
      <w:r w:rsidRPr="000E7EA8">
        <w:rPr>
          <w:rStyle w:val="StyleUnderline"/>
          <w:szCs w:val="26"/>
        </w:rPr>
        <w:t>, before easing</w:t>
      </w:r>
      <w:r w:rsidRPr="000E7EA8">
        <w:rPr>
          <w:szCs w:val="26"/>
        </w:rPr>
        <w:t xml:space="preserve"> to a still robust 4.0% growth rate for 2022."</w:t>
      </w:r>
    </w:p>
    <w:p w14:paraId="748A147E" w14:textId="77777777" w:rsidR="00110D90" w:rsidRPr="000E7EA8" w:rsidRDefault="00110D90" w:rsidP="00110D90">
      <w:pPr>
        <w:rPr>
          <w:szCs w:val="26"/>
        </w:rPr>
      </w:pPr>
      <w:r w:rsidRPr="000E7EA8">
        <w:rPr>
          <w:szCs w:val="26"/>
        </w:rPr>
        <w:t>The LEI's coincident index, a measure of current economic conditions, rose 0.6% in July after increasing 0.4% in June.</w:t>
      </w:r>
    </w:p>
    <w:p w14:paraId="70412034" w14:textId="77777777" w:rsidR="00110D90" w:rsidRPr="000E7EA8" w:rsidRDefault="00110D90" w:rsidP="00110D90">
      <w:pPr>
        <w:rPr>
          <w:szCs w:val="26"/>
        </w:rPr>
      </w:pPr>
      <w:r w:rsidRPr="000E7EA8">
        <w:rPr>
          <w:szCs w:val="26"/>
        </w:rPr>
        <w:t>But the lagging index increased 0.6% last month after being unchanged in June and increasing 0.8% in May.</w:t>
      </w:r>
    </w:p>
    <w:p w14:paraId="0D7D639B" w14:textId="77777777" w:rsidR="00110D90" w:rsidRPr="000E7EA8" w:rsidRDefault="00110D90" w:rsidP="00110D90">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t>
      </w:r>
      <w:r w:rsidRPr="00036B8D">
        <w:rPr>
          <w:rStyle w:val="StyleUnderline"/>
          <w:szCs w:val="26"/>
        </w:rPr>
        <w:t xml:space="preserve">with constraints on labor supply easing, a trove of excess savings still waiting to be drawn down, and strong vaccine numbers that will </w:t>
      </w:r>
      <w:r w:rsidRPr="00036B8D">
        <w:rPr>
          <w:rStyle w:val="StyleUnderline"/>
          <w:szCs w:val="26"/>
        </w:rPr>
        <w:lastRenderedPageBreak/>
        <w:t>insulate the economy from</w:t>
      </w:r>
      <w:r w:rsidRPr="000E7EA8">
        <w:rPr>
          <w:rStyle w:val="StyleUnderline"/>
          <w:szCs w:val="26"/>
        </w:rPr>
        <w:t xml:space="preserve"> the worsening health situation more so than prior waves</w:t>
      </w:r>
      <w:r w:rsidRPr="000E7EA8">
        <w:rPr>
          <w:szCs w:val="26"/>
        </w:rPr>
        <w:t xml:space="preserve">," said </w:t>
      </w:r>
      <w:proofErr w:type="spellStart"/>
      <w:r w:rsidRPr="000E7EA8">
        <w:rPr>
          <w:szCs w:val="26"/>
        </w:rPr>
        <w:t>Mahir</w:t>
      </w:r>
      <w:proofErr w:type="spellEnd"/>
      <w:r w:rsidRPr="000E7EA8">
        <w:rPr>
          <w:szCs w:val="26"/>
        </w:rPr>
        <w:t xml:space="preserve"> Rasheed, U.S. economist at Oxford Economics.</w:t>
      </w:r>
    </w:p>
    <w:p w14:paraId="1E62D667" w14:textId="77777777" w:rsidR="00110D90" w:rsidRPr="000E7EA8" w:rsidRDefault="00110D90" w:rsidP="00110D90">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50C7DD85" w14:textId="77777777" w:rsidR="00110D90" w:rsidRPr="000E7EA8" w:rsidRDefault="00110D90" w:rsidP="00110D90">
      <w:pPr>
        <w:rPr>
          <w:szCs w:val="26"/>
        </w:rPr>
      </w:pPr>
      <w:proofErr w:type="spellStart"/>
      <w:r w:rsidRPr="000E7EA8">
        <w:rPr>
          <w:rStyle w:val="Style13ptBold"/>
          <w:szCs w:val="26"/>
        </w:rPr>
        <w:t>Cancherini</w:t>
      </w:r>
      <w:proofErr w:type="spellEnd"/>
      <w:r w:rsidRPr="000E7EA8">
        <w:rPr>
          <w:rStyle w:val="Style13ptBold"/>
          <w:szCs w:val="26"/>
        </w:rPr>
        <w:t xml:space="preserve"> et al 21</w:t>
      </w:r>
      <w:r w:rsidRPr="000E7EA8">
        <w:rPr>
          <w:szCs w:val="26"/>
        </w:rPr>
        <w:t xml:space="preserve"> -- Laura </w:t>
      </w:r>
      <w:proofErr w:type="spellStart"/>
      <w:r w:rsidRPr="000E7EA8">
        <w:rPr>
          <w:szCs w:val="26"/>
        </w:rPr>
        <w:t>Cancherini</w:t>
      </w:r>
      <w:proofErr w:type="spellEnd"/>
      <w:r w:rsidRPr="000E7EA8">
        <w:rPr>
          <w:szCs w:val="26"/>
        </w:rPr>
        <w:t xml:space="preserve"> is a consultant in McKinsey’s Brussels office; Joseph Lydon is an associate partner in the Zurich office, where Jorge Santos da Silva is a senior partner and Alexandra </w:t>
      </w:r>
      <w:proofErr w:type="spellStart"/>
      <w:r w:rsidRPr="000E7EA8">
        <w:rPr>
          <w:szCs w:val="26"/>
        </w:rPr>
        <w:t>Zemp</w:t>
      </w:r>
      <w:proofErr w:type="spellEnd"/>
      <w:r w:rsidRPr="000E7EA8">
        <w:rPr>
          <w:szCs w:val="26"/>
        </w:rPr>
        <w:t xml:space="preserve"> is a partner, McKinsey, What’s ahead for biotech: Another wave or low </w:t>
      </w:r>
      <w:proofErr w:type="gramStart"/>
      <w:r w:rsidRPr="000E7EA8">
        <w:rPr>
          <w:szCs w:val="26"/>
        </w:rPr>
        <w:t>tide?,</w:t>
      </w:r>
      <w:proofErr w:type="gramEnd"/>
      <w:r w:rsidRPr="000E7EA8">
        <w:rPr>
          <w:szCs w:val="26"/>
        </w:rPr>
        <w:t xml:space="preserve"> April 30, 2021, https://www.mckinsey.com/industries/pharmaceuticals-and-medical-products/our-insights/whats-ahead-for-biotech-another-wave-or-low-tide WJ</w:t>
      </w:r>
    </w:p>
    <w:p w14:paraId="1E8A28AF" w14:textId="77777777" w:rsidR="00110D90" w:rsidRPr="000E7EA8" w:rsidRDefault="00110D90" w:rsidP="00110D90">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w:t>
      </w:r>
      <w:proofErr w:type="spellStart"/>
      <w:r w:rsidRPr="000E7EA8">
        <w:rPr>
          <w:szCs w:val="26"/>
        </w:rPr>
        <w:t>BioCentury</w:t>
      </w:r>
      <w:proofErr w:type="spellEnd"/>
      <w:r w:rsidRPr="000E7EA8">
        <w:rPr>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35479499" w14:textId="77777777" w:rsidR="00110D90" w:rsidRPr="000E7EA8" w:rsidRDefault="00110D90" w:rsidP="00110D90">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 xml:space="preserve">60 percent more than they had in </w:t>
      </w:r>
      <w:r w:rsidRPr="008D2A00">
        <w:rPr>
          <w:rStyle w:val="StyleUnderline"/>
          <w:szCs w:val="26"/>
        </w:rPr>
        <w:t xml:space="preserve">January </w:t>
      </w:r>
      <w:r w:rsidRPr="000E7EA8">
        <w:rPr>
          <w:rStyle w:val="StyleUnderline"/>
          <w:szCs w:val="26"/>
          <w:highlight w:val="green"/>
        </w:rPr>
        <w:t>2020</w:t>
      </w:r>
      <w:r w:rsidRPr="000E7EA8">
        <w:rPr>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161C6EF4" w14:textId="77777777" w:rsidR="00110D90" w:rsidRPr="000E7EA8" w:rsidRDefault="00110D90" w:rsidP="00110D90">
      <w:pPr>
        <w:rPr>
          <w:szCs w:val="26"/>
        </w:rPr>
      </w:pPr>
      <w:r w:rsidRPr="000E7EA8">
        <w:rPr>
          <w:szCs w:val="26"/>
        </w:rPr>
        <w:t>What about SPACs?</w:t>
      </w:r>
    </w:p>
    <w:p w14:paraId="5BD9310C" w14:textId="77777777" w:rsidR="00110D90" w:rsidRPr="000E7EA8" w:rsidRDefault="00110D90" w:rsidP="00110D90">
      <w:pPr>
        <w:rPr>
          <w:szCs w:val="26"/>
        </w:rPr>
      </w:pPr>
      <w:r w:rsidRPr="000E7EA8">
        <w:rPr>
          <w:szCs w:val="26"/>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E7EA8">
        <w:rPr>
          <w:szCs w:val="26"/>
        </w:rPr>
        <w:t>biotechs</w:t>
      </w:r>
      <w:proofErr w:type="spellEnd"/>
      <w:r w:rsidRPr="000E7EA8">
        <w:rPr>
          <w:szCs w:val="26"/>
        </w:rPr>
        <w:t xml:space="preserve"> may be part of their story.</w:t>
      </w:r>
    </w:p>
    <w:p w14:paraId="363B9238" w14:textId="77777777" w:rsidR="00110D90" w:rsidRPr="00AB0548" w:rsidRDefault="00110D90" w:rsidP="00110D90">
      <w:pPr>
        <w:rPr>
          <w:szCs w:val="26"/>
        </w:rPr>
      </w:pPr>
      <w:r w:rsidRPr="00AB0548">
        <w:rPr>
          <w:szCs w:val="26"/>
        </w:rPr>
        <w:t>Fundamentals continue strong</w:t>
      </w:r>
    </w:p>
    <w:p w14:paraId="266547A9" w14:textId="77777777" w:rsidR="00110D90" w:rsidRPr="000E7EA8" w:rsidRDefault="00110D90" w:rsidP="00110D90">
      <w:pPr>
        <w:rPr>
          <w:szCs w:val="26"/>
        </w:rPr>
      </w:pPr>
      <w:r w:rsidRPr="00AB0548">
        <w:rPr>
          <w:rStyle w:val="StyleUnderline"/>
          <w:szCs w:val="26"/>
        </w:rPr>
        <w:t xml:space="preserve">When we asked executives and investors </w:t>
      </w:r>
      <w:r w:rsidRPr="00571EC0">
        <w:rPr>
          <w:rStyle w:val="StyleUnderline"/>
          <w:szCs w:val="26"/>
          <w:highlight w:val="green"/>
        </w:rPr>
        <w:t>why th</w:t>
      </w:r>
      <w:r w:rsidRPr="000E7EA8">
        <w:rPr>
          <w:rStyle w:val="StyleUnderline"/>
          <w:szCs w:val="26"/>
          <w:highlight w:val="green"/>
        </w:rPr>
        <w:t>e biotech sector had stayed so resilient</w:t>
      </w:r>
      <w:r w:rsidRPr="000E7EA8">
        <w:rPr>
          <w:rStyle w:val="StyleUnderline"/>
          <w:szCs w:val="26"/>
        </w:rPr>
        <w:t xml:space="preserve"> during the worst economic crisis in </w:t>
      </w:r>
      <w:r w:rsidRPr="00AB0548">
        <w:rPr>
          <w:rStyle w:val="StyleUnderline"/>
          <w:szCs w:val="26"/>
        </w:rPr>
        <w:t xml:space="preserve">decades, they cited </w:t>
      </w:r>
      <w:r w:rsidRPr="000E7EA8">
        <w:rPr>
          <w:rStyle w:val="StyleUnderline"/>
          <w:szCs w:val="26"/>
          <w:highlight w:val="green"/>
        </w:rPr>
        <w:t>innovation as the main reason</w:t>
      </w:r>
      <w:r w:rsidRPr="000E7EA8">
        <w:rPr>
          <w:szCs w:val="26"/>
        </w:rPr>
        <w:t xml:space="preserve">. The number of assets transitioning to clinical phases is </w:t>
      </w:r>
      <w:r w:rsidRPr="00036B8D">
        <w:rPr>
          <w:szCs w:val="26"/>
        </w:rPr>
        <w:t xml:space="preserve">still rising, and </w:t>
      </w:r>
      <w:r w:rsidRPr="00036B8D">
        <w:rPr>
          <w:rStyle w:val="StyleUnderline"/>
          <w:szCs w:val="26"/>
        </w:rPr>
        <w:lastRenderedPageBreak/>
        <w:t>further waves of innovation are on the horizon</w:t>
      </w:r>
      <w:r w:rsidRPr="00036B8D">
        <w:rPr>
          <w:szCs w:val="26"/>
        </w:rPr>
        <w:t>, driven by the convergence of biological and technological advances.</w:t>
      </w:r>
    </w:p>
    <w:p w14:paraId="167AE5A7" w14:textId="77777777" w:rsidR="00110D90" w:rsidRPr="000E7EA8" w:rsidRDefault="00110D90" w:rsidP="00110D90">
      <w:pPr>
        <w:rPr>
          <w:szCs w:val="26"/>
        </w:rPr>
      </w:pPr>
      <w:r w:rsidRPr="000E7EA8">
        <w:rPr>
          <w:szCs w:val="26"/>
        </w:rPr>
        <w:t>In the present day</w:t>
      </w:r>
      <w:r w:rsidRPr="000E7EA8">
        <w:rPr>
          <w:rStyle w:val="StyleUnderline"/>
          <w:szCs w:val="26"/>
        </w:rPr>
        <w:t xml:space="preserve">, many </w:t>
      </w:r>
      <w:proofErr w:type="spellStart"/>
      <w:r w:rsidRPr="000E7EA8">
        <w:rPr>
          <w:rStyle w:val="StyleUnderline"/>
          <w:szCs w:val="26"/>
        </w:rPr>
        <w:t>biotechs</w:t>
      </w:r>
      <w:proofErr w:type="spellEnd"/>
      <w:r w:rsidRPr="000E7EA8">
        <w:rPr>
          <w:rStyle w:val="StyleUnderline"/>
          <w:szCs w:val="26"/>
        </w:rPr>
        <w:t>, along with the wider pharmaceutical industry, are taking steps to address the COVID-19 pandemic</w:t>
      </w:r>
      <w:r w:rsidRPr="000E7EA8">
        <w:rPr>
          <w:szCs w:val="26"/>
        </w:rPr>
        <w:t xml:space="preserve">. Together, </w:t>
      </w:r>
      <w:proofErr w:type="spellStart"/>
      <w:r w:rsidRPr="00AB0548">
        <w:rPr>
          <w:rStyle w:val="Emphasis"/>
          <w:szCs w:val="26"/>
        </w:rPr>
        <w:t>biotechs</w:t>
      </w:r>
      <w:proofErr w:type="spellEnd"/>
      <w:r w:rsidRPr="00AB0548">
        <w:rPr>
          <w:rStyle w:val="Emphasis"/>
          <w:szCs w:val="26"/>
        </w:rPr>
        <w:t xml:space="preserve"> and pharma </w:t>
      </w:r>
      <w:r w:rsidRPr="000E7EA8">
        <w:rPr>
          <w:rStyle w:val="Emphasis"/>
          <w:szCs w:val="26"/>
          <w:highlight w:val="green"/>
        </w:rPr>
        <w:t>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 xml:space="preserve">the world has been living through a time of mass </w:t>
      </w:r>
      <w:r w:rsidRPr="00AB0548">
        <w:rPr>
          <w:rStyle w:val="StyleUnderline"/>
          <w:szCs w:val="26"/>
        </w:rPr>
        <w:t>education in science</w:t>
      </w:r>
      <w:r w:rsidRPr="000E7EA8">
        <w:rPr>
          <w:rStyle w:val="StyleUnderline"/>
          <w:szCs w:val="26"/>
        </w:rPr>
        <w:t xml:space="preserve"> </w:t>
      </w:r>
      <w:r w:rsidRPr="000E7EA8">
        <w:rPr>
          <w:rStyle w:val="StyleUnderline"/>
          <w:szCs w:val="26"/>
          <w:highlight w:val="green"/>
        </w:rPr>
        <w:t>research and development</w:t>
      </w:r>
      <w:r w:rsidRPr="000E7EA8">
        <w:rPr>
          <w:szCs w:val="26"/>
        </w:rPr>
        <w:t>.</w:t>
      </w:r>
    </w:p>
    <w:p w14:paraId="03C9078C" w14:textId="77777777" w:rsidR="00110D90" w:rsidRPr="00AB0548" w:rsidRDefault="00110D90" w:rsidP="00110D90">
      <w:pPr>
        <w:rPr>
          <w:szCs w:val="26"/>
        </w:rPr>
      </w:pPr>
      <w:r w:rsidRPr="000E7EA8">
        <w:rPr>
          <w:szCs w:val="26"/>
        </w:rPr>
        <w:t xml:space="preserve">Biotech has also benefited from its innate financial resilience. Healthcare </w:t>
      </w:r>
      <w:proofErr w:type="gramStart"/>
      <w:r w:rsidRPr="000E7EA8">
        <w:rPr>
          <w:szCs w:val="26"/>
        </w:rPr>
        <w:t>as a whole is</w:t>
      </w:r>
      <w:proofErr w:type="gramEnd"/>
      <w:r w:rsidRPr="000E7EA8">
        <w:rPr>
          <w:szCs w:val="26"/>
        </w:rPr>
        <w:t xml:space="preserve"> less dependent on economic cycles than most other industries. Biotech is an innovator, actively identifying and addressing patients’ unmet needs. In addition, </w:t>
      </w:r>
      <w:proofErr w:type="spellStart"/>
      <w:r w:rsidRPr="000E7EA8">
        <w:rPr>
          <w:szCs w:val="26"/>
        </w:rPr>
        <w:t>biotechs</w:t>
      </w:r>
      <w:proofErr w:type="spellEnd"/>
      <w:r w:rsidRPr="000E7EA8">
        <w:rPr>
          <w:szCs w:val="26"/>
        </w:rPr>
        <w:t xml:space="preserve">’ top-line revenues have been less affected by lockdowns than is the case in </w:t>
      </w:r>
      <w:r w:rsidRPr="00AB0548">
        <w:rPr>
          <w:szCs w:val="26"/>
        </w:rPr>
        <w:t>most other industries.</w:t>
      </w:r>
    </w:p>
    <w:p w14:paraId="52332B19" w14:textId="77777777" w:rsidR="00110D90" w:rsidRPr="000E7EA8" w:rsidRDefault="00110D90" w:rsidP="00110D90">
      <w:pPr>
        <w:rPr>
          <w:szCs w:val="26"/>
        </w:rPr>
      </w:pPr>
      <w:r w:rsidRPr="00AB0548">
        <w:rPr>
          <w:szCs w:val="26"/>
        </w:rPr>
        <w:t xml:space="preserve">Another factor acting in the sector’s favor is that </w:t>
      </w:r>
      <w:r w:rsidRPr="00AB0548">
        <w:rPr>
          <w:rStyle w:val="StyleUnderline"/>
          <w:szCs w:val="26"/>
        </w:rPr>
        <w:t xml:space="preserve">larger pharmaceutical companies still rely on </w:t>
      </w:r>
      <w:proofErr w:type="spellStart"/>
      <w:r w:rsidRPr="00AB0548">
        <w:rPr>
          <w:rStyle w:val="StyleUnderline"/>
          <w:szCs w:val="26"/>
        </w:rPr>
        <w:t>biotechs</w:t>
      </w:r>
      <w:proofErr w:type="spellEnd"/>
      <w:r w:rsidRPr="00AB0548">
        <w:rPr>
          <w:rStyle w:val="StyleUnderline"/>
          <w:szCs w:val="26"/>
        </w:rPr>
        <w:t xml:space="preserve"> as a source of innovation</w:t>
      </w:r>
      <w:r w:rsidRPr="00AB0548">
        <w:rPr>
          <w:szCs w:val="26"/>
        </w:rPr>
        <w:t>. With the top dozen pharma companies having more than $170 billion</w:t>
      </w:r>
      <w:r w:rsidRPr="000E7EA8">
        <w:rPr>
          <w:szCs w:val="26"/>
        </w:rPr>
        <w:t xml:space="preserve"> in excess reserves that could be available for spending on M&amp;A, </w:t>
      </w:r>
      <w:r w:rsidRPr="000E7EA8">
        <w:rPr>
          <w:rStyle w:val="StyleUnderline"/>
          <w:szCs w:val="26"/>
        </w:rPr>
        <w:t>the prospects for further financing and deal making look promising</w:t>
      </w:r>
    </w:p>
    <w:p w14:paraId="1009427D" w14:textId="77777777" w:rsidR="00110D90" w:rsidRDefault="00110D90" w:rsidP="00110D90">
      <w:pPr>
        <w:pStyle w:val="Heading4"/>
        <w:rPr>
          <w:rFonts w:asciiTheme="minorHAnsi" w:hAnsiTheme="minorHAnsi" w:cstheme="minorHAnsi"/>
        </w:rPr>
      </w:pPr>
      <w:r>
        <w:rPr>
          <w:rFonts w:asciiTheme="minorHAnsi" w:hAnsiTheme="minorHAnsi" w:cstheme="minorHAnsi"/>
        </w:rPr>
        <w:t xml:space="preserve">Reductions in IP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future510</w:t>
      </w:r>
    </w:p>
    <w:p w14:paraId="4E48782C" w14:textId="77777777" w:rsidR="00110D90" w:rsidRPr="00DE7CA8" w:rsidRDefault="00110D90" w:rsidP="00110D90">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6"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4D3703C1" w14:textId="77777777" w:rsidR="00110D90" w:rsidRPr="008B2A64" w:rsidRDefault="00110D90" w:rsidP="00110D90">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w:t>
      </w:r>
      <w:r w:rsidRPr="008B2A64">
        <w:rPr>
          <w:rStyle w:val="StyleUnderline"/>
        </w:rPr>
        <w:lastRenderedPageBreak/>
        <w:t xml:space="preserve">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5297DFCC" w14:textId="77777777" w:rsidR="00110D90" w:rsidRPr="00A03C25" w:rsidRDefault="00110D90" w:rsidP="00110D90">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27718966" w14:textId="77777777" w:rsidR="00110D90" w:rsidRPr="00A03C25" w:rsidRDefault="00110D90" w:rsidP="00110D90">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49B0E44C" w14:textId="77777777" w:rsidR="00110D90" w:rsidRPr="00A03C25" w:rsidRDefault="00110D90" w:rsidP="00110D90">
      <w:pPr>
        <w:rPr>
          <w:rFonts w:asciiTheme="minorHAnsi" w:hAnsiTheme="minorHAnsi" w:cstheme="minorHAnsi"/>
          <w:sz w:val="12"/>
        </w:rPr>
      </w:pPr>
      <w:r w:rsidRPr="00A03C25">
        <w:rPr>
          <w:rFonts w:asciiTheme="minorHAnsi" w:hAnsiTheme="minorHAnsi" w:cstheme="minorHAnsi"/>
          <w:sz w:val="12"/>
        </w:rPr>
        <w:t xml:space="preserve">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w:t>
      </w:r>
      <w:proofErr w:type="gramStart"/>
      <w:r w:rsidRPr="00A03C25">
        <w:rPr>
          <w:rFonts w:asciiTheme="minorHAnsi" w:hAnsiTheme="minorHAnsi" w:cstheme="minorHAnsi"/>
          <w:sz w:val="12"/>
        </w:rPr>
        <w:t>in an effort to</w:t>
      </w:r>
      <w:proofErr w:type="gramEnd"/>
      <w:r w:rsidRPr="00A03C25">
        <w:rPr>
          <w:rFonts w:asciiTheme="minorHAnsi" w:hAnsiTheme="minorHAnsi" w:cstheme="minorHAnsi"/>
          <w:sz w:val="12"/>
        </w:rPr>
        <w:t xml:space="preserve">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22331413" w14:textId="77777777" w:rsidR="00110D90" w:rsidRPr="00A03C25" w:rsidRDefault="00110D90" w:rsidP="00110D90">
      <w:pPr>
        <w:rPr>
          <w:sz w:val="12"/>
        </w:rPr>
      </w:pPr>
      <w:r w:rsidRPr="00A03C25">
        <w:rPr>
          <w:sz w:val="12"/>
        </w:rPr>
        <w:t>The case studies are:</w:t>
      </w:r>
    </w:p>
    <w:p w14:paraId="1C95D5ED" w14:textId="77777777" w:rsidR="00110D90" w:rsidRPr="00A03C25" w:rsidRDefault="00110D90" w:rsidP="00110D90">
      <w:pPr>
        <w:rPr>
          <w:sz w:val="12"/>
        </w:rPr>
      </w:pPr>
      <w:r w:rsidRPr="00A03C25">
        <w:rPr>
          <w:sz w:val="12"/>
        </w:rPr>
        <w:t xml:space="preserve">Bharat Biotech: </w:t>
      </w:r>
      <w:proofErr w:type="spellStart"/>
      <w:r w:rsidRPr="00A03C25">
        <w:rPr>
          <w:sz w:val="12"/>
        </w:rPr>
        <w:t>Covaxin</w:t>
      </w:r>
      <w:proofErr w:type="spellEnd"/>
    </w:p>
    <w:p w14:paraId="3B3CA157" w14:textId="77777777" w:rsidR="00110D90" w:rsidRPr="00A03C25" w:rsidRDefault="00110D90" w:rsidP="00110D90">
      <w:pPr>
        <w:rPr>
          <w:sz w:val="12"/>
        </w:rPr>
      </w:pPr>
      <w:r w:rsidRPr="00A03C25">
        <w:rPr>
          <w:sz w:val="12"/>
        </w:rPr>
        <w:t>Gilead: Remdesivir</w:t>
      </w:r>
    </w:p>
    <w:p w14:paraId="200661F2" w14:textId="77777777" w:rsidR="00110D90" w:rsidRPr="00A03C25" w:rsidRDefault="00110D90" w:rsidP="00110D90">
      <w:pPr>
        <w:rPr>
          <w:sz w:val="12"/>
        </w:rPr>
      </w:pPr>
      <w:proofErr w:type="spellStart"/>
      <w:r w:rsidRPr="00A03C25">
        <w:rPr>
          <w:sz w:val="12"/>
        </w:rPr>
        <w:t>LumiraDX</w:t>
      </w:r>
      <w:proofErr w:type="spellEnd"/>
      <w:r w:rsidRPr="00A03C25">
        <w:rPr>
          <w:sz w:val="12"/>
        </w:rPr>
        <w:t>: SARS-COV-2 Antigen POC Test</w:t>
      </w:r>
    </w:p>
    <w:p w14:paraId="2FE84480" w14:textId="77777777" w:rsidR="00110D90" w:rsidRPr="00A03C25" w:rsidRDefault="00110D90" w:rsidP="00110D90">
      <w:pPr>
        <w:rPr>
          <w:sz w:val="12"/>
        </w:rPr>
      </w:pPr>
      <w:r w:rsidRPr="00A03C25">
        <w:rPr>
          <w:sz w:val="12"/>
        </w:rPr>
        <w:t>Teal Bio: Teal Bio Respirator</w:t>
      </w:r>
    </w:p>
    <w:p w14:paraId="7C98B631" w14:textId="77777777" w:rsidR="00110D90" w:rsidRPr="00A03C25" w:rsidRDefault="00110D90" w:rsidP="00110D90">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099271E3" w14:textId="77777777" w:rsidR="00110D90" w:rsidRPr="00A03C25" w:rsidRDefault="00110D90" w:rsidP="00110D90">
      <w:pPr>
        <w:rPr>
          <w:sz w:val="12"/>
        </w:rPr>
      </w:pPr>
      <w:r w:rsidRPr="00A03C25">
        <w:rPr>
          <w:sz w:val="12"/>
        </w:rPr>
        <w:t>Surgical Theater: Precision VR</w:t>
      </w:r>
    </w:p>
    <w:p w14:paraId="5227BD26" w14:textId="77777777" w:rsidR="00110D90" w:rsidRPr="00A03C25" w:rsidRDefault="00110D90" w:rsidP="00110D90">
      <w:pPr>
        <w:rPr>
          <w:sz w:val="12"/>
        </w:rPr>
      </w:pPr>
      <w:proofErr w:type="spellStart"/>
      <w:r w:rsidRPr="00A03C25">
        <w:rPr>
          <w:sz w:val="12"/>
        </w:rPr>
        <w:t>Tombot</w:t>
      </w:r>
      <w:proofErr w:type="spellEnd"/>
      <w:r w:rsidRPr="00A03C25">
        <w:rPr>
          <w:sz w:val="12"/>
        </w:rPr>
        <w:t>: Jennie</w:t>
      </w:r>
    </w:p>
    <w:p w14:paraId="599030AC" w14:textId="77777777" w:rsidR="00110D90" w:rsidRPr="00A03C25" w:rsidRDefault="00110D90" w:rsidP="00110D90">
      <w:pPr>
        <w:rPr>
          <w:sz w:val="12"/>
        </w:rPr>
      </w:pPr>
      <w:r w:rsidRPr="00A03C25">
        <w:rPr>
          <w:sz w:val="12"/>
        </w:rPr>
        <w:t>Starship Technologies: Autonomous Delivery Robots</w:t>
      </w:r>
    </w:p>
    <w:p w14:paraId="0BA81679" w14:textId="77777777" w:rsidR="00110D90" w:rsidRPr="00A03C25" w:rsidRDefault="00110D90" w:rsidP="00110D90">
      <w:pPr>
        <w:rPr>
          <w:sz w:val="12"/>
        </w:rPr>
      </w:pPr>
      <w:proofErr w:type="spellStart"/>
      <w:r w:rsidRPr="00A03C25">
        <w:rPr>
          <w:sz w:val="12"/>
        </w:rPr>
        <w:t>Triax</w:t>
      </w:r>
      <w:proofErr w:type="spellEnd"/>
      <w:r w:rsidRPr="00A03C25">
        <w:rPr>
          <w:sz w:val="12"/>
        </w:rPr>
        <w:t xml:space="preserve"> Technologies: Proximity Trace</w:t>
      </w:r>
    </w:p>
    <w:p w14:paraId="4A72C738" w14:textId="77777777" w:rsidR="00110D90" w:rsidRPr="00A03C25" w:rsidRDefault="00110D90" w:rsidP="00110D90">
      <w:pPr>
        <w:rPr>
          <w:sz w:val="12"/>
        </w:rPr>
      </w:pPr>
      <w:r w:rsidRPr="00A03C25">
        <w:rPr>
          <w:sz w:val="12"/>
        </w:rPr>
        <w:t>Zoom: Video Conferencing</w:t>
      </w:r>
    </w:p>
    <w:p w14:paraId="30519014" w14:textId="77777777" w:rsidR="00110D90" w:rsidRPr="00344DBC" w:rsidRDefault="00110D90" w:rsidP="00110D90">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441115D9" w14:textId="77777777" w:rsidR="00110D90" w:rsidRPr="00344DBC" w:rsidRDefault="00110D90" w:rsidP="00110D90">
      <w:pPr>
        <w:rPr>
          <w:rStyle w:val="StyleUnderline"/>
        </w:rPr>
      </w:pPr>
      <w:r w:rsidRPr="00344DBC">
        <w:rPr>
          <w:rStyle w:val="StyleUnderline"/>
        </w:rPr>
        <w:t>THE ROLE OF INTELLECTUAL PROPERTY IN R&amp;D-INTENSIVE INDUSTRIES</w:t>
      </w:r>
    </w:p>
    <w:p w14:paraId="5E8003B7" w14:textId="77777777" w:rsidR="00110D90" w:rsidRPr="00A03C25" w:rsidRDefault="00110D90" w:rsidP="00110D90">
      <w:pPr>
        <w:rPr>
          <w:rFonts w:asciiTheme="minorHAnsi" w:hAnsiTheme="minorHAnsi" w:cstheme="minorHAnsi"/>
          <w:sz w:val="12"/>
        </w:rPr>
      </w:pPr>
      <w:r w:rsidRPr="00A03C25">
        <w:rPr>
          <w:rFonts w:asciiTheme="minorHAnsi" w:hAnsiTheme="minorHAnsi" w:cstheme="minorHAnsi"/>
          <w:sz w:val="12"/>
        </w:rPr>
        <w:lastRenderedPageBreak/>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701B742C" w14:textId="77777777" w:rsidR="00110D90" w:rsidRPr="00A03C25" w:rsidRDefault="00110D90" w:rsidP="00110D90">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68449D04" w14:textId="77777777" w:rsidR="00110D90" w:rsidRPr="00A03C25" w:rsidRDefault="00110D90" w:rsidP="00110D90">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2B4884FC" w14:textId="77777777" w:rsidR="00110D90" w:rsidRPr="003C397A" w:rsidRDefault="00110D90" w:rsidP="00110D90">
      <w:pPr>
        <w:rPr>
          <w:b/>
          <w:iCs/>
          <w:u w:val="single"/>
          <w:bdr w:val="single" w:sz="12" w:space="0" w:color="auto"/>
        </w:rPr>
      </w:pPr>
      <w:r w:rsidRPr="00A03C25">
        <w:rPr>
          <w:rFonts w:asciiTheme="minorHAnsi" w:hAnsiTheme="minorHAnsi" w:cstheme="minorHAnsi"/>
          <w:sz w:val="12"/>
        </w:rPr>
        <w:t xml:space="preserve">To say the least, </w:t>
      </w:r>
      <w:r w:rsidRPr="00AB0548">
        <w:rPr>
          <w:rStyle w:val="StyleUnderline"/>
        </w:rPr>
        <w:t>biopharmaceutical R&amp;D represents a high-stakes, long-term endeavor with pr</w:t>
      </w:r>
      <w:r w:rsidRPr="00AB7A9E">
        <w:rPr>
          <w:rStyle w:val="StyleUnderline"/>
        </w:rPr>
        <w:t xml:space="preserve">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w:t>
      </w:r>
      <w:r w:rsidRPr="00AB0548">
        <w:rPr>
          <w:rStyle w:val="StyleUnderline"/>
        </w:rPr>
        <w:t xml:space="preserve">indispensable not only to recouping the up-front R&amp;D costs of a given drug, but </w:t>
      </w:r>
      <w:r w:rsidRPr="00AB0548">
        <w:rPr>
          <w:rStyle w:val="Emphasis"/>
        </w:rPr>
        <w:t>which can generate sufficient profits to enable investment in future generations of biomedical innovation and thus perpetuate the enterprises into the future.13</w:t>
      </w:r>
    </w:p>
    <w:p w14:paraId="18228BEB" w14:textId="77777777" w:rsidR="00110D90" w:rsidRDefault="00110D90" w:rsidP="00110D90">
      <w:pPr>
        <w:pStyle w:val="Heading4"/>
      </w:pPr>
      <w:r>
        <w:t>Two Impacts430</w:t>
      </w:r>
    </w:p>
    <w:p w14:paraId="005E7E15" w14:textId="77777777" w:rsidR="00110D90" w:rsidRDefault="00110D90" w:rsidP="00110D90">
      <w:pPr>
        <w:pStyle w:val="Heading4"/>
      </w:pPr>
      <w:r>
        <w:t xml:space="preserve">1] Pandemics </w:t>
      </w:r>
      <w:proofErr w:type="gramStart"/>
      <w:r>
        <w:t>-  future</w:t>
      </w:r>
      <w:proofErr w:type="gramEnd"/>
      <w:r>
        <w:t xml:space="preserve"> pandemics are more likely and more deadly which makes innovation key to stop mass suffering</w:t>
      </w:r>
    </w:p>
    <w:p w14:paraId="44179896" w14:textId="77777777" w:rsidR="00110D90" w:rsidRPr="00490345" w:rsidRDefault="00110D90" w:rsidP="00110D90">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7" w:history="1">
        <w:r w:rsidRPr="00490345">
          <w:rPr>
            <w:rStyle w:val="Hyperlink"/>
            <w:sz w:val="16"/>
          </w:rPr>
          <w:t>https://populationmatters.org/news/2021/05/sixth-mass-extinction-and-future-humanity</w:t>
        </w:r>
      </w:hyperlink>
      <w:r w:rsidRPr="00490345">
        <w:rPr>
          <w:sz w:val="16"/>
        </w:rPr>
        <w:t xml:space="preserve"> DD AG</w:t>
      </w:r>
    </w:p>
    <w:p w14:paraId="58458BBB" w14:textId="77777777" w:rsidR="00110D90" w:rsidRPr="00490345" w:rsidRDefault="00110D90" w:rsidP="00110D90">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lastRenderedPageBreak/>
        <w:t>particular event</w:t>
      </w:r>
      <w:proofErr w:type="gramEnd"/>
      <w:r w:rsidRPr="00490345">
        <w:rPr>
          <w:sz w:val="16"/>
        </w:rPr>
        <w:t xml:space="preserve"> was somehow different. The coronavirus became an epidemic first and a pandemic later</w:t>
      </w:r>
      <w:r w:rsidRPr="00490345">
        <w:rPr>
          <w:rStyle w:val="StyleUnderline"/>
        </w:rPr>
        <w:t xml:space="preserve">. Covid-19 became the worst pandemic since the Spanish flu in 1918. The horrific human suffering it has caused, and its economic, </w:t>
      </w:r>
      <w:proofErr w:type="gramStart"/>
      <w:r w:rsidRPr="00490345">
        <w:rPr>
          <w:rStyle w:val="StyleUnderline"/>
        </w:rPr>
        <w:t>social</w:t>
      </w:r>
      <w:proofErr w:type="gramEnd"/>
      <w:r w:rsidRPr="00490345">
        <w:rPr>
          <w:rStyle w:val="StyleUnderline"/>
        </w:rPr>
        <w:t xml:space="preserve"> and political impacts, are still unraveling.</w:t>
      </w:r>
    </w:p>
    <w:p w14:paraId="7F0E79F8" w14:textId="77777777" w:rsidR="00110D90" w:rsidRPr="00490345" w:rsidRDefault="00110D90" w:rsidP="00110D90">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AB0548">
        <w:rPr>
          <w:rStyle w:val="StyleUnderline"/>
        </w:rPr>
        <w:t>than forty other very</w:t>
      </w:r>
      <w:r w:rsidRPr="00490345">
        <w:rPr>
          <w:rStyle w:val="StyleUnderline"/>
        </w:rPr>
        <w:t xml:space="preserve">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FE474C">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696A14A7" w14:textId="77777777" w:rsidR="00110D90" w:rsidRPr="00AB789D" w:rsidRDefault="00110D90" w:rsidP="00110D90">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xml:space="preserve">. Thousands of wildlife species or </w:t>
      </w:r>
      <w:r w:rsidRPr="00AB789D">
        <w:rPr>
          <w:sz w:val="16"/>
        </w:rPr>
        <w:t>their products are traded annually.</w:t>
      </w:r>
    </w:p>
    <w:p w14:paraId="25A74AB9" w14:textId="77777777" w:rsidR="00110D90" w:rsidRPr="00490345" w:rsidRDefault="00110D90" w:rsidP="00110D90">
      <w:pPr>
        <w:rPr>
          <w:sz w:val="16"/>
        </w:rPr>
      </w:pPr>
      <w:r w:rsidRPr="00AB789D">
        <w:rPr>
          <w:rStyle w:val="StyleUnderline"/>
        </w:rPr>
        <w:t xml:space="preserve">Wildlife trade is one of several human impacts, including habitat loss and fragmentation, pollution, toxification and invasive species, that have caused the extinction of thousands of species and threaten many more. Indeed, most people are unaware that the current extinction crisis is unprecedented in human history. </w:t>
      </w:r>
      <w:r w:rsidRPr="00AB789D">
        <w:rPr>
          <w:sz w:val="16"/>
        </w:rPr>
        <w:t>Extinction occurs when the last ind</w:t>
      </w:r>
      <w:r w:rsidRPr="00490345">
        <w:rPr>
          <w:sz w:val="16"/>
        </w:rPr>
        <w:t xml:space="preserve">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1DEA5EF2" w14:textId="77777777" w:rsidR="00110D90" w:rsidRPr="00490345" w:rsidRDefault="00110D90" w:rsidP="00110D90">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4349252F" w14:textId="77777777" w:rsidR="00110D90" w:rsidRPr="00490345" w:rsidRDefault="00110D90" w:rsidP="00110D90">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6824498C" w14:textId="77777777" w:rsidR="00110D90" w:rsidRPr="00490345" w:rsidRDefault="00110D90" w:rsidP="00110D90">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w:t>
      </w:r>
      <w:r w:rsidRPr="00AB789D">
        <w:rPr>
          <w:sz w:val="16"/>
        </w:rPr>
        <w:t xml:space="preserve">protection against emerging pests and diseases, among many others. </w:t>
      </w:r>
      <w:r w:rsidRPr="00AB789D">
        <w:rPr>
          <w:rStyle w:val="StyleUnderline"/>
        </w:rPr>
        <w:t xml:space="preserve">Every time a species is lost, ecosystem services are likely to </w:t>
      </w:r>
      <w:proofErr w:type="gramStart"/>
      <w:r w:rsidRPr="00AB789D">
        <w:rPr>
          <w:rStyle w:val="StyleUnderline"/>
        </w:rPr>
        <w:t>erode</w:t>
      </w:r>
      <w:proofErr w:type="gramEnd"/>
      <w:r w:rsidRPr="00AB789D">
        <w:rPr>
          <w:rStyle w:val="StyleUnderline"/>
        </w:rPr>
        <w:t xml:space="preserve"> and human well-being is reduced.</w:t>
      </w:r>
    </w:p>
    <w:p w14:paraId="53267904" w14:textId="37D828EE" w:rsidR="00110D90" w:rsidRDefault="00110D90" w:rsidP="00110D90">
      <w:pPr>
        <w:rPr>
          <w:sz w:val="16"/>
        </w:rPr>
      </w:pPr>
      <w:r w:rsidRPr="00490345">
        <w:rPr>
          <w:rStyle w:val="StyleUnderline"/>
        </w:rPr>
        <w:t xml:space="preserve">The </w:t>
      </w:r>
      <w:r w:rsidRPr="00490345">
        <w:rPr>
          <w:rStyle w:val="StyleUnderline"/>
          <w:highlight w:val="green"/>
        </w:rPr>
        <w:t xml:space="preserve">loss of so many ecosystems </w:t>
      </w:r>
      <w:r w:rsidRPr="00AB789D">
        <w:rPr>
          <w:rStyle w:val="StyleUnderline"/>
        </w:rPr>
        <w:t xml:space="preserve">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76F7077A" w14:textId="77777777" w:rsidR="00110D90" w:rsidRDefault="00110D90" w:rsidP="00110D90">
      <w:pPr>
        <w:pStyle w:val="Heading4"/>
      </w:pPr>
      <w:r>
        <w:lastRenderedPageBreak/>
        <w:t>Secondary patents are key to pharmaceutical innovation</w:t>
      </w:r>
    </w:p>
    <w:p w14:paraId="7DE6C2BC" w14:textId="77777777" w:rsidR="00110D90" w:rsidRDefault="00110D90" w:rsidP="00110D90">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8" w:history="1">
        <w:r w:rsidRPr="00BC4005">
          <w:rPr>
            <w:rStyle w:val="Hyperlink"/>
          </w:rPr>
          <w:t>https://www.ip-watch.org/2018/09/21/follow-pharmaceutical-innovations-eligible-patent-protection/</w:t>
        </w:r>
      </w:hyperlink>
      <w:r>
        <w:t xml:space="preserve"> EE bracketed for ableism</w:t>
      </w:r>
    </w:p>
    <w:p w14:paraId="18C9AA66" w14:textId="77777777" w:rsidR="00110D90" w:rsidRDefault="00110D90" w:rsidP="00110D90">
      <w:r w:rsidRPr="001A1B8C">
        <w:rPr>
          <w:rStyle w:val="Emphasis"/>
          <w:highlight w:val="cyan"/>
        </w:rPr>
        <w:t>Pharmaceutical development is prolonged and unpredictable</w:t>
      </w:r>
      <w:r w:rsidRPr="001A1B8C">
        <w:rPr>
          <w:rStyle w:val="StyleUnderline"/>
        </w:rPr>
        <w:t xml:space="preserve">, and </w:t>
      </w:r>
      <w:r w:rsidRPr="00600F1A">
        <w:rPr>
          <w:rStyle w:val="StyleUnderline"/>
          <w:highlight w:val="cyan"/>
        </w:rPr>
        <w:t>frequently a safe and effective drug occurs</w:t>
      </w:r>
      <w:r w:rsidRPr="001A1B8C">
        <w:rPr>
          <w:rStyle w:val="StyleUnderline"/>
        </w:rPr>
        <w:t xml:space="preserve"> </w:t>
      </w:r>
      <w:r w:rsidRPr="00600F1A">
        <w:rPr>
          <w:rStyle w:val="StyleUnderline"/>
        </w:rPr>
        <w:t>only</w:t>
      </w:r>
      <w:r w:rsidRPr="001A1B8C">
        <w:rPr>
          <w:rStyle w:val="StyleUnderline"/>
        </w:rPr>
        <w:t xml:space="preserve"> </w:t>
      </w:r>
      <w:proofErr w:type="gramStart"/>
      <w:r w:rsidRPr="001A1B8C">
        <w:rPr>
          <w:rStyle w:val="StyleUnderline"/>
        </w:rPr>
        <w:t>as a result of</w:t>
      </w:r>
      <w:proofErr w:type="gramEnd"/>
      <w:r w:rsidRPr="001A1B8C">
        <w:rPr>
          <w:rStyle w:val="StyleUnderline"/>
        </w:rPr>
        <w:t xml:space="preserve"> follow-on innovation occurring </w:t>
      </w:r>
      <w:r w:rsidRPr="00600F1A">
        <w:rPr>
          <w:rStyle w:val="StyleUnderline"/>
          <w:highlight w:val="cyan"/>
        </w:rPr>
        <w:t>long after the initial synthesis</w:t>
      </w:r>
      <w:r w:rsidRPr="001A1B8C">
        <w:rPr>
          <w:rStyle w:val="StyleUnderline"/>
        </w:rPr>
        <w:t xml:space="preserve"> and characterization of a pharmaceutically interesting chemical compound.</w:t>
      </w:r>
      <w:r>
        <w:t xml:space="preserve"> </w:t>
      </w:r>
      <w:r w:rsidRPr="001A1B8C">
        <w:rPr>
          <w:rStyle w:val="Emphasis"/>
        </w:rPr>
        <w:t xml:space="preserve">The inventions protected by </w:t>
      </w:r>
      <w:r w:rsidRPr="001A1B8C">
        <w:rPr>
          <w:rStyle w:val="Emphasis"/>
          <w:highlight w:val="cyan"/>
        </w:rPr>
        <w:t>secondary patents can be just as critical</w:t>
      </w:r>
      <w:r w:rsidRPr="001A1B8C">
        <w:rPr>
          <w:rStyle w:val="Emphasis"/>
        </w:rPr>
        <w:t xml:space="preserve"> to the development of drugs </w:t>
      </w:r>
      <w:r w:rsidRPr="001A1B8C">
        <w:rPr>
          <w:rStyle w:val="Emphasis"/>
          <w:highlight w:val="cyan"/>
        </w:rPr>
        <w:t>as a patent on the active ingredient</w:t>
      </w:r>
      <w:r w:rsidRPr="001A1B8C">
        <w:rPr>
          <w:rStyle w:val="Emphasis"/>
        </w:rPr>
        <w:t xml:space="preserve"> itself.</w:t>
      </w:r>
    </w:p>
    <w:p w14:paraId="0B9AC786" w14:textId="77777777" w:rsidR="00110D90" w:rsidRDefault="00110D90" w:rsidP="00110D90">
      <w:r>
        <w:t>The Benefits of Follow-On Innovation</w:t>
      </w:r>
    </w:p>
    <w:p w14:paraId="4BE5298F" w14:textId="77777777" w:rsidR="00110D90" w:rsidRPr="00600F1A" w:rsidRDefault="00110D90" w:rsidP="00110D90">
      <w:r w:rsidRPr="00600F1A">
        <w:rPr>
          <w:rStyle w:val="StyleUnderline"/>
        </w:rPr>
        <w:t xml:space="preserve">The criticism of patents on follow-on pharmaceutical innovation rests on an assumption that follow-on innovation provides little if any benefit to patients, and merely </w:t>
      </w:r>
      <w:r w:rsidRPr="00D42C9A">
        <w:rPr>
          <w:rStyle w:val="StyleUnderline"/>
        </w:rPr>
        <w:t>serves as a pretense for extending patent protection on an existing drug</w:t>
      </w:r>
      <w:r w:rsidRPr="00D42C9A">
        <w:t xml:space="preserve">. In fact, </w:t>
      </w:r>
      <w:r w:rsidRPr="00D42C9A">
        <w:rPr>
          <w:rStyle w:val="StyleUnderline"/>
        </w:rPr>
        <w:t>there are many examples of follow-on products that represent significant improvements in the safety-efficacy profile</w:t>
      </w:r>
      <w:r>
        <w:t xml:space="preserve">. </w:t>
      </w:r>
      <w:r w:rsidRPr="00600F1A">
        <w:rPr>
          <w:rStyle w:val="StyleUnderline"/>
        </w:rPr>
        <w:t xml:space="preserve">For example, </w:t>
      </w:r>
      <w:r w:rsidRPr="00600F1A">
        <w:rPr>
          <w:rStyle w:val="StyleUnderline"/>
          <w:highlight w:val="cyan"/>
        </w:rPr>
        <w:t>the</w:t>
      </w:r>
      <w:r w:rsidRPr="00600F1A">
        <w:rPr>
          <w:rStyle w:val="StyleUnderline"/>
        </w:rPr>
        <w:t xml:space="preserve"> </w:t>
      </w:r>
      <w:r w:rsidRPr="00600F1A">
        <w:rPr>
          <w:rStyle w:val="StyleUnderline"/>
          <w:highlight w:val="cyan"/>
        </w:rPr>
        <w:t>original</w:t>
      </w:r>
      <w:r w:rsidRPr="00600F1A">
        <w:rPr>
          <w:rStyle w:val="StyleUnderline"/>
        </w:rPr>
        <w:t xml:space="preserve"> formulation of </w:t>
      </w:r>
      <w:r w:rsidRPr="00600F1A">
        <w:rPr>
          <w:rStyle w:val="StyleUnderline"/>
          <w:highlight w:val="cyan"/>
        </w:rPr>
        <w:t>Lumigan</w:t>
      </w:r>
      <w:r w:rsidRPr="00600F1A">
        <w:rPr>
          <w:rStyle w:val="StyleUnderline"/>
        </w:rPr>
        <w:t xml:space="preserve"> (used to treat glaucoma) had an unfortunate tendency to </w:t>
      </w:r>
      <w:r w:rsidRPr="00600F1A">
        <w:rPr>
          <w:rStyle w:val="StyleUnderline"/>
          <w:highlight w:val="cyan"/>
        </w:rPr>
        <w:t>cause</w:t>
      </w:r>
      <w:r w:rsidRPr="00600F1A">
        <w:rPr>
          <w:rStyle w:val="StyleUnderline"/>
        </w:rPr>
        <w:t xml:space="preserve"> severe hyperemia (i.e., </w:t>
      </w:r>
      <w:r w:rsidRPr="00600F1A">
        <w:rPr>
          <w:rStyle w:val="StyleUnderline"/>
          <w:highlight w:val="cyan"/>
        </w:rPr>
        <w:t>redeye</w:t>
      </w:r>
      <w:r w:rsidRPr="00600F1A">
        <w:rPr>
          <w:rStyle w:val="StyleUnderline"/>
        </w:rPr>
        <w:t xml:space="preserve">), and </w:t>
      </w:r>
      <w:r w:rsidRPr="00600F1A">
        <w:rPr>
          <w:rStyle w:val="StyleUnderline"/>
          <w:highlight w:val="cyan"/>
        </w:rPr>
        <w:t>this</w:t>
      </w:r>
      <w:r w:rsidRPr="00600F1A">
        <w:rPr>
          <w:rStyle w:val="StyleUnderline"/>
        </w:rPr>
        <w:t xml:space="preserve"> adverse event often </w:t>
      </w:r>
      <w:r w:rsidRPr="00600F1A">
        <w:rPr>
          <w:rStyle w:val="StyleUnderline"/>
          <w:highlight w:val="cyan"/>
        </w:rPr>
        <w:t>lead patients to stop using the drug</w:t>
      </w:r>
      <w:r w:rsidRPr="00600F1A">
        <w:rPr>
          <w:rStyle w:val="StyleUnderline"/>
        </w:rPr>
        <w:t xml:space="preserve">, at times </w:t>
      </w:r>
      <w:r w:rsidRPr="00600F1A">
        <w:rPr>
          <w:rStyle w:val="StyleUnderline"/>
          <w:highlight w:val="cyan"/>
        </w:rPr>
        <w:t>resulting in blindness</w:t>
      </w:r>
      <w:r w:rsidRPr="00600F1A">
        <w:rPr>
          <w:rStyle w:val="StyleUnderline"/>
        </w:rPr>
        <w:t xml:space="preserve">. </w:t>
      </w:r>
      <w:r w:rsidRPr="00600F1A">
        <w:rPr>
          <w:rStyle w:val="StyleUnderline"/>
          <w:highlight w:val="cyan"/>
        </w:rPr>
        <w:t>Subsequent research</w:t>
      </w:r>
      <w:r w:rsidRPr="00600F1A">
        <w:rPr>
          <w:rStyle w:val="StyleUnderline"/>
        </w:rPr>
        <w:t xml:space="preserve"> led to a new formulation which largely </w:t>
      </w:r>
      <w:r w:rsidRPr="00600F1A">
        <w:rPr>
          <w:rStyle w:val="StyleUnderline"/>
          <w:highlight w:val="cyan"/>
        </w:rPr>
        <w:t>alleviated the problem</w:t>
      </w:r>
      <w:r w:rsidRPr="00600F1A">
        <w:rPr>
          <w:rStyle w:val="StyleUnderline"/>
        </w:rPr>
        <w:t xml:space="preserve"> of hyperemia, an example of the type of follow-on innovation that significantly benefits patients but that which would be discouraged by a patent regime that does not reward follow-on innovation</w:t>
      </w:r>
      <w:r w:rsidRPr="00600F1A">
        <w:t>.</w:t>
      </w:r>
    </w:p>
    <w:p w14:paraId="31783089" w14:textId="77777777" w:rsidR="00110D90" w:rsidRDefault="00110D90" w:rsidP="00110D90">
      <w:r w:rsidRPr="00600F1A">
        <w:rPr>
          <w:rStyle w:val="StyleUnderline"/>
        </w:rPr>
        <w:t xml:space="preserve">Follow-on pharmaceutical innovation can come in the form of an </w:t>
      </w:r>
      <w:r w:rsidRPr="00600F1A">
        <w:rPr>
          <w:rStyle w:val="StyleUnderline"/>
          <w:highlight w:val="cyan"/>
        </w:rPr>
        <w:t>extended-release formulation</w:t>
      </w:r>
      <w:r w:rsidRPr="00600F1A">
        <w:rPr>
          <w:rStyle w:val="StyleUnderline"/>
        </w:rPr>
        <w:t xml:space="preserve"> that permits the drug to be administered at less frequent intervals than the original formulation</w:t>
      </w:r>
      <w:r>
        <w:t xml:space="preserve">. </w:t>
      </w:r>
      <w:r w:rsidRPr="00600F1A">
        <w:rPr>
          <w:rStyle w:val="Emphasis"/>
        </w:rPr>
        <w:t>Critics of secondary patents downplay the significance of extended-release formulations, claiming that they represent nothing more than a ploy to extend patent protection without providing any real benefit to patients</w:t>
      </w:r>
      <w:r>
        <w:t xml:space="preserve">. In fact, </w:t>
      </w:r>
      <w:r w:rsidRPr="00600F1A">
        <w:rPr>
          <w:rStyle w:val="StyleUnderline"/>
        </w:rPr>
        <w:t xml:space="preserve">the </w:t>
      </w:r>
      <w:r w:rsidRPr="00600F1A">
        <w:rPr>
          <w:rStyle w:val="StyleUnderline"/>
          <w:highlight w:val="cyan"/>
        </w:rPr>
        <w:t>availability</w:t>
      </w:r>
      <w:r w:rsidRPr="00600F1A">
        <w:rPr>
          <w:rStyle w:val="StyleUnderline"/>
        </w:rPr>
        <w:t xml:space="preserve"> of a drug that can be taken once a day </w:t>
      </w:r>
      <w:r w:rsidRPr="00600F1A">
        <w:rPr>
          <w:rStyle w:val="StyleUnderline"/>
          <w:highlight w:val="cyan"/>
        </w:rPr>
        <w:t>has been shown to improve patient compliance</w:t>
      </w:r>
      <w:r w:rsidRPr="00600F1A">
        <w:rPr>
          <w:rStyle w:val="StyleUnderline"/>
        </w:rPr>
        <w:t xml:space="preserve">, a significant issue with many drugs, </w:t>
      </w:r>
      <w:r w:rsidRPr="00600F1A">
        <w:rPr>
          <w:rStyle w:val="StyleUnderline"/>
          <w:highlight w:val="cyan"/>
        </w:rPr>
        <w:t>particularly</w:t>
      </w:r>
      <w:r w:rsidRPr="00600F1A">
        <w:rPr>
          <w:rStyle w:val="StyleUnderline"/>
        </w:rPr>
        <w:t xml:space="preserve"> in the case of drugs taken by patients </w:t>
      </w:r>
      <w:r w:rsidRPr="00600F1A">
        <w:rPr>
          <w:rStyle w:val="StyleUnderline"/>
          <w:highlight w:val="cyan"/>
        </w:rPr>
        <w:t>with dementia</w:t>
      </w:r>
      <w:r w:rsidRPr="00600F1A">
        <w:rPr>
          <w:rStyle w:val="StyleUnderline"/>
        </w:rPr>
        <w:t xml:space="preserve"> or other cognitive </w:t>
      </w:r>
      <w:r>
        <w:rPr>
          <w:rStyle w:val="StyleUnderline"/>
        </w:rPr>
        <w:t xml:space="preserve">[patterns] </w:t>
      </w:r>
      <w:r w:rsidRPr="00600F1A">
        <w:rPr>
          <w:rStyle w:val="StyleUnderline"/>
          <w:strike/>
        </w:rPr>
        <w:t>impairments</w:t>
      </w:r>
      <w:r>
        <w:t>. Extended-release formulations can also provide a more consistent dosing throughout the day, avoiding the peaks and valleys in blood levels experienced by patients forced to take an immediate-release drug multiple times a day.</w:t>
      </w:r>
    </w:p>
    <w:p w14:paraId="6AEACC96" w14:textId="77777777" w:rsidR="00110D90" w:rsidRDefault="00110D90" w:rsidP="00110D90">
      <w:pPr>
        <w:rPr>
          <w:rStyle w:val="StyleUnderline"/>
        </w:rPr>
      </w:pPr>
      <w:r w:rsidRPr="00600F1A">
        <w:rPr>
          <w:rStyle w:val="StyleUnderline"/>
          <w:highlight w:val="cyan"/>
        </w:rPr>
        <w:lastRenderedPageBreak/>
        <w:t>Other examples</w:t>
      </w:r>
      <w:r w:rsidRPr="00600F1A">
        <w:rPr>
          <w:rStyle w:val="StyleUnderline"/>
        </w:rPr>
        <w:t xml:space="preserve"> of improved formulations that provide real benefits to patients </w:t>
      </w:r>
      <w:r w:rsidRPr="00600F1A">
        <w:rPr>
          <w:rStyle w:val="StyleUnderline"/>
          <w:highlight w:val="cyan"/>
        </w:rPr>
        <w:t>are oral</w:t>
      </w:r>
      <w:r w:rsidRPr="00600F1A">
        <w:rPr>
          <w:rStyle w:val="StyleUnderline"/>
        </w:rPr>
        <w:t xml:space="preserve">ly administrable </w:t>
      </w:r>
      <w:r w:rsidRPr="00600F1A">
        <w:rPr>
          <w:rStyle w:val="Emphasis"/>
        </w:rPr>
        <w:t>form</w:t>
      </w:r>
      <w:r w:rsidRPr="00600F1A">
        <w:rPr>
          <w:rStyle w:val="StyleUnderline"/>
        </w:rPr>
        <w:t>ulation</w:t>
      </w:r>
      <w:r w:rsidRPr="00600F1A">
        <w:rPr>
          <w:rStyle w:val="Emphasis"/>
        </w:rPr>
        <w:t>s</w:t>
      </w:r>
      <w:r w:rsidRPr="00600F1A">
        <w:rPr>
          <w:rStyle w:val="StyleUnderline"/>
        </w:rPr>
        <w:t xml:space="preserve"> of </w:t>
      </w:r>
      <w:r w:rsidRPr="00600F1A">
        <w:rPr>
          <w:rStyle w:val="StyleUnderline"/>
          <w:highlight w:val="cyan"/>
        </w:rPr>
        <w:t>drugs</w:t>
      </w:r>
      <w:r w:rsidRPr="00600F1A">
        <w:rPr>
          <w:rStyle w:val="StyleUnderline"/>
        </w:rPr>
        <w:t xml:space="preserve"> </w:t>
      </w:r>
      <w:r w:rsidRPr="00600F1A">
        <w:rPr>
          <w:rStyle w:val="StyleUnderline"/>
          <w:highlight w:val="cyan"/>
        </w:rPr>
        <w:t>that could previously only be administered by</w:t>
      </w:r>
      <w:r w:rsidRPr="00600F1A">
        <w:rPr>
          <w:rStyle w:val="StyleUnderline"/>
        </w:rPr>
        <w:t xml:space="preserve"> more invasive intravenous or intramuscular </w:t>
      </w:r>
      <w:r w:rsidRPr="00600F1A">
        <w:rPr>
          <w:rStyle w:val="StyleUnderline"/>
          <w:highlight w:val="cyan"/>
        </w:rPr>
        <w:t>injection</w:t>
      </w:r>
      <w:r w:rsidRPr="00600F1A">
        <w:rPr>
          <w:rStyle w:val="StyleUnderline"/>
        </w:rPr>
        <w:t xml:space="preserve">, </w:t>
      </w:r>
      <w:r w:rsidRPr="00600F1A">
        <w:rPr>
          <w:rStyle w:val="StyleUnderline"/>
          <w:highlight w:val="cyan"/>
        </w:rPr>
        <w:t>combination products</w:t>
      </w:r>
      <w:r w:rsidRPr="00600F1A">
        <w:rPr>
          <w:rStyle w:val="StyleUnderline"/>
        </w:rPr>
        <w:t xml:space="preserve"> that combine two or more active pharmaceutical agents in a single formulation (resulting in improved patient compliance), </w:t>
      </w:r>
      <w:r w:rsidRPr="00600F1A">
        <w:rPr>
          <w:rStyle w:val="StyleUnderline"/>
          <w:highlight w:val="cyan"/>
        </w:rPr>
        <w:t>and a heat-stable formulation of a</w:t>
      </w:r>
      <w:r w:rsidRPr="00600F1A">
        <w:rPr>
          <w:rStyle w:val="StyleUnderline"/>
        </w:rPr>
        <w:t xml:space="preserve"> lifesaving </w:t>
      </w:r>
      <w:r w:rsidRPr="00600F1A">
        <w:rPr>
          <w:rStyle w:val="StyleUnderline"/>
          <w:highlight w:val="cyan"/>
        </w:rPr>
        <w:t xml:space="preserve">drug used to treat </w:t>
      </w:r>
      <w:r w:rsidRPr="00D42C9A">
        <w:rPr>
          <w:rStyle w:val="StyleUnderline"/>
        </w:rPr>
        <w:t>HIV</w:t>
      </w:r>
      <w:r w:rsidRPr="00600F1A">
        <w:rPr>
          <w:rStyle w:val="StyleUnderline"/>
        </w:rPr>
        <w:t xml:space="preserve"> infection and </w:t>
      </w:r>
      <w:r w:rsidRPr="00D42C9A">
        <w:rPr>
          <w:rStyle w:val="StyleUnderline"/>
          <w:highlight w:val="cyan"/>
        </w:rPr>
        <w:t>AIDS</w:t>
      </w:r>
      <w:r w:rsidRPr="00600F1A">
        <w:rPr>
          <w:rStyle w:val="StyleUnderline"/>
        </w:rPr>
        <w:t xml:space="preserve"> (an important characteristic for use in developing countries with a hot climate).</w:t>
      </w:r>
    </w:p>
    <w:p w14:paraId="4CB78802" w14:textId="77777777" w:rsidR="00110D90" w:rsidRPr="00883050" w:rsidRDefault="00110D90" w:rsidP="00110D90">
      <w:pPr>
        <w:rPr>
          <w:sz w:val="10"/>
          <w:szCs w:val="10"/>
        </w:rPr>
      </w:pPr>
      <w:r w:rsidRPr="00883050">
        <w:rPr>
          <w:sz w:val="10"/>
          <w:szCs w:val="10"/>
        </w:rPr>
        <w:t xml:space="preserve">“Evergreening”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a patent on an improved formulation, for example, is limited to that improvement and does not extend patent protection for the original formulation. Once the patents covering the original formulation have expired, generic companies are free to market a generic version of the original product,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 Compatibility with TRIPS The heightened requirements of patentability proposed in the Guidelines not only pose a threat to important follow-on pharmaceutical innovation, but if they were to be adopted could constitute noncompliance with certain international treaties, including </w:t>
      </w:r>
      <w:proofErr w:type="gramStart"/>
      <w:r w:rsidRPr="00883050">
        <w:rPr>
          <w:sz w:val="10"/>
          <w:szCs w:val="10"/>
        </w:rPr>
        <w:t>in particular the</w:t>
      </w:r>
      <w:proofErr w:type="gramEnd"/>
      <w:r w:rsidRPr="00883050">
        <w:rPr>
          <w:sz w:val="10"/>
          <w:szCs w:val="10"/>
        </w:rPr>
        <w:t xml:space="preserve"> Agreement on Trade-Related Aspects of Intellectual Property Rights (“TRIPS Agreement”), which the 164 Members of the World Trade Organization (WTO) have agreed to abide by. The TRIPS Agreement requires WTO Members to provide certain minimum levels of protection for patentable inventions, thus placing substantive limitations on the ability of WTO Members to raise the bar for patentability. The TRIPS Agreement in no way sanctions subject matter-specific heightened requirements of patentability; to the contrary, the antidiscrimination provision in the TRIPS Agreement affirmatively precludes such measures. Unfortunately, this point is all too often lost in discussions of international and domestic patent policy. Best Practices for Evaluating the Patentability of Follow-On Pharmaceutical Inventions Patentable Subject Matter </w:t>
      </w:r>
      <w:proofErr w:type="gramStart"/>
      <w:r w:rsidRPr="00883050">
        <w:rPr>
          <w:sz w:val="10"/>
          <w:szCs w:val="10"/>
        </w:rPr>
        <w:t>In</w:t>
      </w:r>
      <w:proofErr w:type="gramEnd"/>
      <w:r w:rsidRPr="00883050">
        <w:rPr>
          <w:sz w:val="10"/>
          <w:szCs w:val="10"/>
        </w:rPr>
        <w:t xml:space="preserve"> Patentability Standards my co-authors and I endorse what we believe to be the proper standards for assessing the patentability of follow-on pharmaceutical innovation, which are essentially the same standards currently being applied in the US, Europe and other nations in compliance with the TRIPS Agreement. As a general matter, inventions arising out of follow-on pharmaceutical innovation, and in particular the categories of “secondary” invention identified in the Guidelines, should be deemed patentable subject matter so long as the various substantive requirements of patentability, including novelty, non-obviousness, and practical utility are satisfied. Although the US Supreme Court’s 2012 Mayo decision appears to have rendered many diagnostic inventions patent ineligible in the United States, the Court explicitly noted that the decision was not intended to adversely affect the patent eligibility of new methods of using drugs, and the patent eligibility of drugs and drug improvements remains generally noncontroversial in the US. In particular, the Guidelines’ recommendations that new methods of using a drug should be presumptively treated as patent ineligible “discoveries,” and that drug metabolites are not patent eligible because they can be produced by physiological processes, should be rejected. An inventive method of using a drug to treat disease is a significant advance in medicine, not a mere “discovery,” and it is a mistake to conflate </w:t>
      </w:r>
      <w:proofErr w:type="gramStart"/>
      <w:r w:rsidRPr="00883050">
        <w:rPr>
          <w:sz w:val="10"/>
          <w:szCs w:val="10"/>
        </w:rPr>
        <w:t>naturally-occurring</w:t>
      </w:r>
      <w:proofErr w:type="gramEnd"/>
      <w:r w:rsidRPr="00883050">
        <w:rPr>
          <w:sz w:val="10"/>
          <w:szCs w:val="10"/>
        </w:rPr>
        <w:t xml:space="preserve"> metabolites with drug metabolites, which as a general matter are not naturally-occurring molecules and which can in many instances constitute important contributions to medicine in and of themselves. Utility / Industrial Application The requirement of utility/industrial application likewise should generally not be an issue for follow-on pharmaceutical innovation, since by their nature these inventions involve a new form or mode of use of a pharmaceutically active chemical entity of known therapeutic potential. It is important to emphasize that compliance with the utility requirement does not require a showing that the follow-on invention provide some beneficial utility not otherwise provided by the prior art. If a follow-on pharmaceutical invention does not provide any significant benefit over the prior state-of-the-art, regulatory authorities and a well-functioning market should ensure that the patent will not significantly impact access to medicine. Novelty Under the TRIPS Agreement, an invention can be denied patent protection if, as of the effective filing date, it is not novel (i.e., new) relative to the “prior art,” as defined by statute and case law in domestic systems. The prior art consists of publications and other public disclosure of the invention, and under some circumstances encompasses certain non-public uses and offers for sale. Significantly, </w:t>
      </w:r>
      <w:proofErr w:type="gramStart"/>
      <w:r w:rsidRPr="00883050">
        <w:rPr>
          <w:sz w:val="10"/>
          <w:szCs w:val="10"/>
        </w:rPr>
        <w:t>in order to</w:t>
      </w:r>
      <w:proofErr w:type="gramEnd"/>
      <w:r w:rsidRPr="00883050">
        <w:rPr>
          <w:sz w:val="10"/>
          <w:szCs w:val="10"/>
        </w:rPr>
        <w:t xml:space="preserve"> have effect the prior art generally must enable one skilled in that field of technology to make and use a claimed invention without engaging in undue experimentation. For example, the generic disclosure of a large group of molecules comprising some common structural core does not necessarily destroy the novelty of </w:t>
      </w:r>
      <w:proofErr w:type="gramStart"/>
      <w:r w:rsidRPr="00883050">
        <w:rPr>
          <w:sz w:val="10"/>
          <w:szCs w:val="10"/>
        </w:rPr>
        <w:t>each and every</w:t>
      </w:r>
      <w:proofErr w:type="gramEnd"/>
      <w:r w:rsidRPr="00883050">
        <w:rPr>
          <w:sz w:val="10"/>
          <w:szCs w:val="10"/>
        </w:rPr>
        <w:t xml:space="preserve"> molecule encompassed by that disclosure. The rationale behind this approach, which is well-established in jurisdictions such as the US and Europe, is that while a generic disclosure can easily be defined </w:t>
      </w:r>
      <w:proofErr w:type="gramStart"/>
      <w:r w:rsidRPr="00883050">
        <w:rPr>
          <w:sz w:val="10"/>
          <w:szCs w:val="10"/>
        </w:rPr>
        <w:t>so as to</w:t>
      </w:r>
      <w:proofErr w:type="gramEnd"/>
      <w:r w:rsidRPr="00883050">
        <w:rPr>
          <w:sz w:val="10"/>
          <w:szCs w:val="10"/>
        </w:rPr>
        <w:t xml:space="preserve"> encompass millions and even billions of individual molecules, it does not meaningfully enable the identification, synthesis, and clinical use of a specific molecule falling within the genus that is later found to provide some specific utilitarian benefit not shared by other members of the group. The Guidelines would upset the status quo by declaring patents directed to inventions of this type (referred to in the Guidelines to as “selection patents”) as generally invalid for lack of novelty. But if a paper disclosure encompassing a large group of molecules, the vast majority of which have never been made or tested, is deemed sufficient to render every molecule falling within the group unpatentable, the incentive for drug companies to invest in identifying and developing a potentially safe and effective pharmaceutical compound falling within the group will be severely dampened. Identifying a specific molecule with the safety and efficacy profile required of a successful human therapeutic is a veritable search for a needle in a haystack, and without the potential for patent protection in cases in which a valuable needle is recovered too many haystacks will remain inadequately searched. </w:t>
      </w:r>
      <w:proofErr w:type="spellStart"/>
      <w:r w:rsidRPr="00883050">
        <w:rPr>
          <w:sz w:val="10"/>
          <w:szCs w:val="10"/>
        </w:rPr>
        <w:t>Nonobviousness</w:t>
      </w:r>
      <w:proofErr w:type="spellEnd"/>
      <w:r w:rsidRPr="00883050">
        <w:rPr>
          <w:sz w:val="10"/>
          <w:szCs w:val="10"/>
        </w:rPr>
        <w:t xml:space="preserve"> This brings us to what most would consider to be the most fundamental and important requirement of patentability, the </w:t>
      </w:r>
      <w:proofErr w:type="spellStart"/>
      <w:r w:rsidRPr="00883050">
        <w:rPr>
          <w:sz w:val="10"/>
          <w:szCs w:val="10"/>
        </w:rPr>
        <w:t>nonobviousness</w:t>
      </w:r>
      <w:proofErr w:type="spellEnd"/>
      <w:r w:rsidRPr="00883050">
        <w:rPr>
          <w:sz w:val="10"/>
          <w:szCs w:val="10"/>
        </w:rPr>
        <w:t xml:space="preserve"> requirement (i.e., the requirement that an invention embody an inventive step). Not surprisingly, the Guidelines focus heavily on the </w:t>
      </w:r>
      <w:proofErr w:type="spellStart"/>
      <w:r w:rsidRPr="00883050">
        <w:rPr>
          <w:sz w:val="10"/>
          <w:szCs w:val="10"/>
        </w:rPr>
        <w:t>nonobviousness</w:t>
      </w:r>
      <w:proofErr w:type="spellEnd"/>
      <w:r w:rsidRPr="00883050">
        <w:rPr>
          <w:sz w:val="10"/>
          <w:szCs w:val="10"/>
        </w:rPr>
        <w:t xml:space="preserve"> requirement, recommending that patent </w:t>
      </w:r>
      <w:proofErr w:type="spellStart"/>
      <w:r w:rsidRPr="00883050">
        <w:rPr>
          <w:sz w:val="10"/>
          <w:szCs w:val="10"/>
        </w:rPr>
        <w:t>offices</w:t>
      </w:r>
      <w:proofErr w:type="spellEnd"/>
      <w:r w:rsidRPr="00883050">
        <w:rPr>
          <w:sz w:val="10"/>
          <w:szCs w:val="10"/>
        </w:rPr>
        <w:t xml:space="preserve"> interpret and apply the requirement in a manner that would effectively render most follow-on pharmaceutical innovation presumptively unpatentable; some categories of follow-on innovation, such as a new polymorph with improved properties, or an isolated enantiomer that does not cause the adverse effects associated with the racemate, would be treated as per se obvious and thus entirely excluded from patent protection. These recommendations are based on an oversimplified and highly abstract understanding of pharmaceutical </w:t>
      </w:r>
      <w:proofErr w:type="gramStart"/>
      <w:r w:rsidRPr="00883050">
        <w:rPr>
          <w:sz w:val="10"/>
          <w:szCs w:val="10"/>
        </w:rPr>
        <w:t>research, and</w:t>
      </w:r>
      <w:proofErr w:type="gramEnd"/>
      <w:r w:rsidRPr="00883050">
        <w:rPr>
          <w:sz w:val="10"/>
          <w:szCs w:val="10"/>
        </w:rPr>
        <w:t xml:space="preserve"> fail to take into account the unpredictability and technical challenges inherent to the research and development of follow-on pharmaceutical innovation. The criterion for compliance with the </w:t>
      </w:r>
      <w:proofErr w:type="spellStart"/>
      <w:r w:rsidRPr="00883050">
        <w:rPr>
          <w:sz w:val="10"/>
          <w:szCs w:val="10"/>
        </w:rPr>
        <w:t>nonobviousness</w:t>
      </w:r>
      <w:proofErr w:type="spellEnd"/>
      <w:r w:rsidRPr="00883050">
        <w:rPr>
          <w:sz w:val="10"/>
          <w:szCs w:val="10"/>
        </w:rPr>
        <w:t xml:space="preserve"> requirement is straightforward when stated in the abstract: a claimed invention satisfies the requirement if, and only if, as of the relevant date, </w:t>
      </w:r>
      <w:proofErr w:type="gramStart"/>
      <w:r w:rsidRPr="00883050">
        <w:rPr>
          <w:sz w:val="10"/>
          <w:szCs w:val="10"/>
        </w:rPr>
        <w:t>i.e.</w:t>
      </w:r>
      <w:proofErr w:type="gramEnd"/>
      <w:r w:rsidRPr="00883050">
        <w:rPr>
          <w:sz w:val="10"/>
          <w:szCs w:val="10"/>
        </w:rPr>
        <w:t xml:space="preserve"> the effective filing date, the invention would not have been obvious to a person of skill in that area of technology, given the state-of-the-art at that time. In practice, the </w:t>
      </w:r>
      <w:proofErr w:type="spellStart"/>
      <w:r w:rsidRPr="00883050">
        <w:rPr>
          <w:sz w:val="10"/>
          <w:szCs w:val="10"/>
        </w:rPr>
        <w:t>nonobviousness</w:t>
      </w:r>
      <w:proofErr w:type="spellEnd"/>
      <w:r w:rsidRPr="00883050">
        <w:rPr>
          <w:sz w:val="10"/>
          <w:szCs w:val="10"/>
        </w:rPr>
        <w:t xml:space="preserve">/inventiveness inquiry is highly fact-specific, decided on a case-by-case basis in view of the state-of-the-art at the time of the invention, the knowledge and skill of those working in the field at that time, the extent to which those working in the field would have been motivated to try to make the invention, and the unpredictability associated with that area of technology during the relevant timeframe. The question of compliance with the </w:t>
      </w:r>
      <w:proofErr w:type="spellStart"/>
      <w:r w:rsidRPr="00883050">
        <w:rPr>
          <w:sz w:val="10"/>
          <w:szCs w:val="10"/>
        </w:rPr>
        <w:t>nonobviousness</w:t>
      </w:r>
      <w:proofErr w:type="spellEnd"/>
      <w:r w:rsidRPr="00883050">
        <w:rPr>
          <w:sz w:val="10"/>
          <w:szCs w:val="10"/>
        </w:rPr>
        <w:t xml:space="preserve"> requirement must focus on the specifics of the invention at hand, rather than relying on the broad categorization of entire categories of invention as either per se or presumptively obvious, the approach advocated by the Guidelines. In assessing whether an invention would have been obvious at the time it was made, it is important to avoid the well-established tendency towards hindsight bias. In retrospect, once an invention has been made and proven successful, there is an inherent tendency of humans to look back and think “I could have thought of that.” This is particularly problematic in the context of follow-on pharmaceutical innovation, where it is tempting to assume that a new formulation or new method of using a drug would have been “obvious to try,” once that formulation or method has been made, tested, and proven safe and effective. When viewed in the abstract, by a person not actually engaged in pharmaceutical research and development, follow-on pharmaceutical innovation can appear deceptively simple. However, the path to meaningful follow-on innovation is tremendously challenging, unpredictable, and </w:t>
      </w:r>
      <w:proofErr w:type="gramStart"/>
      <w:r w:rsidRPr="00883050">
        <w:rPr>
          <w:sz w:val="10"/>
          <w:szCs w:val="10"/>
        </w:rPr>
        <w:t>more often than not</w:t>
      </w:r>
      <w:proofErr w:type="gramEnd"/>
      <w:r w:rsidRPr="00883050">
        <w:rPr>
          <w:sz w:val="10"/>
          <w:szCs w:val="10"/>
        </w:rPr>
        <w:t xml:space="preserve"> results in failure. This explains why so many courts and patent offices around the world have explicitly found patents directed to follow on pharmaceutical innovations nonobvious and patentable. An invention should only be deemed obvious if the prior art would have motivated one of skill in the art to attempt that invention and would have created a reasonable expectation of success in the attempt. It is not enough to merely show that the skilled person could have attempted the invention; the question is whether that person would have been motivated to make the attempt. In some cases, invention can lie in the identification and solution of a previously unidentified problem. In other cases, the problem is well known, but the solution requires the inventor to overcome technical challenges that stymied contemporaries in their attempts to solve the problem. Sometimes an invention occurs when the inventor tries an approach that runs entirely counter to conventional wisdom, ultimately proving that conventional wisdom to have been wrong. Defense of Secondary Patents provides numerous examples of inventions of this type, explaining how courts have determined such inventions to be nonobvious based on the specific factors at play in each individual case. Concluding Thoughts Patent law is primarily concerned with rewarding and enhancing the creation of useful inventions. It is not an instrument that has been specifically designed to address crucial problems relating to ethics, access, health, </w:t>
      </w:r>
      <w:proofErr w:type="gramStart"/>
      <w:r w:rsidRPr="00883050">
        <w:rPr>
          <w:sz w:val="10"/>
          <w:szCs w:val="10"/>
        </w:rPr>
        <w:t>competition</w:t>
      </w:r>
      <w:proofErr w:type="gramEnd"/>
      <w:r w:rsidRPr="00883050">
        <w:rPr>
          <w:sz w:val="10"/>
          <w:szCs w:val="10"/>
        </w:rPr>
        <w:t xml:space="preserve"> and human rights policies. This is particularly true for the bio-pharmaceutical sector. It is therefore crucial that patent offices and courts continue to assess the inventiveness of all inventions, including inventions arising out of follow-on pharmaceutical innovation, based on the specific features of that invention when compared to the relevant prior art, rather than adopting the sort of technology-specific presumptions against patentability endorsed by the Guidelines. In cases where there are legitimate concerns that patents are being misused in a manner that restricts access to medicine, then that misuse should be addressed directly, rather than through a broadside attack on the patenting of follow-on pharmaceutical innovation in toto.</w:t>
      </w:r>
    </w:p>
    <w:p w14:paraId="7AA715AA" w14:textId="172315EF" w:rsidR="00110D90" w:rsidRPr="00110D90" w:rsidRDefault="00110D90" w:rsidP="00110D90">
      <w:r>
        <w:t xml:space="preserve">If the patent system is being misused in a manner that is anticompetitive, then </w:t>
      </w:r>
      <w:r w:rsidRPr="00AF3518">
        <w:t xml:space="preserve">antitrust and competition laws should be invoked to address the problem directly. If certain specific types of patent enforcement activities are deemed problematic, they too can be addressed directly. The US patent statute, for example, already provides an exemption from liability for doctors who use a patented method of medical treatment. This addresses concerns about doctors potentially being sued without depriving medical </w:t>
      </w:r>
      <w:r w:rsidRPr="00AF3518">
        <w:lastRenderedPageBreak/>
        <w:t>innovators of patents (which would still</w:t>
      </w:r>
      <w:r>
        <w:t xml:space="preserve"> be enforceable against a competing medical device company, for </w:t>
      </w:r>
      <w:r w:rsidRPr="00AF3518">
        <w:t xml:space="preserve">example). </w:t>
      </w:r>
      <w:r w:rsidRPr="00AF3518">
        <w:rPr>
          <w:rStyle w:val="StyleUnderline"/>
        </w:rPr>
        <w:t xml:space="preserve">It would be a mistake </w:t>
      </w:r>
      <w:r w:rsidRPr="00883050">
        <w:rPr>
          <w:rStyle w:val="StyleUnderline"/>
          <w:highlight w:val="cyan"/>
        </w:rPr>
        <w:t xml:space="preserve">to upset </w:t>
      </w:r>
      <w:r w:rsidRPr="00AF3518">
        <w:rPr>
          <w:rStyle w:val="StyleUnderline"/>
        </w:rPr>
        <w:t xml:space="preserve">the delicate balance of </w:t>
      </w:r>
      <w:r w:rsidRPr="00883050">
        <w:rPr>
          <w:rStyle w:val="StyleUnderline"/>
          <w:highlight w:val="cyan"/>
        </w:rPr>
        <w:t>innovation policy</w:t>
      </w:r>
      <w:r w:rsidRPr="00883050">
        <w:rPr>
          <w:rStyle w:val="StyleUnderline"/>
        </w:rPr>
        <w:t xml:space="preserve"> embodied in the current consensus patent </w:t>
      </w:r>
      <w:r w:rsidRPr="00AF3518">
        <w:rPr>
          <w:rStyle w:val="StyleUnderline"/>
        </w:rPr>
        <w:t xml:space="preserve">regime – to do so </w:t>
      </w:r>
      <w:r w:rsidRPr="00883050">
        <w:rPr>
          <w:rStyle w:val="StyleUnderline"/>
          <w:highlight w:val="cyan"/>
        </w:rPr>
        <w:t xml:space="preserve">poses a </w:t>
      </w:r>
      <w:r w:rsidRPr="00883050">
        <w:rPr>
          <w:rStyle w:val="Emphasis"/>
          <w:highlight w:val="cyan"/>
        </w:rPr>
        <w:t xml:space="preserve">grave </w:t>
      </w:r>
      <w:r w:rsidRPr="00AF3518">
        <w:rPr>
          <w:rStyle w:val="Emphasis"/>
          <w:highlight w:val="cyan"/>
        </w:rPr>
        <w:t>risk of</w:t>
      </w:r>
      <w:r w:rsidRPr="00AF3518">
        <w:rPr>
          <w:rStyle w:val="StyleUnderline"/>
        </w:rPr>
        <w:t xml:space="preserve"> </w:t>
      </w:r>
      <w:r w:rsidRPr="00883050">
        <w:rPr>
          <w:rStyle w:val="Emphasis"/>
          <w:highlight w:val="cyan"/>
        </w:rPr>
        <w:t>greatly diminishing the pipeline of future medicinal breakthroughs</w:t>
      </w:r>
      <w:r>
        <w:t>.</w:t>
      </w:r>
    </w:p>
    <w:p w14:paraId="05FD83A5" w14:textId="77777777" w:rsidR="00110D90" w:rsidRDefault="00110D90" w:rsidP="00110D90">
      <w:pPr>
        <w:pStyle w:val="Heading4"/>
      </w:pPr>
      <w:r>
        <w:t>2] Economic collapse</w:t>
      </w:r>
    </w:p>
    <w:p w14:paraId="69B007B6" w14:textId="77777777" w:rsidR="00110D90" w:rsidRPr="000E7EA8" w:rsidRDefault="00110D90" w:rsidP="00110D90">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2124C8DB" w14:textId="77777777" w:rsidR="00110D90" w:rsidRPr="00036B8D" w:rsidRDefault="00110D90" w:rsidP="00110D90">
      <w:pPr>
        <w:spacing w:after="0" w:line="240" w:lineRule="auto"/>
        <w:rPr>
          <w:sz w:val="16"/>
          <w:szCs w:val="26"/>
        </w:rPr>
      </w:pPr>
      <w:r w:rsidRPr="000E7EA8">
        <w:rPr>
          <w:rStyle w:val="Style13ptBold"/>
          <w:szCs w:val="26"/>
        </w:rPr>
        <w:t>Sullivan 11</w:t>
      </w:r>
      <w:r w:rsidRPr="000E7EA8">
        <w:rPr>
          <w:szCs w:val="26"/>
        </w:rPr>
        <w:t xml:space="preserve"> – </w:t>
      </w:r>
      <w:r w:rsidRPr="00036B8D">
        <w:rPr>
          <w:sz w:val="16"/>
          <w:szCs w:val="26"/>
        </w:rPr>
        <w:t xml:space="preserve">Thomas Sullivan (Thomas Sullivan is Editor of Policy and Medicine, President of </w:t>
      </w:r>
      <w:proofErr w:type="spellStart"/>
      <w:r w:rsidRPr="00036B8D">
        <w:rPr>
          <w:sz w:val="16"/>
          <w:szCs w:val="26"/>
        </w:rPr>
        <w:t>Rockpointe</w:t>
      </w:r>
      <w:proofErr w:type="spellEnd"/>
      <w:r w:rsidRPr="00036B8D">
        <w:rPr>
          <w:sz w:val="16"/>
          <w:szCs w:val="26"/>
        </w:rPr>
        <w:t xml:space="preserve"> Corporation, founded in 1995 to provide continuing medical education to healthcare professionals around the world. Prior to founding </w:t>
      </w:r>
      <w:proofErr w:type="spellStart"/>
      <w:r w:rsidRPr="00036B8D">
        <w:rPr>
          <w:sz w:val="16"/>
          <w:szCs w:val="26"/>
        </w:rPr>
        <w:t>Rockpointe</w:t>
      </w:r>
      <w:proofErr w:type="spellEnd"/>
      <w:r w:rsidRPr="00036B8D">
        <w:rPr>
          <w:sz w:val="16"/>
          <w:szCs w:val="26"/>
        </w:rPr>
        <w:t xml:space="preserve">, Thomas worked as a political consultant), July 12, 2011, Study Shows Importance of Biopharmaceutical Jobs </w:t>
      </w:r>
      <w:proofErr w:type="gramStart"/>
      <w:r w:rsidRPr="00036B8D">
        <w:rPr>
          <w:sz w:val="16"/>
          <w:szCs w:val="26"/>
        </w:rPr>
        <w:t>For</w:t>
      </w:r>
      <w:proofErr w:type="gramEnd"/>
      <w:r w:rsidRPr="00036B8D">
        <w:rPr>
          <w:sz w:val="16"/>
          <w:szCs w:val="26"/>
        </w:rPr>
        <w:t xml:space="preserve"> US Economy,” Policy and Medicine, http://www.policymed.com/2011/07/study-shows-importance-of-biopharmaceutical-jobs-for-us-economy-for-every-20-billion-loss-in-revenue.html WJ</w:t>
      </w:r>
    </w:p>
    <w:p w14:paraId="1B3A3714" w14:textId="77777777" w:rsidR="00110D90" w:rsidRPr="00036B8D" w:rsidRDefault="00110D90" w:rsidP="00110D90">
      <w:pPr>
        <w:spacing w:after="0" w:line="240" w:lineRule="auto"/>
        <w:rPr>
          <w:sz w:val="16"/>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036B8D">
        <w:rPr>
          <w:sz w:val="16"/>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proofErr w:type="gramStart"/>
      <w:r w:rsidRPr="000E7EA8">
        <w:rPr>
          <w:rStyle w:val="StyleUnderline"/>
          <w:szCs w:val="26"/>
          <w:highlight w:val="green"/>
        </w:rPr>
        <w:t>has the ability to</w:t>
      </w:r>
      <w:proofErr w:type="gramEnd"/>
      <w:r w:rsidRPr="000E7EA8">
        <w:rPr>
          <w:rStyle w:val="StyleUnderline"/>
          <w:szCs w:val="26"/>
          <w:highlight w:val="green"/>
        </w:rPr>
        <w:t xml:space="preserve"> drive 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036B8D">
        <w:rPr>
          <w:sz w:val="16"/>
          <w:szCs w:val="26"/>
        </w:rPr>
        <w:t xml:space="preserve"> </w:t>
      </w:r>
    </w:p>
    <w:p w14:paraId="235FB29D" w14:textId="77777777" w:rsidR="00110D90" w:rsidRPr="00036B8D" w:rsidRDefault="00110D90" w:rsidP="00110D90">
      <w:pPr>
        <w:spacing w:after="0" w:line="240" w:lineRule="auto"/>
        <w:rPr>
          <w:sz w:val="16"/>
          <w:szCs w:val="26"/>
        </w:rPr>
      </w:pPr>
      <w:r w:rsidRPr="00036B8D">
        <w:rPr>
          <w:sz w:val="16"/>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2953FB4A" w14:textId="77777777" w:rsidR="00110D90" w:rsidRPr="00036B8D" w:rsidRDefault="00110D90" w:rsidP="00110D90">
      <w:pPr>
        <w:spacing w:after="0" w:line="240" w:lineRule="auto"/>
        <w:rPr>
          <w:sz w:val="16"/>
          <w:szCs w:val="26"/>
        </w:rPr>
      </w:pPr>
      <w:r w:rsidRPr="00036B8D">
        <w:rPr>
          <w:sz w:val="16"/>
          <w:szCs w:val="26"/>
        </w:rPr>
        <w:t xml:space="preserve">TPP has an established reputation in state-by-state assessment of the biopharmaceutical </w:t>
      </w:r>
      <w:proofErr w:type="gramStart"/>
      <w:r w:rsidRPr="00036B8D">
        <w:rPr>
          <w:sz w:val="16"/>
          <w:szCs w:val="26"/>
        </w:rPr>
        <w:t>sector, and</w:t>
      </w:r>
      <w:proofErr w:type="gramEnd"/>
      <w:r w:rsidRPr="00036B8D">
        <w:rPr>
          <w:sz w:val="16"/>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036B8D">
        <w:rPr>
          <w:sz w:val="16"/>
          <w:szCs w:val="26"/>
        </w:rPr>
        <w:t>PhRMA</w:t>
      </w:r>
      <w:proofErr w:type="gramEnd"/>
      <w:r w:rsidRPr="00036B8D">
        <w:rPr>
          <w:sz w:val="16"/>
          <w:szCs w:val="26"/>
        </w:rPr>
        <w:t xml:space="preserve"> and BIO-the Biotechnology Industry Organization. </w:t>
      </w:r>
    </w:p>
    <w:p w14:paraId="15DC1FF3" w14:textId="77777777" w:rsidR="00110D90" w:rsidRPr="00036B8D" w:rsidRDefault="00110D90" w:rsidP="00110D90">
      <w:pPr>
        <w:spacing w:after="0" w:line="240" w:lineRule="auto"/>
        <w:rPr>
          <w:sz w:val="16"/>
          <w:szCs w:val="26"/>
        </w:rPr>
      </w:pP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036B8D">
        <w:rPr>
          <w:sz w:val="16"/>
          <w:szCs w:val="26"/>
        </w:rPr>
        <w:t xml:space="preserve">, ranging from manufacturing jobs to construction and other building service jobs to contract researchers and </w:t>
      </w:r>
      <w:proofErr w:type="gramStart"/>
      <w:r w:rsidRPr="00036B8D">
        <w:rPr>
          <w:sz w:val="16"/>
          <w:szCs w:val="26"/>
        </w:rPr>
        <w:t>child care</w:t>
      </w:r>
      <w:proofErr w:type="gramEnd"/>
      <w:r w:rsidRPr="00036B8D">
        <w:rPr>
          <w:sz w:val="16"/>
          <w:szCs w:val="26"/>
        </w:rPr>
        <w:t xml:space="preserve"> providers. Together, </w:t>
      </w:r>
      <w:r w:rsidRPr="000E7EA8">
        <w:rPr>
          <w:rStyle w:val="StyleUnderline"/>
          <w:szCs w:val="26"/>
        </w:rPr>
        <w:t>this biopharmaceutical sector-related workforce received $258 billion in wages and benefits in 2009</w:t>
      </w:r>
      <w:r w:rsidRPr="00036B8D">
        <w:rPr>
          <w:sz w:val="16"/>
          <w:szCs w:val="26"/>
        </w:rPr>
        <w:t xml:space="preserve">. </w:t>
      </w:r>
    </w:p>
    <w:p w14:paraId="38C26D7E" w14:textId="77777777" w:rsidR="00110D90" w:rsidRPr="00036B8D" w:rsidRDefault="00110D90" w:rsidP="00110D90">
      <w:pPr>
        <w:spacing w:after="0" w:line="240" w:lineRule="auto"/>
        <w:rPr>
          <w:sz w:val="16"/>
          <w:szCs w:val="26"/>
        </w:rPr>
      </w:pPr>
      <w:r w:rsidRPr="00036B8D">
        <w:rPr>
          <w:sz w:val="16"/>
          <w:szCs w:val="26"/>
        </w:rPr>
        <w:t xml:space="preserve">“Battelle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036B8D">
        <w:rPr>
          <w:sz w:val="16"/>
          <w:szCs w:val="26"/>
        </w:rPr>
        <w:t xml:space="preserve">, due to the sector’s role as a ‘high value-added sector.” Specifically, the annual average personal income of a biopharmaceutical worker was $118,690 in 2009 as compared to $64,278 in the overall economy. </w:t>
      </w:r>
    </w:p>
    <w:p w14:paraId="15EF47CD" w14:textId="77777777" w:rsidR="00110D90" w:rsidRPr="00036B8D" w:rsidRDefault="00110D90" w:rsidP="00110D90">
      <w:pPr>
        <w:spacing w:after="0" w:line="240" w:lineRule="auto"/>
        <w:rPr>
          <w:sz w:val="16"/>
          <w:szCs w:val="26"/>
        </w:rPr>
      </w:pPr>
      <w:r w:rsidRPr="00036B8D">
        <w:rPr>
          <w:sz w:val="16"/>
          <w:szCs w:val="26"/>
        </w:rPr>
        <w:t xml:space="preserve">Additionally, the </w:t>
      </w:r>
      <w:r w:rsidRPr="000E7EA8">
        <w:rPr>
          <w:rStyle w:val="StyleUnderline"/>
          <w:szCs w:val="26"/>
        </w:rPr>
        <w:t>biopharmaceutical sector’s total economic output</w:t>
      </w:r>
      <w:r w:rsidRPr="00036B8D">
        <w:rPr>
          <w:sz w:val="16"/>
          <w:szCs w:val="26"/>
        </w:rPr>
        <w:t xml:space="preserve"> (including direct, </w:t>
      </w:r>
      <w:proofErr w:type="gramStart"/>
      <w:r w:rsidRPr="00036B8D">
        <w:rPr>
          <w:sz w:val="16"/>
          <w:szCs w:val="26"/>
        </w:rPr>
        <w:t>indirect</w:t>
      </w:r>
      <w:proofErr w:type="gramEnd"/>
      <w:r w:rsidRPr="00036B8D">
        <w:rPr>
          <w:sz w:val="16"/>
          <w:szCs w:val="26"/>
        </w:rPr>
        <w:t xml:space="preserve">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036B8D">
        <w:rPr>
          <w:sz w:val="16"/>
          <w:szCs w:val="26"/>
        </w:rPr>
        <w:t xml:space="preserve"> (an output multiplier of 2.4—meaning that every $1 dollar in output generated by the biopharmaceutical sector generates another $1.4 in output in other sectors of the economy). </w:t>
      </w:r>
    </w:p>
    <w:p w14:paraId="17A252D3" w14:textId="77777777" w:rsidR="00110D90" w:rsidRPr="00036B8D" w:rsidRDefault="00110D90" w:rsidP="00110D90">
      <w:pPr>
        <w:spacing w:after="0" w:line="240" w:lineRule="auto"/>
        <w:rPr>
          <w:sz w:val="16"/>
          <w:szCs w:val="26"/>
        </w:rPr>
      </w:pPr>
      <w:r w:rsidRPr="00036B8D">
        <w:rPr>
          <w:sz w:val="16"/>
          <w:szCs w:val="26"/>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495029D7" w14:textId="77777777" w:rsidR="00110D90" w:rsidRPr="00036B8D" w:rsidRDefault="00110D90" w:rsidP="00110D90">
      <w:pPr>
        <w:spacing w:after="0" w:line="240" w:lineRule="auto"/>
        <w:rPr>
          <w:sz w:val="16"/>
          <w:szCs w:val="26"/>
        </w:rPr>
      </w:pPr>
      <w:r w:rsidRPr="00036B8D">
        <w:rPr>
          <w:sz w:val="16"/>
          <w:szCs w:val="26"/>
        </w:rPr>
        <w:t>In addition, the U.S. Congressional Budget Office noted that, “</w:t>
      </w:r>
      <w:r w:rsidRPr="000E7EA8">
        <w:rPr>
          <w:rStyle w:val="StyleUnderline"/>
          <w:szCs w:val="26"/>
        </w:rPr>
        <w:t>the pharmaceutical industry is one of the most research-intensive industries in the United States</w:t>
      </w:r>
      <w:r w:rsidRPr="00036B8D">
        <w:rPr>
          <w:sz w:val="16"/>
          <w:szCs w:val="26"/>
        </w:rPr>
        <w:t xml:space="preserve"> and that pharmaceutical firms invest as much as five times more in research and development, relative to their sales, than the average U.S. manufacturing firm.” </w:t>
      </w:r>
    </w:p>
    <w:p w14:paraId="2361F7FF" w14:textId="77777777" w:rsidR="00110D90" w:rsidRPr="00036B8D" w:rsidRDefault="00110D90" w:rsidP="00110D90">
      <w:pPr>
        <w:spacing w:after="0" w:line="240" w:lineRule="auto"/>
        <w:rPr>
          <w:sz w:val="16"/>
          <w:szCs w:val="26"/>
        </w:rPr>
      </w:pPr>
      <w:r w:rsidRPr="00036B8D">
        <w:rPr>
          <w:sz w:val="16"/>
          <w:szCs w:val="26"/>
        </w:rPr>
        <w:t xml:space="preserve">At over $105,000 in biopharmaceutical R&amp;D per employee, </w:t>
      </w:r>
      <w:r w:rsidRPr="000E7EA8">
        <w:rPr>
          <w:rStyle w:val="StyleUnderline"/>
          <w:szCs w:val="26"/>
        </w:rPr>
        <w:t>the sector is way ahead of the average across all U.S. manufacturing</w:t>
      </w:r>
      <w:r w:rsidRPr="00036B8D">
        <w:rPr>
          <w:sz w:val="16"/>
          <w:szCs w:val="26"/>
        </w:rPr>
        <w:t xml:space="preserve"> which stands at about $10,000 per employee—and is far ahead of the second and third ranked sectors of “communications equipment” and “semiconductors, which respectively spend $63,000 and $40,000 per employee in R&amp;D annually. </w:t>
      </w:r>
    </w:p>
    <w:p w14:paraId="0073B1C8" w14:textId="77777777" w:rsidR="00110D90" w:rsidRPr="00036B8D" w:rsidRDefault="00110D90" w:rsidP="00110D90">
      <w:pPr>
        <w:spacing w:after="0" w:line="240" w:lineRule="auto"/>
        <w:rPr>
          <w:sz w:val="16"/>
          <w:szCs w:val="26"/>
        </w:rPr>
      </w:pPr>
      <w:r w:rsidRPr="00036B8D">
        <w:rPr>
          <w:sz w:val="16"/>
          <w:szCs w:val="26"/>
        </w:rPr>
        <w:t xml:space="preserve">PhRMA Statement on Battelle Report </w:t>
      </w:r>
    </w:p>
    <w:p w14:paraId="7177E559" w14:textId="77777777" w:rsidR="00110D90" w:rsidRPr="00036B8D" w:rsidRDefault="00110D90" w:rsidP="00110D90">
      <w:pPr>
        <w:spacing w:after="0" w:line="240" w:lineRule="auto"/>
        <w:rPr>
          <w:sz w:val="16"/>
          <w:szCs w:val="26"/>
        </w:rPr>
      </w:pPr>
      <w:r w:rsidRPr="00036B8D">
        <w:rPr>
          <w:sz w:val="16"/>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1FA6812B" w14:textId="77777777" w:rsidR="00110D90" w:rsidRPr="00036B8D" w:rsidRDefault="00110D90" w:rsidP="00110D90">
      <w:pPr>
        <w:spacing w:after="0" w:line="240" w:lineRule="auto"/>
        <w:rPr>
          <w:sz w:val="16"/>
          <w:szCs w:val="26"/>
        </w:rPr>
      </w:pPr>
      <w:r w:rsidRPr="00036B8D">
        <w:rPr>
          <w:sz w:val="16"/>
          <w:szCs w:val="26"/>
        </w:rPr>
        <w:lastRenderedPageBreak/>
        <w:t xml:space="preserve">Castellani asserted that, “at a time when the U.S. is facing a jobs crisis, evidenced by the terrible employment numbers from last Friday, </w:t>
      </w:r>
      <w:r w:rsidRPr="00036B8D">
        <w:rPr>
          <w:rStyle w:val="StyleUnderline"/>
          <w:szCs w:val="26"/>
        </w:rPr>
        <w:t>it is critical that our policymakers embrace dynamic and innovative business sectors such as the biopharmaceutical research sector and refrain from stifling job growth</w:t>
      </w:r>
      <w:r w:rsidRPr="00036B8D">
        <w:rPr>
          <w:sz w:val="16"/>
          <w:szCs w:val="26"/>
        </w:rPr>
        <w:t xml:space="preserve"> </w:t>
      </w:r>
      <w:r w:rsidRPr="00036B8D">
        <w:rPr>
          <w:rStyle w:val="Emphasis"/>
          <w:szCs w:val="26"/>
        </w:rPr>
        <w:t>through shortsighted proposals</w:t>
      </w:r>
      <w:r w:rsidRPr="00036B8D">
        <w:rPr>
          <w:sz w:val="16"/>
          <w:szCs w:val="26"/>
        </w:rPr>
        <w:t xml:space="preserve"> </w:t>
      </w:r>
      <w:r w:rsidRPr="00036B8D">
        <w:rPr>
          <w:rStyle w:val="StyleUnderline"/>
          <w:szCs w:val="26"/>
        </w:rPr>
        <w:t xml:space="preserve">such as government-mandated </w:t>
      </w:r>
      <w:r w:rsidRPr="00036B8D">
        <w:rPr>
          <w:rStyle w:val="Emphasis"/>
          <w:szCs w:val="26"/>
        </w:rPr>
        <w:t>price controls</w:t>
      </w:r>
      <w:r w:rsidRPr="00036B8D">
        <w:rPr>
          <w:sz w:val="16"/>
          <w:szCs w:val="26"/>
        </w:rPr>
        <w:t xml:space="preserve"> in Medicare Part D.” </w:t>
      </w:r>
    </w:p>
    <w:p w14:paraId="51B61AF9" w14:textId="77777777" w:rsidR="00110D90" w:rsidRPr="00036B8D" w:rsidRDefault="00110D90" w:rsidP="00110D90">
      <w:pPr>
        <w:spacing w:after="0" w:line="240" w:lineRule="auto"/>
        <w:rPr>
          <w:sz w:val="16"/>
          <w:szCs w:val="26"/>
        </w:rPr>
      </w:pPr>
      <w:r w:rsidRPr="00036B8D">
        <w:rPr>
          <w:sz w:val="16"/>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 xml:space="preserve">startling potential job losses would result from undermining the business foundations of </w:t>
      </w:r>
      <w:r w:rsidRPr="00036B8D">
        <w:rPr>
          <w:rStyle w:val="Emphasis"/>
          <w:szCs w:val="26"/>
        </w:rPr>
        <w:t>biopharmaceutical companies</w:t>
      </w:r>
      <w:r w:rsidRPr="00036B8D">
        <w:rPr>
          <w:sz w:val="16"/>
          <w:szCs w:val="26"/>
        </w:rPr>
        <w:t xml:space="preserve">.” </w:t>
      </w:r>
    </w:p>
    <w:p w14:paraId="52359FD1" w14:textId="77777777" w:rsidR="00110D90" w:rsidRPr="00036B8D" w:rsidRDefault="00110D90" w:rsidP="00110D90">
      <w:pPr>
        <w:spacing w:after="0" w:line="240" w:lineRule="auto"/>
        <w:rPr>
          <w:sz w:val="16"/>
          <w:szCs w:val="26"/>
        </w:rPr>
      </w:pPr>
      <w:r w:rsidRPr="00036B8D">
        <w:rPr>
          <w:sz w:val="16"/>
          <w:szCs w:val="26"/>
        </w:rPr>
        <w:t>He noted that the Battelle report estimated “</w:t>
      </w:r>
      <w:r w:rsidRPr="00036B8D">
        <w:rPr>
          <w:rStyle w:val="Emphasis"/>
          <w:szCs w:val="26"/>
        </w:rPr>
        <w:t>that a $20 billion per year reduction in biopharmaceutical sector revenue would result in 260,000 job losses across the U.S. economy</w:t>
      </w:r>
      <w:r w:rsidRPr="00036B8D">
        <w:rPr>
          <w:sz w:val="16"/>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6E40FB33" w14:textId="77777777" w:rsidR="00110D90" w:rsidRPr="00036B8D" w:rsidRDefault="00110D90" w:rsidP="00110D90">
      <w:pPr>
        <w:spacing w:after="0" w:line="240" w:lineRule="auto"/>
        <w:rPr>
          <w:sz w:val="16"/>
          <w:szCs w:val="26"/>
        </w:rPr>
      </w:pPr>
      <w:r w:rsidRPr="00036B8D">
        <w:rPr>
          <w:sz w:val="16"/>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036B8D">
        <w:rPr>
          <w:sz w:val="16"/>
          <w:szCs w:val="26"/>
        </w:rPr>
        <w:t>patients, and</w:t>
      </w:r>
      <w:proofErr w:type="gramEnd"/>
      <w:r w:rsidRPr="00036B8D">
        <w:rPr>
          <w:sz w:val="16"/>
          <w:szCs w:val="26"/>
        </w:rPr>
        <w:t xml:space="preserve"> could undermine the success of the Part D program, which has very high beneficiary satisfaction and has cost far less than original government projections.” </w:t>
      </w:r>
    </w:p>
    <w:p w14:paraId="4DF1D168" w14:textId="77777777" w:rsidR="00110D90" w:rsidRPr="00036B8D" w:rsidRDefault="00110D90" w:rsidP="00110D90">
      <w:pPr>
        <w:spacing w:after="0" w:line="240" w:lineRule="auto"/>
        <w:rPr>
          <w:sz w:val="16"/>
          <w:szCs w:val="26"/>
        </w:rPr>
      </w:pPr>
      <w:r w:rsidRPr="00036B8D">
        <w:rPr>
          <w:sz w:val="16"/>
          <w:szCs w:val="26"/>
        </w:rPr>
        <w:t>He pointed to the “</w:t>
      </w:r>
      <w:r w:rsidRPr="000E7EA8">
        <w:rPr>
          <w:rStyle w:val="Emphasis"/>
          <w:szCs w:val="26"/>
        </w:rPr>
        <w:t>Battelle numbers, which clearly demonstrated that reducing the biopharmaceutical sector’s annual revenue by $20 billion would be a serious blow to employment</w:t>
      </w:r>
      <w:r w:rsidRPr="00036B8D">
        <w:rPr>
          <w:sz w:val="16"/>
          <w:szCs w:val="26"/>
        </w:rPr>
        <w:t xml:space="preserve">.” Castellani added that, “while the research is not specific to any one policy or event, proposals being considered, such as government-mandated Part D rebates, would be expected to have revenue impact of this magnitude.” </w:t>
      </w:r>
    </w:p>
    <w:p w14:paraId="50FB629D" w14:textId="77777777" w:rsidR="00110D90" w:rsidRPr="00036B8D" w:rsidRDefault="00110D90" w:rsidP="00110D90">
      <w:pPr>
        <w:spacing w:after="0" w:line="240" w:lineRule="auto"/>
        <w:rPr>
          <w:sz w:val="16"/>
          <w:szCs w:val="26"/>
        </w:rPr>
      </w:pPr>
      <w:r w:rsidRPr="00036B8D">
        <w:rPr>
          <w:sz w:val="16"/>
          <w:szCs w:val="26"/>
        </w:rPr>
        <w:t xml:space="preserve">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036B8D">
        <w:rPr>
          <w:sz w:val="16"/>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036B8D">
        <w:rPr>
          <w:sz w:val="16"/>
          <w:szCs w:val="26"/>
        </w:rPr>
        <w:t xml:space="preserve">.” </w:t>
      </w:r>
    </w:p>
    <w:p w14:paraId="57030716" w14:textId="77777777" w:rsidR="00110D90" w:rsidRPr="00036B8D" w:rsidRDefault="00110D90" w:rsidP="00110D90">
      <w:pPr>
        <w:spacing w:after="0" w:line="240" w:lineRule="auto"/>
        <w:rPr>
          <w:sz w:val="16"/>
          <w:szCs w:val="26"/>
        </w:rPr>
      </w:pPr>
      <w:r w:rsidRPr="00036B8D">
        <w:rPr>
          <w:sz w:val="16"/>
          <w:szCs w:val="26"/>
        </w:rPr>
        <w:t xml:space="preserve">Battelle Report </w:t>
      </w:r>
    </w:p>
    <w:p w14:paraId="2A33BFF8" w14:textId="77777777" w:rsidR="00110D90" w:rsidRPr="00036B8D" w:rsidRDefault="00110D90" w:rsidP="00110D90">
      <w:pPr>
        <w:spacing w:after="0" w:line="240" w:lineRule="auto"/>
        <w:rPr>
          <w:sz w:val="16"/>
          <w:szCs w:val="26"/>
        </w:rPr>
      </w:pPr>
      <w:r w:rsidRPr="00036B8D">
        <w:rPr>
          <w:sz w:val="16"/>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w:t>
      </w:r>
      <w:proofErr w:type="gramStart"/>
      <w:r w:rsidRPr="00036B8D">
        <w:rPr>
          <w:sz w:val="16"/>
          <w:szCs w:val="26"/>
        </w:rPr>
        <w:t>increase</w:t>
      </w:r>
      <w:proofErr w:type="gramEnd"/>
      <w:r w:rsidRPr="00036B8D">
        <w:rPr>
          <w:sz w:val="16"/>
          <w:szCs w:val="26"/>
        </w:rPr>
        <w:t xml:space="preserve"> or decrease from significant changes in the business operating environment. </w:t>
      </w:r>
    </w:p>
    <w:p w14:paraId="1E5852EE" w14:textId="77777777" w:rsidR="00110D90" w:rsidRPr="00036B8D" w:rsidRDefault="00110D90" w:rsidP="00110D90">
      <w:pPr>
        <w:spacing w:after="0" w:line="240" w:lineRule="auto"/>
        <w:rPr>
          <w:sz w:val="16"/>
          <w:szCs w:val="26"/>
        </w:rPr>
      </w:pPr>
      <w:r w:rsidRPr="00036B8D">
        <w:rPr>
          <w:sz w:val="16"/>
          <w:szCs w:val="26"/>
        </w:rPr>
        <w:t xml:space="preserve">The report also highlights some of the functional impacts of the sector—the wide-ranging benefits provided through the biopharmaceutical sector’s contributions to enhancing human health, improving life </w:t>
      </w:r>
      <w:proofErr w:type="gramStart"/>
      <w:r w:rsidRPr="00036B8D">
        <w:rPr>
          <w:sz w:val="16"/>
          <w:szCs w:val="26"/>
        </w:rPr>
        <w:t>spans</w:t>
      </w:r>
      <w:proofErr w:type="gramEnd"/>
      <w:r w:rsidRPr="00036B8D">
        <w:rPr>
          <w:sz w:val="16"/>
          <w:szCs w:val="26"/>
        </w:rPr>
        <w:t xml:space="preserve"> and sustaining the high quality-of-life that Americans enjoy—and assesses the contributions of the biopharmaceutical sector to key areas of importance to our economy— innovation, product exports and quality of jobs produced. </w:t>
      </w:r>
    </w:p>
    <w:p w14:paraId="3D723307" w14:textId="77777777" w:rsidR="00110D90" w:rsidRPr="00036B8D" w:rsidRDefault="00110D90" w:rsidP="00110D90">
      <w:pPr>
        <w:spacing w:after="0" w:line="240" w:lineRule="auto"/>
        <w:rPr>
          <w:sz w:val="16"/>
          <w:szCs w:val="26"/>
        </w:rPr>
      </w:pPr>
      <w:r w:rsidRPr="00036B8D">
        <w:rPr>
          <w:sz w:val="16"/>
          <w:szCs w:val="26"/>
        </w:rPr>
        <w:t xml:space="preserve">The Battelle Report starts by recognizing that the biopharmaceutical sector has </w:t>
      </w:r>
      <w:proofErr w:type="gramStart"/>
      <w:r w:rsidRPr="00036B8D">
        <w:rPr>
          <w:sz w:val="16"/>
          <w:szCs w:val="26"/>
        </w:rPr>
        <w:t>all of</w:t>
      </w:r>
      <w:proofErr w:type="gramEnd"/>
      <w:r w:rsidRPr="00036B8D">
        <w:rPr>
          <w:sz w:val="16"/>
          <w:szCs w:val="26"/>
        </w:rPr>
        <w:t xml:space="preserve"> the characteristics for an ideal industry for economic growth and sustainability in the U.S. Specifically, the biopharmaceutical sector: </w:t>
      </w:r>
    </w:p>
    <w:p w14:paraId="611C60B8" w14:textId="77777777" w:rsidR="00110D90" w:rsidRPr="00036B8D" w:rsidRDefault="00110D90" w:rsidP="00110D90">
      <w:pPr>
        <w:spacing w:after="0" w:line="240" w:lineRule="auto"/>
        <w:rPr>
          <w:sz w:val="16"/>
          <w:szCs w:val="26"/>
        </w:rPr>
      </w:pPr>
      <w:r w:rsidRPr="00036B8D">
        <w:rPr>
          <w:sz w:val="16"/>
          <w:szCs w:val="26"/>
        </w:rPr>
        <w:t>Grows in output and employment even in tough economic times</w:t>
      </w:r>
    </w:p>
    <w:p w14:paraId="18B75022" w14:textId="77777777" w:rsidR="00110D90" w:rsidRPr="00036B8D" w:rsidRDefault="00110D90" w:rsidP="00110D90">
      <w:pPr>
        <w:spacing w:after="0" w:line="240" w:lineRule="auto"/>
        <w:rPr>
          <w:sz w:val="16"/>
          <w:szCs w:val="26"/>
        </w:rPr>
      </w:pPr>
      <w:r w:rsidRPr="00036B8D">
        <w:rPr>
          <w:sz w:val="16"/>
          <w:szCs w:val="26"/>
        </w:rPr>
        <w:t>Provides high wage, good quality jobs</w:t>
      </w:r>
    </w:p>
    <w:p w14:paraId="4B89E14C" w14:textId="77777777" w:rsidR="00110D90" w:rsidRPr="00036B8D" w:rsidRDefault="00110D90" w:rsidP="00110D90">
      <w:pPr>
        <w:spacing w:after="0" w:line="240" w:lineRule="auto"/>
        <w:rPr>
          <w:sz w:val="16"/>
          <w:szCs w:val="26"/>
        </w:rPr>
      </w:pPr>
      <w:r w:rsidRPr="00036B8D">
        <w:rPr>
          <w:sz w:val="16"/>
          <w:szCs w:val="26"/>
        </w:rPr>
        <w:t xml:space="preserve">Is innovative and deploys </w:t>
      </w:r>
      <w:proofErr w:type="gramStart"/>
      <w:r w:rsidRPr="00036B8D">
        <w:rPr>
          <w:sz w:val="16"/>
          <w:szCs w:val="26"/>
        </w:rPr>
        <w:t>high-technology</w:t>
      </w:r>
      <w:proofErr w:type="gramEnd"/>
      <w:r w:rsidRPr="00036B8D">
        <w:rPr>
          <w:sz w:val="16"/>
          <w:szCs w:val="26"/>
        </w:rPr>
        <w:t xml:space="preserve"> to generate comparative advantage for U.S. companies</w:t>
      </w:r>
    </w:p>
    <w:p w14:paraId="0394FC40" w14:textId="77777777" w:rsidR="00110D90" w:rsidRPr="00036B8D" w:rsidRDefault="00110D90" w:rsidP="00110D90">
      <w:pPr>
        <w:spacing w:after="0" w:line="240" w:lineRule="auto"/>
        <w:rPr>
          <w:sz w:val="16"/>
          <w:szCs w:val="26"/>
        </w:rPr>
      </w:pPr>
      <w:r w:rsidRPr="00036B8D">
        <w:rPr>
          <w:sz w:val="16"/>
          <w:szCs w:val="26"/>
        </w:rPr>
        <w:t>Generates significant exports that boost the U.S. economy</w:t>
      </w:r>
    </w:p>
    <w:p w14:paraId="059DDC59" w14:textId="77777777" w:rsidR="00110D90" w:rsidRPr="00036B8D" w:rsidRDefault="00110D90" w:rsidP="00110D90">
      <w:pPr>
        <w:spacing w:after="0" w:line="240" w:lineRule="auto"/>
        <w:rPr>
          <w:sz w:val="16"/>
          <w:szCs w:val="26"/>
        </w:rPr>
      </w:pPr>
      <w:r w:rsidRPr="00036B8D">
        <w:rPr>
          <w:sz w:val="16"/>
          <w:szCs w:val="26"/>
        </w:rPr>
        <w:t xml:space="preserve">Has a strong supply chain that drives further economic growth across the economy through “multiplier </w:t>
      </w:r>
      <w:proofErr w:type="gramStart"/>
      <w:r w:rsidRPr="00036B8D">
        <w:rPr>
          <w:sz w:val="16"/>
          <w:szCs w:val="26"/>
        </w:rPr>
        <w:t>effects”</w:t>
      </w:r>
      <w:proofErr w:type="gramEnd"/>
    </w:p>
    <w:p w14:paraId="141B058C" w14:textId="77777777" w:rsidR="00110D90" w:rsidRPr="00036B8D" w:rsidRDefault="00110D90" w:rsidP="00110D90">
      <w:pPr>
        <w:spacing w:after="0" w:line="240" w:lineRule="auto"/>
        <w:rPr>
          <w:sz w:val="16"/>
          <w:szCs w:val="26"/>
        </w:rPr>
      </w:pPr>
      <w:r w:rsidRPr="00036B8D">
        <w:rPr>
          <w:sz w:val="16"/>
          <w:szCs w:val="26"/>
        </w:rPr>
        <w:t>Builds on America’s long-standing strengths and investment in fundamental and applied research</w:t>
      </w:r>
    </w:p>
    <w:p w14:paraId="6BB07CB6" w14:textId="77777777" w:rsidR="00110D90" w:rsidRPr="00036B8D" w:rsidRDefault="00110D90" w:rsidP="00110D90">
      <w:pPr>
        <w:spacing w:after="0" w:line="240" w:lineRule="auto"/>
        <w:rPr>
          <w:sz w:val="16"/>
          <w:szCs w:val="26"/>
        </w:rPr>
      </w:pPr>
      <w:r w:rsidRPr="00036B8D">
        <w:rPr>
          <w:sz w:val="16"/>
          <w:szCs w:val="26"/>
        </w:rPr>
        <w:t xml:space="preserve">Encourages capital flows to sustain growth, and is profitable to provide funds for reinvestment into the research and development (R&amp;D) </w:t>
      </w:r>
      <w:proofErr w:type="gramStart"/>
      <w:r w:rsidRPr="00036B8D">
        <w:rPr>
          <w:sz w:val="16"/>
          <w:szCs w:val="26"/>
        </w:rPr>
        <w:t>cycle;</w:t>
      </w:r>
      <w:proofErr w:type="gramEnd"/>
    </w:p>
    <w:p w14:paraId="6CAD3C70" w14:textId="77777777" w:rsidR="00110D90" w:rsidRPr="00036B8D" w:rsidRDefault="00110D90" w:rsidP="00110D90">
      <w:pPr>
        <w:spacing w:after="0" w:line="240" w:lineRule="auto"/>
        <w:rPr>
          <w:sz w:val="16"/>
          <w:szCs w:val="26"/>
        </w:rPr>
      </w:pPr>
      <w:r w:rsidRPr="00036B8D">
        <w:rPr>
          <w:sz w:val="16"/>
          <w:szCs w:val="26"/>
        </w:rPr>
        <w:t xml:space="preserve">Generates federal, </w:t>
      </w:r>
      <w:proofErr w:type="gramStart"/>
      <w:r w:rsidRPr="00036B8D">
        <w:rPr>
          <w:sz w:val="16"/>
          <w:szCs w:val="26"/>
        </w:rPr>
        <w:t>state</w:t>
      </w:r>
      <w:proofErr w:type="gramEnd"/>
      <w:r w:rsidRPr="00036B8D">
        <w:rPr>
          <w:sz w:val="16"/>
          <w:szCs w:val="26"/>
        </w:rPr>
        <w:t xml:space="preserve"> and local taxes and other economic contributions that support public services</w:t>
      </w:r>
    </w:p>
    <w:p w14:paraId="4CF48B4C" w14:textId="77777777" w:rsidR="00110D90" w:rsidRPr="00036B8D" w:rsidRDefault="00110D90" w:rsidP="00110D90">
      <w:pPr>
        <w:spacing w:after="0" w:line="240" w:lineRule="auto"/>
        <w:rPr>
          <w:sz w:val="16"/>
          <w:szCs w:val="26"/>
        </w:rPr>
      </w:pPr>
      <w:r w:rsidRPr="00036B8D">
        <w:rPr>
          <w:sz w:val="16"/>
          <w:szCs w:val="26"/>
        </w:rPr>
        <w:t xml:space="preserve">Is sustainable and not a major </w:t>
      </w:r>
      <w:proofErr w:type="gramStart"/>
      <w:r w:rsidRPr="00036B8D">
        <w:rPr>
          <w:sz w:val="16"/>
          <w:szCs w:val="26"/>
        </w:rPr>
        <w:t>drain</w:t>
      </w:r>
      <w:proofErr w:type="gramEnd"/>
      <w:r w:rsidRPr="00036B8D">
        <w:rPr>
          <w:sz w:val="16"/>
          <w:szCs w:val="26"/>
        </w:rPr>
        <w:t xml:space="preserve"> on global resources</w:t>
      </w:r>
    </w:p>
    <w:p w14:paraId="5C90D121" w14:textId="77777777" w:rsidR="00110D90" w:rsidRPr="00036B8D" w:rsidRDefault="00110D90" w:rsidP="00110D90">
      <w:pPr>
        <w:spacing w:after="0" w:line="240" w:lineRule="auto"/>
        <w:rPr>
          <w:sz w:val="16"/>
          <w:szCs w:val="26"/>
        </w:rPr>
      </w:pPr>
      <w:r w:rsidRPr="00036B8D">
        <w:rPr>
          <w:sz w:val="16"/>
          <w:szCs w:val="26"/>
        </w:rPr>
        <w:t>Is geographically dispersed, providing opportunities for job creation and economic growth across many areas of the nation, not just a few selected places</w:t>
      </w:r>
    </w:p>
    <w:p w14:paraId="3AB3B5C2" w14:textId="77777777" w:rsidR="00110D90" w:rsidRPr="00036B8D" w:rsidRDefault="00110D90" w:rsidP="00110D90">
      <w:pPr>
        <w:spacing w:after="0" w:line="240" w:lineRule="auto"/>
        <w:rPr>
          <w:sz w:val="16"/>
          <w:szCs w:val="26"/>
        </w:rPr>
      </w:pPr>
      <w:r w:rsidRPr="00036B8D">
        <w:rPr>
          <w:sz w:val="16"/>
          <w:szCs w:val="26"/>
        </w:rPr>
        <w:t>Produces a product of value to society, something that improves the quality of life for humankind, including</w:t>
      </w:r>
    </w:p>
    <w:p w14:paraId="1B5093FE" w14:textId="77777777" w:rsidR="00110D90" w:rsidRPr="00036B8D" w:rsidRDefault="00110D90" w:rsidP="00110D90">
      <w:pPr>
        <w:spacing w:after="0" w:line="240" w:lineRule="auto"/>
        <w:rPr>
          <w:sz w:val="16"/>
          <w:szCs w:val="26"/>
        </w:rPr>
      </w:pPr>
      <w:r w:rsidRPr="00036B8D">
        <w:rPr>
          <w:sz w:val="16"/>
          <w:szCs w:val="26"/>
        </w:rPr>
        <w:t>Improved life spans (personal longevity)</w:t>
      </w:r>
    </w:p>
    <w:p w14:paraId="7D4A39CE" w14:textId="77777777" w:rsidR="00110D90" w:rsidRPr="00036B8D" w:rsidRDefault="00110D90" w:rsidP="00110D90">
      <w:pPr>
        <w:spacing w:after="0" w:line="240" w:lineRule="auto"/>
        <w:rPr>
          <w:sz w:val="16"/>
          <w:szCs w:val="26"/>
        </w:rPr>
      </w:pPr>
      <w:r w:rsidRPr="00036B8D">
        <w:rPr>
          <w:sz w:val="16"/>
          <w:szCs w:val="26"/>
        </w:rPr>
        <w:t>Improved productivity resulting from prevention and effective management of disease and chronic conditions; and</w:t>
      </w:r>
    </w:p>
    <w:p w14:paraId="23989F6E" w14:textId="77777777" w:rsidR="00110D90" w:rsidRPr="00036B8D" w:rsidRDefault="00110D90" w:rsidP="00110D90">
      <w:pPr>
        <w:spacing w:after="0" w:line="240" w:lineRule="auto"/>
        <w:rPr>
          <w:sz w:val="16"/>
          <w:szCs w:val="26"/>
        </w:rPr>
      </w:pPr>
      <w:r w:rsidRPr="00036B8D">
        <w:rPr>
          <w:sz w:val="16"/>
          <w:szCs w:val="26"/>
        </w:rPr>
        <w:t xml:space="preserve">Reductions in unnecessary hospitalizations resulting in potential cost-offsets elsewhere in the health care system. </w:t>
      </w:r>
    </w:p>
    <w:p w14:paraId="312901B9" w14:textId="77777777" w:rsidR="00110D90" w:rsidRPr="00036B8D" w:rsidRDefault="00110D90" w:rsidP="00110D90">
      <w:pPr>
        <w:spacing w:after="0" w:line="240" w:lineRule="auto"/>
        <w:rPr>
          <w:sz w:val="16"/>
          <w:szCs w:val="26"/>
        </w:rPr>
      </w:pPr>
      <w:r w:rsidRPr="00036B8D">
        <w:rPr>
          <w:sz w:val="16"/>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0D33E9FB" w14:textId="77777777" w:rsidR="00110D90" w:rsidRPr="00036B8D" w:rsidRDefault="00110D90" w:rsidP="00110D90">
      <w:pPr>
        <w:spacing w:after="0" w:line="240" w:lineRule="auto"/>
        <w:rPr>
          <w:sz w:val="16"/>
          <w:szCs w:val="26"/>
        </w:rPr>
      </w:pPr>
      <w:r w:rsidRPr="00036B8D">
        <w:rPr>
          <w:sz w:val="16"/>
          <w:szCs w:val="26"/>
        </w:rPr>
        <w:lastRenderedPageBreak/>
        <w:t xml:space="preserve">Moreover, </w:t>
      </w:r>
      <w:r w:rsidRPr="00036B8D">
        <w:rPr>
          <w:rStyle w:val="StyleUnderline"/>
          <w:szCs w:val="26"/>
        </w:rPr>
        <w:t xml:space="preserve">the output of the biopharmaceutical sector is highly valued by society because the sector develops and manufactures a </w:t>
      </w:r>
      <w:proofErr w:type="gramStart"/>
      <w:r w:rsidRPr="00036B8D">
        <w:rPr>
          <w:rStyle w:val="StyleUnderline"/>
          <w:szCs w:val="26"/>
        </w:rPr>
        <w:t>broad-range</w:t>
      </w:r>
      <w:proofErr w:type="gramEnd"/>
      <w:r w:rsidRPr="00036B8D">
        <w:rPr>
          <w:rStyle w:val="StyleUnderline"/>
          <w:szCs w:val="26"/>
        </w:rPr>
        <w:t xml:space="preserve"> of unique products to treat disorders and diseases that, were they to go untreated, can ruin individual quality of life, personal abilities and productivity</w:t>
      </w:r>
      <w:r w:rsidRPr="00036B8D">
        <w:rPr>
          <w:sz w:val="16"/>
          <w:szCs w:val="26"/>
        </w:rPr>
        <w:t xml:space="preserve">. In many instances, biopharmaceuticals are central to helping to prevent and treat a range of public health issues, address pandemic </w:t>
      </w:r>
      <w:proofErr w:type="gramStart"/>
      <w:r w:rsidRPr="00036B8D">
        <w:rPr>
          <w:sz w:val="16"/>
          <w:szCs w:val="26"/>
        </w:rPr>
        <w:t>risk</w:t>
      </w:r>
      <w:proofErr w:type="gramEnd"/>
      <w:r w:rsidRPr="00036B8D">
        <w:rPr>
          <w:sz w:val="16"/>
          <w:szCs w:val="26"/>
        </w:rPr>
        <w:t xml:space="preserve"> and thereby support national economic security. </w:t>
      </w:r>
    </w:p>
    <w:p w14:paraId="1BA3F882" w14:textId="77777777" w:rsidR="00110D90" w:rsidRPr="00036B8D" w:rsidRDefault="00110D90" w:rsidP="00110D90">
      <w:pPr>
        <w:spacing w:after="0" w:line="240" w:lineRule="auto"/>
        <w:rPr>
          <w:sz w:val="16"/>
          <w:szCs w:val="26"/>
        </w:rPr>
      </w:pPr>
      <w:r w:rsidRPr="00036B8D">
        <w:rPr>
          <w:sz w:val="16"/>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7C816126" w14:textId="77777777" w:rsidR="00110D90" w:rsidRPr="00036B8D" w:rsidRDefault="00110D90" w:rsidP="00110D90">
      <w:pPr>
        <w:spacing w:after="0" w:line="240" w:lineRule="auto"/>
        <w:rPr>
          <w:sz w:val="16"/>
          <w:szCs w:val="26"/>
        </w:rPr>
      </w:pPr>
      <w:r w:rsidRPr="00036B8D">
        <w:rPr>
          <w:sz w:val="16"/>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0A78EB6A" w14:textId="77777777" w:rsidR="00110D90" w:rsidRPr="00036B8D" w:rsidRDefault="00110D90" w:rsidP="00110D90">
      <w:pPr>
        <w:spacing w:after="0" w:line="240" w:lineRule="auto"/>
        <w:rPr>
          <w:sz w:val="16"/>
          <w:szCs w:val="26"/>
        </w:rPr>
      </w:pPr>
      <w:r w:rsidRPr="00036B8D">
        <w:rPr>
          <w:sz w:val="16"/>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036B8D">
        <w:rPr>
          <w:sz w:val="16"/>
          <w:szCs w:val="26"/>
        </w:rPr>
        <w:t xml:space="preserve">. </w:t>
      </w:r>
      <w:r w:rsidRPr="000E7EA8">
        <w:rPr>
          <w:rStyle w:val="StyleUnderline"/>
          <w:szCs w:val="26"/>
        </w:rPr>
        <w:t xml:space="preserve">Biopharmaceuticals are a key contributor to a </w:t>
      </w:r>
      <w:proofErr w:type="gramStart"/>
      <w:r w:rsidRPr="000E7EA8">
        <w:rPr>
          <w:rStyle w:val="StyleUnderline"/>
          <w:szCs w:val="26"/>
        </w:rPr>
        <w:t>more productive and healthy</w:t>
      </w:r>
      <w:proofErr w:type="gramEnd"/>
      <w:r w:rsidRPr="000E7EA8">
        <w:rPr>
          <w:rStyle w:val="StyleUnderline"/>
          <w:szCs w:val="26"/>
        </w:rPr>
        <w:t xml:space="preserve"> America and U.S. economy</w:t>
      </w:r>
      <w:r w:rsidRPr="00036B8D">
        <w:rPr>
          <w:sz w:val="16"/>
          <w:szCs w:val="26"/>
        </w:rPr>
        <w:t xml:space="preserve">. </w:t>
      </w:r>
    </w:p>
    <w:p w14:paraId="5BEBF7AE" w14:textId="77777777" w:rsidR="00110D90" w:rsidRPr="00036B8D" w:rsidRDefault="00110D90" w:rsidP="00110D90">
      <w:pPr>
        <w:spacing w:after="0" w:line="240" w:lineRule="auto"/>
        <w:rPr>
          <w:sz w:val="16"/>
          <w:szCs w:val="26"/>
        </w:rPr>
      </w:pPr>
      <w:r w:rsidRPr="00036B8D">
        <w:rPr>
          <w:sz w:val="16"/>
          <w:szCs w:val="26"/>
        </w:rPr>
        <w:t xml:space="preserve">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036B8D">
        <w:rPr>
          <w:sz w:val="16"/>
          <w:szCs w:val="26"/>
        </w:rPr>
        <w:t>life-saving</w:t>
      </w:r>
      <w:proofErr w:type="gramEnd"/>
      <w:r w:rsidRPr="00036B8D">
        <w:rPr>
          <w:sz w:val="16"/>
          <w:szCs w:val="26"/>
        </w:rPr>
        <w:t xml:space="preserve"> and quality-of-life-sustaining therapeutics to the marketplace.</w:t>
      </w:r>
    </w:p>
    <w:p w14:paraId="0689B491" w14:textId="77777777" w:rsidR="00110D90" w:rsidRPr="00036B8D" w:rsidRDefault="00110D90" w:rsidP="00110D90">
      <w:pPr>
        <w:spacing w:after="0" w:line="240" w:lineRule="auto"/>
        <w:rPr>
          <w:sz w:val="16"/>
          <w:szCs w:val="26"/>
        </w:rPr>
      </w:pPr>
      <w:r w:rsidRPr="00036B8D">
        <w:rPr>
          <w:sz w:val="16"/>
          <w:szCs w:val="26"/>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6BE0D6CB" w14:textId="77777777" w:rsidR="00110D90" w:rsidRPr="00036B8D" w:rsidRDefault="00110D90" w:rsidP="00110D90">
      <w:pPr>
        <w:spacing w:after="0" w:line="240" w:lineRule="auto"/>
        <w:rPr>
          <w:sz w:val="16"/>
          <w:szCs w:val="26"/>
        </w:rPr>
      </w:pPr>
      <w:r w:rsidRPr="000E7EA8">
        <w:rPr>
          <w:rStyle w:val="StyleUnderline"/>
          <w:szCs w:val="26"/>
        </w:rPr>
        <w:t>Fueled by private investment capital, venture capital investments, and public/private collaborations, and enabled by the U.S. open market system</w:t>
      </w:r>
      <w:r w:rsidRPr="00036B8D">
        <w:rPr>
          <w:sz w:val="16"/>
          <w:szCs w:val="26"/>
        </w:rPr>
        <w:t xml:space="preserve">, the nation has been able to advance biomedical innovation, which in turn has led to new start-up companies, business growth and exports across the world. </w:t>
      </w:r>
    </w:p>
    <w:p w14:paraId="2B9D2BD3" w14:textId="77777777" w:rsidR="00110D90" w:rsidRPr="00036B8D" w:rsidRDefault="00110D90" w:rsidP="00110D90">
      <w:pPr>
        <w:spacing w:after="0" w:line="240" w:lineRule="auto"/>
        <w:rPr>
          <w:sz w:val="16"/>
          <w:szCs w:val="26"/>
        </w:rPr>
      </w:pPr>
      <w:r w:rsidRPr="00036B8D">
        <w:rPr>
          <w:sz w:val="16"/>
          <w:szCs w:val="26"/>
        </w:rPr>
        <w:t xml:space="preserve">Conclusion </w:t>
      </w:r>
    </w:p>
    <w:p w14:paraId="47A6FDB7" w14:textId="77777777" w:rsidR="00110D90" w:rsidRPr="00036B8D" w:rsidRDefault="00110D90" w:rsidP="00110D90">
      <w:pPr>
        <w:spacing w:after="0" w:line="240" w:lineRule="auto"/>
        <w:rPr>
          <w:sz w:val="16"/>
          <w:szCs w:val="26"/>
        </w:rPr>
      </w:pPr>
      <w:r w:rsidRPr="00036B8D">
        <w:rPr>
          <w:sz w:val="16"/>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036B8D">
        <w:rPr>
          <w:sz w:val="16"/>
          <w:szCs w:val="26"/>
        </w:rPr>
        <w:t xml:space="preserve">. </w:t>
      </w:r>
    </w:p>
    <w:p w14:paraId="6C603AEE" w14:textId="77777777" w:rsidR="00110D90" w:rsidRDefault="00110D90" w:rsidP="00110D90">
      <w:pPr>
        <w:spacing w:after="0" w:line="240" w:lineRule="auto"/>
        <w:rPr>
          <w:sz w:val="16"/>
          <w:szCs w:val="26"/>
        </w:rPr>
      </w:pPr>
      <w:r w:rsidRPr="00036B8D">
        <w:rPr>
          <w:sz w:val="16"/>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036B8D">
        <w:rPr>
          <w:sz w:val="16"/>
          <w:szCs w:val="26"/>
        </w:rPr>
        <w:t>high-value</w:t>
      </w:r>
      <w:proofErr w:type="gramEnd"/>
      <w:r w:rsidRPr="00036B8D">
        <w:rPr>
          <w:sz w:val="16"/>
          <w:szCs w:val="26"/>
        </w:rPr>
        <w:t xml:space="preserve">, typically technologically advanced products that the rest of the world values highly. In recent decades, </w:t>
      </w:r>
      <w:r w:rsidRPr="00036B8D">
        <w:rPr>
          <w:rStyle w:val="StyleUnderline"/>
          <w:szCs w:val="26"/>
        </w:rPr>
        <w:t>life sciences have come to the fore as a leading driver of U.S. technological innovation and competitive advantage, and the biopharmaceutical sector is a key foundation of the life sciences innovation ecosystem</w:t>
      </w:r>
      <w:r w:rsidRPr="00036B8D">
        <w:rPr>
          <w:sz w:val="16"/>
          <w:szCs w:val="26"/>
        </w:rPr>
        <w:t xml:space="preserve">. </w:t>
      </w:r>
    </w:p>
    <w:p w14:paraId="42C1BA6A" w14:textId="77777777" w:rsidR="00110D90" w:rsidRPr="00036B8D" w:rsidRDefault="00110D90" w:rsidP="00110D90">
      <w:pPr>
        <w:spacing w:after="0" w:line="240" w:lineRule="auto"/>
        <w:rPr>
          <w:sz w:val="16"/>
          <w:szCs w:val="26"/>
        </w:rPr>
      </w:pPr>
    </w:p>
    <w:p w14:paraId="1D195B63" w14:textId="77777777" w:rsidR="00110D90" w:rsidRPr="00036B8D" w:rsidRDefault="00110D90" w:rsidP="00110D90">
      <w:pPr>
        <w:pStyle w:val="Heading4"/>
      </w:pPr>
      <w:proofErr w:type="spellStart"/>
      <w:r w:rsidRPr="00036B8D">
        <w:t>Bipoharma</w:t>
      </w:r>
      <w:proofErr w:type="spellEnd"/>
      <w:r w:rsidRPr="00036B8D">
        <w:t xml:space="preserve"> collapse causes economic meltdown – it’s </w:t>
      </w:r>
      <w:r w:rsidRPr="000E7EA8">
        <w:rPr>
          <w:u w:val="single"/>
        </w:rPr>
        <w:t>far worse than</w:t>
      </w:r>
      <w:r w:rsidRPr="00036B8D">
        <w:t xml:space="preserve"> previous recessions</w:t>
      </w:r>
    </w:p>
    <w:p w14:paraId="70D3A780" w14:textId="77777777" w:rsidR="00110D90" w:rsidRPr="00036B8D" w:rsidRDefault="00110D90" w:rsidP="00110D90">
      <w:pPr>
        <w:spacing w:after="0" w:line="240" w:lineRule="auto"/>
        <w:rPr>
          <w:sz w:val="16"/>
          <w:szCs w:val="26"/>
        </w:rPr>
      </w:pPr>
      <w:proofErr w:type="spellStart"/>
      <w:r w:rsidRPr="000E7EA8">
        <w:rPr>
          <w:rStyle w:val="Style13ptBold"/>
          <w:szCs w:val="26"/>
        </w:rPr>
        <w:t>Howrigon</w:t>
      </w:r>
      <w:proofErr w:type="spellEnd"/>
      <w:r w:rsidRPr="000E7EA8">
        <w:rPr>
          <w:rStyle w:val="Style13ptBold"/>
          <w:szCs w:val="26"/>
        </w:rPr>
        <w:t xml:space="preserve"> 17</w:t>
      </w:r>
      <w:r w:rsidRPr="00036B8D">
        <w:rPr>
          <w:sz w:val="16"/>
          <w:szCs w:val="26"/>
        </w:rPr>
        <w:t xml:space="preserve"> -- Ron </w:t>
      </w:r>
      <w:proofErr w:type="spellStart"/>
      <w:r w:rsidRPr="00036B8D">
        <w:rPr>
          <w:sz w:val="16"/>
          <w:szCs w:val="26"/>
        </w:rPr>
        <w:t>Howrigon</w:t>
      </w:r>
      <w:proofErr w:type="spellEnd"/>
      <w:r w:rsidRPr="00036B8D">
        <w:rPr>
          <w:sz w:val="16"/>
          <w:szCs w:val="26"/>
        </w:rPr>
        <w:t xml:space="preserve"> “(President and Founder of Fulcrum Strategies. He earned a </w:t>
      </w:r>
      <w:proofErr w:type="gramStart"/>
      <w:r w:rsidRPr="00036B8D">
        <w:rPr>
          <w:sz w:val="16"/>
          <w:szCs w:val="26"/>
        </w:rPr>
        <w:t>Bachelor's</w:t>
      </w:r>
      <w:proofErr w:type="gramEnd"/>
      <w:r w:rsidRPr="00036B8D">
        <w:rPr>
          <w:sz w:val="16"/>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02CDBEBB" w14:textId="77777777" w:rsidR="00110D90" w:rsidRPr="00036B8D" w:rsidRDefault="00110D90" w:rsidP="00110D90">
      <w:pPr>
        <w:spacing w:after="0" w:line="240" w:lineRule="auto"/>
        <w:rPr>
          <w:sz w:val="16"/>
          <w:szCs w:val="26"/>
        </w:rPr>
      </w:pPr>
      <w:r w:rsidRPr="00036B8D">
        <w:rPr>
          <w:sz w:val="16"/>
          <w:szCs w:val="26"/>
        </w:rPr>
        <w:t xml:space="preserve">In </w:t>
      </w:r>
      <w:r w:rsidRPr="006171CD">
        <w:rPr>
          <w:sz w:val="16"/>
          <w:szCs w:val="26"/>
        </w:rPr>
        <w:t xml:space="preserve">recent history, </w:t>
      </w:r>
      <w:r w:rsidRPr="006171CD">
        <w:rPr>
          <w:rStyle w:val="StyleUnderline"/>
          <w:szCs w:val="26"/>
        </w:rPr>
        <w:t>the U.S. economy has experienced the near catastrophic failure of two major market segments</w:t>
      </w:r>
      <w:r w:rsidRPr="006171CD">
        <w:rPr>
          <w:sz w:val="16"/>
          <w:szCs w:val="26"/>
        </w:rPr>
        <w:t xml:space="preserve">. The first was the auto industry and the second was the housing industry. While each of these reached their breaking point for different reasons, they </w:t>
      </w:r>
      <w:r w:rsidRPr="006171CD">
        <w:rPr>
          <w:rStyle w:val="StyleUnderline"/>
          <w:szCs w:val="26"/>
        </w:rPr>
        <w:t>both required a significant</w:t>
      </w:r>
      <w:r w:rsidRPr="000E7EA8">
        <w:rPr>
          <w:rStyle w:val="StyleUnderline"/>
          <w:szCs w:val="26"/>
        </w:rPr>
        <w:t xml:space="preserve"> government bailout to keep them from completely melting down</w:t>
      </w:r>
      <w:r w:rsidRPr="00036B8D">
        <w:rPr>
          <w:sz w:val="16"/>
          <w:szCs w:val="26"/>
        </w:rPr>
        <w:t xml:space="preserve">. What is also true about both of those market failures is that, looking back, it’s </w:t>
      </w:r>
      <w:r w:rsidRPr="00036B8D">
        <w:rPr>
          <w:sz w:val="16"/>
          <w:szCs w:val="26"/>
        </w:rPr>
        <w:lastRenderedPageBreak/>
        <w:t xml:space="preserve">easy to see the warning signs. What happens </w:t>
      </w:r>
      <w:r w:rsidRPr="000E7EA8">
        <w:rPr>
          <w:rStyle w:val="StyleUnderline"/>
          <w:szCs w:val="26"/>
        </w:rPr>
        <w:t xml:space="preserve">if health care is the next industry to suffer a major failure and collapse? </w:t>
      </w:r>
      <w:r w:rsidRPr="00036B8D">
        <w:rPr>
          <w:sz w:val="16"/>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36B8D">
        <w:rPr>
          <w:sz w:val="16"/>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36B8D">
        <w:rPr>
          <w:sz w:val="16"/>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w:t>
      </w:r>
      <w:proofErr w:type="gramStart"/>
      <w:r w:rsidRPr="000E7EA8">
        <w:rPr>
          <w:rStyle w:val="StyleUnderline"/>
          <w:szCs w:val="26"/>
        </w:rPr>
        <w:t>GDP, and</w:t>
      </w:r>
      <w:proofErr w:type="gramEnd"/>
      <w:r w:rsidRPr="000E7EA8">
        <w:rPr>
          <w:rStyle w:val="StyleUnderline"/>
          <w:szCs w:val="26"/>
        </w:rPr>
        <w:t xml:space="preserve"> is ten times larger than the auto industry in terms of the number of people it employs</w:t>
      </w:r>
      <w:r w:rsidRPr="00036B8D">
        <w:rPr>
          <w:sz w:val="16"/>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36B8D">
        <w:rPr>
          <w:sz w:val="16"/>
          <w:szCs w:val="26"/>
        </w:rPr>
        <w:t xml:space="preserve">. </w:t>
      </w:r>
      <w:r w:rsidRPr="000E7EA8">
        <w:rPr>
          <w:rStyle w:val="StyleUnderline"/>
          <w:szCs w:val="26"/>
        </w:rPr>
        <w:t xml:space="preserve">It also begins to help us </w:t>
      </w:r>
      <w:r w:rsidRPr="00036B8D">
        <w:rPr>
          <w:rStyle w:val="StyleUnderline"/>
          <w:szCs w:val="26"/>
        </w:rPr>
        <w:t>understand the impact it would have on the economy if health care melted down like the auto and housing industries did</w:t>
      </w:r>
      <w:r w:rsidRPr="00036B8D">
        <w:rPr>
          <w:sz w:val="16"/>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36B8D">
        <w:rPr>
          <w:sz w:val="16"/>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proofErr w:type="gramStart"/>
      <w:r w:rsidRPr="000E7EA8">
        <w:rPr>
          <w:rStyle w:val="StyleUnderline"/>
          <w:szCs w:val="26"/>
          <w:highlight w:val="green"/>
        </w:rPr>
        <w:t>in excess of</w:t>
      </w:r>
      <w:proofErr w:type="gramEnd"/>
      <w:r w:rsidRPr="000E7EA8">
        <w:rPr>
          <w:rStyle w:val="StyleUnderline"/>
          <w:szCs w:val="26"/>
          <w:highlight w:val="green"/>
        </w:rPr>
        <w:t xml:space="preserve"> $400 billion</w:t>
      </w:r>
      <w:r w:rsidRPr="00036B8D">
        <w:rPr>
          <w:sz w:val="16"/>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36B8D">
        <w:rPr>
          <w:sz w:val="16"/>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36B8D">
        <w:rPr>
          <w:sz w:val="16"/>
          <w:szCs w:val="26"/>
        </w:rPr>
        <w:t xml:space="preserve"> from its peak employment level of 7.4 million in 1996. Again, if we transfer that experience to the health care market, we come up with a truly frighten</w:t>
      </w:r>
      <w:r w:rsidRPr="00AB0548">
        <w:rPr>
          <w:sz w:val="16"/>
          <w:szCs w:val="26"/>
        </w:rPr>
        <w:t>i</w:t>
      </w:r>
      <w:r w:rsidRPr="00036B8D">
        <w:rPr>
          <w:sz w:val="16"/>
          <w:szCs w:val="26"/>
        </w:rPr>
        <w:t xml:space="preserve">ng scenario. </w:t>
      </w:r>
      <w:r w:rsidRPr="000E7EA8">
        <w:rPr>
          <w:rStyle w:val="StyleUnderline"/>
          <w:szCs w:val="26"/>
          <w:highlight w:val="green"/>
        </w:rPr>
        <w:t>If health care lost 40 percent of its jobs</w:t>
      </w:r>
      <w:r w:rsidRPr="00036B8D">
        <w:rPr>
          <w:sz w:val="16"/>
          <w:szCs w:val="26"/>
        </w:rPr>
        <w:t xml:space="preserve"> like hou</w:t>
      </w:r>
      <w:r w:rsidRPr="00AB0548">
        <w:rPr>
          <w:sz w:val="16"/>
          <w:szCs w:val="26"/>
        </w:rPr>
        <w:t>si</w:t>
      </w:r>
      <w:r w:rsidRPr="00036B8D">
        <w:rPr>
          <w:sz w:val="16"/>
          <w:szCs w:val="26"/>
        </w:rPr>
        <w:t xml:space="preserve">ng did, </w:t>
      </w:r>
      <w:r w:rsidRPr="000E7EA8">
        <w:rPr>
          <w:rStyle w:val="StyleUnderline"/>
          <w:szCs w:val="26"/>
          <w:highlight w:val="green"/>
        </w:rPr>
        <w:t xml:space="preserve">it would </w:t>
      </w:r>
      <w:r w:rsidRPr="00AB0548">
        <w:rPr>
          <w:rStyle w:val="StyleUnderline"/>
          <w:szCs w:val="26"/>
        </w:rPr>
        <w:t>mean</w:t>
      </w:r>
      <w:r w:rsidRPr="00AB0548">
        <w:rPr>
          <w:sz w:val="16"/>
          <w:szCs w:val="26"/>
        </w:rPr>
        <w:t xml:space="preserve"> </w:t>
      </w:r>
      <w:r w:rsidRPr="00AB0548">
        <w:rPr>
          <w:rStyle w:val="Emphasis"/>
          <w:szCs w:val="26"/>
        </w:rPr>
        <w:t>7.2 million jobs lost.</w:t>
      </w:r>
      <w:r w:rsidRPr="00AB0548">
        <w:rPr>
          <w:sz w:val="16"/>
          <w:szCs w:val="26"/>
        </w:rPr>
        <w:t xml:space="preserve"> That’s</w:t>
      </w:r>
      <w:r w:rsidRPr="00036B8D">
        <w:rPr>
          <w:sz w:val="16"/>
          <w:szCs w:val="26"/>
        </w:rPr>
        <w:t xml:space="preserve"> more than four times the number of people who are employed by the entire auto industry — an industry that was considered too big to be allowed to fail. The loss of 7.2 million jobs would increase the unemployment rate by 5 percent. That means </w:t>
      </w:r>
      <w:r w:rsidRPr="00036B8D">
        <w:rPr>
          <w:rStyle w:val="StyleUnderline"/>
          <w:szCs w:val="26"/>
        </w:rPr>
        <w:t xml:space="preserve">we could </w:t>
      </w:r>
      <w:r w:rsidRPr="000E7EA8">
        <w:rPr>
          <w:rStyle w:val="StyleUnderline"/>
          <w:szCs w:val="26"/>
          <w:highlight w:val="green"/>
        </w:rPr>
        <w:t>easily top the all-time high unemployment</w:t>
      </w:r>
      <w:r w:rsidRPr="000E7EA8">
        <w:rPr>
          <w:rStyle w:val="StyleUnderline"/>
          <w:szCs w:val="26"/>
        </w:rPr>
        <w:t xml:space="preserve"> rate for our country</w:t>
      </w:r>
      <w:r w:rsidRPr="00036B8D">
        <w:rPr>
          <w:sz w:val="16"/>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w:t>
      </w:r>
      <w:r w:rsidRPr="00036B8D">
        <w:rPr>
          <w:rStyle w:val="StyleUnderline"/>
          <w:szCs w:val="26"/>
        </w:rPr>
        <w:t>faced, a health care collapse would still be devastating</w:t>
      </w:r>
      <w:r w:rsidRPr="00036B8D">
        <w:rPr>
          <w:sz w:val="16"/>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36B8D">
        <w:rPr>
          <w:rStyle w:val="StyleUnderline"/>
          <w:szCs w:val="26"/>
        </w:rPr>
        <w:t>Continued failure to recognize the truth about health care will only cause the resulting market corrections to be worse than they need to be</w:t>
      </w:r>
      <w:r w:rsidRPr="00036B8D">
        <w:rPr>
          <w:sz w:val="16"/>
          <w:szCs w:val="26"/>
        </w:rPr>
        <w:t xml:space="preserve">. I don’t want to diminish the pain and anguish that many people caught up in the housing crash experienced. I think an argument can be made, though, that if </w:t>
      </w:r>
      <w:r w:rsidRPr="00036B8D">
        <w:rPr>
          <w:rStyle w:val="StyleUnderline"/>
          <w:szCs w:val="26"/>
        </w:rPr>
        <w:t>the health care market crashes and millions of people end up with no health care</w:t>
      </w:r>
      <w:r w:rsidRPr="00036B8D">
        <w:rPr>
          <w:sz w:val="16"/>
          <w:szCs w:val="26"/>
        </w:rPr>
        <w:t xml:space="preserve">, </w:t>
      </w:r>
      <w:r w:rsidRPr="00036B8D">
        <w:rPr>
          <w:rStyle w:val="StyleUnderline"/>
          <w:szCs w:val="26"/>
        </w:rPr>
        <w:t>the</w:t>
      </w:r>
      <w:r w:rsidRPr="00036B8D">
        <w:rPr>
          <w:sz w:val="16"/>
          <w:szCs w:val="26"/>
        </w:rPr>
        <w:t xml:space="preserve"> resulting </w:t>
      </w:r>
      <w:r w:rsidRPr="00036B8D">
        <w:rPr>
          <w:rStyle w:val="StyleUnderline"/>
          <w:szCs w:val="26"/>
        </w:rPr>
        <w:t xml:space="preserve">fallout </w:t>
      </w:r>
      <w:proofErr w:type="gramStart"/>
      <w:r w:rsidRPr="00036B8D">
        <w:rPr>
          <w:rStyle w:val="StyleUnderline"/>
          <w:szCs w:val="26"/>
        </w:rPr>
        <w:t>could be could be</w:t>
      </w:r>
      <w:proofErr w:type="gramEnd"/>
      <w:r w:rsidRPr="00036B8D">
        <w:rPr>
          <w:rStyle w:val="StyleUnderline"/>
          <w:szCs w:val="26"/>
        </w:rPr>
        <w:t xml:space="preserve"> much</w:t>
      </w:r>
      <w:r w:rsidRPr="000E7EA8">
        <w:rPr>
          <w:rStyle w:val="StyleUnderline"/>
          <w:szCs w:val="26"/>
        </w:rPr>
        <w:t xml:space="preserve"> worse than even the housing crisis</w:t>
      </w:r>
      <w:r w:rsidRPr="00036B8D">
        <w:rPr>
          <w:sz w:val="16"/>
          <w:szCs w:val="26"/>
        </w:rPr>
        <w:t>.</w:t>
      </w:r>
    </w:p>
    <w:p w14:paraId="2A1ACEB2" w14:textId="77777777" w:rsidR="00110D90" w:rsidRPr="000E7EA8" w:rsidRDefault="00110D90" w:rsidP="00110D90">
      <w:pPr>
        <w:pStyle w:val="Heading4"/>
        <w:rPr>
          <w:rFonts w:cs="Calibri"/>
        </w:rPr>
      </w:pPr>
      <w:r>
        <w:rPr>
          <w:rFonts w:cs="Calibri"/>
        </w:rPr>
        <w:t>Economic collapse increases the risk of conflict</w:t>
      </w:r>
    </w:p>
    <w:p w14:paraId="6178566F" w14:textId="77777777" w:rsidR="00110D90" w:rsidRPr="000E7EA8" w:rsidRDefault="00110D90" w:rsidP="00110D90">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6098D403" w14:textId="77777777" w:rsidR="00110D90" w:rsidRPr="000E7EA8" w:rsidRDefault="00110D90" w:rsidP="00110D90">
      <w:pPr>
        <w:rPr>
          <w:szCs w:val="26"/>
        </w:rPr>
      </w:pPr>
      <w:r w:rsidRPr="000E7EA8">
        <w:rPr>
          <w:szCs w:val="26"/>
        </w:rPr>
        <w:lastRenderedPageBreak/>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w:t>
      </w:r>
      <w:proofErr w:type="gramStart"/>
      <w:r w:rsidRPr="000E7EA8">
        <w:rPr>
          <w:szCs w:val="26"/>
        </w:rPr>
        <w:t>sides</w:t>
      </w:r>
      <w:proofErr w:type="gramEnd"/>
      <w:r w:rsidRPr="000E7EA8">
        <w:rPr>
          <w:szCs w:val="26"/>
        </w:rPr>
        <w:t xml:space="preserve"> </w:t>
      </w:r>
      <w:r w:rsidRPr="000E7EA8">
        <w:rPr>
          <w:rStyle w:val="StyleUnderline"/>
          <w:szCs w:val="26"/>
        </w:rPr>
        <w:t>but</w:t>
      </w:r>
      <w:r w:rsidRPr="000E7EA8">
        <w:rPr>
          <w:szCs w:val="26"/>
        </w:rPr>
        <w:t xml:space="preserve"> </w:t>
      </w:r>
      <w:r w:rsidRPr="000E7EA8">
        <w:rPr>
          <w:rStyle w:val="StyleUnderline"/>
          <w:szCs w:val="26"/>
        </w:rPr>
        <w:t xml:space="preserve">asymmetrical </w:t>
      </w:r>
      <w:r w:rsidRPr="00036B8D">
        <w:rPr>
          <w:rStyle w:val="StyleUnderline"/>
          <w:szCs w:val="26"/>
        </w:rPr>
        <w:t xml:space="preserve">or unbalanced dependencies and </w:t>
      </w:r>
      <w:r w:rsidRPr="00036B8D">
        <w:rPr>
          <w:rStyle w:val="Emphasis"/>
          <w:szCs w:val="26"/>
        </w:rPr>
        <w:t>negative trade expectations</w:t>
      </w:r>
      <w:r w:rsidRPr="00036B8D">
        <w:rPr>
          <w:szCs w:val="26"/>
        </w:rPr>
        <w:t xml:space="preserve"> may </w:t>
      </w:r>
      <w:r w:rsidRPr="00036B8D">
        <w:rPr>
          <w:rStyle w:val="StyleUnderline"/>
          <w:szCs w:val="26"/>
        </w:rPr>
        <w:t>generate tensions leading to trade wars among inter-dependent states that</w:t>
      </w:r>
      <w:r w:rsidRPr="00036B8D">
        <w:rPr>
          <w:szCs w:val="26"/>
        </w:rPr>
        <w:t xml:space="preserve"> in turn </w:t>
      </w:r>
      <w:r w:rsidRPr="00036B8D">
        <w:rPr>
          <w:rStyle w:val="StyleUnderline"/>
          <w:szCs w:val="26"/>
        </w:rPr>
        <w:t>increase the risk of military conflict</w:t>
      </w:r>
      <w:r w:rsidRPr="00036B8D">
        <w:rPr>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36B8D">
        <w:rPr>
          <w:szCs w:val="26"/>
        </w:rPr>
        <w:t>analysed</w:t>
      </w:r>
      <w:proofErr w:type="spellEnd"/>
      <w:r w:rsidRPr="00036B8D">
        <w:rPr>
          <w:szCs w:val="26"/>
        </w:rPr>
        <w:t xml:space="preserve"> bilaterally</w:t>
      </w:r>
      <w:r w:rsidRPr="000E7EA8">
        <w:rPr>
          <w:szCs w:val="26"/>
        </w:rPr>
        <w:t xml:space="preserve">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w:t>
      </w:r>
      <w:proofErr w:type="gramStart"/>
      <w:r w:rsidRPr="000E7EA8">
        <w:rPr>
          <w:szCs w:val="26"/>
        </w:rPr>
        <w:t>in order to</w:t>
      </w:r>
      <w:proofErr w:type="gramEnd"/>
      <w:r w:rsidRPr="000E7EA8">
        <w:rPr>
          <w:szCs w:val="26"/>
        </w:rPr>
        <w:t xml:space="preserve">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w:t>
      </w:r>
      <w:proofErr w:type="gramStart"/>
      <w:r w:rsidRPr="000E7EA8">
        <w:rPr>
          <w:szCs w:val="26"/>
        </w:rPr>
        <w:t>i.e.</w:t>
      </w:r>
      <w:proofErr w:type="gramEnd"/>
      <w:r w:rsidRPr="000E7EA8">
        <w:rPr>
          <w:szCs w:val="26"/>
        </w:rPr>
        <w:t xml:space="preserve"> under the instigation of actions by a third party – or against a third party. Yet </w:t>
      </w:r>
      <w:proofErr w:type="gramStart"/>
      <w:r w:rsidRPr="000E7EA8">
        <w:rPr>
          <w:szCs w:val="26"/>
        </w:rPr>
        <w:t>as long as</w:t>
      </w:r>
      <w:proofErr w:type="gramEnd"/>
      <w:r w:rsidRPr="000E7EA8">
        <w:rPr>
          <w:szCs w:val="26"/>
        </w:rPr>
        <w:t xml:space="preserve">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w:t>
      </w:r>
      <w:r w:rsidRPr="00036B8D">
        <w:rPr>
          <w:szCs w:val="26"/>
        </w:rPr>
        <w:t xml:space="preserve">transnational production networks, provoking social distress, and exacerbating nationalist emotions. </w:t>
      </w:r>
      <w:r w:rsidRPr="00036B8D">
        <w:rPr>
          <w:rStyle w:val="StyleUnderline"/>
          <w:szCs w:val="26"/>
        </w:rPr>
        <w:t xml:space="preserve">This could have unforeseen consequences in the field of security, with nuclear deterrence remaining the only factor to </w:t>
      </w:r>
      <w:r w:rsidRPr="00036B8D">
        <w:rPr>
          <w:rStyle w:val="Emphasis"/>
          <w:szCs w:val="26"/>
        </w:rPr>
        <w:t xml:space="preserve">protect the </w:t>
      </w:r>
      <w:r w:rsidRPr="00036B8D">
        <w:rPr>
          <w:rStyle w:val="Emphasis"/>
          <w:szCs w:val="26"/>
        </w:rPr>
        <w:lastRenderedPageBreak/>
        <w:t>world from Armageddon</w:t>
      </w:r>
      <w:r w:rsidRPr="00036B8D">
        <w:rPr>
          <w:rStyle w:val="StyleUnderline"/>
          <w:szCs w:val="26"/>
        </w:rPr>
        <w:t>,</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xml:space="preserve">, or </w:t>
      </w:r>
      <w:proofErr w:type="gramStart"/>
      <w:r w:rsidRPr="000E7EA8">
        <w:rPr>
          <w:szCs w:val="26"/>
        </w:rPr>
        <w:t>third party</w:t>
      </w:r>
      <w:proofErr w:type="gramEnd"/>
      <w:r w:rsidRPr="000E7EA8">
        <w:rPr>
          <w:szCs w:val="26"/>
        </w:rPr>
        <w:t xml:space="preserve"> countries might engage in conflict with each other, with a view to obliging Washington or Beijing to intervene.</w:t>
      </w:r>
    </w:p>
    <w:p w14:paraId="7876C8EE" w14:textId="7D9656FB" w:rsidR="00A95652" w:rsidRDefault="00110D90" w:rsidP="00110D90">
      <w:pPr>
        <w:pStyle w:val="Heading2"/>
      </w:pPr>
      <w:r>
        <w:lastRenderedPageBreak/>
        <w:t>Case</w:t>
      </w:r>
    </w:p>
    <w:p w14:paraId="765A9C98" w14:textId="77777777" w:rsidR="00EE15D3" w:rsidRDefault="00EE15D3" w:rsidP="00EE15D3">
      <w:pPr>
        <w:pStyle w:val="Heading4"/>
      </w:pPr>
      <w:r>
        <w:t>Evergreening doesn’t block generics</w:t>
      </w:r>
    </w:p>
    <w:p w14:paraId="0D36620B" w14:textId="77777777" w:rsidR="00EE15D3" w:rsidRPr="00D42C9A" w:rsidRDefault="00EE15D3" w:rsidP="00EE15D3">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9" w:history="1">
        <w:r w:rsidRPr="00BC4005">
          <w:rPr>
            <w:rStyle w:val="Hyperlink"/>
          </w:rPr>
          <w:t>https://www.ip-watch.org/2018/09/21/follow-pharmaceutical-innovations-eligible-patent-protection/</w:t>
        </w:r>
      </w:hyperlink>
      <w:r>
        <w:t xml:space="preserve"> EE</w:t>
      </w:r>
    </w:p>
    <w:p w14:paraId="7A5BE5FB" w14:textId="77777777" w:rsidR="00EE15D3" w:rsidRDefault="00EE15D3" w:rsidP="00EE15D3">
      <w:r w:rsidRPr="00D42C9A">
        <w:t>“Evergreening” – an Incoherent</w:t>
      </w:r>
      <w:r>
        <w:t xml:space="preserve"> Concept</w:t>
      </w:r>
    </w:p>
    <w:p w14:paraId="3292D1E9" w14:textId="77777777" w:rsidR="00EE15D3" w:rsidRPr="00D42C9A" w:rsidRDefault="00EE15D3" w:rsidP="00EE15D3">
      <w:pPr>
        <w:rPr>
          <w:rStyle w:val="StyleUnderline"/>
        </w:rPr>
      </w:pPr>
      <w:r w:rsidRPr="00D42C9A">
        <w:rPr>
          <w:rStyle w:val="StyleUnderline"/>
        </w:rPr>
        <w:t xml:space="preserve">Drug innovators are often accused of using secondary patents to “evergreen” </w:t>
      </w:r>
      <w:r w:rsidRPr="00D42C9A">
        <w:rPr>
          <w:rStyle w:val="StyleUnderline"/>
          <w:highlight w:val="cyan"/>
        </w:rPr>
        <w:t>the</w:t>
      </w:r>
      <w:r w:rsidRPr="00D42C9A">
        <w:rPr>
          <w:rStyle w:val="StyleUnderline"/>
        </w:rPr>
        <w:t xml:space="preserve"> patent protection of existing drugs, based on an </w:t>
      </w:r>
      <w:r w:rsidRPr="00D42C9A">
        <w:rPr>
          <w:rStyle w:val="StyleUnderline"/>
          <w:highlight w:val="cyan"/>
        </w:rPr>
        <w:t>assumption that a secondary patent somehow extends</w:t>
      </w:r>
      <w:r w:rsidRPr="00D42C9A">
        <w:rPr>
          <w:rStyle w:val="StyleUnderline"/>
        </w:rPr>
        <w:t xml:space="preserve"> the patent protection of </w:t>
      </w:r>
      <w:r w:rsidRPr="00D42C9A">
        <w:rPr>
          <w:rStyle w:val="StyleUnderline"/>
          <w:highlight w:val="cyan"/>
        </w:rPr>
        <w:t>a drug</w:t>
      </w:r>
      <w:r w:rsidRPr="00D42C9A">
        <w:rPr>
          <w:rStyle w:val="StyleUnderline"/>
        </w:rPr>
        <w:t xml:space="preserve"> after the primary </w:t>
      </w:r>
      <w:r w:rsidRPr="00D42C9A">
        <w:rPr>
          <w:rStyle w:val="StyleUnderline"/>
          <w:highlight w:val="cyan"/>
        </w:rPr>
        <w:t>patent</w:t>
      </w:r>
      <w:r w:rsidRPr="00D42C9A">
        <w:rPr>
          <w:rStyle w:val="StyleUnderline"/>
        </w:rPr>
        <w:t xml:space="preserve"> on the active ingredient is expired.</w:t>
      </w:r>
      <w:r>
        <w:t xml:space="preserve"> As a general matter, this </w:t>
      </w:r>
      <w:r w:rsidRPr="00D42C9A">
        <w:rPr>
          <w:rStyle w:val="StyleUnderline"/>
          <w:highlight w:val="cyan"/>
        </w:rPr>
        <w:t>is</w:t>
      </w:r>
      <w:r w:rsidRPr="00D42C9A">
        <w:rPr>
          <w:rStyle w:val="StyleUnderline"/>
        </w:rPr>
        <w:t xml:space="preserve"> a </w:t>
      </w:r>
      <w:r w:rsidRPr="00D42C9A">
        <w:rPr>
          <w:rStyle w:val="StyleUnderline"/>
          <w:highlight w:val="cyan"/>
        </w:rPr>
        <w:t>false</w:t>
      </w:r>
      <w:r>
        <w:t xml:space="preserve"> assumption — </w:t>
      </w:r>
      <w:r w:rsidRPr="00D42C9A">
        <w:rPr>
          <w:rStyle w:val="StyleUnderline"/>
          <w:highlight w:val="cyan"/>
        </w:rPr>
        <w:t>a patent on an improved formulation</w:t>
      </w:r>
      <w:r w:rsidRPr="00D42C9A">
        <w:rPr>
          <w:rStyle w:val="StyleUnderline"/>
        </w:rPr>
        <w:t xml:space="preserve">, for example, is limited to that improvement and </w:t>
      </w:r>
      <w:r w:rsidRPr="00D42C9A">
        <w:rPr>
          <w:rStyle w:val="StyleUnderline"/>
          <w:highlight w:val="cyan"/>
        </w:rPr>
        <w:t xml:space="preserve">does not extend patent </w:t>
      </w:r>
      <w:r w:rsidRPr="00D42C9A">
        <w:rPr>
          <w:rStyle w:val="Emphasis"/>
          <w:highlight w:val="cyan"/>
        </w:rPr>
        <w:t>protection</w:t>
      </w:r>
      <w:r w:rsidRPr="00D42C9A">
        <w:rPr>
          <w:rStyle w:val="StyleUnderline"/>
          <w:highlight w:val="cyan"/>
        </w:rPr>
        <w:t xml:space="preserve"> for the original</w:t>
      </w:r>
      <w:r w:rsidRPr="00D42C9A">
        <w:rPr>
          <w:rStyle w:val="StyleUnderline"/>
        </w:rPr>
        <w:t xml:space="preserve"> formulation.</w:t>
      </w:r>
    </w:p>
    <w:p w14:paraId="1747E036" w14:textId="3B7128D8" w:rsidR="00EE15D3" w:rsidRPr="00EE15D3" w:rsidRDefault="00EE15D3" w:rsidP="00EE15D3">
      <w:r w:rsidRPr="00D42C9A">
        <w:rPr>
          <w:rStyle w:val="StyleUnderline"/>
        </w:rPr>
        <w:t xml:space="preserve">Once the patents covering the original formulation have expired, </w:t>
      </w:r>
      <w:r w:rsidRPr="00D42C9A">
        <w:rPr>
          <w:rStyle w:val="StyleUnderline"/>
          <w:highlight w:val="cyan"/>
        </w:rPr>
        <w:t>generic companies are free to market a generic version</w:t>
      </w:r>
      <w:r w:rsidRPr="00D42C9A">
        <w:rPr>
          <w:rStyle w:val="StyleUnderline"/>
        </w:rPr>
        <w:t xml:space="preserve"> of the original product, and </w:t>
      </w:r>
      <w:r w:rsidRPr="00D42C9A">
        <w:rPr>
          <w:rStyle w:val="StyleUnderline"/>
          <w:highlight w:val="cyan"/>
        </w:rPr>
        <w:t>patients willing to forgo the</w:t>
      </w:r>
      <w:r w:rsidRPr="00D42C9A">
        <w:rPr>
          <w:rStyle w:val="StyleUnderline"/>
        </w:rPr>
        <w:t xml:space="preserve"> benefits of the </w:t>
      </w:r>
      <w:r w:rsidRPr="00D42C9A">
        <w:rPr>
          <w:rStyle w:val="StyleUnderline"/>
          <w:highlight w:val="cyan"/>
        </w:rPr>
        <w:t>improved form</w:t>
      </w:r>
      <w:r w:rsidRPr="00D42C9A">
        <w:rPr>
          <w:rStyle w:val="StyleUnderline"/>
        </w:rPr>
        <w:t xml:space="preserve">ulation </w:t>
      </w:r>
      <w:r w:rsidRPr="00D42C9A">
        <w:rPr>
          <w:rStyle w:val="StyleUnderline"/>
          <w:highlight w:val="cyan"/>
        </w:rPr>
        <w:t>can</w:t>
      </w:r>
      <w:r w:rsidRPr="00D42C9A">
        <w:rPr>
          <w:rStyle w:val="StyleUnderline"/>
        </w:rPr>
        <w:t xml:space="preserve"> choose to </w:t>
      </w:r>
      <w:r w:rsidRPr="00D42C9A">
        <w:rPr>
          <w:rStyle w:val="StyleUnderline"/>
          <w:highlight w:val="cyan"/>
        </w:rPr>
        <w:t>purchase the generic</w:t>
      </w:r>
      <w:r w:rsidRPr="00D42C9A">
        <w:rPr>
          <w:rStyle w:val="StyleUnderline"/>
        </w:rPr>
        <w:t xml:space="preserve"> product, free of any constraints imposed by the patent on the improvement</w:t>
      </w:r>
      <w:r>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328A0B86" w14:textId="25C91F6A" w:rsidR="00110D90" w:rsidRPr="002C3C6C" w:rsidRDefault="00110D90" w:rsidP="00110D90">
      <w:pPr>
        <w:pStyle w:val="Heading4"/>
        <w:rPr>
          <w:rFonts w:asciiTheme="minorHAnsi" w:hAnsiTheme="minorHAnsi" w:cstheme="minorHAnsi"/>
        </w:rPr>
      </w:pPr>
      <w:r>
        <w:rPr>
          <w:rFonts w:asciiTheme="minorHAnsi" w:hAnsiTheme="minorHAnsi" w:cstheme="minorHAnsi"/>
          <w:b w:val="0"/>
          <w:bCs/>
        </w:rPr>
        <w:t xml:space="preserve">Only </w:t>
      </w:r>
      <w:r w:rsidRPr="002C3C6C">
        <w:rPr>
          <w:rFonts w:asciiTheme="minorHAnsi" w:hAnsiTheme="minorHAnsi" w:cstheme="minorHAnsi"/>
        </w:rPr>
        <w:t>patented drugs maintain a standard of quality. Generic drugs in developing countries increase microbial resistance, worsening pathogens.</w:t>
      </w:r>
    </w:p>
    <w:p w14:paraId="74E8E6C6" w14:textId="77777777" w:rsidR="00110D90" w:rsidRPr="002C3C6C" w:rsidRDefault="00110D90" w:rsidP="00110D90">
      <w:pPr>
        <w:pStyle w:val="UnderlineEmphasis"/>
        <w:rPr>
          <w:rFonts w:asciiTheme="minorHAnsi" w:hAnsiTheme="minorHAnsi" w:cstheme="minorHAnsi"/>
          <w:color w:val="auto"/>
          <w:sz w:val="20"/>
          <w:szCs w:val="20"/>
        </w:rPr>
      </w:pPr>
      <w:proofErr w:type="spellStart"/>
      <w:r w:rsidRPr="002C3C6C">
        <w:rPr>
          <w:rStyle w:val="Emphasis"/>
          <w:rFonts w:asciiTheme="minorHAnsi" w:hAnsiTheme="minorHAnsi" w:cstheme="minorHAnsi"/>
          <w:color w:val="auto"/>
        </w:rPr>
        <w:t>Eban</w:t>
      </w:r>
      <w:proofErr w:type="spellEnd"/>
      <w:r w:rsidRPr="002C3C6C">
        <w:rPr>
          <w:rStyle w:val="Emphasis"/>
          <w:rFonts w:asciiTheme="minorHAnsi" w:hAnsiTheme="minorHAnsi" w:cstheme="minorHAnsi"/>
          <w:color w:val="auto"/>
        </w:rPr>
        <w:t xml:space="preserve"> 19</w:t>
      </w:r>
      <w:r w:rsidRPr="002C3C6C">
        <w:rPr>
          <w:rStyle w:val="Heading5Char"/>
          <w:rFonts w:asciiTheme="minorHAnsi" w:hAnsiTheme="minorHAnsi" w:cstheme="minorHAnsi"/>
          <w:color w:val="auto"/>
          <w:sz w:val="22"/>
          <w:u w:val="none"/>
        </w:rPr>
        <w:t xml:space="preserve"> </w:t>
      </w:r>
      <w:r w:rsidRPr="002C3C6C">
        <w:rPr>
          <w:rStyle w:val="Heading5Char"/>
          <w:rFonts w:asciiTheme="minorHAnsi" w:hAnsiTheme="minorHAnsi" w:cstheme="minorHAnsi"/>
          <w:color w:val="auto"/>
          <w:sz w:val="20"/>
          <w:szCs w:val="20"/>
          <w:u w:val="none"/>
        </w:rPr>
        <w:t xml:space="preserve">Katherine </w:t>
      </w:r>
      <w:proofErr w:type="spellStart"/>
      <w:r w:rsidRPr="002C3C6C">
        <w:rPr>
          <w:rStyle w:val="Heading5Char"/>
          <w:rFonts w:asciiTheme="minorHAnsi" w:hAnsiTheme="minorHAnsi" w:cstheme="minorHAnsi"/>
          <w:color w:val="auto"/>
          <w:sz w:val="20"/>
          <w:szCs w:val="20"/>
          <w:u w:val="none"/>
        </w:rPr>
        <w:t>Eban</w:t>
      </w:r>
      <w:proofErr w:type="spellEnd"/>
      <w:r w:rsidRPr="002C3C6C">
        <w:rPr>
          <w:rStyle w:val="Heading5Char"/>
          <w:rFonts w:asciiTheme="minorHAnsi" w:hAnsiTheme="minorHAnsi" w:cstheme="minorHAnsi"/>
          <w:color w:val="auto"/>
          <w:sz w:val="20"/>
          <w:szCs w:val="20"/>
          <w:u w:val="none"/>
        </w:rPr>
        <w:t xml:space="preserve"> is an investigative journalist and the author of the New York Times bestseller </w:t>
      </w:r>
      <w:hyperlink r:id="rId10" w:history="1">
        <w:r w:rsidRPr="002C3C6C">
          <w:rPr>
            <w:rStyle w:val="Style13ptBold"/>
            <w:rFonts w:asciiTheme="minorHAnsi" w:hAnsiTheme="minorHAnsi" w:cstheme="minorHAnsi"/>
            <w:sz w:val="20"/>
            <w:szCs w:val="20"/>
          </w:rPr>
          <w:t>Bottle of Lies: The Inside Story of the Generic Drug Boom.</w:t>
        </w:r>
      </w:hyperlink>
      <w:r w:rsidRPr="002C3C6C">
        <w:rPr>
          <w:rFonts w:asciiTheme="minorHAnsi" w:hAnsiTheme="minorHAnsi" w:cstheme="minorHAnsi"/>
          <w:color w:val="auto"/>
          <w:sz w:val="20"/>
          <w:szCs w:val="20"/>
        </w:rPr>
        <w:t>“How Some Generic Drugs Could Do More Harm Than Good”, 17 May 2019, https://time.com/5590602/generic-drugs-quality-risk/ | MU</w:t>
      </w:r>
    </w:p>
    <w:p w14:paraId="25EA24A1" w14:textId="77777777" w:rsidR="00110D90" w:rsidRPr="002C3C6C" w:rsidRDefault="00110D90" w:rsidP="00110D90">
      <w:pPr>
        <w:rPr>
          <w:rStyle w:val="StyleUnderline"/>
        </w:rPr>
      </w:pPr>
      <w:r w:rsidRPr="002C3C6C">
        <w:rPr>
          <w:rFonts w:asciiTheme="minorHAnsi" w:hAnsiTheme="minorHAnsi" w:cstheme="minorHAnsi"/>
          <w:sz w:val="16"/>
        </w:rPr>
        <w:t xml:space="preserve">But </w:t>
      </w:r>
      <w:r w:rsidRPr="002C3C6C">
        <w:rPr>
          <w:rStyle w:val="StyleUnderline"/>
        </w:rPr>
        <w:t xml:space="preserve">many of the </w:t>
      </w:r>
      <w:r w:rsidRPr="002C3C6C">
        <w:rPr>
          <w:rStyle w:val="StyleUnderline"/>
          <w:highlight w:val="green"/>
        </w:rPr>
        <w:t>generic drug companies</w:t>
      </w:r>
      <w:r w:rsidRPr="002C3C6C">
        <w:rPr>
          <w:rStyle w:val="StyleUnderline"/>
        </w:rPr>
        <w:t xml:space="preserve"> that Americans and Africans alike depend on</w:t>
      </w:r>
      <w:r w:rsidRPr="002C3C6C">
        <w:rPr>
          <w:rFonts w:asciiTheme="minorHAnsi" w:hAnsiTheme="minorHAnsi" w:cstheme="minorHAnsi"/>
          <w:sz w:val="16"/>
        </w:rPr>
        <w:t xml:space="preserve">, which I spent a decade investigating, </w:t>
      </w:r>
      <w:r w:rsidRPr="002C3C6C">
        <w:rPr>
          <w:rStyle w:val="StyleUnderline"/>
        </w:rPr>
        <w:t xml:space="preserve">hold a dark secret: they routinely </w:t>
      </w:r>
      <w:r w:rsidRPr="002C3C6C">
        <w:rPr>
          <w:rStyle w:val="StyleUnderline"/>
          <w:highlight w:val="green"/>
        </w:rPr>
        <w:t xml:space="preserve">adjust their manufacturing standards depending on the country buying </w:t>
      </w:r>
      <w:r w:rsidRPr="002C3C6C">
        <w:rPr>
          <w:rStyle w:val="StyleUnderline"/>
        </w:rPr>
        <w:t>their drugs, a practice that could endanger not just those who take the lower-quality medicine but the population at large.</w:t>
      </w:r>
    </w:p>
    <w:p w14:paraId="228C0124" w14:textId="77777777" w:rsidR="00110D90" w:rsidRPr="002C3C6C" w:rsidRDefault="00110D90" w:rsidP="00110D90">
      <w:pPr>
        <w:rPr>
          <w:rFonts w:asciiTheme="minorHAnsi" w:hAnsiTheme="minorHAnsi" w:cstheme="minorHAnsi"/>
          <w:sz w:val="16"/>
        </w:rPr>
      </w:pPr>
      <w:r w:rsidRPr="002C3C6C">
        <w:rPr>
          <w:rStyle w:val="StyleUnderline"/>
        </w:rPr>
        <w:t>These companies send their highest-quality drugs to markets with the most vigilant regulators, such as the U.S. and the European Union.</w:t>
      </w:r>
      <w:r w:rsidRPr="002C3C6C">
        <w:rPr>
          <w:rFonts w:asciiTheme="minorHAnsi" w:hAnsiTheme="minorHAnsi" w:cstheme="minorHAnsi"/>
          <w:sz w:val="16"/>
        </w:rPr>
        <w:t xml:space="preserve"> They send their worst drugs — made with lower-quality ingredients and less scrupulous testing — to countries with the weakest review.</w:t>
      </w:r>
    </w:p>
    <w:p w14:paraId="701494F2" w14:textId="77777777" w:rsidR="00110D90" w:rsidRPr="002C3C6C" w:rsidRDefault="00110D90" w:rsidP="00110D90">
      <w:pPr>
        <w:rPr>
          <w:rFonts w:asciiTheme="minorHAnsi" w:hAnsiTheme="minorHAnsi" w:cstheme="minorHAnsi"/>
        </w:rPr>
      </w:pPr>
      <w:r w:rsidRPr="002C3C6C">
        <w:rPr>
          <w:rFonts w:asciiTheme="minorHAnsi" w:hAnsiTheme="minorHAnsi" w:cstheme="minorHAnsi"/>
          <w:sz w:val="16"/>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w:t>
      </w:r>
      <w:r w:rsidRPr="002C3C6C">
        <w:rPr>
          <w:rFonts w:asciiTheme="minorHAnsi" w:hAnsiTheme="minorHAnsi" w:cstheme="minorHAnsi"/>
          <w:sz w:val="16"/>
        </w:rPr>
        <w:lastRenderedPageBreak/>
        <w:t xml:space="preserve">probable carcinogen once used in the production of liquid rocket fuel. But the patients who suffer most are those in so-called “R.O.W. markets” — the generic-drug industry’s shorthand for “Rest of World.” </w:t>
      </w:r>
      <w:r w:rsidRPr="002C3C6C">
        <w:rPr>
          <w:rStyle w:val="StyleUnderline"/>
        </w:rPr>
        <w:t>In swaths of Africa, Southeast Asia and other areas with developing markets, some generic drug companies have made a cold calculation: they can sell their cheapest drugs where they will be least likely to get caught.</w:t>
      </w:r>
    </w:p>
    <w:p w14:paraId="60A30412" w14:textId="77777777" w:rsidR="00110D90" w:rsidRPr="002C3C6C" w:rsidRDefault="00110D90" w:rsidP="00110D90">
      <w:pPr>
        <w:rPr>
          <w:rFonts w:asciiTheme="minorHAnsi" w:hAnsiTheme="minorHAnsi" w:cstheme="minorHAnsi"/>
          <w:sz w:val="16"/>
        </w:rPr>
      </w:pPr>
      <w:r w:rsidRPr="002C3C6C">
        <w:rPr>
          <w:rStyle w:val="StyleUnderline"/>
        </w:rPr>
        <w:t xml:space="preserve">In Africa, for instance, pharmaceuticals used to come from more developed countries, through donations and small purchases. </w:t>
      </w:r>
      <w:proofErr w:type="gramStart"/>
      <w:r w:rsidRPr="002C3C6C">
        <w:rPr>
          <w:rStyle w:val="StyleUnderline"/>
        </w:rPr>
        <w:t>So</w:t>
      </w:r>
      <w:proofErr w:type="gramEnd"/>
      <w:r w:rsidRPr="002C3C6C">
        <w:rPr>
          <w:rStyle w:val="StyleUnderline"/>
        </w:rPr>
        <w:t xml:space="preserve"> when Indian drug reps offering cheap generics started arriving, the initial feeling was positive. But </w:t>
      </w:r>
      <w:r w:rsidRPr="002C3C6C">
        <w:rPr>
          <w:rStyle w:val="StyleUnderline"/>
          <w:highlight w:val="green"/>
        </w:rPr>
        <w:t>Africa</w:t>
      </w:r>
      <w:r w:rsidRPr="002C3C6C">
        <w:rPr>
          <w:rStyle w:val="StyleUnderline"/>
        </w:rPr>
        <w:t xml:space="preserve"> soon </w:t>
      </w:r>
      <w:r w:rsidRPr="002C3C6C">
        <w:rPr>
          <w:rStyle w:val="StyleUnderline"/>
          <w:highlight w:val="green"/>
        </w:rPr>
        <w:t>became an avenue “to send anything at all</w:t>
      </w:r>
      <w:r w:rsidRPr="002C3C6C">
        <w:rPr>
          <w:rFonts w:asciiTheme="minorHAnsi" w:hAnsiTheme="minorHAnsi" w:cstheme="minorHAnsi"/>
          <w:sz w:val="16"/>
        </w:rPr>
        <w:t xml:space="preserve">,” said Kwabena Ofori-Kwakye, associate professor in the pharmaceutics department at the Kwame Nkrumah University of Science and Technology in Kumasi, Ghana. </w:t>
      </w:r>
      <w:r w:rsidRPr="002C3C6C">
        <w:rPr>
          <w:rStyle w:val="StyleUnderline"/>
          <w:highlight w:val="green"/>
        </w:rPr>
        <w:t>The poor quality has affected every type of medication, and the adverse impact on health has been “astronomical</w:t>
      </w:r>
      <w:r w:rsidRPr="002C3C6C">
        <w:rPr>
          <w:rFonts w:asciiTheme="minorHAnsi" w:hAnsiTheme="minorHAnsi" w:cstheme="minorHAnsi"/>
          <w:sz w:val="16"/>
        </w:rPr>
        <w:t>,” he told me.</w:t>
      </w:r>
    </w:p>
    <w:p w14:paraId="68DFFFA0" w14:textId="77777777" w:rsidR="00110D90" w:rsidRPr="002C3C6C" w:rsidRDefault="00110D90" w:rsidP="00110D90">
      <w:pPr>
        <w:rPr>
          <w:rFonts w:asciiTheme="minorHAnsi" w:hAnsiTheme="minorHAnsi" w:cstheme="minorHAnsi"/>
          <w:sz w:val="16"/>
        </w:rPr>
      </w:pPr>
      <w:r w:rsidRPr="002C3C6C">
        <w:rPr>
          <w:rFonts w:asciiTheme="minorHAnsi" w:hAnsiTheme="minorHAnsi" w:cstheme="minorHAnsi"/>
          <w:sz w:val="16"/>
        </w:rPr>
        <w:t xml:space="preserve">Multiple doctors I spoke to throughout the continent said they have adjusted their medical treatment in response, sometimes tripling recommended doses to produce a therapeutic effect. Dr. Gordon </w:t>
      </w:r>
      <w:proofErr w:type="spellStart"/>
      <w:r w:rsidRPr="002C3C6C">
        <w:rPr>
          <w:rFonts w:asciiTheme="minorHAnsi" w:hAnsiTheme="minorHAnsi" w:cstheme="minorHAnsi"/>
          <w:sz w:val="16"/>
        </w:rPr>
        <w:t>Donnir</w:t>
      </w:r>
      <w:proofErr w:type="spellEnd"/>
      <w:r w:rsidRPr="002C3C6C">
        <w:rPr>
          <w:rFonts w:asciiTheme="minorHAnsi" w:hAnsiTheme="minorHAnsi" w:cstheme="minorHAnsi"/>
          <w:sz w:val="16"/>
        </w:rPr>
        <w:t xml:space="preserve">, former head of the psychiatry department at the </w:t>
      </w:r>
      <w:proofErr w:type="spellStart"/>
      <w:r w:rsidRPr="002C3C6C">
        <w:rPr>
          <w:rFonts w:asciiTheme="minorHAnsi" w:hAnsiTheme="minorHAnsi" w:cstheme="minorHAnsi"/>
          <w:sz w:val="16"/>
        </w:rPr>
        <w:t>Komfo</w:t>
      </w:r>
      <w:proofErr w:type="spellEnd"/>
      <w:r w:rsidRPr="002C3C6C">
        <w:rPr>
          <w:rFonts w:asciiTheme="minorHAnsi" w:hAnsiTheme="minorHAnsi" w:cstheme="minorHAnsi"/>
          <w:sz w:val="16"/>
        </w:rPr>
        <w:t xml:space="preserve"> </w:t>
      </w:r>
      <w:proofErr w:type="spellStart"/>
      <w:r w:rsidRPr="002C3C6C">
        <w:rPr>
          <w:rFonts w:asciiTheme="minorHAnsi" w:hAnsiTheme="minorHAnsi" w:cstheme="minorHAnsi"/>
          <w:sz w:val="16"/>
        </w:rPr>
        <w:t>Anokye</w:t>
      </w:r>
      <w:proofErr w:type="spellEnd"/>
      <w:r w:rsidRPr="002C3C6C">
        <w:rPr>
          <w:rFonts w:asciiTheme="minorHAnsi" w:hAnsiTheme="minorHAnsi" w:cstheme="minorHAnsi"/>
          <w:sz w:val="16"/>
        </w:rPr>
        <w:t xml:space="preserv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sidRPr="002C3C6C">
        <w:rPr>
          <w:rFonts w:asciiTheme="minorHAnsi" w:hAnsiTheme="minorHAnsi" w:cstheme="minorHAnsi"/>
          <w:sz w:val="16"/>
        </w:rPr>
        <w:t>Donnir</w:t>
      </w:r>
      <w:proofErr w:type="spellEnd"/>
      <w:r w:rsidRPr="002C3C6C">
        <w:rPr>
          <w:rFonts w:asciiTheme="minorHAnsi" w:hAnsiTheme="minorHAnsi" w:cstheme="minorHAnsi"/>
          <w:sz w:val="16"/>
        </w:rPr>
        <w:t xml:space="preserve"> once gave ten times the typical dose of generic Diazepam, an anti-anxiety drug, to a 15-year-old boy, an amount that should have knocked him out. The patient was “still smiling,” </w:t>
      </w:r>
      <w:proofErr w:type="spellStart"/>
      <w:r w:rsidRPr="002C3C6C">
        <w:rPr>
          <w:rFonts w:asciiTheme="minorHAnsi" w:hAnsiTheme="minorHAnsi" w:cstheme="minorHAnsi"/>
          <w:sz w:val="16"/>
        </w:rPr>
        <w:t>Donnir</w:t>
      </w:r>
      <w:proofErr w:type="spellEnd"/>
      <w:r w:rsidRPr="002C3C6C">
        <w:rPr>
          <w:rFonts w:asciiTheme="minorHAnsi" w:hAnsiTheme="minorHAnsi" w:cstheme="minorHAnsi"/>
          <w:sz w:val="16"/>
        </w:rPr>
        <w:t xml:space="preserve"> said.</w:t>
      </w:r>
    </w:p>
    <w:p w14:paraId="745E9C33" w14:textId="77777777" w:rsidR="00110D90" w:rsidRPr="002C3C6C" w:rsidRDefault="00110D90" w:rsidP="00110D90">
      <w:pPr>
        <w:rPr>
          <w:rStyle w:val="StyleUnderline"/>
        </w:rPr>
      </w:pPr>
      <w:r w:rsidRPr="002C3C6C">
        <w:rPr>
          <w:rFonts w:asciiTheme="minorHAnsi" w:hAnsiTheme="minorHAnsi" w:cstheme="minorHAnsi"/>
          <w:sz w:val="16"/>
        </w:rPr>
        <w:t xml:space="preserve">Many hospitals also keep a stash of what they call “fancy” drugs — either brand-name drugs or higher-quality generics — to treat patients who should have recovered after a round of treatment but didn’t. </w:t>
      </w:r>
      <w:r w:rsidRPr="002C3C6C">
        <w:rPr>
          <w:rStyle w:val="StyleUnderline"/>
        </w:rPr>
        <w:t>Confronted with the ailing boy at the Mulago hospital, Westerberg’s colleagues swapped in the more expensive version of ceftriaxone and added more drugs to the treatment plan. But it was too late. In the second week of his treatment, the boy was declared brain dead</w:t>
      </w:r>
    </w:p>
    <w:p w14:paraId="6C9B5320" w14:textId="77777777" w:rsidR="00110D90" w:rsidRPr="002C3C6C" w:rsidRDefault="00110D90" w:rsidP="00110D90">
      <w:pPr>
        <w:rPr>
          <w:rFonts w:asciiTheme="minorHAnsi" w:hAnsiTheme="minorHAnsi" w:cstheme="minorHAnsi"/>
          <w:sz w:val="16"/>
        </w:rPr>
      </w:pPr>
      <w:r w:rsidRPr="002C3C6C">
        <w:rPr>
          <w:rFonts w:asciiTheme="minorHAnsi" w:hAnsiTheme="minorHAnsi" w:cstheme="minorHAnsi"/>
          <w:sz w:val="16"/>
        </w:rPr>
        <w:t xml:space="preserve">Westerberg’s Ugandan colleagues were not surprised. Their patients frequently died when treated with drugs that should have saved them. And there were not enough “fancy” drugs to go around, making every day an exercise in pharmaceutical triage. </w:t>
      </w:r>
      <w:r w:rsidRPr="002C3C6C">
        <w:rPr>
          <w:rStyle w:val="StyleUnderline"/>
        </w:rPr>
        <w:t>It was also hard to keep track of which generics were safe and which were not to be trusted, said one doctor in Western Uganda</w:t>
      </w:r>
      <w:r w:rsidRPr="002C3C6C">
        <w:rPr>
          <w:rFonts w:asciiTheme="minorHAnsi" w:hAnsiTheme="minorHAnsi" w:cstheme="minorHAnsi"/>
          <w:sz w:val="16"/>
        </w:rPr>
        <w:t>: “It’s anesthesia today, ceftriaxone tomorrow, amoxicillin the next day.”</w:t>
      </w:r>
    </w:p>
    <w:p w14:paraId="1DD0E38B" w14:textId="77777777" w:rsidR="00110D90" w:rsidRPr="002C3C6C" w:rsidRDefault="00110D90" w:rsidP="00110D90">
      <w:pPr>
        <w:rPr>
          <w:rFonts w:asciiTheme="minorHAnsi" w:hAnsiTheme="minorHAnsi" w:cstheme="minorHAnsi"/>
          <w:sz w:val="16"/>
        </w:rPr>
      </w:pPr>
      <w:r w:rsidRPr="002C3C6C">
        <w:rPr>
          <w:rFonts w:asciiTheme="minorHAnsi" w:hAnsiTheme="minorHAnsi" w:cstheme="minorHAnsi"/>
          <w:sz w:val="16"/>
        </w:rPr>
        <w:t xml:space="preserve">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w:t>
      </w:r>
      <w:r w:rsidRPr="002C3C6C">
        <w:rPr>
          <w:rStyle w:val="StyleUnderline"/>
        </w:rPr>
        <w:t>But when they tested the ceftriaxone at Nickerson’s lab, it contained less than half the active drug ingredient stated on the label. At such low concentration, the drug was basically useless</w:t>
      </w:r>
      <w:r w:rsidRPr="002C3C6C">
        <w:rPr>
          <w:rFonts w:asciiTheme="minorHAnsi" w:hAnsiTheme="minorHAnsi" w:cstheme="minorHAnsi"/>
          <w:sz w:val="16"/>
        </w:rPr>
        <w:t>, Nickerson said. He and Westerberg published a case report in the CDC’s Morbidity and Mortality Weekly Report. Although they couldn’t say with certainty that the boy had died due to substandard ceftriaxone, their report offered compelling evidence that he had.</w:t>
      </w:r>
    </w:p>
    <w:p w14:paraId="71B61B24" w14:textId="77777777" w:rsidR="00110D90" w:rsidRPr="002C3C6C" w:rsidRDefault="00110D90" w:rsidP="00110D90">
      <w:pPr>
        <w:rPr>
          <w:rFonts w:asciiTheme="minorHAnsi" w:hAnsiTheme="minorHAnsi" w:cstheme="minorHAnsi"/>
          <w:sz w:val="16"/>
        </w:rPr>
      </w:pPr>
      <w:r w:rsidRPr="002C3C6C">
        <w:rPr>
          <w:rFonts w:asciiTheme="minorHAnsi" w:hAnsiTheme="minorHAnsi" w:cstheme="minorHAnsi"/>
          <w:sz w:val="16"/>
        </w:rPr>
        <w:t xml:space="preserve">Some companies claim that, while their drugs are all high-quality, there may be some variance in how they are produced because regulations differ from market to market. But Patrick H. </w:t>
      </w:r>
      <w:proofErr w:type="spellStart"/>
      <w:r w:rsidRPr="002C3C6C">
        <w:rPr>
          <w:rFonts w:asciiTheme="minorHAnsi" w:hAnsiTheme="minorHAnsi" w:cstheme="minorHAnsi"/>
          <w:sz w:val="16"/>
        </w:rPr>
        <w:t>Lukulay</w:t>
      </w:r>
      <w:proofErr w:type="spellEnd"/>
      <w:r w:rsidRPr="002C3C6C">
        <w:rPr>
          <w:rFonts w:asciiTheme="minorHAnsi" w:hAnsiTheme="minorHAnsi" w:cstheme="minorHAnsi"/>
          <w:sz w:val="16"/>
        </w:rPr>
        <w:t>,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w:t>
      </w:r>
    </w:p>
    <w:p w14:paraId="723C3780" w14:textId="77777777" w:rsidR="00110D90" w:rsidRPr="002C3C6C" w:rsidRDefault="00110D90" w:rsidP="00110D90">
      <w:pPr>
        <w:rPr>
          <w:rStyle w:val="StyleUnderline"/>
        </w:rPr>
      </w:pPr>
      <w:r w:rsidRPr="002C3C6C">
        <w:rPr>
          <w:rFonts w:asciiTheme="minorHAnsi" w:hAnsiTheme="minorHAnsi" w:cstheme="minorHAnsi"/>
          <w:sz w:val="16"/>
        </w:rPr>
        <w:lastRenderedPageBreak/>
        <w:t>It’s not just those in developing markets who should be alarmed. Often</w:t>
      </w:r>
      <w:r w:rsidRPr="002C3C6C">
        <w:rPr>
          <w:rStyle w:val="StyleUnderline"/>
        </w:rPr>
        <w:t xml:space="preserve">, </w:t>
      </w:r>
      <w:r w:rsidRPr="002C3C6C">
        <w:rPr>
          <w:rStyle w:val="StyleUnderline"/>
          <w:highlight w:val="green"/>
        </w:rPr>
        <w:t>substandard drugs</w:t>
      </w:r>
      <w:r w:rsidRPr="002C3C6C">
        <w:rPr>
          <w:rStyle w:val="StyleUnderline"/>
        </w:rPr>
        <w:t xml:space="preserve"> do not contain enough active ingredient to effectively cure sick patients. But they do </w:t>
      </w:r>
      <w:r w:rsidRPr="002C3C6C">
        <w:rPr>
          <w:rStyle w:val="StyleUnderline"/>
          <w:highlight w:val="green"/>
        </w:rPr>
        <w:t xml:space="preserve">contain enough to kill off the weakest microbes while leaving the strongest </w:t>
      </w:r>
      <w:r w:rsidRPr="002C3C6C">
        <w:rPr>
          <w:rStyle w:val="StyleUnderline"/>
        </w:rPr>
        <w:t>intact. These surviving microbes go on to reproduce</w:t>
      </w:r>
      <w:r w:rsidRPr="002C3C6C">
        <w:rPr>
          <w:rStyle w:val="StyleUnderline"/>
          <w:highlight w:val="green"/>
        </w:rPr>
        <w:t>, creating a new generation of pathogens capable of resisting</w:t>
      </w:r>
      <w:r w:rsidRPr="002C3C6C">
        <w:rPr>
          <w:rStyle w:val="StyleUnderline"/>
        </w:rPr>
        <w:t xml:space="preserve"> even fully potent, </w:t>
      </w:r>
      <w:r w:rsidRPr="002C3C6C">
        <w:rPr>
          <w:rStyle w:val="StyleUnderline"/>
          <w:highlight w:val="green"/>
        </w:rPr>
        <w:t>properly made medicine</w:t>
      </w:r>
      <w:r w:rsidRPr="002C3C6C">
        <w:rPr>
          <w:rStyle w:val="StyleUnderline"/>
        </w:rPr>
        <w:t>. 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w:t>
      </w:r>
    </w:p>
    <w:p w14:paraId="18C1C0AF" w14:textId="77777777" w:rsidR="00110D90" w:rsidRPr="00110D90" w:rsidRDefault="00110D90" w:rsidP="00110D90"/>
    <w:sectPr w:rsidR="00110D90" w:rsidRPr="00110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110D90"/>
    <w:rsid w:val="000139A3"/>
    <w:rsid w:val="00083FCD"/>
    <w:rsid w:val="00091A93"/>
    <w:rsid w:val="00100833"/>
    <w:rsid w:val="00104529"/>
    <w:rsid w:val="00105942"/>
    <w:rsid w:val="00107396"/>
    <w:rsid w:val="00110D90"/>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9450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E15D3"/>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A1CBF"/>
  <w15:chartTrackingRefBased/>
  <w15:docId w15:val="{8B28C819-118D-4AB1-841D-A2A979C0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4500"/>
    <w:rPr>
      <w:rFonts w:ascii="Calibri" w:hAnsi="Calibri" w:cs="Calibri"/>
      <w:sz w:val="26"/>
    </w:rPr>
  </w:style>
  <w:style w:type="paragraph" w:styleId="Heading1">
    <w:name w:val="heading 1"/>
    <w:aliases w:val="Pocket"/>
    <w:basedOn w:val="Normal"/>
    <w:next w:val="Normal"/>
    <w:link w:val="Heading1Char"/>
    <w:qFormat/>
    <w:rsid w:val="006945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45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45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 Ch,heading 2,No Spacing4,Ta,No Spacing5,tags,t"/>
    <w:basedOn w:val="Normal"/>
    <w:next w:val="Normal"/>
    <w:link w:val="Heading4Char"/>
    <w:uiPriority w:val="3"/>
    <w:unhideWhenUsed/>
    <w:qFormat/>
    <w:rsid w:val="00694500"/>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110D9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6945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500"/>
  </w:style>
  <w:style w:type="character" w:customStyle="1" w:styleId="Heading1Char">
    <w:name w:val="Heading 1 Char"/>
    <w:aliases w:val="Pocket Char"/>
    <w:basedOn w:val="DefaultParagraphFont"/>
    <w:link w:val="Heading1"/>
    <w:rsid w:val="006945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45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4500"/>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69450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694500"/>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4500"/>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94500"/>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
    <w:basedOn w:val="DefaultParagraphFont"/>
    <w:link w:val="Card"/>
    <w:uiPriority w:val="99"/>
    <w:unhideWhenUsed/>
    <w:rsid w:val="00694500"/>
    <w:rPr>
      <w:color w:val="auto"/>
      <w:u w:val="none"/>
    </w:rPr>
  </w:style>
  <w:style w:type="character" w:styleId="FollowedHyperlink">
    <w:name w:val="FollowedHyperlink"/>
    <w:basedOn w:val="DefaultParagraphFont"/>
    <w:uiPriority w:val="99"/>
    <w:semiHidden/>
    <w:unhideWhenUsed/>
    <w:rsid w:val="00694500"/>
    <w:rPr>
      <w:color w:val="auto"/>
      <w:u w:val="none"/>
    </w:rPr>
  </w:style>
  <w:style w:type="paragraph" w:customStyle="1" w:styleId="textbold">
    <w:name w:val="text bold"/>
    <w:basedOn w:val="Normal"/>
    <w:link w:val="Emphasis"/>
    <w:autoRedefine/>
    <w:uiPriority w:val="7"/>
    <w:qFormat/>
    <w:rsid w:val="00110D90"/>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10D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110D90"/>
    <w:pPr>
      <w:spacing w:before="100" w:beforeAutospacing="1" w:after="100" w:afterAutospacing="1"/>
    </w:pPr>
  </w:style>
  <w:style w:type="character" w:customStyle="1" w:styleId="Heading5Char">
    <w:name w:val="Heading 5 Char"/>
    <w:basedOn w:val="DefaultParagraphFont"/>
    <w:link w:val="Heading5"/>
    <w:uiPriority w:val="9"/>
    <w:rsid w:val="00110D90"/>
    <w:rPr>
      <w:rFonts w:asciiTheme="majorHAnsi" w:eastAsiaTheme="majorEastAsia" w:hAnsiTheme="majorHAnsi" w:cstheme="majorBidi"/>
      <w:color w:val="2E74B5" w:themeColor="accent1" w:themeShade="BF"/>
      <w:sz w:val="26"/>
    </w:rPr>
  </w:style>
  <w:style w:type="paragraph" w:customStyle="1" w:styleId="UnderlineEmphasis">
    <w:name w:val="Underline + Emphasis"/>
    <w:basedOn w:val="Normal"/>
    <w:next w:val="Normal"/>
    <w:link w:val="UnderlineEmphasisChar"/>
    <w:autoRedefine/>
    <w:qFormat/>
    <w:rsid w:val="00110D90"/>
    <w:rPr>
      <w:rFonts w:eastAsia="Calibri"/>
      <w:b/>
      <w:color w:val="000000"/>
      <w:u w:val="single"/>
    </w:rPr>
  </w:style>
  <w:style w:type="character" w:customStyle="1" w:styleId="UnderlineEmphasisChar">
    <w:name w:val="Underline + Emphasis Char"/>
    <w:basedOn w:val="DefaultParagraphFont"/>
    <w:link w:val="UnderlineEmphasis"/>
    <w:rsid w:val="00110D90"/>
    <w:rPr>
      <w:rFonts w:ascii="Calibri" w:eastAsia="Calibri" w:hAnsi="Calibri" w:cs="Calibri"/>
      <w:b/>
      <w:color w:val="000000"/>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18/09/21/follow-pharmaceutical-innovations-eligible-patent-protection/" TargetMode="External"/><Relationship Id="rId3" Type="http://schemas.openxmlformats.org/officeDocument/2006/relationships/styles" Target="styles.xml"/><Relationship Id="rId7" Type="http://schemas.openxmlformats.org/officeDocument/2006/relationships/hyperlink" Target="https://populationmatters.org/news/2021/05/sixth-mass-extinction-and-future-humanity"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if.org/publications/2021/04/29/ten-ways-ip-has-enabled-innovations-have-helped-sustain-world-throug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mazon.com/gp/product/0062338781/ref=as_li_qf_asin_il_tl?ie=UTF8&amp;tag=time037-20&amp;creative=9325&amp;linkCode=as2&amp;creativeASIN=0062338781&amp;linkId=049085a04cf365d3012e00b134291a49" TargetMode="External"/><Relationship Id="rId4" Type="http://schemas.openxmlformats.org/officeDocument/2006/relationships/settings" Target="settings.xml"/><Relationship Id="rId9" Type="http://schemas.openxmlformats.org/officeDocument/2006/relationships/hyperlink" Target="https://www.ip-watch.org/2018/09/21/follow-pharmaceutical-innovations-eligible-patent-pro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10177</Words>
  <Characters>58010</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2</cp:revision>
  <cp:lastPrinted>2021-10-01T23:11:00Z</cp:lastPrinted>
  <dcterms:created xsi:type="dcterms:W3CDTF">2021-10-01T22:55:00Z</dcterms:created>
  <dcterms:modified xsi:type="dcterms:W3CDTF">2021-10-02T00:05:00Z</dcterms:modified>
</cp:coreProperties>
</file>