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9E65D" w14:textId="77777777" w:rsidR="007D0FD0" w:rsidRDefault="007D0FD0" w:rsidP="007D0FD0">
      <w:pPr>
        <w:pStyle w:val="Heading4"/>
        <w:rPr>
          <w:rFonts w:cs="Calibri"/>
        </w:rPr>
      </w:pPr>
      <w:r w:rsidRPr="00502045">
        <w:rPr>
          <w:rFonts w:cs="Calibri"/>
        </w:rPr>
        <w:t xml:space="preserve">The standard is maximizing expected wellbeing. </w:t>
      </w:r>
    </w:p>
    <w:p w14:paraId="0FE747AB" w14:textId="77777777" w:rsidR="007D0FD0" w:rsidRPr="00A0610A" w:rsidRDefault="007D0FD0" w:rsidP="007D0FD0">
      <w:pPr>
        <w:keepNext/>
        <w:keepLines/>
        <w:spacing w:before="40" w:after="0"/>
        <w:outlineLvl w:val="3"/>
        <w:rPr>
          <w:rFonts w:eastAsiaTheme="majorEastAsia"/>
          <w:b/>
          <w:bCs/>
          <w:szCs w:val="26"/>
        </w:rPr>
      </w:pPr>
      <w:r w:rsidRPr="00A0610A">
        <w:rPr>
          <w:rFonts w:eastAsiaTheme="majorEastAsia"/>
          <w:b/>
          <w:bCs/>
          <w:i/>
          <w:iCs/>
          <w:szCs w:val="26"/>
        </w:rPr>
        <w:t xml:space="preserve">Only </w:t>
      </w:r>
      <w:r w:rsidRPr="00A0610A">
        <w:rPr>
          <w:rFonts w:eastAsiaTheme="majorEastAsia"/>
          <w:b/>
          <w:bCs/>
          <w:szCs w:val="26"/>
        </w:rPr>
        <w:t>pleasure and pain are intrinsically valuable – all others exist in relation</w:t>
      </w:r>
    </w:p>
    <w:p w14:paraId="36B52258" w14:textId="77777777" w:rsidR="007D0FD0" w:rsidRPr="00A0610A" w:rsidRDefault="007D0FD0" w:rsidP="007D0FD0">
      <w:r w:rsidRPr="00A0610A">
        <w:rPr>
          <w:b/>
        </w:rPr>
        <w:t>Moen 16</w:t>
      </w:r>
      <w:r w:rsidRPr="00A0610A">
        <w:t xml:space="preserve"> [Ole Martin Moen, Research Fellow in Philosophy at University of Oslo “An Argument for Hedonism” Journal of Value Inquiry (Springer), 50 (2) 2016: 267–281] SJDI</w:t>
      </w:r>
    </w:p>
    <w:p w14:paraId="5DF35EC9" w14:textId="77777777" w:rsidR="007D0FD0" w:rsidRPr="00A0610A" w:rsidRDefault="007D0FD0" w:rsidP="007D0FD0">
      <w:pPr>
        <w:rPr>
          <w:b/>
          <w:u w:val="single"/>
        </w:rPr>
      </w:pPr>
      <w:r w:rsidRPr="00A0610A">
        <w:rPr>
          <w:sz w:val="16"/>
        </w:rPr>
        <w:t xml:space="preserve">Let us start by observing, empirically, that </w:t>
      </w:r>
      <w:r w:rsidRPr="00A0610A">
        <w:rPr>
          <w:b/>
          <w:u w:val="single"/>
        </w:rPr>
        <w:t xml:space="preserve">a widely shared judgment about intrinsic value and disvalue is that </w:t>
      </w:r>
      <w:r w:rsidRPr="00A0610A">
        <w:rPr>
          <w:b/>
          <w:highlight w:val="green"/>
          <w:u w:val="single"/>
        </w:rPr>
        <w:t>pleasure is intrinsically valuable and pain is intrinsically disvaluable</w:t>
      </w:r>
      <w:r w:rsidRPr="00A0610A">
        <w:rPr>
          <w:b/>
          <w:u w:val="single"/>
        </w:rPr>
        <w:t>.</w:t>
      </w:r>
      <w:r w:rsidRPr="00A0610A">
        <w:rPr>
          <w:sz w:val="16"/>
        </w:rPr>
        <w:t xml:space="preserve"> </w:t>
      </w:r>
      <w:r w:rsidRPr="00A0610A">
        <w:rPr>
          <w:b/>
          <w:u w:val="single"/>
        </w:rPr>
        <w:t>On virtually any proposed list of intrinsic values and disvalues (we will look at some of them below), pleasure is included among the intrinsic values and pain among the intrinsic disvalues.</w:t>
      </w:r>
      <w:r w:rsidRPr="00A0610A">
        <w:rPr>
          <w:sz w:val="16"/>
        </w:rPr>
        <w:t xml:space="preserve"> This inclusion makes intuitive sense, moreover, for </w:t>
      </w:r>
      <w:r w:rsidRPr="00A0610A">
        <w:rPr>
          <w:b/>
          <w:highlight w:val="green"/>
          <w:u w:val="single"/>
        </w:rPr>
        <w:t>there is something undeniably good about</w:t>
      </w:r>
      <w:r w:rsidRPr="00A0610A">
        <w:rPr>
          <w:b/>
          <w:u w:val="single"/>
        </w:rPr>
        <w:t xml:space="preserve"> the way </w:t>
      </w:r>
      <w:r w:rsidRPr="00A0610A">
        <w:rPr>
          <w:b/>
          <w:highlight w:val="green"/>
          <w:u w:val="single"/>
        </w:rPr>
        <w:t>pleasure</w:t>
      </w:r>
      <w:r w:rsidRPr="00A0610A">
        <w:rPr>
          <w:b/>
          <w:u w:val="single"/>
        </w:rPr>
        <w:t xml:space="preserve"> feels </w:t>
      </w:r>
      <w:r w:rsidRPr="00A0610A">
        <w:rPr>
          <w:b/>
          <w:highlight w:val="green"/>
          <w:u w:val="single"/>
        </w:rPr>
        <w:t xml:space="preserve">and </w:t>
      </w:r>
      <w:r w:rsidRPr="00A0610A">
        <w:rPr>
          <w:b/>
          <w:u w:val="single"/>
        </w:rPr>
        <w:t xml:space="preserve">something undeniably </w:t>
      </w:r>
      <w:r w:rsidRPr="00A0610A">
        <w:rPr>
          <w:b/>
          <w:highlight w:val="green"/>
          <w:u w:val="single"/>
        </w:rPr>
        <w:t>bad about</w:t>
      </w:r>
      <w:r w:rsidRPr="00A0610A">
        <w:rPr>
          <w:b/>
          <w:u w:val="single"/>
        </w:rPr>
        <w:t xml:space="preserve"> the way </w:t>
      </w:r>
      <w:r w:rsidRPr="00A0610A">
        <w:rPr>
          <w:b/>
          <w:highlight w:val="green"/>
          <w:u w:val="single"/>
        </w:rPr>
        <w:t>pain</w:t>
      </w:r>
      <w:r w:rsidRPr="00A0610A">
        <w:rPr>
          <w:b/>
          <w:u w:val="single"/>
        </w:rPr>
        <w:t xml:space="preserve"> feels, and neither the goodness of pleasure nor the badness of pain seems to be exhausted by the further effects that these experiences might have.</w:t>
      </w:r>
      <w:r w:rsidRPr="00A0610A">
        <w:rPr>
          <w:sz w:val="16"/>
        </w:rPr>
        <w:t xml:space="preserve"> “Pleasure” and “pain” are here understood inclusively, as encompassing anything hedonically positive and anything hedonically negative.2 </w:t>
      </w:r>
      <w:r w:rsidRPr="00A0610A">
        <w:rPr>
          <w:b/>
          <w:u w:val="single"/>
        </w:rPr>
        <w:t>The special value statuses of pleasure and pain are manifested in how we treat these experiences in our everyday reasoning about values.</w:t>
      </w:r>
      <w:r w:rsidRPr="00A0610A">
        <w:rPr>
          <w:sz w:val="16"/>
        </w:rPr>
        <w:t xml:space="preserve"> If you tell me that you are heading for the convenience store, </w:t>
      </w:r>
      <w:r w:rsidRPr="00A0610A">
        <w:rPr>
          <w:b/>
          <w:u w:val="single"/>
        </w:rPr>
        <w:t>I might ask: “What for?” This is a reasonable question, for when you go to the convenience store you usually do so</w:t>
      </w:r>
      <w:r w:rsidRPr="00A0610A">
        <w:rPr>
          <w:sz w:val="16"/>
        </w:rPr>
        <w:t xml:space="preserve">, not merely for the sake of going to the convenience store, but </w:t>
      </w:r>
      <w:r w:rsidRPr="00A0610A">
        <w:rPr>
          <w:b/>
          <w:u w:val="single"/>
        </w:rPr>
        <w:t>for the sake of achieving something further that you deem to be valuable.</w:t>
      </w:r>
      <w:r w:rsidRPr="00A0610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0610A">
        <w:rPr>
          <w:b/>
          <w:u w:val="singl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A0610A">
        <w:rPr>
          <w:sz w:val="16"/>
        </w:rPr>
        <w:t>3 As Aristotle observes</w:t>
      </w:r>
      <w:r w:rsidRPr="00A0610A">
        <w:rPr>
          <w:b/>
          <w:u w:val="single"/>
        </w:rPr>
        <w:t>: “We never ask [a man] what his end is in being pleased, because we assume that pleasure is choice worthy in itself.</w:t>
      </w:r>
      <w:r w:rsidRPr="00A0610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0610A">
        <w:rPr>
          <w:b/>
          <w:u w:val="single"/>
        </w:rPr>
        <w:t xml:space="preserve">pleasure and pain are both places where we reach the end of the line in matters of value. </w:t>
      </w:r>
    </w:p>
    <w:p w14:paraId="5C883689" w14:textId="77777777" w:rsidR="007D0FD0" w:rsidRPr="00673307" w:rsidRDefault="007D0FD0" w:rsidP="007D0FD0">
      <w:pPr>
        <w:pStyle w:val="Heading4"/>
        <w:rPr>
          <w:rFonts w:cs="Calibri"/>
        </w:rPr>
      </w:pPr>
      <w:r w:rsidRPr="00A0610A">
        <w:rPr>
          <w:rFonts w:cs="Calibri"/>
        </w:rPr>
        <w:t xml:space="preserve">Thus, the standard is maximizing expected well-being. Prefer additionally – </w:t>
      </w:r>
    </w:p>
    <w:p w14:paraId="70A106B9" w14:textId="77777777" w:rsidR="007D0FD0" w:rsidRDefault="007D0FD0" w:rsidP="007D0FD0"/>
    <w:p w14:paraId="6C8BE90E" w14:textId="77777777" w:rsidR="007D0FD0" w:rsidRPr="006A187A" w:rsidRDefault="007D0FD0" w:rsidP="007D0FD0">
      <w:pPr>
        <w:pStyle w:val="Heading4"/>
        <w:rPr>
          <w:rFonts w:cs="Calibri"/>
          <w:color w:val="000000" w:themeColor="text1"/>
        </w:rPr>
      </w:pPr>
      <w:r>
        <w:rPr>
          <w:rFonts w:cs="Calibri"/>
        </w:rPr>
        <w:t>1</w:t>
      </w:r>
      <w:r w:rsidRPr="00502045">
        <w:rPr>
          <w:rFonts w:cs="Calibri"/>
        </w:rPr>
        <w:t xml:space="preserve">] </w:t>
      </w:r>
      <w:r>
        <w:rPr>
          <w:rFonts w:cs="Calibri"/>
        </w:rPr>
        <w:t>Death is bad and outweighs: agents</w:t>
      </w:r>
      <w:r w:rsidRPr="00A0610A">
        <w:rPr>
          <w:rFonts w:cs="Calibri"/>
        </w:rPr>
        <w:t xml:space="preserve"> can’t act if they fear for their bodily security which constrains every ethical theory</w:t>
      </w:r>
    </w:p>
    <w:p w14:paraId="4E78B60C" w14:textId="77777777" w:rsidR="007D0FD0" w:rsidRDefault="007D0FD0" w:rsidP="007D0FD0">
      <w:pPr>
        <w:pStyle w:val="Heading4"/>
      </w:pPr>
      <w:r>
        <w:t>2</w:t>
      </w:r>
      <w:r w:rsidRPr="006C4666">
        <w:t>] Only consequentialism explains degrees of wrongness—</w:t>
      </w:r>
      <w:r>
        <w:t>breaking a promise to meet for lunch is not as bad as breaking a promise to take a dying person to the hospital40</w:t>
      </w:r>
    </w:p>
    <w:p w14:paraId="07ECBCDC" w14:textId="77777777" w:rsidR="007D0FD0" w:rsidRDefault="007D0FD0" w:rsidP="007D0FD0">
      <w:pPr>
        <w:pStyle w:val="Heading3"/>
        <w:rPr>
          <w:rFonts w:asciiTheme="minorHAnsi" w:hAnsiTheme="minorHAnsi" w:cstheme="minorHAnsi"/>
        </w:rPr>
      </w:pPr>
    </w:p>
    <w:p w14:paraId="2015F6E0" w14:textId="77777777" w:rsidR="007D0FD0" w:rsidRPr="003507FE" w:rsidRDefault="007D0FD0" w:rsidP="007D0FD0">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Diseases</w:t>
      </w:r>
    </w:p>
    <w:p w14:paraId="05ACB6A3" w14:textId="77777777" w:rsidR="007D0FD0" w:rsidRPr="005B4F5A" w:rsidRDefault="007D0FD0" w:rsidP="007D0FD0">
      <w:pPr>
        <w:pStyle w:val="Heading4"/>
      </w:pPr>
      <w:r w:rsidRPr="005B4F5A">
        <w:t xml:space="preserve">The patent system for pandemic-related drugs is </w:t>
      </w:r>
      <w:r w:rsidRPr="005B4F5A">
        <w:rPr>
          <w:u w:val="single"/>
        </w:rPr>
        <w:t>currently out of balance</w:t>
      </w:r>
      <w:r w:rsidRPr="005B4F5A">
        <w:t xml:space="preserve">---there’s </w:t>
      </w:r>
      <w:r>
        <w:t>extreme</w:t>
      </w:r>
      <w:r w:rsidRPr="005B4F5A">
        <w:t xml:space="preserve"> </w:t>
      </w:r>
      <w:r w:rsidRPr="005B4F5A">
        <w:rPr>
          <w:u w:val="single"/>
        </w:rPr>
        <w:t>over-patenting</w:t>
      </w:r>
      <w:r w:rsidRPr="005B4F5A">
        <w:t xml:space="preserve"> under the guise of </w:t>
      </w:r>
      <w:r w:rsidRPr="005B4F5A">
        <w:rPr>
          <w:u w:val="single"/>
        </w:rPr>
        <w:t>innovation</w:t>
      </w:r>
      <w:r w:rsidRPr="005B4F5A">
        <w:t xml:space="preserve">, which </w:t>
      </w:r>
      <w:r>
        <w:t>actually</w:t>
      </w:r>
      <w:r w:rsidRPr="005B4F5A">
        <w:t xml:space="preserve">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4DE734B9" w14:textId="77777777" w:rsidR="007D0FD0" w:rsidRPr="003507FE" w:rsidRDefault="007D0FD0" w:rsidP="007D0FD0">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6"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39DE8F2C" w14:textId="77777777" w:rsidR="007D0FD0" w:rsidRPr="003507FE" w:rsidRDefault="007D0FD0" w:rsidP="007D0FD0">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t>
      </w:r>
      <w:r w:rsidRPr="00DE3C60">
        <w:rPr>
          <w:rFonts w:asciiTheme="minorHAnsi" w:hAnsiTheme="minorHAnsi" w:cstheme="minorHAnsi"/>
          <w:u w:val="single"/>
        </w:rPr>
        <w:t xml:space="preserve">way it goes about encouraging technological progress is </w:t>
      </w:r>
      <w:r w:rsidRPr="00DE3C60">
        <w:rPr>
          <w:rStyle w:val="Emphasis"/>
          <w:rFonts w:asciiTheme="minorHAnsi" w:hAnsiTheme="minorHAnsi" w:cstheme="minorHAnsi"/>
        </w:rPr>
        <w:t>singularly ill-suited</w:t>
      </w:r>
      <w:r w:rsidRPr="00DE3C60">
        <w:rPr>
          <w:rFonts w:asciiTheme="minorHAnsi" w:hAnsiTheme="minorHAnsi" w:cstheme="minorHAnsi"/>
          <w:u w:val="single"/>
        </w:rPr>
        <w:t xml:space="preserve"> to</w:t>
      </w:r>
      <w:r w:rsidRPr="003507FE">
        <w:rPr>
          <w:rFonts w:asciiTheme="minorHAnsi" w:hAnsiTheme="minorHAnsi" w:cstheme="minorHAnsi"/>
          <w:u w:val="single"/>
        </w:rPr>
        <w:t xml:space="preserve">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3507FE">
        <w:rPr>
          <w:rFonts w:asciiTheme="minorHAnsi" w:hAnsiTheme="minorHAnsi" w:cstheme="minorHAns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3507FE">
        <w:rPr>
          <w:rFonts w:asciiTheme="minorHAnsi" w:hAnsiTheme="minorHAnsi" w:cstheme="minorHAnsi"/>
          <w:u w:val="single"/>
        </w:rPr>
        <w:t xml:space="preserve">For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3507FE">
        <w:rPr>
          <w:rFonts w:asciiTheme="minorHAnsi" w:hAnsiTheme="minorHAnsi" w:cstheme="minorHAnsi"/>
          <w:u w:val="single"/>
        </w:rPr>
        <w:t>Unfortunately</w:t>
      </w:r>
      <w:r w:rsidRPr="00475441">
        <w:rPr>
          <w:rStyle w:val="Emphasis"/>
        </w:rPr>
        <w:t xml:space="preserve">, </w:t>
      </w:r>
      <w:r w:rsidRPr="00475441">
        <w:rPr>
          <w:rStyle w:val="Emphasis"/>
          <w:highlight w:val="green"/>
        </w:rPr>
        <w:t xml:space="preserve">the U.S. </w:t>
      </w:r>
      <w:r w:rsidRPr="001257BC">
        <w:rPr>
          <w:rStyle w:val="Emphasis"/>
        </w:rPr>
        <w:t>patent system</w:t>
      </w:r>
      <w:r w:rsidRPr="001257BC">
        <w:rPr>
          <w:rFonts w:asciiTheme="minorHAnsi" w:hAnsiTheme="minorHAnsi" w:cstheme="minorHAnsi"/>
          <w:u w:val="single"/>
        </w:rPr>
        <w:t xml:space="preserve"> at </w:t>
      </w:r>
      <w:r w:rsidRPr="001257BC">
        <w:rPr>
          <w:rStyle w:val="Emphasis"/>
          <w:rFonts w:asciiTheme="minorHAnsi" w:hAnsiTheme="minorHAnsi" w:cstheme="minorHAnsi"/>
        </w:rPr>
        <w:t>present is out of balance</w:t>
      </w:r>
      <w:r w:rsidRPr="001257BC">
        <w:rPr>
          <w:rFonts w:asciiTheme="minorHAnsi" w:hAnsiTheme="minorHAnsi" w:cstheme="minorHAnsi"/>
        </w:rPr>
        <w:t>. Over the past few decades,</w:t>
      </w:r>
      <w:r w:rsidRPr="003507FE">
        <w:rPr>
          <w:rFonts w:asciiTheme="minorHAnsi" w:hAnsiTheme="minorHAnsi" w:cstheme="minorHAnsi"/>
        </w:rPr>
        <w:t xml:space="preserve">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w:t>
      </w:r>
      <w:r w:rsidRPr="001257BC">
        <w:rPr>
          <w:rFonts w:asciiTheme="minorHAnsi" w:hAnsiTheme="minorHAnsi" w:cstheme="minorHAnsi"/>
          <w:u w:val="single"/>
        </w:rPr>
        <w:t>the number of patents granted annually has </w:t>
      </w:r>
      <w:hyperlink r:id="rId7" w:history="1">
        <w:r w:rsidRPr="001257BC">
          <w:rPr>
            <w:rFonts w:asciiTheme="minorHAnsi" w:hAnsiTheme="minorHAnsi" w:cstheme="minorHAnsi"/>
            <w:u w:val="single"/>
            <w:bdr w:val="none" w:sz="0" w:space="0" w:color="auto" w:frame="1"/>
          </w:rPr>
          <w:t xml:space="preserve">skyrocketed </w:t>
        </w:r>
        <w:r w:rsidRPr="001257BC">
          <w:rPr>
            <w:rStyle w:val="Emphasis"/>
            <w:rFonts w:asciiTheme="minorHAnsi" w:hAnsiTheme="minorHAnsi" w:cstheme="minorHAnsi"/>
          </w:rPr>
          <w:t>roughly fivefold</w:t>
        </w:r>
      </w:hyperlink>
      <w:r w:rsidRPr="001257BC">
        <w:rPr>
          <w:rFonts w:asciiTheme="minorHAnsi" w:hAnsiTheme="minorHAnsi" w:cstheme="minorHAnsi"/>
          <w:u w:val="single"/>
        </w:rPr>
        <w:t> since the early 1980s. One unfortunate result has been the rise of “non-practicing entities,” better known as patent trolls: firms that make nothing themselves but buy up patent portfolios and monetize them</w:t>
      </w:r>
      <w:r w:rsidRPr="001257BC">
        <w:rPr>
          <w:rFonts w:asciiTheme="minorHAnsi" w:hAnsiTheme="minorHAnsi" w:cstheme="minorHAnsi"/>
        </w:rPr>
        <w:t xml:space="preserve"> through aggressive litigation. As a result, </w:t>
      </w:r>
      <w:r w:rsidRPr="001257BC">
        <w:rPr>
          <w:rFonts w:asciiTheme="minorHAnsi" w:hAnsiTheme="minorHAnsi" w:cstheme="minorHAnsi"/>
          <w:u w:val="single"/>
        </w:rPr>
        <w:t xml:space="preserve">a law that is supposed to </w:t>
      </w:r>
      <w:r w:rsidRPr="001257BC">
        <w:rPr>
          <w:rStyle w:val="Emphasis"/>
          <w:rFonts w:asciiTheme="minorHAnsi" w:hAnsiTheme="minorHAnsi" w:cstheme="minorHAnsi"/>
        </w:rPr>
        <w:t>encourage innovation has turned into a </w:t>
      </w:r>
      <w:hyperlink r:id="rId8" w:history="1">
        <w:r w:rsidRPr="001257BC">
          <w:rPr>
            <w:rStyle w:val="Emphasis"/>
            <w:rFonts w:asciiTheme="minorHAnsi" w:hAnsiTheme="minorHAnsi" w:cstheme="minorHAnsi"/>
          </w:rPr>
          <w:t>legal minefield</w:t>
        </w:r>
      </w:hyperlink>
      <w:r w:rsidRPr="001257BC">
        <w:rPr>
          <w:rFonts w:asciiTheme="minorHAnsi" w:hAnsiTheme="minorHAnsi" w:cstheme="minorHAnsi"/>
          <w:u w:val="single"/>
        </w:rPr>
        <w:t> for many would-be innovators</w:t>
      </w:r>
      <w:r w:rsidRPr="001257BC">
        <w:rPr>
          <w:rFonts w:asciiTheme="minorHAnsi" w:hAnsiTheme="minorHAnsi" w:cstheme="minorHAnsi"/>
        </w:rPr>
        <w:t>. In the</w:t>
      </w:r>
      <w:r w:rsidRPr="003507FE">
        <w:rPr>
          <w:rFonts w:asciiTheme="minorHAnsi" w:hAnsiTheme="minorHAnsi" w:cstheme="minorHAnsi"/>
        </w:rPr>
        <w:t xml:space="preserv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 xml:space="preserve">trivial, </w:t>
      </w:r>
      <w:r w:rsidRPr="00DE3C60">
        <w:rPr>
          <w:rStyle w:val="Emphasis"/>
          <w:rFonts w:asciiTheme="minorHAnsi" w:hAnsiTheme="minorHAnsi" w:cstheme="minorHAnsi"/>
        </w:rPr>
        <w:t>therapeutically irrelevant “innovations</w:t>
      </w:r>
      <w:r w:rsidRPr="00DE3C60">
        <w:rPr>
          <w:rFonts w:asciiTheme="minorHAnsi" w:hAnsiTheme="minorHAnsi" w:cstheme="minorHAnsi"/>
          <w:u w:val="single"/>
        </w:rPr>
        <w:t>” that allow them to </w:t>
      </w:r>
      <w:hyperlink r:id="rId9" w:history="1">
        <w:r w:rsidRPr="00DE3C60">
          <w:rPr>
            <w:rFonts w:asciiTheme="minorHAnsi" w:hAnsiTheme="minorHAnsi" w:cstheme="minorHAnsi"/>
            <w:u w:val="single"/>
            <w:bdr w:val="none" w:sz="0" w:space="0" w:color="auto" w:frame="1"/>
          </w:rPr>
          <w:t>extend their monopolies</w:t>
        </w:r>
      </w:hyperlink>
      <w:r w:rsidRPr="00DE3C60">
        <w:rPr>
          <w:rFonts w:asciiTheme="minorHAnsi" w:hAnsiTheme="minorHAnsi" w:cstheme="minorHAnsi"/>
          <w:u w:val="single"/>
        </w:rPr>
        <w:t> and keep raising prices long beyond the statutorily contemplated 20 years.</w:t>
      </w:r>
      <w:r w:rsidRPr="00DE3C60">
        <w:rPr>
          <w:rFonts w:asciiTheme="minorHAnsi" w:hAnsiTheme="minorHAnsi" w:cstheme="minorHAnsi"/>
        </w:rPr>
        <w:t xml:space="preserve"> </w:t>
      </w:r>
      <w:r w:rsidRPr="00DE3C60">
        <w:rPr>
          <w:rFonts w:asciiTheme="minorHAnsi" w:hAnsiTheme="minorHAnsi" w:cstheme="minorHAnsi"/>
          <w:u w:val="single"/>
        </w:rPr>
        <w:t xml:space="preserve">Patent law is creating these </w:t>
      </w:r>
      <w:r w:rsidRPr="00DE3C60">
        <w:rPr>
          <w:rStyle w:val="Emphasis"/>
          <w:rFonts w:asciiTheme="minorHAnsi" w:hAnsiTheme="minorHAnsi" w:cstheme="minorHAnsi"/>
        </w:rPr>
        <w:t>unintended consequences</w:t>
      </w:r>
      <w:r w:rsidRPr="00DE3C60">
        <w:rPr>
          <w:rFonts w:asciiTheme="minorHAnsi" w:hAnsiTheme="minorHAnsi" w:cstheme="minorHAnsi"/>
          <w:u w:val="single"/>
        </w:rPr>
        <w:t xml:space="preserve"> because policymakers have been caught in an </w:t>
      </w:r>
      <w:r w:rsidRPr="00DE3C60">
        <w:rPr>
          <w:rStyle w:val="Emphasis"/>
          <w:rFonts w:asciiTheme="minorHAnsi" w:hAnsiTheme="minorHAnsi" w:cstheme="minorHAnsi"/>
        </w:rPr>
        <w:t>ideological fog</w:t>
      </w:r>
      <w:r w:rsidRPr="00DE3C60">
        <w:rPr>
          <w:rFonts w:asciiTheme="minorHAnsi" w:hAnsiTheme="minorHAnsi" w:cstheme="minorHAnsi"/>
          <w:u w:val="single"/>
        </w:rPr>
        <w:t xml:space="preserve"> that </w:t>
      </w:r>
      <w:hyperlink r:id="rId10" w:history="1">
        <w:r w:rsidRPr="00DE3C60">
          <w:rPr>
            <w:rFonts w:asciiTheme="minorHAnsi" w:hAnsiTheme="minorHAnsi" w:cstheme="minorHAnsi"/>
            <w:u w:val="single"/>
            <w:bdr w:val="none" w:sz="0" w:space="0" w:color="auto" w:frame="1"/>
          </w:rPr>
          <w:t>conflates “intellectual property” with actual property rights</w:t>
        </w:r>
      </w:hyperlink>
      <w:r w:rsidRPr="00DE3C60">
        <w:rPr>
          <w:rFonts w:asciiTheme="minorHAnsi" w:hAnsiTheme="minorHAnsi" w:cstheme="minorHAnsi"/>
        </w:rPr>
        <w:t xml:space="preserve"> over physical objects. Enveloped in that fog, </w:t>
      </w:r>
      <w:r w:rsidRPr="00DE3C60">
        <w:rPr>
          <w:rFonts w:asciiTheme="minorHAnsi" w:hAnsiTheme="minorHAnsi" w:cstheme="minorHAnsi"/>
          <w:u w:val="single"/>
        </w:rPr>
        <w:t xml:space="preserve">they regard any attempts to put limits on patent monopolies as attacks on private property </w:t>
      </w:r>
      <w:r w:rsidRPr="00DE3C60">
        <w:rPr>
          <w:rFonts w:asciiTheme="minorHAnsi" w:hAnsiTheme="minorHAnsi" w:cstheme="minorHAnsi"/>
        </w:rPr>
        <w:t xml:space="preserve">and view ongoing expansions of patent privileges as necessary to keep innovation from grinding to a halt. In fact, </w:t>
      </w:r>
      <w:r w:rsidRPr="00DE3C60">
        <w:rPr>
          <w:rFonts w:asciiTheme="minorHAnsi" w:hAnsiTheme="minorHAnsi" w:cstheme="minorHAnsi"/>
          <w:u w:val="single"/>
        </w:rPr>
        <w:t>patent law is a tool of regulatory policy with the usual tradeoffs between costs and benefits; like all tools, it can be misused</w:t>
      </w:r>
      <w:r w:rsidRPr="00DE3C60">
        <w:rPr>
          <w:rFonts w:asciiTheme="minorHAnsi" w:hAnsiTheme="minorHAnsi" w:cstheme="minorHAnsi"/>
        </w:rPr>
        <w:t xml:space="preserve">, and as with all tools there are some jobs for which other tools are better suited. </w:t>
      </w:r>
      <w:r w:rsidRPr="00DE3C60">
        <w:rPr>
          <w:rFonts w:asciiTheme="minorHAnsi" w:hAnsiTheme="minorHAnsi" w:cstheme="minorHAnsi"/>
          <w:u w:val="single"/>
        </w:rPr>
        <w:t xml:space="preserve">A well-designed patent system, in which benefits are maximized and costs kept to a minimum, is </w:t>
      </w:r>
      <w:r w:rsidRPr="00DE3C60">
        <w:rPr>
          <w:rStyle w:val="Emphasis"/>
          <w:rFonts w:asciiTheme="minorHAnsi" w:hAnsiTheme="minorHAnsi" w:cstheme="minorHAnsi"/>
        </w:rPr>
        <w:t>just one of various policy options</w:t>
      </w:r>
      <w:r w:rsidRPr="00DE3C60">
        <w:rPr>
          <w:rFonts w:asciiTheme="minorHAnsi" w:hAnsiTheme="minorHAnsi" w:cstheme="minorHAnsi"/>
          <w:u w:val="single"/>
        </w:rPr>
        <w:t xml:space="preserve"> that governments can employ to stimulate technological advance—including tax credits for R&amp;D, prizes for targeted inventions, and direct government support.</w:t>
      </w:r>
    </w:p>
    <w:p w14:paraId="2A276F64" w14:textId="77777777" w:rsidR="007D0FD0" w:rsidRPr="003507FE" w:rsidRDefault="007D0FD0" w:rsidP="007D0FD0">
      <w:pPr>
        <w:rPr>
          <w:rFonts w:asciiTheme="minorHAnsi" w:hAnsiTheme="minorHAnsi" w:cstheme="minorHAnsi"/>
        </w:rPr>
      </w:pPr>
    </w:p>
    <w:p w14:paraId="45E91217" w14:textId="77777777" w:rsidR="007D0FD0" w:rsidRDefault="007D0FD0" w:rsidP="007D0FD0">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TRIPS waiver for the U.S.</w:t>
      </w:r>
    </w:p>
    <w:p w14:paraId="1967D021" w14:textId="77777777" w:rsidR="007D0FD0" w:rsidRPr="004A65F4" w:rsidRDefault="007D0FD0" w:rsidP="007D0FD0">
      <w:r>
        <w:t>-- that’s Moderna, Pfizer-BioNTech, Johnson &amp; Johnson/Janssen</w:t>
      </w:r>
    </w:p>
    <w:p w14:paraId="3EA83850" w14:textId="77777777" w:rsidR="007D0FD0" w:rsidRPr="003507FE" w:rsidRDefault="007D0FD0" w:rsidP="007D0FD0">
      <w:pPr>
        <w:pStyle w:val="Heading4"/>
        <w:rPr>
          <w:rFonts w:asciiTheme="minorHAnsi" w:hAnsiTheme="minorHAnsi" w:cstheme="minorHAnsi"/>
        </w:rPr>
      </w:pPr>
      <w:r w:rsidRPr="003507FE">
        <w:rPr>
          <w:rFonts w:asciiTheme="minorHAnsi" w:hAnsiTheme="minorHAnsi" w:cstheme="minorHAnsi"/>
        </w:rPr>
        <w:t>The plan bolsters the number of vaccines</w:t>
      </w:r>
    </w:p>
    <w:p w14:paraId="568522FD" w14:textId="77777777" w:rsidR="007D0FD0" w:rsidRPr="00A5650A" w:rsidRDefault="007D0FD0" w:rsidP="007D0FD0">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1"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4C9C1A27" w14:textId="77777777" w:rsidR="007D0FD0" w:rsidRPr="00DE3C60" w:rsidRDefault="007D0FD0" w:rsidP="007D0FD0">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w:t>
      </w:r>
      <w:r w:rsidRPr="00DE3C60">
        <w:rPr>
          <w:rFonts w:asciiTheme="minorHAnsi" w:eastAsia="Times New Roman" w:hAnsiTheme="minorHAnsi" w:cstheme="minorHAnsi"/>
          <w:u w:val="single"/>
        </w:rPr>
        <w:t xml:space="preserve">the world has </w:t>
      </w:r>
      <w:r w:rsidRPr="00DE3C60">
        <w:rPr>
          <w:rStyle w:val="Emphasis"/>
          <w:rFonts w:asciiTheme="minorHAnsi" w:hAnsiTheme="minorHAnsi" w:cstheme="minorHAnsi"/>
        </w:rPr>
        <w:t>fallen well short</w:t>
      </w:r>
      <w:r w:rsidRPr="00DE3C60">
        <w:rPr>
          <w:rFonts w:asciiTheme="minorHAnsi" w:eastAsia="Times New Roman" w:hAnsiTheme="minorHAnsi" w:cstheme="minorHAnsi"/>
          <w:u w:val="single"/>
        </w:rPr>
        <w:t xml:space="preserve"> of</w:t>
      </w:r>
      <w:r w:rsidRPr="003507FE">
        <w:rPr>
          <w:rFonts w:asciiTheme="minorHAnsi" w:eastAsia="Times New Roman" w:hAnsiTheme="minorHAnsi" w:cstheme="minorHAnsi"/>
          <w:u w:val="single"/>
        </w:rPr>
        <w:t xml:space="preserve">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DE3C60">
        <w:rPr>
          <w:rFonts w:asciiTheme="minorHAnsi" w:eastAsia="Times New Roman" w:hAnsiTheme="minorHAnsi" w:cstheme="minorHAnsi"/>
          <w:u w:val="single"/>
        </w:rPr>
        <w:t>until 2023 or 2024</w:t>
      </w:r>
      <w:r w:rsidRPr="00DE3C60">
        <w:rPr>
          <w:rFonts w:asciiTheme="minorHAnsi" w:eastAsia="Times New Roman" w:hAnsiTheme="minorHAnsi" w:cstheme="minorHAnsi"/>
        </w:rPr>
        <w:t>.15</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stabilise supply, minimising disruptions </w:t>
      </w:r>
      <w:r w:rsidRPr="00DE3C60">
        <w:rPr>
          <w:rFonts w:asciiTheme="minorHAnsi" w:eastAsia="Times New Roman" w:hAnsiTheme="minorHAnsi" w:cstheme="minorHAnsi"/>
          <w:u w:val="single"/>
        </w:rPr>
        <w:t>of the kind that occurred when India halted vaccine exports amidst a surge of COVID-19 cases.</w:t>
      </w:r>
    </w:p>
    <w:p w14:paraId="1BA426A2" w14:textId="77777777" w:rsidR="007D0FD0" w:rsidRPr="003507FE" w:rsidRDefault="007D0FD0" w:rsidP="007D0FD0">
      <w:pPr>
        <w:rPr>
          <w:rFonts w:asciiTheme="minorHAnsi" w:eastAsia="Times New Roman" w:hAnsiTheme="minorHAnsi" w:cstheme="minorHAnsi"/>
        </w:rPr>
      </w:pPr>
      <w:r w:rsidRPr="00DE3C60">
        <w:rPr>
          <w:rFonts w:asciiTheme="minorHAnsi" w:eastAsia="Times New Roman" w:hAnsiTheme="minorHAnsi" w:cstheme="minorHAnsi"/>
          <w:u w:val="single"/>
        </w:rPr>
        <w:t xml:space="preserve">It might be objected that waiving IP protections will not increase supply, because it takes years to </w:t>
      </w:r>
      <w:r w:rsidRPr="00DE3C60">
        <w:rPr>
          <w:rStyle w:val="Emphasis"/>
          <w:rFonts w:asciiTheme="minorHAnsi" w:hAnsiTheme="minorHAnsi" w:cstheme="minorHAnsi"/>
        </w:rPr>
        <w:t>establish manufacturing capacity</w:t>
      </w:r>
      <w:r w:rsidRPr="00DE3C60">
        <w:rPr>
          <w:rFonts w:asciiTheme="minorHAnsi" w:eastAsia="Times New Roman" w:hAnsiTheme="minorHAnsi" w:cstheme="minorHAnsi"/>
        </w:rPr>
        <w:t xml:space="preserve">. However, </w:t>
      </w:r>
      <w:r w:rsidRPr="00DE3C60">
        <w:rPr>
          <w:rFonts w:asciiTheme="minorHAnsi" w:eastAsia="Times New Roman" w:hAnsiTheme="minorHAnsi" w:cstheme="minorHAnsi"/>
          <w:u w:val="single"/>
        </w:rPr>
        <w:t xml:space="preserve">since the pandemic began, we have learnt it takes less </w:t>
      </w:r>
      <w:r w:rsidRPr="00F827A1">
        <w:rPr>
          <w:rFonts w:asciiTheme="minorHAnsi" w:eastAsia="Times New Roman" w:hAnsiTheme="minorHAnsi" w:cstheme="minorHAnsi"/>
          <w:u w:val="single"/>
        </w:rPr>
        <w:t>time. Repurposing facilities and vetting them for safety and quality can often happen in 6 or 7months,</w:t>
      </w:r>
      <w:r w:rsidRPr="003507FE">
        <w:rPr>
          <w:rFonts w:asciiTheme="minorHAnsi" w:eastAsia="Times New Roman" w:hAnsiTheme="minorHAnsi" w:cstheme="minorHAnsi"/>
          <w:u w:val="single"/>
        </w:rPr>
        <w:t xml:space="preserve">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036ACDE0" w14:textId="77777777" w:rsidR="007D0FD0" w:rsidRPr="002019CB" w:rsidRDefault="007D0FD0" w:rsidP="007D0FD0">
      <w:pPr>
        <w:pStyle w:val="Heading4"/>
        <w:rPr>
          <w:rFonts w:asciiTheme="minorHAnsi" w:hAnsiTheme="minorHAnsi" w:cstheme="minorHAnsi"/>
        </w:rPr>
      </w:pPr>
      <w:r>
        <w:rPr>
          <w:rFonts w:asciiTheme="minorHAnsi" w:hAnsiTheme="minorHAnsi" w:cstheme="minorHAnsi"/>
        </w:rPr>
        <w:t>2</w:t>
      </w: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3368C69E" w14:textId="77777777" w:rsidR="007D0FD0" w:rsidRPr="00CB50E3" w:rsidRDefault="007D0FD0" w:rsidP="007D0FD0">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2" w:history="1">
        <w:r w:rsidRPr="00CB50E3">
          <w:rPr>
            <w:rStyle w:val="Hyperlink"/>
            <w:sz w:val="16"/>
          </w:rPr>
          <w:t>https://www.forbes.com/sites/judystone/2021/05/11/vaccine-equitydeveloping-countries-need-our-help/?sh=10939a363ec8</w:t>
        </w:r>
      </w:hyperlink>
      <w:r w:rsidRPr="00CB50E3">
        <w:rPr>
          <w:sz w:val="16"/>
        </w:rPr>
        <w:t xml:space="preserve"> //advay</w:t>
      </w:r>
    </w:p>
    <w:p w14:paraId="559876BC" w14:textId="77777777" w:rsidR="007D0FD0" w:rsidRPr="00AC0E24" w:rsidRDefault="007D0FD0" w:rsidP="007D0FD0">
      <w:pPr>
        <w:rPr>
          <w:b/>
          <w:u w:val="singl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and has banned the export of vaccines</w:t>
      </w:r>
      <w:r w:rsidRPr="00DE3C60">
        <w:rPr>
          <w:rStyle w:val="StyleUnderline"/>
        </w:rPr>
        <w:t>. Nepal has instead turned to China and Russia, who are engaging in vaccine diplomacy who</w:t>
      </w:r>
      <w:r w:rsidRPr="003B1AB3">
        <w:rPr>
          <w:rStyle w:val="StyleUnderline"/>
        </w:rPr>
        <w:t xml:space="preserve"> are donating supplies </w:t>
      </w:r>
      <w:r w:rsidRPr="00694874">
        <w:rPr>
          <w:rStyle w:val="StyleUnderline"/>
          <w:highlight w:val="green"/>
        </w:rPr>
        <w:t>while the US has been sitting on the sidelines</w:t>
      </w:r>
      <w:r w:rsidRPr="003B1AB3">
        <w:rPr>
          <w:rStyle w:val="StyleUnderline"/>
        </w:rPr>
        <w:t>.</w:t>
      </w:r>
    </w:p>
    <w:p w14:paraId="550FF43F" w14:textId="77777777" w:rsidR="007D0FD0" w:rsidRPr="003507FE" w:rsidRDefault="007D0FD0" w:rsidP="007D0FD0">
      <w:pPr>
        <w:pStyle w:val="Heading4"/>
        <w:rPr>
          <w:rFonts w:asciiTheme="minorHAnsi" w:hAnsiTheme="minorHAnsi" w:cstheme="minorHAnsi"/>
        </w:rPr>
      </w:pPr>
      <w:r w:rsidRPr="003507FE">
        <w:rPr>
          <w:rFonts w:asciiTheme="minorHAnsi" w:hAnsiTheme="minorHAnsi" w:cstheme="minorHAnsi"/>
        </w:rPr>
        <w:t xml:space="preserve">It’s not too late---COVID will continue across </w:t>
      </w:r>
      <w:r>
        <w:rPr>
          <w:rFonts w:asciiTheme="minorHAnsi" w:hAnsiTheme="minorHAnsi" w:cstheme="minorHAnsi"/>
        </w:rPr>
        <w:t>countries</w:t>
      </w:r>
      <w:r w:rsidRPr="003507FE">
        <w:rPr>
          <w:rFonts w:asciiTheme="minorHAnsi" w:hAnsiTheme="minorHAnsi" w:cstheme="minorHAnsi"/>
        </w:rPr>
        <w:t xml:space="preserve">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w:t>
      </w:r>
      <w:r>
        <w:rPr>
          <w:rFonts w:asciiTheme="minorHAnsi" w:hAnsiTheme="minorHAnsi" w:cstheme="minorHAnsi"/>
        </w:rPr>
        <w:t>prevent</w:t>
      </w:r>
      <w:r w:rsidRPr="003507FE">
        <w:rPr>
          <w:rFonts w:asciiTheme="minorHAnsi" w:hAnsiTheme="minorHAnsi" w:cstheme="minorHAnsi"/>
          <w:u w:val="single"/>
        </w:rPr>
        <w:t xml:space="preserve"> future pandemics</w:t>
      </w:r>
      <w:r w:rsidRPr="003507FE">
        <w:rPr>
          <w:rFonts w:asciiTheme="minorHAnsi" w:hAnsiTheme="minorHAnsi" w:cstheme="minorHAnsi"/>
        </w:rPr>
        <w:t>.</w:t>
      </w:r>
    </w:p>
    <w:p w14:paraId="6019E894" w14:textId="77777777" w:rsidR="007D0FD0" w:rsidRPr="003507FE" w:rsidRDefault="007D0FD0" w:rsidP="007D0FD0">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3"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5CFC71D8" w14:textId="77777777" w:rsidR="007D0FD0" w:rsidRPr="003507FE" w:rsidRDefault="007D0FD0" w:rsidP="007D0FD0">
      <w:pPr>
        <w:rPr>
          <w:rStyle w:val="Style13ptBold"/>
          <w:rFonts w:asciiTheme="minorHAnsi" w:hAnsiTheme="minorHAnsi" w:cstheme="minorHAnsi"/>
          <w:b w:val="0"/>
          <w:bCs w:val="0"/>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w:t>
      </w:r>
      <w:r w:rsidRPr="00DE4303">
        <w:rPr>
          <w:rStyle w:val="Style13ptBold"/>
          <w:rFonts w:asciiTheme="minorHAnsi" w:hAnsiTheme="minorHAnsi" w:cstheme="minorHAnsi"/>
          <w:sz w:val="22"/>
        </w:rPr>
        <w:t>vaccines, 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14"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5BA863E1" w14:textId="77777777" w:rsidR="007D0FD0" w:rsidRPr="00963506" w:rsidRDefault="007D0FD0" w:rsidP="007D0FD0">
      <w:pPr>
        <w:rPr>
          <w:rFonts w:asciiTheme="minorHAnsi" w:hAnsiTheme="minorHAnsi" w:cstheme="minorHAnsi"/>
          <w:b/>
          <w:iCs/>
          <w:u w:val="single"/>
          <w:bdr w:val="single" w:sz="12" w:space="0" w:color="auto"/>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w:t>
      </w:r>
      <w:r w:rsidRPr="00DE3C60">
        <w:rPr>
          <w:rStyle w:val="Style13ptBold"/>
          <w:rFonts w:asciiTheme="minorHAnsi" w:hAnsiTheme="minorHAnsi" w:cstheme="minorHAnsi"/>
          <w:sz w:val="22"/>
        </w:rPr>
        <w:t xml:space="preserve">pandemic, the 21st century already saw outbreaks of SARS, H1N1, MERS, and Ebola. </w:t>
      </w:r>
      <w:r w:rsidRPr="00DE3C60">
        <w:rPr>
          <w:rStyle w:val="Style13ptBold"/>
          <w:rFonts w:asciiTheme="minorHAnsi" w:hAnsiTheme="minorHAnsi" w:cstheme="minorHAnsi"/>
          <w:sz w:val="22"/>
          <w:highlight w:val="green"/>
        </w:rPr>
        <w:t>Everything we do</w:t>
      </w:r>
      <w:r w:rsidRPr="00DE3C60">
        <w:rPr>
          <w:rStyle w:val="Style13ptBold"/>
          <w:rFonts w:asciiTheme="minorHAnsi" w:hAnsiTheme="minorHAnsi" w:cstheme="minorHAnsi"/>
          <w:sz w:val="22"/>
        </w:rPr>
        <w:t xml:space="preserve"> and learn</w:t>
      </w:r>
      <w:r w:rsidRPr="003507FE">
        <w:rPr>
          <w:rStyle w:val="Style13ptBold"/>
          <w:rFonts w:asciiTheme="minorHAnsi" w:hAnsiTheme="minorHAnsi" w:cstheme="minorHAnsi"/>
          <w:sz w:val="22"/>
        </w:rPr>
        <w:t xml:space="preserve">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660C849B" w14:textId="77777777" w:rsidR="007D0FD0" w:rsidRDefault="007D0FD0" w:rsidP="007D0FD0">
      <w:pPr>
        <w:pStyle w:val="Heading4"/>
        <w:rPr>
          <w:rFonts w:eastAsia="Times New Roman"/>
        </w:rPr>
      </w:pPr>
      <w:r>
        <w:rPr>
          <w:rFonts w:eastAsia="Times New Roman"/>
        </w:rPr>
        <w:t xml:space="preserve">3Future pandemics at </w:t>
      </w:r>
      <w:r w:rsidRPr="009D667D">
        <w:rPr>
          <w:rFonts w:eastAsia="Times New Roman"/>
          <w:u w:val="single"/>
        </w:rPr>
        <w:t>10x more deadly</w:t>
      </w:r>
      <w:r>
        <w:rPr>
          <w:rFonts w:eastAsia="Times New Roman"/>
        </w:rPr>
        <w:t xml:space="preserve"> – absent a solution we’re all going to suffer</w:t>
      </w:r>
    </w:p>
    <w:p w14:paraId="09480E4C" w14:textId="77777777" w:rsidR="007D0FD0" w:rsidRPr="00490345" w:rsidRDefault="007D0FD0" w:rsidP="007D0FD0">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5" w:history="1">
        <w:r w:rsidRPr="00490345">
          <w:rPr>
            <w:rStyle w:val="Hyperlink"/>
            <w:sz w:val="16"/>
          </w:rPr>
          <w:t>https://populationmatters.org/news/2021/05/sixth-mass-extinction-and-future-humanity</w:t>
        </w:r>
      </w:hyperlink>
      <w:r w:rsidRPr="00490345">
        <w:rPr>
          <w:sz w:val="16"/>
        </w:rPr>
        <w:t xml:space="preserve"> DD AG</w:t>
      </w:r>
    </w:p>
    <w:p w14:paraId="2C5920E0" w14:textId="77777777" w:rsidR="007D0FD0" w:rsidRPr="00490345" w:rsidRDefault="007D0FD0" w:rsidP="007D0FD0">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724EEBBE" w14:textId="77777777" w:rsidR="007D0FD0" w:rsidRPr="00490345" w:rsidRDefault="007D0FD0" w:rsidP="007D0FD0">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58B6C4F8" w14:textId="77777777" w:rsidR="007D0FD0" w:rsidRPr="00DE4303" w:rsidRDefault="007D0FD0" w:rsidP="007D0FD0">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w:t>
      </w:r>
      <w:r w:rsidRPr="00DE4303">
        <w:rPr>
          <w:rStyle w:val="StyleUnderline"/>
        </w:rPr>
        <w:t>mans</w:t>
      </w:r>
      <w:r w:rsidRPr="00DE4303">
        <w:rPr>
          <w:sz w:val="16"/>
        </w:rPr>
        <w:t>. Thousands of wildlife species or their products are traded annually.</w:t>
      </w:r>
    </w:p>
    <w:p w14:paraId="76AF3C20" w14:textId="77777777" w:rsidR="007D0FD0" w:rsidRPr="00490345" w:rsidRDefault="007D0FD0" w:rsidP="007D0FD0">
      <w:pPr>
        <w:rPr>
          <w:sz w:val="16"/>
        </w:rPr>
      </w:pPr>
      <w:r w:rsidRPr="00DE4303">
        <w:rPr>
          <w:rStyle w:val="StyleUnderline"/>
        </w:rPr>
        <w:t>Wildlife trade is one</w:t>
      </w:r>
      <w:r w:rsidRPr="00680536">
        <w:rPr>
          <w:rStyle w:val="StyleUnderline"/>
        </w:rPr>
        <w:t xml:space="preserve"> of several human impacts, </w:t>
      </w:r>
      <w:r w:rsidRPr="00DE4303">
        <w:rPr>
          <w:rStyle w:val="StyleUnderline"/>
        </w:rPr>
        <w:t xml:space="preserve">including habitat loss and fragmentation, pollution, toxification and invasive species, </w:t>
      </w:r>
      <w:r w:rsidRPr="00DE4303">
        <w:rPr>
          <w:rStyle w:val="StyleUnderline"/>
          <w:highlight w:val="green"/>
        </w:rPr>
        <w:t xml:space="preserve">that have </w:t>
      </w:r>
      <w:r w:rsidRPr="00490345">
        <w:rPr>
          <w:rStyle w:val="StyleUnderline"/>
          <w:highlight w:val="green"/>
        </w:rPr>
        <w:t>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3BA29641" w14:textId="77777777" w:rsidR="007D0FD0" w:rsidRPr="00490345" w:rsidRDefault="007D0FD0" w:rsidP="007D0FD0">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676B148D" w14:textId="77777777" w:rsidR="007D0FD0" w:rsidRPr="00490345" w:rsidRDefault="007D0FD0" w:rsidP="007D0FD0">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1200565E" w14:textId="77777777" w:rsidR="007D0FD0" w:rsidRPr="00490345" w:rsidRDefault="007D0FD0" w:rsidP="007D0FD0">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31FE1244" w14:textId="77777777" w:rsidR="007D0FD0" w:rsidRPr="007233C5" w:rsidRDefault="007D0FD0" w:rsidP="007D0FD0">
      <w:pPr>
        <w:rPr>
          <w:sz w:val="16"/>
        </w:rPr>
      </w:pPr>
      <w:r w:rsidRPr="00490345">
        <w:rPr>
          <w:rStyle w:val="StyleUnderline"/>
        </w:rPr>
        <w:t xml:space="preserve">The </w:t>
      </w:r>
      <w:r w:rsidRPr="00490345">
        <w:rPr>
          <w:rStyle w:val="StyleUnderline"/>
          <w:highlight w:val="green"/>
        </w:rPr>
        <w:t xml:space="preserve">loss of so many ecosystems </w:t>
      </w:r>
      <w:r w:rsidRPr="00DE4303">
        <w:rPr>
          <w:rStyle w:val="StyleUnderline"/>
        </w:rPr>
        <w:t xml:space="preserve">and species </w:t>
      </w:r>
      <w:r w:rsidRPr="00490345">
        <w:rPr>
          <w:rStyle w:val="StyleUnderline"/>
          <w:highlight w:val="green"/>
        </w:rPr>
        <w:t>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7B0F846E" w14:textId="77777777" w:rsidR="007D0FD0" w:rsidRPr="003507FE" w:rsidRDefault="007D0FD0" w:rsidP="007D0FD0">
      <w:pPr>
        <w:rPr>
          <w:rFonts w:asciiTheme="minorHAnsi" w:eastAsia="Times New Roman" w:hAnsiTheme="minorHAnsi" w:cstheme="minorHAnsi"/>
        </w:rPr>
      </w:pPr>
    </w:p>
    <w:p w14:paraId="1D5865FA" w14:textId="77777777" w:rsidR="007D0FD0" w:rsidRPr="002019CB" w:rsidRDefault="007D0FD0" w:rsidP="007D0FD0">
      <w:pPr>
        <w:pStyle w:val="Heading3"/>
        <w:rPr>
          <w:rFonts w:asciiTheme="minorHAnsi" w:hAnsiTheme="minorHAnsi" w:cstheme="minorHAnsi"/>
        </w:rPr>
      </w:pPr>
      <w:r w:rsidRPr="002019CB">
        <w:rPr>
          <w:rFonts w:asciiTheme="minorHAnsi" w:hAnsiTheme="minorHAnsi" w:cstheme="minorHAnsi"/>
        </w:rPr>
        <w:t xml:space="preserve">1AC – Contention </w:t>
      </w:r>
      <w:r>
        <w:rPr>
          <w:rFonts w:asciiTheme="minorHAnsi" w:hAnsiTheme="minorHAnsi" w:cstheme="minorHAnsi"/>
        </w:rPr>
        <w:t>2</w:t>
      </w:r>
      <w:r w:rsidRPr="002019CB">
        <w:rPr>
          <w:rFonts w:asciiTheme="minorHAnsi" w:hAnsiTheme="minorHAnsi" w:cstheme="minorHAnsi"/>
        </w:rPr>
        <w:t>: WTO Cred</w:t>
      </w:r>
      <w:r>
        <w:rPr>
          <w:rFonts w:asciiTheme="minorHAnsi" w:hAnsiTheme="minorHAnsi" w:cstheme="minorHAnsi"/>
        </w:rPr>
        <w:t>ibility – 3:30</w:t>
      </w:r>
    </w:p>
    <w:p w14:paraId="634CDE97" w14:textId="77777777" w:rsidR="007D0FD0" w:rsidRPr="002019CB" w:rsidRDefault="007D0FD0" w:rsidP="007D0FD0">
      <w:pPr>
        <w:pStyle w:val="Heading4"/>
        <w:rPr>
          <w:rFonts w:asciiTheme="minorHAnsi" w:hAnsiTheme="minorHAnsi" w:cstheme="minorHAnsi"/>
        </w:rPr>
      </w:pPr>
      <w:r w:rsidRPr="002019CB">
        <w:rPr>
          <w:rFonts w:asciiTheme="minorHAnsi" w:hAnsiTheme="minorHAnsi" w:cstheme="minorHAnsi"/>
        </w:rPr>
        <w:t>The new head of the WTO is on track to push for reform, but is hindered now due to lack of vaccine agreement</w:t>
      </w:r>
      <w:r>
        <w:rPr>
          <w:rFonts w:asciiTheme="minorHAnsi" w:hAnsiTheme="minorHAnsi" w:cstheme="minorHAnsi"/>
        </w:rPr>
        <w:t xml:space="preserve"> by nations that will never agree</w:t>
      </w:r>
    </w:p>
    <w:p w14:paraId="17043E98" w14:textId="77777777" w:rsidR="007D0FD0" w:rsidRPr="00A251BC" w:rsidRDefault="007D0FD0" w:rsidP="007D0FD0">
      <w:r w:rsidRPr="0054544F">
        <w:rPr>
          <w:rStyle w:val="Style13ptBold"/>
        </w:rPr>
        <w:t>Baschuk 4-27</w:t>
      </w:r>
      <w:r>
        <w:t xml:space="preserve"> – </w:t>
      </w:r>
      <w:r w:rsidRPr="00A251BC">
        <w:t>Bryce Baschuk is a Bloomberg Reporter</w:t>
      </w:r>
      <w:r>
        <w:t>;</w:t>
      </w:r>
      <w:r w:rsidRPr="00A251BC">
        <w:t xml:space="preserve"> </w:t>
      </w:r>
      <w:hyperlink r:id="rId16" w:history="1">
        <w:r w:rsidRPr="000726D3">
          <w:rPr>
            <w:rStyle w:val="Hyperlink"/>
          </w:rPr>
          <w:t>"WTO Chief Pursues a ‘Hectic’ Agenda to Fix World Trade’s Referee"; Bloomberg, April 27, 2021; https://www.bloomberg.com/news/articles/2021-04-27/wto-chief-pursues-a-hectic-agenda-to-fix-world-trade-s-referee</w:t>
        </w:r>
      </w:hyperlink>
      <w:r>
        <w:t xml:space="preserve"> //advay</w:t>
      </w:r>
    </w:p>
    <w:p w14:paraId="18E20ABD" w14:textId="77777777" w:rsidR="007D0FD0" w:rsidRDefault="007D0FD0" w:rsidP="007D0FD0">
      <w:pPr>
        <w:rPr>
          <w:rStyle w:val="StyleUnderline"/>
        </w:rPr>
      </w:pPr>
      <w:r w:rsidRPr="000F5F37">
        <w:rPr>
          <w:rStyle w:val="Emphasis"/>
          <w:highlight w:val="green"/>
        </w:rPr>
        <w:t>The head of the W</w:t>
      </w:r>
      <w:r w:rsidRPr="000B3687">
        <w:rPr>
          <w:rStyle w:val="Emphasis"/>
        </w:rPr>
        <w:t xml:space="preserve">orld </w:t>
      </w:r>
      <w:r w:rsidRPr="000F5F37">
        <w:rPr>
          <w:rStyle w:val="Emphasis"/>
          <w:highlight w:val="green"/>
        </w:rPr>
        <w:t>T</w:t>
      </w:r>
      <w:r w:rsidRPr="000B3687">
        <w:rPr>
          <w:rStyle w:val="Emphasis"/>
        </w:rPr>
        <w:t xml:space="preserve">rade </w:t>
      </w:r>
      <w:r w:rsidRPr="000F5F37">
        <w:rPr>
          <w:rStyle w:val="Emphasis"/>
          <w:highlight w:val="green"/>
        </w:rPr>
        <w:t>O</w:t>
      </w:r>
      <w:r w:rsidRPr="000B3687">
        <w:rPr>
          <w:rStyle w:val="Emphasis"/>
        </w:rPr>
        <w:t xml:space="preserve">rganization </w:t>
      </w:r>
      <w:r w:rsidRPr="000F5F37">
        <w:rPr>
          <w:rStyle w:val="Emphasis"/>
          <w:highlight w:val="green"/>
        </w:rPr>
        <w:t>raised</w:t>
      </w:r>
      <w:r w:rsidRPr="000B3687">
        <w:rPr>
          <w:rStyle w:val="Emphasis"/>
        </w:rPr>
        <w:t xml:space="preserve"> an </w:t>
      </w:r>
      <w:r w:rsidRPr="000F5F37">
        <w:rPr>
          <w:rStyle w:val="Emphasis"/>
          <w:highlight w:val="green"/>
        </w:rPr>
        <w:t xml:space="preserve">alarm about </w:t>
      </w:r>
      <w:r w:rsidRPr="000F5F37">
        <w:rPr>
          <w:rStyle w:val="Emphasis"/>
        </w:rPr>
        <w:t xml:space="preserve">the </w:t>
      </w:r>
      <w:r w:rsidRPr="000F5F37">
        <w:rPr>
          <w:rStyle w:val="Emphasis"/>
          <w:highlight w:val="green"/>
        </w:rPr>
        <w:t>credibility of the multilateral trading system</w:t>
      </w:r>
      <w:r w:rsidRPr="00F910F7">
        <w:rPr>
          <w:rStyle w:val="Emphasis"/>
        </w:rPr>
        <w:t>, urging leaders to act fast to bolster the global economy with steps like fairer vaccine distribution and cooperate to resolve longer-term probl</w:t>
      </w:r>
      <w:r w:rsidRPr="000B3687">
        <w:rPr>
          <w:rStyle w:val="Emphasis"/>
        </w:rPr>
        <w:t>ems like overfishing</w:t>
      </w:r>
      <w:r w:rsidRPr="00A251BC">
        <w:t>. During her first two months, WTO Director-General Ngozi Okonjo-Iweala has met with trade ministers around the globe to communicate a message that the WTO is important, it needs to be reformed and it needs to deliver results</w:t>
      </w:r>
      <w:r w:rsidRPr="000B3687">
        <w:rPr>
          <w:rStyle w:val="StyleUnderline"/>
        </w:rPr>
        <w:t xml:space="preserve">. So far, she says the </w:t>
      </w:r>
      <w:r w:rsidRPr="000F5F37">
        <w:rPr>
          <w:rStyle w:val="StyleUnderline"/>
          <w:highlight w:val="green"/>
        </w:rPr>
        <w:t>reception from world leaders has been positive</w:t>
      </w:r>
      <w:r w:rsidRPr="000B3687">
        <w:rPr>
          <w:rStyle w:val="StyleUnderline"/>
        </w:rPr>
        <w:t xml:space="preserve">, </w:t>
      </w:r>
      <w:r w:rsidRPr="000F5F37">
        <w:rPr>
          <w:rStyle w:val="StyleUnderline"/>
          <w:highlight w:val="green"/>
        </w:rPr>
        <w:t>but</w:t>
      </w:r>
      <w:r w:rsidRPr="000B3687">
        <w:rPr>
          <w:rStyle w:val="StyleUnderline"/>
        </w:rPr>
        <w:t xml:space="preserve"> quickly </w:t>
      </w:r>
      <w:r w:rsidRPr="000F5F37">
        <w:rPr>
          <w:rStyle w:val="StyleUnderline"/>
          <w:highlight w:val="green"/>
        </w:rPr>
        <w:t>translating</w:t>
      </w:r>
      <w:r w:rsidRPr="000B3687">
        <w:rPr>
          <w:rStyle w:val="StyleUnderline"/>
        </w:rPr>
        <w:t xml:space="preserve"> that goodwill </w:t>
      </w:r>
      <w:r w:rsidRPr="000F5F37">
        <w:rPr>
          <w:rStyle w:val="StyleUnderline"/>
          <w:highlight w:val="green"/>
        </w:rPr>
        <w:t xml:space="preserve">into </w:t>
      </w:r>
      <w:r w:rsidRPr="00256142">
        <w:rPr>
          <w:rStyle w:val="StyleUnderline"/>
          <w:highlight w:val="green"/>
        </w:rPr>
        <w:t>substantive outcomes</w:t>
      </w:r>
      <w:r w:rsidRPr="000B3687">
        <w:rPr>
          <w:rStyle w:val="StyleUnderline"/>
        </w:rPr>
        <w:t xml:space="preserve"> during a global pandemic </w:t>
      </w:r>
      <w:r w:rsidRPr="000F5F37">
        <w:rPr>
          <w:rStyle w:val="StyleUnderline"/>
          <w:highlight w:val="green"/>
        </w:rPr>
        <w:t>is</w:t>
      </w:r>
      <w:r w:rsidRPr="000B3687">
        <w:rPr>
          <w:rStyle w:val="StyleUnderline"/>
        </w:rPr>
        <w:t xml:space="preserve"> just as </w:t>
      </w:r>
      <w:r w:rsidRPr="000F5F37">
        <w:rPr>
          <w:rStyle w:val="StyleUnderline"/>
          <w:highlight w:val="green"/>
        </w:rPr>
        <w:t>daunting</w:t>
      </w:r>
      <w:r w:rsidRPr="000B3687">
        <w:rPr>
          <w:rStyle w:val="StyleUnderline"/>
        </w:rPr>
        <w:t xml:space="preserve"> as she anticipated</w:t>
      </w:r>
      <w:r w:rsidRPr="00A251BC">
        <w:t xml:space="preserve">. “The word I would use to describe it is absolutely hectic,” Okonjo-Iweala said in a phone interview on Tuesday when asked about her first few months in the job. “The challenges we </w:t>
      </w:r>
      <w:r w:rsidRPr="000F5F37">
        <w:t>thought</w:t>
      </w:r>
      <w:r w:rsidRPr="00A251BC">
        <w:t xml:space="preserve"> were there are there and getting an agreement is not as easy because of longstanding ways of negotiating business positions.” Read More: Arcane WTO Pact Moves to Center of Vaccine Debate: Supply Lines </w:t>
      </w:r>
      <w:r w:rsidRPr="000B3687">
        <w:rPr>
          <w:rStyle w:val="StyleUnderline"/>
        </w:rPr>
        <w:t>Countries need to move past the notion that one country’s gain in international commerce is another’s loss, she said.</w:t>
      </w:r>
      <w:r w:rsidRPr="00A251BC">
        <w:t xml:space="preserve"> “We need to break out of the zero-sum deadlock,” Okonjo-Iweala said. </w:t>
      </w:r>
      <w:r w:rsidRPr="000B3687">
        <w:rPr>
          <w:rStyle w:val="Emphasis"/>
        </w:rPr>
        <w:t xml:space="preserve">“We need to remind the countries and members that </w:t>
      </w:r>
      <w:r w:rsidRPr="000F5F37">
        <w:rPr>
          <w:rStyle w:val="Emphasis"/>
          <w:highlight w:val="green"/>
        </w:rPr>
        <w:t>the WTO is here to deliver</w:t>
      </w:r>
      <w:r w:rsidRPr="000B3687">
        <w:rPr>
          <w:rStyle w:val="Emphasis"/>
        </w:rPr>
        <w:t xml:space="preserve"> for people. </w:t>
      </w:r>
      <w:r w:rsidRPr="00963506">
        <w:rPr>
          <w:rStyle w:val="Emphasis"/>
        </w:rPr>
        <w:t>We can’t take 20 years to negotiate</w:t>
      </w:r>
      <w:r w:rsidRPr="000B3687">
        <w:rPr>
          <w:rStyle w:val="Emphasis"/>
        </w:rPr>
        <w:t xml:space="preserve"> something</w:t>
      </w:r>
      <w:r w:rsidRPr="00A251BC">
        <w:t xml:space="preserve">.” Okonjo-Iweala said her </w:t>
      </w:r>
      <w:r w:rsidRPr="000B3687">
        <w:rPr>
          <w:rStyle w:val="StyleUnderline"/>
        </w:rPr>
        <w:t>top priority is to use trade to alleviate the pandemic and said her recent meeting with trade ministers and vaccine manufacturers provided a positive step in the right direction.</w:t>
      </w:r>
      <w:r w:rsidRPr="00A251BC">
        <w:t xml:space="preserve"> ‘More Pragmatism’ “That meeting yielded quite a lot,” she said. “I see more pragmatism on both sides.” </w:t>
      </w:r>
      <w:r w:rsidRPr="000F5F37">
        <w:rPr>
          <w:rStyle w:val="StyleUnderline"/>
          <w:highlight w:val="green"/>
        </w:rPr>
        <w:t>An important component</w:t>
      </w:r>
      <w:r w:rsidRPr="000B3687">
        <w:rPr>
          <w:rStyle w:val="StyleUnderline"/>
        </w:rPr>
        <w:t xml:space="preserve"> of the WTO’s trade and health agenda </w:t>
      </w:r>
      <w:r w:rsidRPr="000F5F37">
        <w:rPr>
          <w:rStyle w:val="StyleUnderline"/>
          <w:highlight w:val="green"/>
        </w:rPr>
        <w:t>is a proposal</w:t>
      </w:r>
      <w:r w:rsidRPr="000B3687">
        <w:rPr>
          <w:rStyle w:val="StyleUnderline"/>
        </w:rPr>
        <w:t xml:space="preserve"> from India and South Africa that seeks </w:t>
      </w:r>
      <w:r w:rsidRPr="000F5F37">
        <w:rPr>
          <w:rStyle w:val="StyleUnderline"/>
          <w:highlight w:val="green"/>
        </w:rPr>
        <w:t>to</w:t>
      </w:r>
      <w:r w:rsidRPr="000B3687">
        <w:rPr>
          <w:rStyle w:val="StyleUnderline"/>
        </w:rPr>
        <w:t xml:space="preserve"> temporarily </w:t>
      </w:r>
      <w:r w:rsidRPr="000F5F37">
        <w:rPr>
          <w:rStyle w:val="StyleUnderline"/>
          <w:highlight w:val="green"/>
        </w:rPr>
        <w:t>waive</w:t>
      </w:r>
      <w:r w:rsidRPr="000B3687">
        <w:rPr>
          <w:rStyle w:val="StyleUnderline"/>
        </w:rPr>
        <w:t xml:space="preserve"> enforcement of the WTO’s rules governing </w:t>
      </w:r>
      <w:r w:rsidRPr="000F5F37">
        <w:rPr>
          <w:rStyle w:val="StyleUnderline"/>
          <w:highlight w:val="green"/>
        </w:rPr>
        <w:t>intellectual property for vaccines</w:t>
      </w:r>
      <w:r w:rsidRPr="000B3687">
        <w:rPr>
          <w:rStyle w:val="StyleUnderline"/>
        </w:rPr>
        <w:t xml:space="preserve"> and other essential medical products. </w:t>
      </w:r>
      <w:r w:rsidRPr="00A251BC">
        <w:t xml:space="preserve">Read More: U.S. Trade Chief Meets Pfizer, AstraZeneca About Vaccine Supply </w:t>
      </w:r>
      <w:r w:rsidRPr="000B3687">
        <w:rPr>
          <w:rStyle w:val="StyleUnderline"/>
        </w:rPr>
        <w:t xml:space="preserve">As of this week there are </w:t>
      </w:r>
      <w:r w:rsidRPr="006B6F9D">
        <w:rPr>
          <w:rStyle w:val="StyleUnderline"/>
        </w:rPr>
        <w:t>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w:t>
      </w:r>
      <w:r w:rsidRPr="006B6F9D">
        <w:t>. “</w:t>
      </w:r>
      <w:r w:rsidRPr="006B6F9D">
        <w:rPr>
          <w:rStyle w:val="Emphasis"/>
        </w:rPr>
        <w:t>There is movement</w:t>
      </w:r>
      <w:r w:rsidRPr="006B6F9D">
        <w:t>,” Okonjo-Iweala said. “</w:t>
      </w:r>
      <w:r w:rsidRPr="006B6F9D">
        <w:rPr>
          <w:rStyle w:val="StyleUnderline"/>
        </w:rPr>
        <w:t>Are we there yet? No, but there is a little bit of change in the air among members. I think hopefully we will be able to come to some sort of a framework for the WTO ministers to bless</w:t>
      </w:r>
      <w:r w:rsidRPr="006B6F9D">
        <w:t xml:space="preserve">.” “We don’t have time,” she added. “People are dying.” Okonjo-Iweala said </w:t>
      </w:r>
      <w:r w:rsidRPr="006B6F9D">
        <w:rPr>
          <w:rStyle w:val="StyleUnderline"/>
        </w:rPr>
        <w:t>this month’s vaccine meeting also revealed areas where the developing world can increase its capacity to produce more doses rather than waiting</w:t>
      </w:r>
      <w:r w:rsidRPr="000B3687">
        <w:rPr>
          <w:rStyle w:val="StyleUnderline"/>
        </w:rPr>
        <w:t xml:space="preserve"> for </w:t>
      </w:r>
      <w:r w:rsidRPr="00256142">
        <w:rPr>
          <w:rStyle w:val="StyleUnderline"/>
        </w:rPr>
        <w:t>rich countries to send them their excess supplies</w:t>
      </w:r>
      <w:r w:rsidRPr="00256142">
        <w:t xml:space="preserve">. She said various </w:t>
      </w:r>
      <w:r w:rsidRPr="00256142">
        <w:rPr>
          <w:rStyle w:val="Emphasis"/>
        </w:rPr>
        <w:t>emerging markets</w:t>
      </w:r>
      <w:r w:rsidRPr="00256142">
        <w:t xml:space="preserve"> such as India, Pakistan, Bangladesh, Senegal, Indonesia and Egypt already </w:t>
      </w:r>
      <w:r w:rsidRPr="00256142">
        <w:rPr>
          <w:rStyle w:val="StyleUnderline"/>
        </w:rPr>
        <w:t>have some capacity to begin producing vaccines</w:t>
      </w:r>
      <w:r w:rsidRPr="000B3687">
        <w:rPr>
          <w:rStyle w:val="StyleUnderline"/>
        </w:rPr>
        <w:t xml:space="preserve"> for people living in developing economies.</w:t>
      </w:r>
    </w:p>
    <w:p w14:paraId="32C2AD02" w14:textId="77777777" w:rsidR="007D0FD0" w:rsidRPr="000B3687" w:rsidRDefault="007D0FD0" w:rsidP="007D0FD0">
      <w:pPr>
        <w:rPr>
          <w:rStyle w:val="StyleUnderline"/>
        </w:rPr>
      </w:pPr>
    </w:p>
    <w:p w14:paraId="7173EFFA" w14:textId="77777777" w:rsidR="007D0FD0" w:rsidRPr="001F448B" w:rsidRDefault="007D0FD0" w:rsidP="007D0FD0">
      <w:pPr>
        <w:pStyle w:val="Heading4"/>
      </w:pPr>
      <w:r>
        <w:t>A U.S. p</w:t>
      </w:r>
      <w:r w:rsidRPr="00A251BC">
        <w:t xml:space="preserve">atent waiver </w:t>
      </w:r>
      <w:r>
        <w:t xml:space="preserve">through WTO mechanism </w:t>
      </w:r>
      <w:r w:rsidRPr="00A251BC">
        <w:t xml:space="preserve">is necessary to </w:t>
      </w:r>
      <w:r w:rsidRPr="002637F7">
        <w:rPr>
          <w:u w:val="single"/>
        </w:rPr>
        <w:t>revitalize</w:t>
      </w:r>
      <w:r w:rsidRPr="00A251BC">
        <w:t xml:space="preserve"> WTO’s credibility</w:t>
      </w:r>
      <w:r>
        <w:t xml:space="preserve">, </w:t>
      </w:r>
      <w:r w:rsidRPr="002637F7">
        <w:rPr>
          <w:u w:val="single"/>
        </w:rPr>
        <w:t>create momentum</w:t>
      </w:r>
      <w:r w:rsidRPr="00A251BC">
        <w:t xml:space="preserve"> for further reform</w:t>
      </w:r>
      <w:r>
        <w:t xml:space="preserve">, and </w:t>
      </w:r>
      <w:r w:rsidRPr="003649CC">
        <w:rPr>
          <w:u w:val="single"/>
        </w:rPr>
        <w:t>solve s</w:t>
      </w:r>
      <w:r w:rsidRPr="002637F7">
        <w:rPr>
          <w:u w:val="single"/>
        </w:rPr>
        <w:t>talemates</w:t>
      </w:r>
      <w:r>
        <w:t xml:space="preserve"> in current talks</w:t>
      </w:r>
    </w:p>
    <w:p w14:paraId="07CA4A40" w14:textId="77777777" w:rsidR="007D0FD0" w:rsidRPr="00893608" w:rsidRDefault="007D0FD0" w:rsidP="007D0FD0">
      <w:pPr>
        <w:rPr>
          <w:sz w:val="16"/>
        </w:rPr>
      </w:pPr>
      <w:r w:rsidRPr="00C47A07">
        <w:rPr>
          <w:rStyle w:val="Style13ptBold"/>
        </w:rPr>
        <w:t>Meyer 6-18-21</w:t>
      </w:r>
      <w:r w:rsidRPr="00893608">
        <w:rPr>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7" w:history="1">
        <w:r w:rsidRPr="00893608">
          <w:rPr>
            <w:rStyle w:val="Hyperlink"/>
            <w:sz w:val="16"/>
          </w:rPr>
          <w:t>https://fortune.com/2021/06/18/wto-covid-vaccines-patents-waiver-south-africa-trips/</w:t>
        </w:r>
      </w:hyperlink>
      <w:r w:rsidRPr="00893608">
        <w:rPr>
          <w:sz w:val="16"/>
        </w:rPr>
        <w:t xml:space="preserve"> //advay</w:t>
      </w:r>
    </w:p>
    <w:p w14:paraId="768F399C" w14:textId="77777777" w:rsidR="007D0FD0" w:rsidRPr="00893608" w:rsidRDefault="007D0FD0" w:rsidP="007D0FD0">
      <w:pPr>
        <w:rPr>
          <w:sz w:val="16"/>
        </w:rPr>
      </w:pPr>
      <w:r w:rsidRPr="001F448B">
        <w:rPr>
          <w:rStyle w:val="StyleUnderline"/>
          <w:highlight w:val="green"/>
        </w:rPr>
        <w:t>The W</w:t>
      </w:r>
      <w:r w:rsidRPr="00695C91">
        <w:rPr>
          <w:rStyle w:val="StyleUnderline"/>
        </w:rPr>
        <w:t xml:space="preserve">orld </w:t>
      </w:r>
      <w:r w:rsidRPr="001F448B">
        <w:rPr>
          <w:rStyle w:val="StyleUnderline"/>
          <w:highlight w:val="green"/>
        </w:rPr>
        <w:t>T</w:t>
      </w:r>
      <w:r w:rsidRPr="00695C91">
        <w:rPr>
          <w:rStyle w:val="StyleUnderline"/>
        </w:rPr>
        <w:t xml:space="preserve">rade </w:t>
      </w:r>
      <w:r w:rsidRPr="001F448B">
        <w:rPr>
          <w:rStyle w:val="StyleUnderline"/>
          <w:highlight w:val="green"/>
        </w:rPr>
        <w:t>O</w:t>
      </w:r>
      <w:r w:rsidRPr="00695C91">
        <w:rPr>
          <w:rStyle w:val="StyleUnderline"/>
        </w:rPr>
        <w:t xml:space="preserve">rganization </w:t>
      </w:r>
      <w:r w:rsidRPr="001F448B">
        <w:rPr>
          <w:rStyle w:val="StyleUnderline"/>
          <w:highlight w:val="green"/>
        </w:rPr>
        <w:t>knows</w:t>
      </w:r>
      <w:r w:rsidRPr="00695C91">
        <w:rPr>
          <w:rStyle w:val="StyleUnderline"/>
        </w:rPr>
        <w:t xml:space="preserve"> all </w:t>
      </w:r>
      <w:r w:rsidRPr="001F448B">
        <w:rPr>
          <w:rStyle w:val="StyleUnderline"/>
          <w:highlight w:val="green"/>
        </w:rPr>
        <w:t xml:space="preserve">about </w:t>
      </w:r>
      <w:r w:rsidRPr="00F910F7">
        <w:rPr>
          <w:rStyle w:val="StyleUnderline"/>
        </w:rPr>
        <w:t>crises</w:t>
      </w:r>
      <w:r w:rsidRPr="00893608">
        <w:rPr>
          <w:sz w:val="16"/>
        </w:rPr>
        <w:t>.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w:t>
      </w:r>
      <w:r w:rsidRPr="00695C91">
        <w:rPr>
          <w:rStyle w:val="StyleUnderline"/>
        </w:rPr>
        <w:t xml:space="preserve">. However, one crisis is more pressing than the others: </w:t>
      </w:r>
      <w:r w:rsidRPr="00F910F7">
        <w:rPr>
          <w:rStyle w:val="StyleUnderline"/>
          <w:highlight w:val="green"/>
        </w:rPr>
        <w:t xml:space="preserve">the battle </w:t>
      </w:r>
      <w:r w:rsidRPr="001F448B">
        <w:rPr>
          <w:rStyle w:val="StyleUnderline"/>
          <w:highlight w:val="green"/>
        </w:rPr>
        <w:t>over COVID</w:t>
      </w:r>
      <w:r w:rsidRPr="00695C91">
        <w:rPr>
          <w:rStyle w:val="StyleUnderline"/>
        </w:rPr>
        <w:t xml:space="preserve">-19 </w:t>
      </w:r>
      <w:r w:rsidRPr="001F448B">
        <w:rPr>
          <w:rStyle w:val="StyleUnderline"/>
          <w:highlight w:val="green"/>
        </w:rPr>
        <w:t>vaccines</w:t>
      </w:r>
      <w:r w:rsidRPr="00695C91">
        <w:rPr>
          <w:rStyle w:val="StyleUnderline"/>
        </w:rPr>
        <w:t xml:space="preserve">, </w:t>
      </w:r>
      <w:r w:rsidRPr="001F448B">
        <w:rPr>
          <w:rStyle w:val="StyleUnderline"/>
          <w:highlight w:val="green"/>
        </w:rPr>
        <w:t>and</w:t>
      </w:r>
      <w:r w:rsidRPr="00695C91">
        <w:rPr>
          <w:rStyle w:val="StyleUnderline"/>
        </w:rPr>
        <w:t xml:space="preserve"> whether </w:t>
      </w:r>
      <w:r w:rsidRPr="001F448B">
        <w:rPr>
          <w:rStyle w:val="StyleUnderline"/>
          <w:highlight w:val="green"/>
        </w:rPr>
        <w:t xml:space="preserve">the protection of </w:t>
      </w:r>
      <w:r w:rsidRPr="001F448B">
        <w:rPr>
          <w:rStyle w:val="StyleUnderline"/>
        </w:rPr>
        <w:t xml:space="preserve">their </w:t>
      </w:r>
      <w:r w:rsidRPr="001F448B">
        <w:rPr>
          <w:rStyle w:val="StyleUnderline"/>
          <w:highlight w:val="green"/>
        </w:rPr>
        <w:t>patents</w:t>
      </w:r>
      <w:r w:rsidRPr="00695C91">
        <w:rPr>
          <w:rStyle w:val="StyleUnderline"/>
        </w:rPr>
        <w:t xml:space="preserve"> and other intellectual property should be temporarily lifted to boost production and end the pandemic sooner rather than late</w:t>
      </w:r>
      <w:r w:rsidRPr="00893608">
        <w:rPr>
          <w:sz w:val="16"/>
        </w:rPr>
        <w:t>r. According to some of those pushing for the waiver—which was originally proposed last year by India and South Africa—the WTO's future rests on what happens next. "</w:t>
      </w:r>
      <w:r w:rsidRPr="001F448B">
        <w:rPr>
          <w:rStyle w:val="Emphasis"/>
          <w:highlight w:val="green"/>
        </w:rPr>
        <w:t>The credibility of the WTO will depend on</w:t>
      </w:r>
      <w:r w:rsidRPr="00695C91">
        <w:rPr>
          <w:rStyle w:val="Emphasis"/>
        </w:rPr>
        <w:t xml:space="preserve"> its ability to find </w:t>
      </w:r>
      <w:r w:rsidRPr="001F448B">
        <w:rPr>
          <w:rStyle w:val="Emphasis"/>
          <w:highlight w:val="green"/>
        </w:rPr>
        <w:t>a meaningful outcome</w:t>
      </w:r>
      <w:r w:rsidRPr="00695C91">
        <w:rPr>
          <w:rStyle w:val="Emphasis"/>
        </w:rPr>
        <w:t xml:space="preserve"> on this issue that truly ramps-up and diversifies production," says Xolelwa Mlumbi-Peter, South Africa's ambassador to the WTO</w:t>
      </w:r>
      <w:r w:rsidRPr="00893608">
        <w:rPr>
          <w:sz w:val="16"/>
        </w:rPr>
        <w:t>. "Final nail in the coffin</w:t>
      </w:r>
      <w:r w:rsidRPr="00695C91">
        <w:rPr>
          <w:rStyle w:val="StyleUnderline"/>
        </w:rPr>
        <w:t>" The Geneva-based WTO isn't an organization with power, as such—it's a framework within which countries make big decisions about trade, generally by consensus</w:t>
      </w:r>
      <w:r w:rsidRPr="00893608">
        <w:rPr>
          <w:sz w:val="16"/>
        </w:rPr>
        <w:t xml:space="preserve">. It's supposed to be </w:t>
      </w:r>
      <w:r w:rsidRPr="00695C91">
        <w:rPr>
          <w:rStyle w:val="Emphasis"/>
        </w:rPr>
        <w:t>the forum where disputes get settled</w:t>
      </w:r>
      <w:r w:rsidRPr="00893608">
        <w:rPr>
          <w:sz w:val="16"/>
        </w:rPr>
        <w:t>, because all its members have signed up to the same rules. And one of its most important rulebooks is the Agreement on Trade-Related Aspects of Intellectual Property Rights, or TRIPS, which sprang to life alongside the WTO in 1995</w:t>
      </w:r>
      <w:r w:rsidRPr="00695C91">
        <w:rPr>
          <w:rStyle w:val="StyleUnderline"/>
        </w:rPr>
        <w:t xml:space="preserve">. The WTO's founding agreement allows for rules to be waived in exceptional circumstances, and indeed this has happened </w:t>
      </w:r>
      <w:r w:rsidRPr="00990C26">
        <w:rPr>
          <w:rStyle w:val="StyleUnderline"/>
        </w:rPr>
        <w:t>before: its members agreed in 2003 to waive TRIPS obligations that were blocking the importation of cheap, generic drugs into developing countries that lack manufacturing</w:t>
      </w:r>
      <w:r w:rsidRPr="001F448B">
        <w:rPr>
          <w:rStyle w:val="StyleUnderline"/>
        </w:rPr>
        <w:t xml:space="preserve"> capacity</w:t>
      </w:r>
      <w:r w:rsidRPr="00893608">
        <w:rPr>
          <w:sz w:val="16"/>
        </w:rPr>
        <w:t xml:space="preserve">. (That waiver was effectively made permanent in 2017.) </w:t>
      </w:r>
      <w:r w:rsidRPr="00695C91">
        <w:rPr>
          <w:rStyle w:val="Emphasis"/>
        </w:rPr>
        <w:t>Consensus is the key here</w:t>
      </w:r>
      <w:r w:rsidRPr="00893608">
        <w:rPr>
          <w:sz w:val="16"/>
        </w:rPr>
        <w:t xml:space="preserve">. </w:t>
      </w:r>
      <w:r w:rsidRPr="00695C91">
        <w:rPr>
          <w:rStyle w:val="StyleUnderline"/>
        </w:rPr>
        <w:t xml:space="preserve">Although </w:t>
      </w:r>
      <w:r w:rsidRPr="00893608">
        <w:rPr>
          <w:rStyle w:val="StyleUnderline"/>
          <w:highlight w:val="green"/>
        </w:rPr>
        <w:t>the failure to reach consensus on a waiver could be</w:t>
      </w:r>
      <w:r w:rsidRPr="00695C91">
        <w:rPr>
          <w:rStyle w:val="StyleUnderline"/>
        </w:rPr>
        <w:t xml:space="preserve"> overcome with a 75% supermajority vote by the WTO's membership, this would be an </w:t>
      </w:r>
      <w:r w:rsidRPr="00893608">
        <w:rPr>
          <w:rStyle w:val="StyleUnderline"/>
        </w:rPr>
        <w:t>unprecedented</w:t>
      </w:r>
      <w:r w:rsidRPr="00695C91">
        <w:rPr>
          <w:rStyle w:val="StyleUnderline"/>
        </w:rPr>
        <w:t xml:space="preserve"> and </w:t>
      </w:r>
      <w:r w:rsidRPr="00893608">
        <w:rPr>
          <w:rStyle w:val="StyleUnderline"/>
          <w:highlight w:val="green"/>
        </w:rPr>
        <w:t>seismic</w:t>
      </w:r>
      <w:r w:rsidRPr="00695C91">
        <w:rPr>
          <w:rStyle w:val="StyleUnderline"/>
        </w:rPr>
        <w:t xml:space="preserve"> event. In the case of the COVID-19 </w:t>
      </w:r>
      <w:r w:rsidRPr="00F910F7">
        <w:rPr>
          <w:rStyle w:val="StyleUnderline"/>
        </w:rPr>
        <w:t xml:space="preserve">vaccine IP waiver, it would mean standing up to the </w:t>
      </w:r>
      <w:r w:rsidRPr="00F910F7">
        <w:rPr>
          <w:rStyle w:val="Emphasis"/>
        </w:rPr>
        <w:t>E</w:t>
      </w:r>
      <w:r w:rsidRPr="00F910F7">
        <w:rPr>
          <w:rStyle w:val="StyleUnderline"/>
        </w:rPr>
        <w:t xml:space="preserve">uropean </w:t>
      </w:r>
      <w:r w:rsidRPr="00F910F7">
        <w:rPr>
          <w:rStyle w:val="Emphasis"/>
        </w:rPr>
        <w:t>U</w:t>
      </w:r>
      <w:r w:rsidRPr="00F910F7">
        <w:rPr>
          <w:rStyle w:val="StyleUnderline"/>
        </w:rPr>
        <w:t>nion, and Germany in particular, as well as countries such as Canada and the U.K.—the U.S. recently flipped from opposing the idea of a waiver</w:t>
      </w:r>
      <w:r w:rsidRPr="00695C91">
        <w:rPr>
          <w:rStyle w:val="StyleUnderline"/>
        </w:rPr>
        <w:t xml:space="preserve"> to supporting it, as did France</w:t>
      </w:r>
      <w:r w:rsidRPr="00893608">
        <w:rPr>
          <w:sz w:val="16"/>
        </w:rPr>
        <w:t>. It's a dispute between countries, but the result will be on the WTO as a whole, say waiver advocates. "</w:t>
      </w:r>
      <w:r w:rsidRPr="00893608">
        <w:rPr>
          <w:rStyle w:val="Emphasis"/>
          <w:highlight w:val="green"/>
        </w:rPr>
        <w:t>If</w:t>
      </w:r>
      <w:r w:rsidRPr="00F0414C">
        <w:rPr>
          <w:rStyle w:val="Emphasis"/>
        </w:rPr>
        <w:t xml:space="preserve">, </w:t>
      </w:r>
      <w:r w:rsidRPr="00893608">
        <w:rPr>
          <w:rStyle w:val="Emphasis"/>
          <w:highlight w:val="green"/>
        </w:rPr>
        <w:t xml:space="preserve">in the face of </w:t>
      </w:r>
      <w:r w:rsidRPr="00893608">
        <w:rPr>
          <w:rStyle w:val="Emphasis"/>
        </w:rPr>
        <w:t xml:space="preserve">one of </w:t>
      </w:r>
      <w:r w:rsidRPr="00893608">
        <w:rPr>
          <w:rStyle w:val="Emphasis"/>
          <w:highlight w:val="green"/>
        </w:rPr>
        <w:t>humanity's greatest challenges</w:t>
      </w:r>
      <w:r w:rsidRPr="00F0414C">
        <w:rPr>
          <w:rStyle w:val="Emphasis"/>
        </w:rPr>
        <w:t xml:space="preserve"> in a century, </w:t>
      </w:r>
      <w:r w:rsidRPr="00893608">
        <w:rPr>
          <w:rStyle w:val="Emphasis"/>
          <w:highlight w:val="green"/>
        </w:rPr>
        <w:t xml:space="preserve">the WTO </w:t>
      </w:r>
      <w:r w:rsidRPr="00893608">
        <w:rPr>
          <w:rStyle w:val="Emphasis"/>
        </w:rPr>
        <w:t>functionally</w:t>
      </w:r>
      <w:r w:rsidRPr="00F0414C">
        <w:rPr>
          <w:rStyle w:val="Emphasis"/>
        </w:rPr>
        <w:t xml:space="preserve"> </w:t>
      </w:r>
      <w:r w:rsidRPr="00893608">
        <w:rPr>
          <w:rStyle w:val="Emphasis"/>
          <w:highlight w:val="green"/>
        </w:rPr>
        <w:t>becomes an obstacle</w:t>
      </w:r>
      <w:r w:rsidRPr="00F0414C">
        <w:rPr>
          <w:rStyle w:val="Emphasis"/>
        </w:rPr>
        <w:t xml:space="preserve"> as in contrast to part of the solution</w:t>
      </w:r>
      <w:r w:rsidRPr="00893608">
        <w:rPr>
          <w:sz w:val="16"/>
        </w:rPr>
        <w:t xml:space="preserve">, I think </w:t>
      </w:r>
      <w:r w:rsidRPr="00893608">
        <w:rPr>
          <w:rStyle w:val="StyleUnderline"/>
          <w:highlight w:val="green"/>
        </w:rPr>
        <w:t>it could be the final nail in the coffin</w:t>
      </w:r>
      <w:r w:rsidRPr="00893608">
        <w:rPr>
          <w:sz w:val="16"/>
        </w:rPr>
        <w:t>" for the organization, says Lori Wallach, the founder of Public Citizen's Global Trade Watch, a U.S. campaigning group that focuses on the WTO and trade agreements. "</w:t>
      </w:r>
      <w:r w:rsidRPr="00893608">
        <w:rPr>
          <w:rStyle w:val="Emphasis"/>
          <w:highlight w:val="green"/>
        </w:rPr>
        <w:t>If the</w:t>
      </w:r>
      <w:r w:rsidRPr="000B47FE">
        <w:rPr>
          <w:rStyle w:val="Emphasis"/>
        </w:rPr>
        <w:t xml:space="preserve"> TRIPS </w:t>
      </w:r>
      <w:r w:rsidRPr="00893608">
        <w:rPr>
          <w:rStyle w:val="Emphasis"/>
          <w:highlight w:val="green"/>
        </w:rPr>
        <w:t>waiver is successful</w:t>
      </w:r>
      <w:r w:rsidRPr="000B47FE">
        <w:rPr>
          <w:rStyle w:val="Emphasis"/>
        </w:rPr>
        <w:t xml:space="preserve">, and </w:t>
      </w:r>
      <w:r w:rsidRPr="00893608">
        <w:rPr>
          <w:rStyle w:val="Emphasis"/>
          <w:highlight w:val="green"/>
        </w:rPr>
        <w:t>people see the WTO as</w:t>
      </w:r>
      <w:r w:rsidRPr="000B47FE">
        <w:rPr>
          <w:rStyle w:val="Emphasis"/>
        </w:rPr>
        <w:t xml:space="preserve"> </w:t>
      </w:r>
      <w:r w:rsidRPr="00893608">
        <w:rPr>
          <w:rStyle w:val="Emphasis"/>
        </w:rPr>
        <w:t xml:space="preserve">being </w:t>
      </w:r>
      <w:r w:rsidRPr="00893608">
        <w:rPr>
          <w:rStyle w:val="Emphasis"/>
          <w:highlight w:val="green"/>
        </w:rPr>
        <w:t>part of the solution</w:t>
      </w:r>
      <w:r w:rsidRPr="000B47FE">
        <w:rPr>
          <w:rStyle w:val="Emphasis"/>
        </w:rPr>
        <w:t xml:space="preserve">—saving lives </w:t>
      </w:r>
      <w:r w:rsidRPr="00893608">
        <w:rPr>
          <w:rStyle w:val="Emphasis"/>
          <w:highlight w:val="green"/>
        </w:rPr>
        <w:t>and</w:t>
      </w:r>
      <w:r w:rsidRPr="000B47FE">
        <w:rPr>
          <w:rStyle w:val="Emphasis"/>
        </w:rPr>
        <w:t xml:space="preserve"> livelihoods—it could </w:t>
      </w:r>
      <w:r w:rsidRPr="00893608">
        <w:rPr>
          <w:rStyle w:val="Emphasis"/>
          <w:highlight w:val="green"/>
        </w:rPr>
        <w:t>create goodwill and momentum to address</w:t>
      </w:r>
      <w:r w:rsidRPr="000B47FE">
        <w:rPr>
          <w:rStyle w:val="Emphasis"/>
        </w:rPr>
        <w:t xml:space="preserve"> what are still </w:t>
      </w:r>
      <w:r w:rsidRPr="00893608">
        <w:rPr>
          <w:rStyle w:val="Emphasis"/>
          <w:highlight w:val="green"/>
        </w:rPr>
        <w:t>daunting structural problems</w:t>
      </w:r>
      <w:r w:rsidRPr="00893608">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w:t>
      </w:r>
      <w:r w:rsidRPr="00963506">
        <w:rPr>
          <w:sz w:val="16"/>
        </w:rPr>
        <w:t>disappointed earlier this year when the U.S. rejected a European proposal to fill the vacancies. "The United States continues to have systemic concerns with the appellate body," it said. "</w:t>
      </w:r>
      <w:r w:rsidRPr="00963506">
        <w:rPr>
          <w:rStyle w:val="Emphasis"/>
        </w:rPr>
        <w:t>As members know, the United States has raised and explained its systemic concerns for more than 16 years and across multiple U.S. administrations.</w:t>
      </w:r>
      <w:r w:rsidRPr="00963506">
        <w:rPr>
          <w:sz w:val="16"/>
        </w:rPr>
        <w:t xml:space="preserve">" At her confirmation hearing in February, </w:t>
      </w:r>
      <w:r w:rsidRPr="00963506">
        <w:rPr>
          <w:rStyle w:val="StyleUnderline"/>
        </w:rPr>
        <w:t>current U.S. Trade Representative Katherine Tai reiterated those concerns—she said the appellate body had "overstepped its authority and erred in interpreting WTO</w:t>
      </w:r>
      <w:r w:rsidRPr="00F910F7">
        <w:rPr>
          <w:rStyle w:val="StyleUnderline"/>
        </w:rPr>
        <w:t xml:space="preserve"> agreements in a number of cases, to the detriment of the United States and other WTO members</w:t>
      </w:r>
      <w:r w:rsidRPr="00F910F7">
        <w:rPr>
          <w:sz w:val="16"/>
        </w:rPr>
        <w:t>," and accused it of dragging its heels in settling disputes. "</w:t>
      </w:r>
      <w:r w:rsidRPr="00F910F7">
        <w:rPr>
          <w:rStyle w:val="Emphasis"/>
        </w:rPr>
        <w:t>Reforms are needed to ensure that the underlying causes of such problems do not resurface</w:t>
      </w:r>
      <w:r w:rsidRPr="00F910F7">
        <w:rPr>
          <w:sz w:val="16"/>
        </w:rPr>
        <w:t>," Tai said. "While the U.S. [has] been engaging [with the WTO] it hasn't indicated it would move quickly on allowing appointments to the Appellate Body," says Bryan Mercurio, an economic-law professor at the Chinese University of Hong Kong, who opposes the vaccine waiver. "</w:t>
      </w:r>
      <w:r w:rsidRPr="00F910F7">
        <w:rPr>
          <w:rStyle w:val="StyleUnderline"/>
        </w:rPr>
        <w:t>This</w:t>
      </w:r>
      <w:r w:rsidRPr="00256142">
        <w:rPr>
          <w:rStyle w:val="StyleUnderline"/>
        </w:rPr>
        <w:t xml:space="preserve"> is not a good sign. In terms of WTO governance, it's a much more important step than supporting negotiations on an [intellectual property] waiver</w:t>
      </w:r>
      <w:r w:rsidRPr="00256142">
        <w:rPr>
          <w:sz w:val="16"/>
        </w:rPr>
        <w:t xml:space="preserve">." </w:t>
      </w:r>
      <w:r w:rsidRPr="00256142">
        <w:rPr>
          <w:rStyle w:val="Emphasis"/>
        </w:rPr>
        <w:t>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w:t>
      </w:r>
      <w:r w:rsidRPr="00256142">
        <w:rPr>
          <w:sz w:val="16"/>
        </w:rPr>
        <w:t xml:space="preserve"> It became a WTO member in 2001 but, </w:t>
      </w:r>
      <w:r w:rsidRPr="00256142">
        <w:rPr>
          <w:rStyle w:val="StyleUnderline"/>
        </w:rPr>
        <w:t>although this entailed significant liberalization of the Chinese economy, it did not become a full market economy.</w:t>
      </w:r>
      <w:r w:rsidRPr="00256142">
        <w:rPr>
          <w:sz w:val="16"/>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w:t>
      </w:r>
      <w:r w:rsidRPr="00256142">
        <w:rPr>
          <w:rStyle w:val="StyleUnderline"/>
        </w:rPr>
        <w:t xml:space="preserve">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w:t>
      </w:r>
      <w:r w:rsidRPr="00256142">
        <w:rPr>
          <w:sz w:val="16"/>
        </w:rPr>
        <w:t xml:space="preserve">They also oppose China's industrial subsidies. Mercurio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256142">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256142">
        <w:rPr>
          <w:sz w:val="16"/>
        </w:rPr>
        <w:t xml:space="preserv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w:t>
      </w:r>
      <w:r w:rsidRPr="00256142">
        <w:rPr>
          <w:rStyle w:val="Emphasis"/>
        </w:rPr>
        <w:t>. "We must act now to get all our ambassadors to the table to negotiate a text" on the issue of an IP waiver for COVID vaccines</w:t>
      </w:r>
      <w:r w:rsidRPr="00256142">
        <w:rPr>
          <w:sz w:val="16"/>
        </w:rPr>
        <w:t xml:space="preserve">, Ngozi Okonjo-Iweala, director general of the World Trade Organization, has said. Dursun Aydemir—Anadolu/Bloomberg/Getty Images Earlier this week, </w:t>
      </w:r>
      <w:r w:rsidRPr="00256142">
        <w:rPr>
          <w:rStyle w:val="Emphasis"/>
        </w:rPr>
        <w:t>when the U.S. and EU agreed a five-year ceasefire in a long-running dispute over Boeing and Airbus aircraft subsidies, Okonjo-Iweala tweeted: "With political will, we can solve even the most intractable problems</w:t>
      </w:r>
      <w:r w:rsidRPr="00256142">
        <w:rPr>
          <w:sz w:val="16"/>
        </w:rPr>
        <w:t>."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6FA216FF" w14:textId="77777777" w:rsidR="007D0FD0" w:rsidRPr="00A251BC" w:rsidRDefault="007D0FD0" w:rsidP="007D0FD0"/>
    <w:p w14:paraId="38592242" w14:textId="77777777" w:rsidR="007D0FD0" w:rsidRPr="002019CB" w:rsidRDefault="007D0FD0" w:rsidP="007D0FD0">
      <w:pPr>
        <w:pStyle w:val="Heading4"/>
        <w:rPr>
          <w:rFonts w:asciiTheme="minorHAnsi" w:hAnsiTheme="minorHAnsi" w:cstheme="minorHAnsi"/>
        </w:rPr>
      </w:pPr>
      <w:r w:rsidRPr="002019CB">
        <w:rPr>
          <w:rFonts w:asciiTheme="minorHAnsi" w:hAnsiTheme="minorHAnsi" w:cstheme="minorHAnsi"/>
        </w:rPr>
        <w:t xml:space="preserve">Post Covid WTO legitimacy and credibility </w:t>
      </w:r>
      <w:r>
        <w:rPr>
          <w:rFonts w:asciiTheme="minorHAnsi" w:hAnsiTheme="minorHAnsi" w:cstheme="minorHAnsi"/>
        </w:rPr>
        <w:t>a</w:t>
      </w:r>
      <w:r w:rsidRPr="002019CB">
        <w:rPr>
          <w:rFonts w:asciiTheme="minorHAnsi" w:hAnsiTheme="minorHAnsi" w:cstheme="minorHAnsi"/>
        </w:rPr>
        <w:t>re necessary to prevent a downward spiral of protectionism</w:t>
      </w:r>
      <w:r>
        <w:rPr>
          <w:rFonts w:asciiTheme="minorHAnsi" w:hAnsiTheme="minorHAnsi" w:cstheme="minorHAnsi"/>
        </w:rPr>
        <w:t xml:space="preserve"> – U.S. action ensures best implementation</w:t>
      </w:r>
    </w:p>
    <w:p w14:paraId="4E840DED" w14:textId="77777777" w:rsidR="007D0FD0" w:rsidRPr="00A251BC" w:rsidRDefault="007D0FD0" w:rsidP="007D0FD0">
      <w:r w:rsidRPr="004F5FC8">
        <w:rPr>
          <w:rStyle w:val="Style13ptBold"/>
        </w:rPr>
        <w:t>Solís 20</w:t>
      </w:r>
      <w:r>
        <w:t xml:space="preserve"> – </w:t>
      </w:r>
      <w:r w:rsidRPr="00A251BC">
        <w:t>Mireya Solís is director of the Center for East Asia Policy Studies, Philip Knight Chair in Japan Studies, and a senior fellow in the Foreign Policy program at Brookings</w:t>
      </w:r>
      <w:r>
        <w:t>;</w:t>
      </w:r>
      <w:r w:rsidRPr="00A251BC">
        <w:t xml:space="preserve"> “The post COVID-19 world: Economic nationalism triumphant?”</w:t>
      </w:r>
      <w:r>
        <w:t>;</w:t>
      </w:r>
      <w:r w:rsidRPr="00A251BC">
        <w:t xml:space="preserve"> July 10, 2020</w:t>
      </w:r>
      <w:r>
        <w:t>;</w:t>
      </w:r>
      <w:r w:rsidRPr="00A251BC">
        <w:t xml:space="preserve"> </w:t>
      </w:r>
      <w:hyperlink r:id="rId18" w:history="1">
        <w:r w:rsidRPr="00A251BC">
          <w:rPr>
            <w:rStyle w:val="Hyperlink"/>
          </w:rPr>
          <w:t>https://www.brookings.edu/blog/order-from-chaos/2020/07/10/the-post-covid-19-world-economic-nationalism-triumphant/</w:t>
        </w:r>
      </w:hyperlink>
      <w:r>
        <w:t xml:space="preserve"> //advay</w:t>
      </w:r>
    </w:p>
    <w:p w14:paraId="3B170FAB" w14:textId="77777777" w:rsidR="007D0FD0" w:rsidRPr="00DE4303" w:rsidRDefault="007D0FD0" w:rsidP="007D0FD0">
      <w:pPr>
        <w:rPr>
          <w:sz w:val="14"/>
        </w:rPr>
      </w:pPr>
      <w:r w:rsidRPr="006311BB">
        <w:rPr>
          <w:rStyle w:val="Emphasis"/>
        </w:rPr>
        <w:t xml:space="preserve">The </w:t>
      </w:r>
      <w:r w:rsidRPr="0081157F">
        <w:rPr>
          <w:rStyle w:val="Emphasis"/>
          <w:highlight w:val="green"/>
        </w:rPr>
        <w:t>damage caused by the</w:t>
      </w:r>
      <w:r w:rsidRPr="006311BB">
        <w:rPr>
          <w:rStyle w:val="Emphasis"/>
        </w:rPr>
        <w:t xml:space="preserve"> worst global health </w:t>
      </w:r>
      <w:r w:rsidRPr="0081157F">
        <w:rPr>
          <w:rStyle w:val="Emphasis"/>
          <w:highlight w:val="green"/>
        </w:rPr>
        <w:t xml:space="preserve">crisis </w:t>
      </w:r>
      <w:r w:rsidRPr="0081157F">
        <w:rPr>
          <w:rStyle w:val="Emphasis"/>
        </w:rPr>
        <w:t xml:space="preserve">in a century </w:t>
      </w:r>
      <w:r w:rsidRPr="0081157F">
        <w:rPr>
          <w:rStyle w:val="Emphasis"/>
          <w:highlight w:val="green"/>
        </w:rPr>
        <w:t>is vast</w:t>
      </w:r>
      <w:r w:rsidRPr="006311BB">
        <w:rPr>
          <w:rStyle w:val="Emphasis"/>
        </w:rPr>
        <w:t>.</w:t>
      </w:r>
      <w:r w:rsidRPr="009F4416">
        <w:rPr>
          <w:sz w:val="14"/>
        </w:rPr>
        <w:t xml:space="preserve"> The new coronavirus has traveled far and fast, infecting more than 8.7 million people and killing more than 460,000. </w:t>
      </w:r>
      <w:r w:rsidRPr="00DA44AA">
        <w:rPr>
          <w:rStyle w:val="StyleUnderline"/>
        </w:rPr>
        <w:t xml:space="preserve">One after another, </w:t>
      </w:r>
      <w:r w:rsidRPr="0081157F">
        <w:rPr>
          <w:rStyle w:val="StyleUnderline"/>
          <w:highlight w:val="green"/>
        </w:rPr>
        <w:t>economies have gone into lockdown</w:t>
      </w:r>
      <w:r w:rsidRPr="00DA44AA">
        <w:rPr>
          <w:rStyle w:val="StyleUnderline"/>
        </w:rPr>
        <w:t xml:space="preserve"> to slow down the spread of the disease</w:t>
      </w:r>
      <w:r w:rsidRPr="009F4416">
        <w:rPr>
          <w:sz w:val="14"/>
        </w:rPr>
        <w:t>. The combined supply and demand shocks have ravaged the world economy with the most severe downturn since the Great Depression; anticipated drops to international trade and investment flows of 30% and 40%, respectively</w:t>
      </w:r>
      <w:r w:rsidRPr="00DE4303">
        <w:rPr>
          <w:sz w:val="14"/>
        </w:rPr>
        <w:t xml:space="preserve">; and unemployment spikes in many countries. </w:t>
      </w:r>
      <w:r w:rsidRPr="00DE4303">
        <w:rPr>
          <w:rStyle w:val="StyleUnderline"/>
        </w:rPr>
        <w:t>The pandemic has cost lives and livelihoods and has erased the chances of returning to the status quo ante, but it has also brought little clarity regarding what kind of international order it will usher in</w:t>
      </w:r>
      <w:r w:rsidRPr="00DE4303">
        <w:rPr>
          <w:rStyle w:val="Emphasis"/>
        </w:rPr>
        <w:t>. Is the future one of deglobalization, decoupling, and reshoring of</w:t>
      </w:r>
      <w:r w:rsidRPr="00DA44AA">
        <w:rPr>
          <w:rStyle w:val="Emphasis"/>
        </w:rPr>
        <w:t xml:space="preserve"> economic activity? </w:t>
      </w:r>
      <w:r w:rsidRPr="0081157F">
        <w:rPr>
          <w:rStyle w:val="Emphasis"/>
          <w:highlight w:val="green"/>
        </w:rPr>
        <w:t>The pandemic hit an already wounded multilateral trading system</w:t>
      </w:r>
      <w:r w:rsidRPr="00DA44AA">
        <w:rPr>
          <w:rStyle w:val="Emphasis"/>
        </w:rPr>
        <w:t xml:space="preserve">. The </w:t>
      </w:r>
      <w:r w:rsidRPr="0081157F">
        <w:rPr>
          <w:rStyle w:val="Emphasis"/>
          <w:highlight w:val="green"/>
        </w:rPr>
        <w:t>chances</w:t>
      </w:r>
      <w:r w:rsidRPr="00DA44AA">
        <w:rPr>
          <w:rStyle w:val="Emphasis"/>
        </w:rPr>
        <w:t xml:space="preserve"> </w:t>
      </w:r>
      <w:r w:rsidRPr="0081157F">
        <w:rPr>
          <w:rStyle w:val="Emphasis"/>
          <w:highlight w:val="green"/>
        </w:rPr>
        <w:t>that the</w:t>
      </w:r>
      <w:r w:rsidRPr="00DA44AA">
        <w:rPr>
          <w:rStyle w:val="Emphasis"/>
        </w:rPr>
        <w:t xml:space="preserve"> World Trade Organization (</w:t>
      </w:r>
      <w:r w:rsidRPr="0081157F">
        <w:rPr>
          <w:rStyle w:val="Emphasis"/>
          <w:highlight w:val="green"/>
        </w:rPr>
        <w:t>WTO</w:t>
      </w:r>
      <w:r w:rsidRPr="00DA44AA">
        <w:rPr>
          <w:rStyle w:val="Emphasis"/>
        </w:rPr>
        <w:t xml:space="preserve">) </w:t>
      </w:r>
      <w:r w:rsidRPr="0081157F">
        <w:rPr>
          <w:rStyle w:val="Emphasis"/>
          <w:highlight w:val="green"/>
        </w:rPr>
        <w:t xml:space="preserve">can deliver a </w:t>
      </w:r>
      <w:r w:rsidRPr="00DE4303">
        <w:rPr>
          <w:rStyle w:val="Emphasis"/>
        </w:rPr>
        <w:t xml:space="preserve">multilateral </w:t>
      </w:r>
      <w:r w:rsidRPr="0081157F">
        <w:rPr>
          <w:rStyle w:val="Emphasis"/>
          <w:highlight w:val="green"/>
        </w:rPr>
        <w:t>round of trade negotiations</w:t>
      </w:r>
      <w:r w:rsidRPr="00DA44AA">
        <w:rPr>
          <w:rStyle w:val="Emphasis"/>
        </w:rPr>
        <w:t xml:space="preserve"> to slash tariffs across the board and update the trade and investment rulebook </w:t>
      </w:r>
      <w:r w:rsidRPr="0081157F">
        <w:rPr>
          <w:rStyle w:val="Emphasis"/>
          <w:highlight w:val="green"/>
        </w:rPr>
        <w:t>are nil</w:t>
      </w:r>
      <w:r w:rsidRPr="00DA44AA">
        <w:rPr>
          <w:rStyle w:val="Emphasis"/>
        </w:rPr>
        <w:t>.</w:t>
      </w:r>
      <w:r w:rsidRPr="009F4416">
        <w:rPr>
          <w:sz w:val="14"/>
        </w:rPr>
        <w:t xml:space="preserve"> But </w:t>
      </w:r>
      <w:r w:rsidRPr="00034C7D">
        <w:rPr>
          <w:rStyle w:val="Emphasis"/>
        </w:rPr>
        <w:t>the WTO has also lost its central role as arbiter of trade disputes among its members.</w:t>
      </w:r>
      <w:r w:rsidRPr="00034C7D">
        <w:rPr>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034C7D">
        <w:rPr>
          <w:rStyle w:val="StyleUnderline"/>
        </w:rPr>
        <w:t>Longstanding challenges to the WTO have been exacerbated by an abdication of leadership from the great powers to ensure its survival</w:t>
      </w:r>
      <w:r w:rsidRPr="00034C7D">
        <w:rPr>
          <w:sz w:val="14"/>
        </w:rPr>
        <w:t xml:space="preserve">. China has been the godchild of globalization, leveraging its accession to the WTO to become workshop for the world and a huge domestic market coveted by foreign firms. But </w:t>
      </w:r>
      <w:r w:rsidRPr="00034C7D">
        <w:rPr>
          <w:rStyle w:val="StyleUnderline"/>
        </w:rPr>
        <w:t>China lost its appetite for economic</w:t>
      </w:r>
      <w:r w:rsidRPr="0072574E">
        <w:rPr>
          <w:rStyle w:val="StyleUnderline"/>
        </w:rPr>
        <w:t xml:space="preserve"> reform</w:t>
      </w:r>
      <w:r w:rsidRPr="0072574E">
        <w:rPr>
          <w:sz w:val="14"/>
        </w:rPr>
        <w:t xml:space="preserve">, </w:t>
      </w:r>
      <w:r w:rsidRPr="0072574E">
        <w:rPr>
          <w:rStyle w:val="StyleUnderline"/>
        </w:rPr>
        <w:t>reinvesting on a state capitalism model that imposes heavy costs on other nations</w:t>
      </w:r>
      <w:r w:rsidRPr="0072574E">
        <w:rPr>
          <w:sz w:val="14"/>
        </w:rPr>
        <w:t xml:space="preserve">. Unchecked subsidies and privileges awarded to its state-owned enterprises, insufficient </w:t>
      </w:r>
      <w:r w:rsidRPr="00034C7D">
        <w:rPr>
          <w:sz w:val="14"/>
        </w:rPr>
        <w:t xml:space="preserve">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034C7D">
        <w:rPr>
          <w:rStyle w:val="StyleUnderline"/>
        </w:rPr>
        <w:t>Trade spats as other countries retaliate in kind is a more likely result. Tariff wars and the battle for technology supremacy have come to define U.S.-China great power competition</w:t>
      </w:r>
      <w:r w:rsidRPr="00034C7D">
        <w:rPr>
          <w:sz w:val="14"/>
        </w:rPr>
        <w:t>. After a grueling trade conflict, the United States and China reached a limited trade agreement in January 2020. The deal marked a pause in the tariff war and addressed some non-tariff barriers on foreign direct</w:t>
      </w:r>
      <w:r w:rsidRPr="009F4416">
        <w:rPr>
          <w:sz w:val="14"/>
        </w:rPr>
        <w:t xml:space="preserve">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81157F">
        <w:rPr>
          <w:rStyle w:val="StyleUnderline"/>
        </w:rPr>
        <w:t>In fighting for the new economic order, setting standards on cutting-edge technologies will be at the forefront. China is using all the levers of industrial policy to gain technological primacy in areas like AI and quantum computing.</w:t>
      </w:r>
      <w:r w:rsidRPr="009F4416">
        <w:rPr>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w:t>
      </w:r>
      <w:r w:rsidRPr="00256142">
        <w:rPr>
          <w:sz w:val="14"/>
        </w:rPr>
        <w:t>ing foreign companies</w:t>
      </w:r>
      <w:r w:rsidRPr="009F4416">
        <w:rPr>
          <w:sz w:val="14"/>
        </w:rPr>
        <w:t xml:space="preserve"> from supplying Huawei with products manufactured with American equipment and technology. </w:t>
      </w:r>
      <w:r w:rsidRPr="0081157F">
        <w:rPr>
          <w:rStyle w:val="Emphasis"/>
          <w:highlight w:val="green"/>
        </w:rPr>
        <w:t xml:space="preserve">National security concerns are </w:t>
      </w:r>
      <w:r w:rsidRPr="0081157F">
        <w:rPr>
          <w:rStyle w:val="Emphasis"/>
        </w:rPr>
        <w:t xml:space="preserve">increasingly </w:t>
      </w:r>
      <w:r w:rsidRPr="0081157F">
        <w:rPr>
          <w:rStyle w:val="Emphasis"/>
          <w:highlight w:val="green"/>
        </w:rPr>
        <w:t xml:space="preserve">encroaching on </w:t>
      </w:r>
      <w:r w:rsidRPr="0072574E">
        <w:rPr>
          <w:rStyle w:val="Emphasis"/>
        </w:rPr>
        <w:t xml:space="preserve">existing webs of </w:t>
      </w:r>
      <w:r w:rsidRPr="0081157F">
        <w:rPr>
          <w:rStyle w:val="Emphasis"/>
          <w:highlight w:val="green"/>
        </w:rPr>
        <w:t>economic interdependence</w:t>
      </w:r>
      <w:r w:rsidRPr="0081157F">
        <w:rPr>
          <w:rStyle w:val="Emphasis"/>
        </w:rPr>
        <w:t xml:space="preserve">. </w:t>
      </w:r>
      <w:r w:rsidRPr="009F4416">
        <w:rPr>
          <w:sz w:val="14"/>
        </w:rPr>
        <w:t xml:space="preserve">Wary of China’s acquisition of critical technology, countries like the United States, Australia, and Japan have tightened their screening of foreign direct investment. </w:t>
      </w:r>
      <w:r w:rsidRPr="0081157F">
        <w:rPr>
          <w:rStyle w:val="Emphasis"/>
          <w:highlight w:val="green"/>
        </w:rPr>
        <w:t>The pandemic has only exacerbated concerns</w:t>
      </w:r>
      <w:r w:rsidRPr="0081157F">
        <w:rPr>
          <w:rStyle w:val="Emphasis"/>
        </w:rPr>
        <w:t xml:space="preserve"> that weakened companies in strategic sectors are at risk of foreign takeover. </w:t>
      </w:r>
      <w:r w:rsidRPr="0081157F">
        <w:rPr>
          <w:rStyle w:val="Emphasis"/>
          <w:highlight w:val="green"/>
        </w:rPr>
        <w:t>COVID</w:t>
      </w:r>
      <w:r w:rsidRPr="0081157F">
        <w:rPr>
          <w:rStyle w:val="Emphasis"/>
        </w:rPr>
        <w:t>-</w:t>
      </w:r>
      <w:r w:rsidRPr="00DE4303">
        <w:rPr>
          <w:rStyle w:val="Emphasis"/>
        </w:rPr>
        <w:t xml:space="preserve">19’s impact on the international trading system is </w:t>
      </w:r>
      <w:r w:rsidRPr="00034C7D">
        <w:rPr>
          <w:rStyle w:val="Emphasis"/>
        </w:rPr>
        <w:t>twofold.</w:t>
      </w:r>
      <w:r w:rsidRPr="00034C7D">
        <w:rPr>
          <w:sz w:val="14"/>
        </w:rPr>
        <w:t xml:space="preserve"> </w:t>
      </w:r>
      <w:r w:rsidRPr="00034C7D">
        <w:rPr>
          <w:rStyle w:val="StyleUnderline"/>
        </w:rPr>
        <w:t>It has reinforced existing trends such as</w:t>
      </w:r>
      <w:r w:rsidRPr="0081157F">
        <w:rPr>
          <w:rStyle w:val="StyleUnderline"/>
        </w:rPr>
        <w:t xml:space="preserve"> the deceleration and now drop in the volume of international trade, the rise of ec</w:t>
      </w:r>
      <w:r w:rsidRPr="00256142">
        <w:rPr>
          <w:rStyle w:val="StyleUnderline"/>
        </w:rPr>
        <w:t>onomic</w:t>
      </w:r>
      <w:r w:rsidRPr="0081157F">
        <w:rPr>
          <w:rStyle w:val="StyleUnderline"/>
        </w:rPr>
        <w:t xml:space="preserve"> security as governments expand their toolkit to restrict trade and investment flows, </w:t>
      </w:r>
      <w:r w:rsidRPr="0081157F">
        <w:rPr>
          <w:rStyle w:val="StyleUnderline"/>
          <w:highlight w:val="green"/>
        </w:rPr>
        <w:t xml:space="preserve">and </w:t>
      </w:r>
      <w:r w:rsidRPr="0081157F">
        <w:rPr>
          <w:rStyle w:val="StyleUnderline"/>
        </w:rPr>
        <w:t xml:space="preserve">it has </w:t>
      </w:r>
      <w:r w:rsidRPr="0081157F">
        <w:rPr>
          <w:rStyle w:val="StyleUnderline"/>
          <w:highlight w:val="green"/>
        </w:rPr>
        <w:t xml:space="preserve">laid </w:t>
      </w:r>
      <w:r w:rsidRPr="0081157F">
        <w:rPr>
          <w:rStyle w:val="StyleUnderline"/>
        </w:rPr>
        <w:t xml:space="preserve">bare </w:t>
      </w:r>
      <w:r w:rsidRPr="0081157F">
        <w:rPr>
          <w:rStyle w:val="StyleUnderline"/>
          <w:highlight w:val="green"/>
        </w:rPr>
        <w:t xml:space="preserve">the fallout in </w:t>
      </w:r>
      <w:r w:rsidRPr="0081157F">
        <w:rPr>
          <w:rStyle w:val="StyleUnderline"/>
        </w:rPr>
        <w:t>U.S.</w:t>
      </w:r>
      <w:r w:rsidRPr="0081157F">
        <w:rPr>
          <w:rStyle w:val="StyleUnderline"/>
          <w:highlight w:val="green"/>
        </w:rPr>
        <w:t>-China relations</w:t>
      </w:r>
      <w:r w:rsidRPr="009F4416">
        <w:rPr>
          <w:sz w:val="14"/>
        </w:rPr>
        <w:t xml:space="preserve">. But the pandemic also brought new challenges that exposed the extent to which trade cooperation is in short supply. </w:t>
      </w:r>
      <w:r w:rsidRPr="0081157F">
        <w:rPr>
          <w:rStyle w:val="StyleUnderline"/>
        </w:rPr>
        <w:t xml:space="preserve">Export </w:t>
      </w:r>
      <w:r w:rsidRPr="0081157F">
        <w:rPr>
          <w:rStyle w:val="StyleUnderline"/>
          <w:highlight w:val="green"/>
        </w:rPr>
        <w:t>protectionism has risen</w:t>
      </w:r>
      <w:r w:rsidRPr="0081157F">
        <w:rPr>
          <w:rStyle w:val="StyleUnderline"/>
        </w:rPr>
        <w:t xml:space="preserve"> in </w:t>
      </w:r>
      <w:r w:rsidRPr="0072574E">
        <w:rPr>
          <w:rStyle w:val="StyleUnderline"/>
        </w:rPr>
        <w:t>prominence with national restrictions on shipments of essential medical supplies and personal protective equipment</w:t>
      </w:r>
      <w:r w:rsidRPr="0072574E">
        <w:rPr>
          <w:sz w:val="14"/>
        </w:rPr>
        <w:t xml:space="preserve">. </w:t>
      </w:r>
      <w:r w:rsidRPr="0072574E">
        <w:rPr>
          <w:rStyle w:val="Emphasis"/>
        </w:rPr>
        <w:t>The WTO allows for such curbs for public health purposes – provided the measures are temporary and transpa</w:t>
      </w:r>
      <w:r w:rsidRPr="0081157F">
        <w:rPr>
          <w:rStyle w:val="Emphasis"/>
        </w:rPr>
        <w:t>rent</w:t>
      </w:r>
      <w:r w:rsidRPr="009F4416">
        <w:rPr>
          <w:sz w:val="14"/>
        </w:rPr>
        <w:t xml:space="preserve">. Few countries, however, have bothered to comply with their notification commitments. </w:t>
      </w:r>
      <w:r w:rsidRPr="0081157F">
        <w:rPr>
          <w:rStyle w:val="StyleUnderline"/>
        </w:rPr>
        <w:t>The blow comes at a time when the WTO is adrift with the decision of Director General Roberto Azevedo to step down early</w:t>
      </w:r>
      <w:r w:rsidRPr="009F4416">
        <w:rPr>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w:t>
      </w:r>
      <w:r w:rsidRPr="00256142">
        <w:rPr>
          <w:sz w:val="14"/>
        </w:rPr>
        <w:t xml:space="preserve">eve of a renationalized world economy? That is the aspiration of several American and European public officials who fault extended global supply chains and overdependence on China for the current mishaps in tackling the pandemic. </w:t>
      </w:r>
      <w:r w:rsidRPr="00256142">
        <w:rPr>
          <w:rStyle w:val="StyleUnderline"/>
        </w:rPr>
        <w:t>But the view that economic nationalism and reshoring</w:t>
      </w:r>
      <w:r w:rsidRPr="0081157F">
        <w:rPr>
          <w:rStyle w:val="StyleUnderline"/>
        </w:rPr>
        <w:t xml:space="preserve"> of manufacturing is a fail-safe path to security and prosperity is wrong.</w:t>
      </w:r>
      <w:r w:rsidRPr="009F4416">
        <w:rPr>
          <w:sz w:val="14"/>
        </w:rPr>
        <w:t xml:space="preserve"> For one, it skirts the responsibility of governments to </w:t>
      </w:r>
      <w:r w:rsidRPr="00256142">
        <w:rPr>
          <w:sz w:val="14"/>
        </w:rPr>
        <w:t xml:space="preserve">properly stockpile essential medical supplies. Furthermore, </w:t>
      </w:r>
      <w:r w:rsidRPr="00256142">
        <w:rPr>
          <w:rStyle w:val="StyleUnderline"/>
        </w:rPr>
        <w:t>the export curbs will be counterproductive, eliminating incentives for producers to expand capacity and increasing the cost of much needed medicines and medical devices</w:t>
      </w:r>
      <w:r w:rsidRPr="00256142">
        <w:rPr>
          <w:sz w:val="14"/>
        </w:rPr>
        <w:t>.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w:t>
      </w:r>
      <w:r w:rsidRPr="009F4416">
        <w:rPr>
          <w:sz w:val="14"/>
        </w:rPr>
        <w:t xml:space="preserve"> exit from China. Therefore, the </w:t>
      </w:r>
      <w:r w:rsidRPr="0072574E">
        <w:rPr>
          <w:sz w:val="14"/>
        </w:rPr>
        <w:t>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72574E">
        <w:rPr>
          <w:rStyle w:val="Emphasis"/>
        </w:rPr>
        <w:t>. Hence, efforts by middle powers to offer an interim arbitration mechanism at the WTO to handle trade disputes and to commit to maintaining</w:t>
      </w:r>
      <w:r w:rsidRPr="0081157F">
        <w:rPr>
          <w:rStyle w:val="Emphasis"/>
        </w:rPr>
        <w:t xml:space="preserve"> </w:t>
      </w:r>
      <w:r w:rsidRPr="0081157F">
        <w:rPr>
          <w:rStyle w:val="Emphasis"/>
          <w:highlight w:val="green"/>
        </w:rPr>
        <w:t>open supply chains in</w:t>
      </w:r>
      <w:r w:rsidRPr="0081157F">
        <w:rPr>
          <w:rStyle w:val="Emphasis"/>
        </w:rPr>
        <w:t xml:space="preserve"> essential </w:t>
      </w:r>
      <w:r w:rsidRPr="0081157F">
        <w:rPr>
          <w:rStyle w:val="Emphasis"/>
          <w:highlight w:val="green"/>
        </w:rPr>
        <w:t>medical goods are the right antidote to rising economic nationalism</w:t>
      </w:r>
      <w:r w:rsidRPr="0081157F">
        <w:rPr>
          <w:rStyle w:val="Emphasis"/>
        </w:rPr>
        <w:t xml:space="preserve">. </w:t>
      </w:r>
      <w:r w:rsidRPr="009F4416">
        <w:rPr>
          <w:sz w:val="14"/>
        </w:rPr>
        <w:t>As a staunch supporter of rules-based trade and with its decision to forego export protectionism in the current crisis, Japan has much to contribute to these efforts.</w:t>
      </w:r>
    </w:p>
    <w:p w14:paraId="7EC0F367" w14:textId="77777777" w:rsidR="007D0FD0" w:rsidRPr="00A251BC" w:rsidRDefault="007D0FD0" w:rsidP="007D0FD0">
      <w:pPr>
        <w:pStyle w:val="Heading4"/>
      </w:pPr>
      <w:r>
        <w:t xml:space="preserve">Increasing </w:t>
      </w:r>
      <w:r w:rsidRPr="00A251BC">
        <w:t xml:space="preserve">Trade </w:t>
      </w:r>
      <w:r>
        <w:t>prevents</w:t>
      </w:r>
      <w:r w:rsidRPr="00A251BC">
        <w:t xml:space="preserve"> great power competition </w:t>
      </w:r>
      <w:r>
        <w:t>by building interdependence</w:t>
      </w:r>
    </w:p>
    <w:p w14:paraId="4B469FEB" w14:textId="77777777" w:rsidR="007D0FD0" w:rsidRPr="00A251BC" w:rsidRDefault="007D0FD0" w:rsidP="007D0FD0">
      <w:r w:rsidRPr="00A251BC">
        <w:rPr>
          <w:rStyle w:val="Style13ptBold"/>
        </w:rPr>
        <w:t>Lake 18</w:t>
      </w:r>
      <w:r>
        <w:t xml:space="preserve"> –</w:t>
      </w:r>
      <w:r w:rsidRPr="00A251BC">
        <w:t xml:space="preserve"> David Lake is a Professor of Social Sciences and Distinguished Professor of Political Science at the University of California, San Diego</w:t>
      </w:r>
      <w:r>
        <w:t>;</w:t>
      </w:r>
      <w:r w:rsidRPr="00A251BC">
        <w:t xml:space="preserve"> "Economic Openness and Great Power Competition: Lessons for China and the United States”</w:t>
      </w:r>
      <w:r>
        <w:t>;</w:t>
      </w:r>
      <w:r w:rsidRPr="00A251BC">
        <w:t xml:space="preserve"> April 30, 2018</w:t>
      </w:r>
      <w:r>
        <w:t>;</w:t>
      </w:r>
      <w:r w:rsidRPr="00A251BC">
        <w:t xml:space="preserve"> </w:t>
      </w:r>
      <w:hyperlink r:id="rId19" w:history="1">
        <w:r w:rsidRPr="00A251BC">
          <w:rPr>
            <w:rStyle w:val="Hyperlink"/>
          </w:rPr>
          <w:t>https://papers.ssrn.com/sol3/papers.cfm?abstract_id=3171196/</w:t>
        </w:r>
      </w:hyperlink>
      <w:r>
        <w:t xml:space="preserve"> //advay</w:t>
      </w:r>
    </w:p>
    <w:p w14:paraId="6F71CA9E" w14:textId="77777777" w:rsidR="007D0FD0" w:rsidRPr="00645129" w:rsidRDefault="007D0FD0" w:rsidP="007D0FD0">
      <w:pPr>
        <w:rPr>
          <w:sz w:val="14"/>
        </w:rPr>
      </w:pPr>
      <w:r w:rsidRPr="00645129">
        <w:rPr>
          <w:sz w:val="14"/>
        </w:rPr>
        <w:t xml:space="preserve">I develop two central arguments. </w:t>
      </w:r>
      <w:r w:rsidRPr="00794C43">
        <w:rPr>
          <w:rStyle w:val="Emphasis"/>
        </w:rPr>
        <w:t xml:space="preserve">First, historically, </w:t>
      </w:r>
      <w:r w:rsidRPr="00AA15EE">
        <w:rPr>
          <w:rStyle w:val="Emphasis"/>
          <w:highlight w:val="green"/>
        </w:rPr>
        <w:t xml:space="preserve">great power competition has been driven </w:t>
      </w:r>
      <w:r w:rsidRPr="00AA15EE">
        <w:rPr>
          <w:rStyle w:val="Emphasis"/>
        </w:rPr>
        <w:t xml:space="preserve">primarily </w:t>
      </w:r>
      <w:r w:rsidRPr="00AA15EE">
        <w:rPr>
          <w:rStyle w:val="Emphasis"/>
          <w:highlight w:val="green"/>
        </w:rPr>
        <w:t xml:space="preserve">by </w:t>
      </w:r>
      <w:r w:rsidRPr="00AA15EE">
        <w:rPr>
          <w:rStyle w:val="Emphasis"/>
        </w:rPr>
        <w:t xml:space="preserve">exclusion or </w:t>
      </w:r>
      <w:r w:rsidRPr="00AA15EE">
        <w:rPr>
          <w:rStyle w:val="Emphasis"/>
          <w:highlight w:val="green"/>
        </w:rPr>
        <w:t xml:space="preserve">fears of </w:t>
      </w:r>
      <w:r w:rsidRPr="00DE4303">
        <w:rPr>
          <w:rStyle w:val="Emphasis"/>
          <w:highlight w:val="green"/>
        </w:rPr>
        <w:t xml:space="preserve">exclusion </w:t>
      </w:r>
      <w:r w:rsidRPr="00034C7D">
        <w:rPr>
          <w:rStyle w:val="Emphasis"/>
        </w:rPr>
        <w:t>from each power’s international economic zone,</w:t>
      </w:r>
      <w:r w:rsidRPr="00034C7D">
        <w:rPr>
          <w:sz w:val="14"/>
        </w:rPr>
        <w:t xml:space="preserve"> including its domestic market. </w:t>
      </w:r>
      <w:r w:rsidRPr="00034C7D">
        <w:rPr>
          <w:rStyle w:val="StyleUnderline"/>
        </w:rPr>
        <w:t>Great powers in the past have often used their international influence to build zones in which subordinate polities</w:t>
      </w:r>
      <w:r w:rsidRPr="00034C7D">
        <w:rPr>
          <w:sz w:val="14"/>
        </w:rPr>
        <w:t xml:space="preserve"> – whether these be colonies or simply states within a sphere of influence – are integrated into their economies. </w:t>
      </w:r>
      <w:r w:rsidRPr="00034C7D">
        <w:rPr>
          <w:rStyle w:val="StyleUnderline"/>
        </w:rPr>
        <w:t>These economic zones, in turn, are typically biased in favor of the great power’s firms and investors, with the effect of excluding (in whole or part) the economic agents of other great powers.</w:t>
      </w:r>
      <w:r w:rsidRPr="00034C7D">
        <w:rPr>
          <w:sz w:val="14"/>
        </w:rPr>
        <w:t xml:space="preserve"> </w:t>
      </w:r>
      <w:r w:rsidRPr="00034C7D">
        <w:rPr>
          <w:rStyle w:val="StyleUnderline"/>
        </w:rPr>
        <w:t>These other great powers, in response, are then compelled to develop or expand their own exclusive economic zones.</w:t>
      </w:r>
      <w:r w:rsidRPr="00034C7D">
        <w:rPr>
          <w:sz w:val="14"/>
        </w:rPr>
        <w:t xml:space="preserve"> </w:t>
      </w:r>
      <w:r w:rsidRPr="00034C7D">
        <w:rPr>
          <w:rStyle w:val="StyleUnderline"/>
        </w:rPr>
        <w:t>The “race” for economic privilege can quickly divide the world up into economic blocs</w:t>
      </w:r>
      <w:r w:rsidRPr="00034C7D">
        <w:rPr>
          <w:sz w:val="14"/>
        </w:rPr>
        <w:t xml:space="preserve">. Like the security dilemma, </w:t>
      </w:r>
      <w:r w:rsidRPr="00034C7D">
        <w:rPr>
          <w:rStyle w:val="Emphasis"/>
        </w:rPr>
        <w:t>great powers need not actually exclude one another</w:t>
      </w:r>
      <w:r w:rsidRPr="00AA15EE">
        <w:rPr>
          <w:rStyle w:val="Emphasis"/>
        </w:rPr>
        <w:t xml:space="preserve"> from their zones; the </w:t>
      </w:r>
      <w:r w:rsidRPr="00AA15EE">
        <w:rPr>
          <w:rStyle w:val="Emphasis"/>
          <w:highlight w:val="green"/>
        </w:rPr>
        <w:t>fear of exclusion</w:t>
      </w:r>
      <w:r w:rsidRPr="00AA15EE">
        <w:rPr>
          <w:rStyle w:val="Emphasis"/>
        </w:rPr>
        <w:t xml:space="preserve"> alone </w:t>
      </w:r>
      <w:r w:rsidRPr="00AA15EE">
        <w:rPr>
          <w:rStyle w:val="Emphasis"/>
          <w:highlight w:val="green"/>
        </w:rPr>
        <w:t>is enough to ignite</w:t>
      </w:r>
      <w:r w:rsidRPr="00AA15EE">
        <w:rPr>
          <w:rStyle w:val="Emphasis"/>
        </w:rPr>
        <w:t xml:space="preserve"> the process of </w:t>
      </w:r>
      <w:r w:rsidRPr="00AA15EE">
        <w:rPr>
          <w:rStyle w:val="Emphasis"/>
          <w:highlight w:val="green"/>
        </w:rPr>
        <w:t>division</w:t>
      </w:r>
      <w:r w:rsidRPr="00645129">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AA15EE">
        <w:rPr>
          <w:rStyle w:val="StyleUnderline"/>
        </w:rPr>
        <w:t>The most significant military crises have, historically, been over where to draw the boundaries between economic zones and subsequent challenges to those boundaries</w:t>
      </w:r>
      <w:r w:rsidRPr="00AA15EE">
        <w:rPr>
          <w:rStyle w:val="Emphasis"/>
        </w:rPr>
        <w:t xml:space="preserve">. </w:t>
      </w:r>
      <w:r w:rsidRPr="00645129">
        <w:rPr>
          <w:rStyle w:val="Emphasis"/>
          <w:highlight w:val="green"/>
        </w:rPr>
        <w:t>Economic closure</w:t>
      </w:r>
      <w:r w:rsidRPr="00AA15EE">
        <w:rPr>
          <w:rStyle w:val="Emphasis"/>
        </w:rPr>
        <w:t xml:space="preserve"> and fear of closure </w:t>
      </w:r>
      <w:r w:rsidRPr="00645129">
        <w:rPr>
          <w:rStyle w:val="Emphasis"/>
          <w:highlight w:val="green"/>
        </w:rPr>
        <w:t>have been consistent sources of great power conflict in the past – and possibly</w:t>
      </w:r>
      <w:r w:rsidRPr="00AA15EE">
        <w:rPr>
          <w:rStyle w:val="Emphasis"/>
        </w:rPr>
        <w:t xml:space="preserve"> will be in </w:t>
      </w:r>
      <w:r w:rsidRPr="00645129">
        <w:rPr>
          <w:rStyle w:val="Emphasis"/>
          <w:highlight w:val="green"/>
        </w:rPr>
        <w:t>the future</w:t>
      </w:r>
      <w:r w:rsidRPr="00645129">
        <w:rPr>
          <w:sz w:val="14"/>
        </w:rPr>
        <w:t xml:space="preserve">. The major exception to this trend was the peaceful transfer of dominance in Latin America from Britain to the United States in the late nineteenth century. </w:t>
      </w:r>
      <w:r w:rsidRPr="00AA15EE">
        <w:rPr>
          <w:rStyle w:val="Emphasis"/>
        </w:rPr>
        <w:t>This suggests that economic closure and great power competition is not inevitable, but a choice of the great powers themselves</w:t>
      </w:r>
      <w:r w:rsidRPr="00645129">
        <w:rPr>
          <w:sz w:val="14"/>
        </w:rPr>
        <w:t xml:space="preserve">. Second, this </w:t>
      </w:r>
      <w:r w:rsidRPr="00AA15EE">
        <w:rPr>
          <w:rStyle w:val="Emphasis"/>
        </w:rPr>
        <w:t>international competition is driven, in turn, by domestic, rent-seeking groups and their economic interests</w:t>
      </w:r>
      <w:r w:rsidRPr="00645129">
        <w:rPr>
          <w:sz w:val="14"/>
        </w:rPr>
        <w:t xml:space="preserve">. In all countries, scarce factors of production, import competing sectors, and domestically-oriented firms have concentrated and intense preferences for market restricting policies, including tariffs and the formation of exclusive economic zones. </w:t>
      </w:r>
      <w:r w:rsidRPr="00AA15EE">
        <w:rPr>
          <w:rStyle w:val="StyleUnderline"/>
        </w:rPr>
        <w:t>Consumers and free trade-oriented groups have diffuse preferences for market enhancing policies, and thus tend to lose at the ballot box and in the making of national policy</w:t>
      </w:r>
      <w:r w:rsidRPr="00645129">
        <w:rPr>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w:t>
      </w:r>
      <w:r w:rsidRPr="00AA15EE">
        <w:rPr>
          <w:rStyle w:val="Emphasis"/>
        </w:rPr>
        <w:t>Contemporary great power relations are at a critical juncture</w:t>
      </w:r>
      <w:r w:rsidRPr="00645129">
        <w:rPr>
          <w:sz w:val="14"/>
        </w:rPr>
        <w:t xml:space="preserve">. </w:t>
      </w:r>
      <w:r w:rsidRPr="00AA15EE">
        <w:rPr>
          <w:rStyle w:val="StyleUnderline"/>
        </w:rPr>
        <w:t xml:space="preserve">As China’s influence expands, the role of special economic interests in </w:t>
      </w:r>
      <w:r w:rsidRPr="00645129">
        <w:rPr>
          <w:rStyle w:val="StyleUnderline"/>
        </w:rPr>
        <w:t>China is especially worrisome</w:t>
      </w:r>
      <w:r w:rsidRPr="00645129">
        <w:rPr>
          <w:sz w:val="14"/>
        </w:rPr>
        <w:t xml:space="preserv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AA15EE">
        <w:rPr>
          <w:rStyle w:val="StyleUnderline"/>
        </w:rPr>
        <w:t xml:space="preserve">China has gained greatly from economic openness, its domestic political system will be prone to rent-seeking demands by important constituents in </w:t>
      </w:r>
      <w:r w:rsidRPr="00DE4303">
        <w:rPr>
          <w:rStyle w:val="StyleUnderline"/>
        </w:rPr>
        <w:t>areas of future influence.</w:t>
      </w:r>
      <w:r w:rsidRPr="00DE4303">
        <w:rPr>
          <w:sz w:val="14"/>
        </w:rPr>
        <w:t xml:space="preserve"> Critically, </w:t>
      </w:r>
      <w:r w:rsidRPr="00DE4303">
        <w:rPr>
          <w:rStyle w:val="StyleUnderline"/>
        </w:rPr>
        <w:t>the United States is also moving toward economic closure with the election of President Trump on a platform of economic nationalism</w:t>
      </w:r>
      <w:r w:rsidRPr="00DE4303">
        <w:rPr>
          <w:sz w:val="14"/>
        </w:rPr>
        <w:t xml:space="preserve">. Demands for protection against Chinese goods have been growing over time.9 </w:t>
      </w:r>
      <w:r w:rsidRPr="00DE4303">
        <w:rPr>
          <w:rStyle w:val="Emphasis"/>
        </w:rPr>
        <w:t>The “China shock” that followed Beijing’s joining the World Trade Organization was a huge disruption to the international division of labor, U.S. comparative advantage, and especially U.S. industry</w:t>
      </w:r>
      <w:r w:rsidRPr="00DE4303">
        <w:rPr>
          <w:sz w:val="14"/>
        </w:rPr>
        <w:t xml:space="preserve">.10 </w:t>
      </w:r>
      <w:r w:rsidRPr="00DE4303">
        <w:rPr>
          <w:rStyle w:val="StyleUnderline"/>
        </w:rPr>
        <w:t>The Trans-Pacific Partnership, though now defunct</w:t>
      </w:r>
      <w:r w:rsidRPr="00AA15EE">
        <w:rPr>
          <w:rStyle w:val="StyleUnderline"/>
        </w:rPr>
        <w: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645129">
        <w:rPr>
          <w:sz w:val="14"/>
        </w:rPr>
        <w:t xml:space="preserve">.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645129">
        <w:rPr>
          <w:rStyle w:val="StyleUnderline"/>
          <w:highlight w:val="green"/>
        </w:rPr>
        <w:t>The threat to the liberal international economy is</w:t>
      </w:r>
      <w:r w:rsidRPr="00AA15EE">
        <w:rPr>
          <w:rStyle w:val="StyleUnderline"/>
        </w:rPr>
        <w:t xml:space="preserve"> not only that China might seek an economic bloc in the future, but </w:t>
      </w:r>
      <w:r w:rsidRPr="00645129">
        <w:rPr>
          <w:rStyle w:val="StyleUnderline"/>
          <w:highlight w:val="green"/>
        </w:rPr>
        <w:t xml:space="preserve">that </w:t>
      </w:r>
      <w:r w:rsidRPr="00645129">
        <w:rPr>
          <w:rStyle w:val="Emphasis"/>
          <w:highlight w:val="green"/>
        </w:rPr>
        <w:t>the U</w:t>
      </w:r>
      <w:r w:rsidRPr="00AA15EE">
        <w:rPr>
          <w:rStyle w:val="Emphasis"/>
        </w:rPr>
        <w:t xml:space="preserve">nited </w:t>
      </w:r>
      <w:r w:rsidRPr="00645129">
        <w:rPr>
          <w:rStyle w:val="Emphasis"/>
          <w:highlight w:val="green"/>
        </w:rPr>
        <w:t>S</w:t>
      </w:r>
      <w:r w:rsidRPr="00AA15EE">
        <w:rPr>
          <w:rStyle w:val="Emphasis"/>
        </w:rPr>
        <w:t xml:space="preserve">tates itself </w:t>
      </w:r>
      <w:r w:rsidRPr="00645129">
        <w:rPr>
          <w:rStyle w:val="Emphasis"/>
          <w:highlight w:val="green"/>
        </w:rPr>
        <w:t>is turning more exclusionary</w:t>
      </w:r>
      <w:r w:rsidRPr="00645129">
        <w:rPr>
          <w:sz w:val="14"/>
        </w:rPr>
        <w:t xml:space="preserve">. For each great power to fear that the other might seek to exclude it from its economic zone is not unreasonable. </w:t>
      </w:r>
      <w:r w:rsidRPr="00AA15EE">
        <w:rPr>
          <w:rStyle w:val="Emphasis"/>
        </w:rPr>
        <w:t xml:space="preserve">If so, </w:t>
      </w:r>
      <w:r w:rsidRPr="00645129">
        <w:rPr>
          <w:rStyle w:val="Emphasis"/>
          <w:highlight w:val="green"/>
        </w:rPr>
        <w:t>great power competition could break out</w:t>
      </w:r>
      <w:r w:rsidRPr="00AA15EE">
        <w:rPr>
          <w:rStyle w:val="Emphasis"/>
        </w:rPr>
        <w:t xml:space="preserve"> in the twenty-first century not because of bipolarity or any inevitable tendency toward conflict, but </w:t>
      </w:r>
      <w:r w:rsidRPr="00645129">
        <w:rPr>
          <w:rStyle w:val="Emphasis"/>
          <w:highlight w:val="green"/>
        </w:rPr>
        <w:t xml:space="preserve">because neither </w:t>
      </w:r>
      <w:r w:rsidRPr="00645129">
        <w:rPr>
          <w:rStyle w:val="Emphasis"/>
        </w:rPr>
        <w:t xml:space="preserve">great </w:t>
      </w:r>
      <w:r w:rsidRPr="00645129">
        <w:rPr>
          <w:rStyle w:val="Emphasis"/>
          <w:highlight w:val="green"/>
        </w:rPr>
        <w:t>power can</w:t>
      </w:r>
      <w:r w:rsidRPr="00645129">
        <w:rPr>
          <w:rStyle w:val="Emphasis"/>
        </w:rPr>
        <w:t xml:space="preserve"> control its own</w:t>
      </w:r>
      <w:r w:rsidRPr="00AA15EE">
        <w:rPr>
          <w:rStyle w:val="Emphasis"/>
        </w:rPr>
        <w:t xml:space="preserve"> protectionist </w:t>
      </w:r>
      <w:r w:rsidRPr="00645129">
        <w:rPr>
          <w:rStyle w:val="Emphasis"/>
        </w:rPr>
        <w:t>forces</w:t>
      </w:r>
      <w:r w:rsidRPr="00AA15EE">
        <w:rPr>
          <w:rStyle w:val="Emphasis"/>
        </w:rPr>
        <w:t xml:space="preserve"> nor </w:t>
      </w:r>
      <w:r w:rsidRPr="00645129">
        <w:rPr>
          <w:rStyle w:val="Emphasis"/>
          <w:highlight w:val="green"/>
        </w:rPr>
        <w:t>signal</w:t>
      </w:r>
      <w:r w:rsidRPr="00AA15EE">
        <w:rPr>
          <w:rStyle w:val="Emphasis"/>
        </w:rPr>
        <w:t xml:space="preserve"> to the other </w:t>
      </w:r>
      <w:r w:rsidRPr="00645129">
        <w:rPr>
          <w:rStyle w:val="Emphasis"/>
          <w:highlight w:val="green"/>
        </w:rPr>
        <w:t>that it would not exclude it from its economic zone</w:t>
      </w:r>
      <w:r w:rsidRPr="00645129">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AA15EE">
        <w:rPr>
          <w:rStyle w:val="StyleUnderline"/>
        </w:rPr>
        <w:t>The theory aims to integrate current work on political economy and national security, not to develop a completely original take on this relationship</w:t>
      </w:r>
      <w:r w:rsidRPr="00645129">
        <w:rPr>
          <w:sz w:val="14"/>
        </w:rPr>
        <w:t xml:space="preserve">. In turn, </w:t>
      </w:r>
      <w:r w:rsidRPr="00AA15EE">
        <w:rPr>
          <w:rStyle w:val="StyleUnderline"/>
        </w:rPr>
        <w:t>rather than testing the theory in any rigorous sense or delving into particular cases to show the theoretical mechanisms at work, so to speak, it surveys selected historical episodes to illustrate central tendencies</w:t>
      </w:r>
      <w:r w:rsidRPr="00645129">
        <w:rPr>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w:t>
      </w:r>
      <w:r w:rsidRPr="00E63618">
        <w:rPr>
          <w:sz w:val="14"/>
        </w:rPr>
        <w:t xml:space="preserve">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RPr="00E63618">
        <w:rPr>
          <w:rStyle w:val="StyleUnderline"/>
        </w:rPr>
        <w:t>All states have a tendency towards protectionism at home and exclusive economic zones abroad</w:t>
      </w:r>
      <w:r w:rsidRPr="00E63618">
        <w:rPr>
          <w:sz w:val="14"/>
        </w:rPr>
        <w:t xml:space="preserve">. A tendency, though, </w:t>
      </w:r>
      <w:r w:rsidRPr="00F910F7">
        <w:rPr>
          <w:sz w:val="14"/>
        </w:rPr>
        <w:t xml:space="preserve">is not an inevitability. </w:t>
      </w:r>
      <w:r w:rsidRPr="00F910F7">
        <w:rPr>
          <w:rStyle w:val="Emphasis"/>
        </w:rPr>
        <w:t>The pursuit of protection and economic zones by domestic interests is conditioned by the political coalition in power at any given time and institutions that aggregate and bias the articulation of social groups</w:t>
      </w:r>
      <w:r w:rsidRPr="00F910F7">
        <w:rPr>
          <w:sz w:val="14"/>
        </w:rPr>
        <w:t xml:space="preserve">. </w:t>
      </w:r>
      <w:r w:rsidRPr="00F910F7">
        <w:rPr>
          <w:rStyle w:val="StyleUnderline"/>
        </w:rPr>
        <w:t>13 The tendency is also influenced, however, by the actions of other countries. Protectionism can sour great power relations, but it is the desire for exclusive economic zones that drives great power competition and, given the possibility</w:t>
      </w:r>
      <w:r w:rsidRPr="00AA15EE">
        <w:rPr>
          <w:rStyle w:val="StyleUnderline"/>
        </w:rPr>
        <w:t xml:space="preserve"> of coercion, influences grand strategy</w:t>
      </w:r>
      <w:r w:rsidRPr="00645129">
        <w:rPr>
          <w:sz w:val="14"/>
        </w:rPr>
        <w:t>. Thus, the theory sketched here integrates insights from international political economy (see below), the literature on domestic politics and grand strategy,14 and systemic theories of international relations.15</w:t>
      </w:r>
    </w:p>
    <w:p w14:paraId="647AC083" w14:textId="77777777" w:rsidR="007D0FD0" w:rsidRDefault="007D0FD0" w:rsidP="00EC6A37">
      <w:pPr>
        <w:pStyle w:val="Heading4"/>
      </w:pPr>
    </w:p>
    <w:p w14:paraId="374DD0CC" w14:textId="4E711D38" w:rsidR="00EC6A37" w:rsidRPr="005B4F5A" w:rsidRDefault="00EC6A37" w:rsidP="00EC6A37">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3F4FFB6D" w14:textId="77777777" w:rsidR="00EC6A37" w:rsidRPr="003507FE" w:rsidRDefault="00EC6A37" w:rsidP="00EC6A3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20"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7A6D4BDA" w14:textId="77777777" w:rsidR="00EC6A37" w:rsidRPr="003507FE" w:rsidRDefault="00EC6A37" w:rsidP="00EC6A37">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4E03E06E" w14:textId="77777777" w:rsidR="00EC6A37" w:rsidRPr="003507FE" w:rsidRDefault="00EC6A37" w:rsidP="00EC6A37">
      <w:pPr>
        <w:rPr>
          <w:rFonts w:asciiTheme="minorHAnsi" w:hAnsiTheme="minorHAnsi" w:cstheme="minorHAnsi"/>
          <w:u w:val="single"/>
        </w:rPr>
      </w:pPr>
      <w:r w:rsidRPr="00C511AE">
        <w:rPr>
          <w:rFonts w:asciiTheme="minorHAnsi" w:hAnsiTheme="minorHAnsi" w:cstheme="minorHAnsi"/>
          <w:u w:val="single"/>
        </w:rPr>
        <w:t xml:space="preserve">For pandemics and other public health emergencies, patents’ mix of costs and benefits is </w:t>
      </w:r>
      <w:r w:rsidRPr="00C511AE">
        <w:rPr>
          <w:rStyle w:val="Emphasis"/>
          <w:rFonts w:asciiTheme="minorHAnsi" w:hAnsiTheme="minorHAnsi" w:cstheme="minorHAnsi"/>
        </w:rPr>
        <w:t>misaligned</w:t>
      </w:r>
      <w:r w:rsidRPr="00C511AE">
        <w:rPr>
          <w:rFonts w:asciiTheme="minorHAnsi" w:hAnsiTheme="minorHAnsi" w:cstheme="minorHAnsi"/>
          <w:u w:val="single"/>
        </w:rPr>
        <w:t xml:space="preserve"> with what</w:t>
      </w:r>
      <w:r w:rsidRPr="003507FE">
        <w:rPr>
          <w:rFonts w:asciiTheme="minorHAnsi" w:hAnsiTheme="minorHAnsi" w:cstheme="minorHAnsi"/>
          <w:u w:val="single"/>
        </w:rPr>
        <w:t xml:space="preserve"> is needed for an effective policy </w:t>
      </w:r>
      <w:r w:rsidRPr="004A6944">
        <w:rPr>
          <w:rFonts w:asciiTheme="minorHAnsi" w:hAnsiTheme="minorHAnsi" w:cstheme="minorHAnsi"/>
          <w:u w:val="single"/>
        </w:rPr>
        <w:t>response.</w:t>
      </w:r>
      <w:r w:rsidRPr="004A6944">
        <w:rPr>
          <w:rFonts w:asciiTheme="minorHAnsi" w:hAnsiTheme="minorHAnsi" w:cstheme="minorHAnsi"/>
        </w:rPr>
        <w:t xml:space="preserve"> </w:t>
      </w:r>
      <w:r w:rsidRPr="004A6944">
        <w:rPr>
          <w:rFonts w:asciiTheme="minorHAnsi" w:hAnsiTheme="minorHAnsi" w:cstheme="minorHAnsi"/>
          <w:u w:val="single"/>
        </w:rPr>
        <w:t xml:space="preserve">The basic patent bargain, even when well struck, is to pay for more innovation down the road with </w:t>
      </w:r>
      <w:r w:rsidRPr="004A6944">
        <w:rPr>
          <w:rStyle w:val="Emphasis"/>
          <w:rFonts w:asciiTheme="minorHAnsi" w:hAnsiTheme="minorHAnsi" w:cstheme="minorHAnsi"/>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05C5CE15" w14:textId="77777777" w:rsidR="00EC6A37" w:rsidRPr="00A06325" w:rsidRDefault="00EC6A37" w:rsidP="00EC6A37">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107FA13F" w14:textId="77777777" w:rsidR="00EC6A37" w:rsidRPr="003507FE" w:rsidRDefault="00EC6A37" w:rsidP="00EC6A37">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1"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0B59A869" w14:textId="77777777" w:rsidR="00EC6A37" w:rsidRPr="00BE727B" w:rsidRDefault="00EC6A37" w:rsidP="00EC6A37">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C511AE">
        <w:rPr>
          <w:rStyle w:val="Emphasis"/>
          <w:rFonts w:asciiTheme="minorHAnsi" w:hAnsiTheme="minorHAnsi" w:cstheme="minorHAnsi"/>
        </w:rPr>
        <w:t xml:space="preserve">not </w:t>
      </w:r>
      <w:r w:rsidRPr="003507FE">
        <w:rPr>
          <w:rStyle w:val="Emphasis"/>
          <w:rFonts w:asciiTheme="minorHAnsi" w:hAnsiTheme="minorHAnsi" w:cstheme="minorHAnsi"/>
          <w:highlight w:val="green"/>
        </w:rPr>
        <w:t xml:space="preserve">as </w:t>
      </w:r>
      <w:r w:rsidRPr="00C511AE">
        <w:rPr>
          <w:rStyle w:val="Emphasis"/>
          <w:rFonts w:asciiTheme="minorHAnsi" w:hAnsiTheme="minorHAnsi" w:cstheme="minorHAnsi"/>
        </w:rPr>
        <w:t>either-or alternatives 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1E93C99E" w14:textId="0B4D5B14" w:rsidR="00EC6A37" w:rsidRPr="002019CB" w:rsidRDefault="00EC6A37" w:rsidP="00EC6A37">
      <w:pPr>
        <w:pStyle w:val="Heading4"/>
        <w:rPr>
          <w:rFonts w:asciiTheme="minorHAnsi" w:hAnsiTheme="minorHAnsi" w:cstheme="minorHAnsi"/>
          <w:sz w:val="28"/>
          <w:szCs w:val="28"/>
        </w:rPr>
      </w:pPr>
      <w:r w:rsidRPr="002019CB">
        <w:rPr>
          <w:rFonts w:asciiTheme="minorHAnsi" w:hAnsiTheme="minorHAnsi" w:cstheme="minorHAnsi"/>
          <w:sz w:val="28"/>
          <w:szCs w:val="28"/>
        </w:rPr>
        <w:t>Patents actually hinder innovation</w:t>
      </w:r>
    </w:p>
    <w:p w14:paraId="26AA7D7A" w14:textId="77777777" w:rsidR="00EC6A37" w:rsidRPr="002019CB" w:rsidRDefault="00EC6A37" w:rsidP="00EC6A37">
      <w:pPr>
        <w:rPr>
          <w:rFonts w:asciiTheme="minorHAnsi" w:hAnsiTheme="minorHAnsi" w:cstheme="minorHAnsi"/>
          <w:sz w:val="28"/>
          <w:szCs w:val="28"/>
        </w:rPr>
      </w:pPr>
      <w:r w:rsidRPr="002019CB">
        <w:rPr>
          <w:rStyle w:val="Style13ptBold"/>
          <w:rFonts w:asciiTheme="minorHAnsi" w:hAnsiTheme="minorHAnsi" w:cstheme="minorHAnsi"/>
          <w:sz w:val="28"/>
          <w:szCs w:val="28"/>
        </w:rPr>
        <w:t>Quigley 15 -</w:t>
      </w:r>
      <w:r w:rsidRPr="002019CB">
        <w:rPr>
          <w:rFonts w:asciiTheme="minorHAnsi" w:hAnsiTheme="minorHAnsi" w:cstheme="minorHAnsi"/>
          <w:sz w:val="18"/>
          <w:szCs w:val="28"/>
        </w:rPr>
        <w:t xml:space="preserve"> Quigley, Fran. “Making Medicines Accessible: Alternatives to the Flawed Patent System.” Health and Human Rights Journal, 24 Nov. 2015, www.hhrjournal.org/2015/11/making-medicines-accessible-alternatives-to-the-flawed-patent-system-2/. </w:t>
      </w:r>
      <w:r w:rsidRPr="002019CB">
        <w:rPr>
          <w:rFonts w:asciiTheme="minorHAnsi" w:hAnsiTheme="minorHAnsi" w:cstheme="minorHAnsi"/>
          <w:sz w:val="28"/>
          <w:szCs w:val="28"/>
        </w:rPr>
        <w:t>VS</w:t>
      </w:r>
    </w:p>
    <w:p w14:paraId="759C8B4E" w14:textId="77777777" w:rsidR="00EC6A37" w:rsidRPr="002019CB" w:rsidRDefault="00EC6A37" w:rsidP="00EC6A37">
      <w:pPr>
        <w:rPr>
          <w:rFonts w:asciiTheme="minorHAnsi" w:hAnsiTheme="minorHAnsi" w:cstheme="minorHAnsi"/>
          <w:sz w:val="18"/>
          <w:szCs w:val="28"/>
        </w:rPr>
      </w:pPr>
      <w:r w:rsidRPr="002019CB">
        <w:rPr>
          <w:rStyle w:val="StyleUnderline"/>
          <w:rFonts w:asciiTheme="minorHAnsi" w:hAnsiTheme="minorHAnsi" w:cstheme="minorHAnsi"/>
          <w:sz w:val="28"/>
          <w:szCs w:val="28"/>
        </w:rPr>
        <w:t>Like a poorly conceived new drug with deadly side effects, the modern medicine patent regime is a relatively recent innovation and, not a good one.</w:t>
      </w:r>
      <w:r w:rsidRPr="002019CB">
        <w:rPr>
          <w:rFonts w:asciiTheme="minorHAnsi" w:hAnsiTheme="minorHAnsi" w:cstheme="minorHAnsi"/>
          <w:sz w:val="18"/>
          <w:szCs w:val="28"/>
        </w:rPr>
        <w:t xml:space="preserve"> Although pharmaceutical patent laws can vary between nations, the 1994 Agreement on Trade-Related Aspects of Intellectual Property Rights (TRIPS) created a near-uniform global system. This system is designed to incentivize innovation by rewarding inventors of new medicines with government-granted monopolies known as patents.2 During the monopoly period, usually 20 years, the patent holder can produce the medicine and charge whatever price the market will bear, without fear of competition. </w:t>
      </w:r>
      <w:r w:rsidRPr="002019CB">
        <w:rPr>
          <w:rStyle w:val="StyleUnderline"/>
          <w:rFonts w:asciiTheme="minorHAnsi" w:hAnsiTheme="minorHAnsi" w:cstheme="minorHAnsi"/>
          <w:sz w:val="28"/>
          <w:szCs w:val="28"/>
        </w:rPr>
        <w:t xml:space="preserve">Since medicines are necessary to life and well-being, high-income markets usually bear high prices. Yet medicines are typically inexpensive to manufacture.3 As a result, </w:t>
      </w:r>
      <w:r w:rsidRPr="002019CB">
        <w:rPr>
          <w:rStyle w:val="StyleUnderline"/>
          <w:rFonts w:asciiTheme="minorHAnsi" w:hAnsiTheme="minorHAnsi" w:cstheme="minorHAnsi"/>
          <w:sz w:val="28"/>
          <w:szCs w:val="28"/>
          <w:highlight w:val="green"/>
        </w:rPr>
        <w:t>the</w:t>
      </w:r>
      <w:r w:rsidRPr="002019CB">
        <w:rPr>
          <w:rStyle w:val="StyleUnderline"/>
          <w:rFonts w:asciiTheme="minorHAnsi" w:hAnsiTheme="minorHAnsi" w:cstheme="minorHAnsi"/>
          <w:sz w:val="28"/>
          <w:szCs w:val="28"/>
        </w:rPr>
        <w:t xml:space="preserve"> modern </w:t>
      </w:r>
      <w:r w:rsidRPr="002019CB">
        <w:rPr>
          <w:rStyle w:val="StyleUnderline"/>
          <w:rFonts w:asciiTheme="minorHAnsi" w:hAnsiTheme="minorHAnsi" w:cstheme="minorHAnsi"/>
          <w:sz w:val="28"/>
          <w:szCs w:val="28"/>
          <w:highlight w:val="green"/>
        </w:rPr>
        <w:t>pharmaceutical industry is one of the most profitable sectors</w:t>
      </w:r>
      <w:r w:rsidRPr="002019CB">
        <w:rPr>
          <w:rStyle w:val="StyleUnderline"/>
          <w:rFonts w:asciiTheme="minorHAnsi" w:hAnsiTheme="minorHAnsi" w:cstheme="minorHAnsi"/>
          <w:sz w:val="28"/>
          <w:szCs w:val="28"/>
        </w:rPr>
        <w:t xml:space="preserve"> in recent history</w:t>
      </w:r>
      <w:r w:rsidRPr="002019CB">
        <w:rPr>
          <w:rFonts w:asciiTheme="minorHAnsi" w:hAnsiTheme="minorHAnsi" w:cstheme="minorHAnsi"/>
          <w:sz w:val="18"/>
          <w:szCs w:val="28"/>
        </w:rPr>
        <w:t>.4</w:t>
      </w:r>
    </w:p>
    <w:p w14:paraId="11993550" w14:textId="77777777" w:rsidR="00EC6A37" w:rsidRPr="002019CB" w:rsidRDefault="00EC6A37" w:rsidP="00EC6A37">
      <w:pPr>
        <w:rPr>
          <w:rFonts w:asciiTheme="minorHAnsi" w:hAnsiTheme="minorHAnsi" w:cstheme="minorHAnsi"/>
          <w:sz w:val="18"/>
          <w:szCs w:val="28"/>
        </w:rPr>
      </w:pPr>
      <w:r w:rsidRPr="002019CB">
        <w:rPr>
          <w:rStyle w:val="StyleUnderline"/>
          <w:rFonts w:asciiTheme="minorHAnsi" w:hAnsiTheme="minorHAnsi" w:cstheme="minorHAnsi"/>
          <w:sz w:val="28"/>
          <w:szCs w:val="28"/>
          <w:highlight w:val="green"/>
        </w:rPr>
        <w:t>One</w:t>
      </w:r>
      <w:r w:rsidRPr="002019CB">
        <w:rPr>
          <w:rStyle w:val="StyleUnderline"/>
          <w:rFonts w:asciiTheme="minorHAnsi" w:hAnsiTheme="minorHAnsi" w:cstheme="minorHAnsi"/>
          <w:sz w:val="28"/>
          <w:szCs w:val="28"/>
        </w:rPr>
        <w:t xml:space="preserve"> core </w:t>
      </w:r>
      <w:r w:rsidRPr="002019CB">
        <w:rPr>
          <w:rStyle w:val="StyleUnderline"/>
          <w:rFonts w:asciiTheme="minorHAnsi" w:hAnsiTheme="minorHAnsi" w:cstheme="minorHAnsi"/>
          <w:sz w:val="28"/>
          <w:szCs w:val="28"/>
          <w:highlight w:val="green"/>
        </w:rPr>
        <w:t>flaw of the medicine patent scheme is that it motivates innovation only if potential patent-holders anticipate that the developed medicine will be sold at high prices.</w:t>
      </w:r>
      <w:r w:rsidRPr="002019CB">
        <w:rPr>
          <w:rStyle w:val="StyleUnderline"/>
          <w:rFonts w:asciiTheme="minorHAnsi" w:hAnsiTheme="minorHAnsi" w:cstheme="minorHAnsi"/>
          <w:sz w:val="28"/>
          <w:szCs w:val="28"/>
        </w:rPr>
        <w:t xml:space="preserve"> For </w:t>
      </w:r>
      <w:r w:rsidRPr="004A6944">
        <w:rPr>
          <w:rStyle w:val="StyleUnderline"/>
          <w:rFonts w:asciiTheme="minorHAnsi" w:hAnsiTheme="minorHAnsi" w:cstheme="minorHAnsi"/>
          <w:sz w:val="28"/>
          <w:szCs w:val="28"/>
        </w:rPr>
        <w:t>example, the patent system incentivizes development of drugs for male pattern baldness, which will sell vigorously in comparatively wealthy countries. Bu</w:t>
      </w:r>
      <w:r w:rsidRPr="002019CB">
        <w:rPr>
          <w:rStyle w:val="StyleUnderline"/>
          <w:rFonts w:asciiTheme="minorHAnsi" w:hAnsiTheme="minorHAnsi" w:cstheme="minorHAnsi"/>
          <w:sz w:val="28"/>
          <w:szCs w:val="28"/>
        </w:rPr>
        <w:t xml:space="preserve">t </w:t>
      </w:r>
      <w:r w:rsidRPr="002019CB">
        <w:rPr>
          <w:rStyle w:val="StyleUnderline"/>
          <w:rFonts w:asciiTheme="minorHAnsi" w:hAnsiTheme="minorHAnsi" w:cstheme="minorHAnsi"/>
          <w:sz w:val="28"/>
          <w:szCs w:val="28"/>
          <w:highlight w:val="green"/>
        </w:rPr>
        <w:t>the system fails to motivate research and development of medicines to combat the diseases that</w:t>
      </w:r>
      <w:r w:rsidRPr="002019CB">
        <w:rPr>
          <w:rStyle w:val="StyleUnderline"/>
          <w:rFonts w:asciiTheme="minorHAnsi" w:hAnsiTheme="minorHAnsi" w:cstheme="minorHAnsi"/>
          <w:sz w:val="28"/>
          <w:szCs w:val="28"/>
        </w:rPr>
        <w:t xml:space="preserve"> sicken and </w:t>
      </w:r>
      <w:r w:rsidRPr="002019CB">
        <w:rPr>
          <w:rStyle w:val="StyleUnderline"/>
          <w:rFonts w:asciiTheme="minorHAnsi" w:hAnsiTheme="minorHAnsi" w:cstheme="minorHAnsi"/>
          <w:sz w:val="28"/>
          <w:szCs w:val="28"/>
          <w:highlight w:val="green"/>
        </w:rPr>
        <w:t>kill millions of the global poor</w:t>
      </w:r>
      <w:r w:rsidRPr="002019CB">
        <w:rPr>
          <w:rStyle w:val="StyleUnderline"/>
          <w:rFonts w:asciiTheme="minorHAnsi" w:hAnsiTheme="minorHAnsi" w:cstheme="minorHAnsi"/>
          <w:sz w:val="28"/>
          <w:szCs w:val="28"/>
        </w:rPr>
        <w:t xml:space="preserve">.5 </w:t>
      </w:r>
      <w:r w:rsidRPr="004A6944">
        <w:rPr>
          <w:rStyle w:val="StyleUnderline"/>
          <w:rFonts w:asciiTheme="minorHAnsi" w:hAnsiTheme="minorHAnsi" w:cstheme="minorHAnsi"/>
          <w:sz w:val="28"/>
          <w:szCs w:val="28"/>
        </w:rPr>
        <w:t>Under the patent regime, erectile dysfunction and acne drugs proliferate. Yet only one new drug has come on the market in the last half-century to treat tuberculosis, a disease which killed 1.5 million people in 2013.6 Nor does the current system lead to wide availability and affordability</w:t>
      </w:r>
      <w:r w:rsidRPr="002019CB">
        <w:rPr>
          <w:rStyle w:val="StyleUnderline"/>
          <w:rFonts w:asciiTheme="minorHAnsi" w:hAnsiTheme="minorHAnsi" w:cstheme="minorHAnsi"/>
          <w:sz w:val="28"/>
          <w:szCs w:val="28"/>
        </w:rPr>
        <w:t xml:space="preserve"> for many existing drugs:10 million people die each year for lack of access to medicines</w:t>
      </w:r>
      <w:r w:rsidRPr="002019CB">
        <w:rPr>
          <w:rFonts w:asciiTheme="minorHAnsi" w:hAnsiTheme="minorHAnsi" w:cstheme="minorHAnsi"/>
          <w:sz w:val="18"/>
          <w:szCs w:val="28"/>
        </w:rPr>
        <w:t>.7</w:t>
      </w:r>
    </w:p>
    <w:p w14:paraId="05F774E2" w14:textId="27A70B81" w:rsidR="00EC6A37" w:rsidRPr="007D0FD0" w:rsidRDefault="00EC6A37" w:rsidP="00B55AD5">
      <w:pPr>
        <w:rPr>
          <w:rFonts w:asciiTheme="minorHAnsi" w:hAnsiTheme="minorHAnsi" w:cstheme="minorHAnsi"/>
          <w:b/>
          <w:sz w:val="28"/>
          <w:szCs w:val="28"/>
          <w:u w:val="single"/>
        </w:rPr>
      </w:pPr>
      <w:r w:rsidRPr="002019CB">
        <w:rPr>
          <w:rStyle w:val="StyleUnderline"/>
          <w:rFonts w:asciiTheme="minorHAnsi" w:hAnsiTheme="minorHAnsi" w:cstheme="minorHAnsi"/>
          <w:sz w:val="28"/>
          <w:szCs w:val="28"/>
        </w:rPr>
        <w:t xml:space="preserve">Even for the medicines that address the health needs of persons who can afford high prices, </w:t>
      </w:r>
      <w:r w:rsidRPr="002019CB">
        <w:rPr>
          <w:rStyle w:val="StyleUnderline"/>
          <w:rFonts w:asciiTheme="minorHAnsi" w:hAnsiTheme="minorHAnsi" w:cstheme="minorHAnsi"/>
          <w:sz w:val="28"/>
          <w:szCs w:val="28"/>
          <w:highlight w:val="green"/>
        </w:rPr>
        <w:t>the patent system fails to spur innovation effectively. When rewards are contingent on exclusivity, research is conducted in secret</w:t>
      </w:r>
      <w:r w:rsidRPr="002019CB">
        <w:rPr>
          <w:rStyle w:val="StyleUnderline"/>
          <w:rFonts w:asciiTheme="minorHAnsi" w:hAnsiTheme="minorHAnsi" w:cstheme="minorHAnsi"/>
          <w:sz w:val="28"/>
          <w:szCs w:val="28"/>
        </w:rPr>
        <w:t xml:space="preserve">ive silos. </w:t>
      </w:r>
      <w:r w:rsidRPr="002019CB">
        <w:rPr>
          <w:rStyle w:val="StyleUnderline"/>
          <w:rFonts w:asciiTheme="minorHAnsi" w:hAnsiTheme="minorHAnsi" w:cstheme="minorHAnsi"/>
          <w:sz w:val="28"/>
          <w:szCs w:val="28"/>
          <w:highlight w:val="green"/>
        </w:rPr>
        <w:t>Open-source</w:t>
      </w:r>
      <w:r w:rsidRPr="002019CB">
        <w:rPr>
          <w:rStyle w:val="StyleUnderline"/>
          <w:rFonts w:asciiTheme="minorHAnsi" w:hAnsiTheme="minorHAnsi" w:cstheme="minorHAnsi"/>
          <w:sz w:val="28"/>
          <w:szCs w:val="28"/>
        </w:rPr>
        <w:t xml:space="preserve"> innovation </w:t>
      </w:r>
      <w:r w:rsidRPr="002019CB">
        <w:rPr>
          <w:rStyle w:val="StyleUnderline"/>
          <w:rFonts w:asciiTheme="minorHAnsi" w:hAnsiTheme="minorHAnsi" w:cstheme="minorHAnsi"/>
          <w:sz w:val="28"/>
          <w:szCs w:val="28"/>
          <w:highlight w:val="green"/>
        </w:rPr>
        <w:t>is unthinkable</w:t>
      </w:r>
      <w:r w:rsidRPr="002019CB">
        <w:rPr>
          <w:rStyle w:val="StyleUnderline"/>
          <w:rFonts w:asciiTheme="minorHAnsi" w:hAnsiTheme="minorHAnsi" w:cstheme="minorHAnsi"/>
          <w:sz w:val="28"/>
          <w:szCs w:val="28"/>
        </w:rPr>
        <w:t xml:space="preserve">. </w:t>
      </w:r>
      <w:r w:rsidRPr="002019CB">
        <w:rPr>
          <w:rFonts w:asciiTheme="minorHAnsi" w:hAnsiTheme="minorHAnsi" w:cstheme="minorHAnsi"/>
          <w:sz w:val="18"/>
          <w:szCs w:val="28"/>
        </w:rPr>
        <w:t xml:space="preserve">Just as </w:t>
      </w:r>
      <w:r w:rsidRPr="004A6944">
        <w:rPr>
          <w:rFonts w:asciiTheme="minorHAnsi" w:hAnsiTheme="minorHAnsi" w:cstheme="minorHAnsi"/>
          <w:sz w:val="18"/>
          <w:szCs w:val="28"/>
        </w:rPr>
        <w:t xml:space="preserve">disturbing, </w:t>
      </w:r>
      <w:r w:rsidRPr="004A6944">
        <w:rPr>
          <w:rStyle w:val="StyleUnderline"/>
          <w:rFonts w:asciiTheme="minorHAnsi" w:hAnsiTheme="minorHAnsi" w:cstheme="minorHAnsi"/>
          <w:sz w:val="28"/>
          <w:szCs w:val="28"/>
        </w:rPr>
        <w:t>the patent profit motive leads to resources being devoted to the development of “me-too” drugs, created in the effort to carve out a share of the high-income market for blockbuster medicines.8 Over 70% of medicines brought to the market in the last two decades provided no new therapeutic benefit over the products already available.9 A marketplace saturated with different brands of similar drugs helps trigger the industry expenditures on sales and advertising that are so large they exceed its investment in research and development.10</w:t>
      </w:r>
    </w:p>
    <w:sectPr w:rsidR="00EC6A37" w:rsidRPr="007D0F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EC6A37"/>
    <w:rsid w:val="000139A3"/>
    <w:rsid w:val="00083FCD"/>
    <w:rsid w:val="00091A93"/>
    <w:rsid w:val="00100833"/>
    <w:rsid w:val="00104529"/>
    <w:rsid w:val="00105942"/>
    <w:rsid w:val="00107396"/>
    <w:rsid w:val="00144A4C"/>
    <w:rsid w:val="00176AB0"/>
    <w:rsid w:val="00177B7D"/>
    <w:rsid w:val="0018322D"/>
    <w:rsid w:val="001B5776"/>
    <w:rsid w:val="001E527A"/>
    <w:rsid w:val="001F78CE"/>
    <w:rsid w:val="0020562D"/>
    <w:rsid w:val="00251FC7"/>
    <w:rsid w:val="002855A7"/>
    <w:rsid w:val="002B146A"/>
    <w:rsid w:val="002B5E17"/>
    <w:rsid w:val="00315690"/>
    <w:rsid w:val="00316B75"/>
    <w:rsid w:val="00325646"/>
    <w:rsid w:val="003460F2"/>
    <w:rsid w:val="00366DBA"/>
    <w:rsid w:val="0038158C"/>
    <w:rsid w:val="003902BA"/>
    <w:rsid w:val="00397A57"/>
    <w:rsid w:val="003A09E2"/>
    <w:rsid w:val="00407037"/>
    <w:rsid w:val="004605D6"/>
    <w:rsid w:val="004C60E8"/>
    <w:rsid w:val="004D6F60"/>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D0FD0"/>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1264"/>
    <w:rsid w:val="00C83417"/>
    <w:rsid w:val="00C9604F"/>
    <w:rsid w:val="00CA19AA"/>
    <w:rsid w:val="00CC5298"/>
    <w:rsid w:val="00CD736E"/>
    <w:rsid w:val="00CD798D"/>
    <w:rsid w:val="00CE161E"/>
    <w:rsid w:val="00CF0625"/>
    <w:rsid w:val="00CF59A8"/>
    <w:rsid w:val="00D325A9"/>
    <w:rsid w:val="00D36A8A"/>
    <w:rsid w:val="00D61409"/>
    <w:rsid w:val="00D6691E"/>
    <w:rsid w:val="00D71170"/>
    <w:rsid w:val="00DA1C92"/>
    <w:rsid w:val="00DA25D4"/>
    <w:rsid w:val="00DA6538"/>
    <w:rsid w:val="00E05780"/>
    <w:rsid w:val="00E15E75"/>
    <w:rsid w:val="00E5262C"/>
    <w:rsid w:val="00EC6A37"/>
    <w:rsid w:val="00EC7DC4"/>
    <w:rsid w:val="00ED30CF"/>
    <w:rsid w:val="00EF228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0F5E4"/>
  <w15:chartTrackingRefBased/>
  <w15:docId w15:val="{54E3E30F-8A01-4B8B-9669-4C4210D2E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C6A37"/>
    <w:rPr>
      <w:rFonts w:ascii="Calibri" w:hAnsi="Calibri" w:cs="Calibri"/>
      <w:sz w:val="26"/>
    </w:rPr>
  </w:style>
  <w:style w:type="paragraph" w:styleId="Heading1">
    <w:name w:val="heading 1"/>
    <w:aliases w:val="Pocket"/>
    <w:basedOn w:val="Normal"/>
    <w:next w:val="Normal"/>
    <w:link w:val="Heading1Char"/>
    <w:qFormat/>
    <w:rsid w:val="00EC6A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C6A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EC6A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EC6A37"/>
    <w:pPr>
      <w:keepNext/>
      <w:keepLines/>
      <w:spacing w:before="40" w:after="0"/>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EC6A3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EC6A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6A37"/>
  </w:style>
  <w:style w:type="character" w:customStyle="1" w:styleId="Heading1Char">
    <w:name w:val="Heading 1 Char"/>
    <w:aliases w:val="Pocket Char"/>
    <w:basedOn w:val="DefaultParagraphFont"/>
    <w:link w:val="Heading1"/>
    <w:rsid w:val="00EC6A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C6A37"/>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EC6A3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EC6A37"/>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EC6A37"/>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C6A37"/>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EC6A37"/>
    <w:rPr>
      <w:b/>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C6A37"/>
    <w:rPr>
      <w:color w:val="auto"/>
      <w:u w:val="none"/>
    </w:rPr>
  </w:style>
  <w:style w:type="character" w:styleId="FollowedHyperlink">
    <w:name w:val="FollowedHyperlink"/>
    <w:basedOn w:val="DefaultParagraphFont"/>
    <w:uiPriority w:val="99"/>
    <w:semiHidden/>
    <w:unhideWhenUsed/>
    <w:rsid w:val="00EC6A37"/>
    <w:rPr>
      <w:color w:val="auto"/>
      <w:u w:val="none"/>
    </w:rPr>
  </w:style>
  <w:style w:type="paragraph" w:customStyle="1" w:styleId="textbold">
    <w:name w:val="text bold"/>
    <w:basedOn w:val="Normal"/>
    <w:link w:val="Emphasis"/>
    <w:uiPriority w:val="7"/>
    <w:qFormat/>
    <w:rsid w:val="00EC6A3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EC6A3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EC6A37"/>
    <w:rPr>
      <w:b/>
      <w:bCs/>
    </w:rPr>
  </w:style>
  <w:style w:type="character" w:customStyle="1" w:styleId="Heading5Char">
    <w:name w:val="Heading 5 Char"/>
    <w:basedOn w:val="DefaultParagraphFont"/>
    <w:link w:val="Heading5"/>
    <w:uiPriority w:val="9"/>
    <w:rsid w:val="00EC6A37"/>
    <w:rPr>
      <w:rFonts w:asciiTheme="majorHAnsi" w:eastAsiaTheme="majorEastAsia" w:hAnsiTheme="majorHAnsi" w:cstheme="majorBidi"/>
      <w:color w:val="2E74B5" w:themeColor="accent1" w:themeShade="B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cornell.edu/cgi/viewcontent.cgi?article=4620&amp;context=clr" TargetMode="External"/><Relationship Id="rId13" Type="http://schemas.openxmlformats.org/officeDocument/2006/relationships/hyperlink" Target="https://www.brookings.edu/blog/up-front/2021/06/03/why-intellectual-property-and-pandemics-dont-mix/" TargetMode="External"/><Relationship Id="rId18" Type="http://schemas.openxmlformats.org/officeDocument/2006/relationships/hyperlink" Target="https://www.brookings.edu/blog/order-from-chaos/2020/07/10/the-post-covid-19-world-economic-nationalism-triumphant/" TargetMode="External"/><Relationship Id="rId3" Type="http://schemas.openxmlformats.org/officeDocument/2006/relationships/styles" Target="styles.xml"/><Relationship Id="rId21" Type="http://schemas.openxmlformats.org/officeDocument/2006/relationships/hyperlink" Target="https://www.nytimes.com/2021/05/17/opinion/europe-vaccines-commission.html?smid=tw-share" TargetMode="External"/><Relationship Id="rId7" Type="http://schemas.openxmlformats.org/officeDocument/2006/relationships/hyperlink" Target="https://www.uspto.gov/web/offices/ac/ido/oeip/taf/us_stat.htm" TargetMode="External"/><Relationship Id="rId12" Type="http://schemas.openxmlformats.org/officeDocument/2006/relationships/hyperlink" Target="https://www.forbes.com/sites/judystone/2021/05/11/vaccine-equitydeveloping-countries-need-our-help/?sh=10939a363ec8" TargetMode="External"/><Relationship Id="rId17" Type="http://schemas.openxmlformats.org/officeDocument/2006/relationships/hyperlink" Target="https://fortune.com/2021/06/18/wto-covid-vaccines-patents-waiver-south-africa-trips/" TargetMode="External"/><Relationship Id="rId2" Type="http://schemas.openxmlformats.org/officeDocument/2006/relationships/numbering" Target="numbering.xml"/><Relationship Id="rId16"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20"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hyperlink" Target="https://www.brookings.edu/blog/up-front/2021/06/03/why-intellectual-property-and-pandemics-dont-mix/" TargetMode="External"/><Relationship Id="rId11" Type="http://schemas.openxmlformats.org/officeDocument/2006/relationships/hyperlink" Target="https://jme.bmj.com/content/medethics/early/2021/07/06/medethics-2021-107555.full.pdf" TargetMode="External"/><Relationship Id="rId5" Type="http://schemas.openxmlformats.org/officeDocument/2006/relationships/webSettings" Target="webSettings.xml"/><Relationship Id="rId15" Type="http://schemas.openxmlformats.org/officeDocument/2006/relationships/hyperlink" Target="https://populationmatters.org/news/2021/05/sixth-mass-extinction-and-future-humanity" TargetMode="External"/><Relationship Id="rId23" Type="http://schemas.openxmlformats.org/officeDocument/2006/relationships/theme" Target="theme/theme1.xml"/><Relationship Id="rId10" Type="http://schemas.openxmlformats.org/officeDocument/2006/relationships/hyperlink" Target="https://www.niskanencenter.org/wp-content/uploads/2019/09/LT_IPMisnomer-2-1.pdf" TargetMode="External"/><Relationship Id="rId19" Type="http://schemas.openxmlformats.org/officeDocument/2006/relationships/hyperlink" Target="https://papers.ssrn.com/sol3/papers.cfm?abstract_id=3171196/" TargetMode="External"/><Relationship Id="rId4" Type="http://schemas.openxmlformats.org/officeDocument/2006/relationships/settings" Target="settings.xml"/><Relationship Id="rId9" Type="http://schemas.openxmlformats.org/officeDocument/2006/relationships/hyperlink" Target="https://www.i-mak.org/wp-content/uploads/2018/08/I-MAK-Overpatented-Overpriced-Report.pdf" TargetMode="External"/><Relationship Id="rId14" Type="http://schemas.openxmlformats.org/officeDocument/2006/relationships/hyperlink" Target="https://www.nytimes.com/interactive/2021/world/covid-cases.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811</TotalTime>
  <Pages>1</Pages>
  <Words>8742</Words>
  <Characters>49834</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1</cp:revision>
  <dcterms:created xsi:type="dcterms:W3CDTF">2021-09-17T22:53:00Z</dcterms:created>
  <dcterms:modified xsi:type="dcterms:W3CDTF">2021-09-18T12:44:00Z</dcterms:modified>
</cp:coreProperties>
</file>