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AD5CB" w14:textId="35F47007" w:rsidR="00A35AB9" w:rsidRPr="002F5FB8" w:rsidRDefault="0063232E" w:rsidP="0063232E">
      <w:pPr>
        <w:pStyle w:val="Heading2"/>
      </w:pPr>
      <w:r>
        <w:t>Advantage</w:t>
      </w:r>
    </w:p>
    <w:p w14:paraId="0AF87EF4" w14:textId="77777777" w:rsidR="00A35AB9" w:rsidRPr="002F5FB8" w:rsidRDefault="00A35AB9" w:rsidP="00A35AB9">
      <w:pPr>
        <w:pStyle w:val="Heading4"/>
        <w:rPr>
          <w:rFonts w:asciiTheme="minorHAnsi" w:hAnsiTheme="minorHAnsi" w:cstheme="minorHAnsi"/>
          <w:color w:val="000000" w:themeColor="text1"/>
        </w:rPr>
      </w:pPr>
      <w:r w:rsidRPr="002F5FB8">
        <w:rPr>
          <w:rFonts w:asciiTheme="minorHAnsi" w:hAnsiTheme="minorHAnsi" w:cstheme="minorHAnsi"/>
          <w:color w:val="000000" w:themeColor="text1"/>
        </w:rPr>
        <w:t>Inevitable market expansion guarantees wars over property rights—governments get quickly involved</w:t>
      </w:r>
    </w:p>
    <w:p w14:paraId="7A2AFE93" w14:textId="77777777" w:rsidR="00A35AB9" w:rsidRPr="002F5FB8" w:rsidRDefault="00A35AB9" w:rsidP="00A35AB9">
      <w:pPr>
        <w:rPr>
          <w:rFonts w:asciiTheme="minorHAnsi" w:hAnsiTheme="minorHAnsi" w:cstheme="minorHAnsi"/>
          <w:color w:val="000000" w:themeColor="text1"/>
        </w:rPr>
      </w:pPr>
      <w:r w:rsidRPr="002F5FB8">
        <w:rPr>
          <w:rStyle w:val="Heading4Char"/>
          <w:rFonts w:asciiTheme="minorHAnsi" w:hAnsiTheme="minorHAnsi" w:cstheme="minorHAnsi"/>
        </w:rPr>
        <w:t>Funnell 18</w:t>
      </w:r>
      <w:r w:rsidRPr="002F5FB8">
        <w:rPr>
          <w:rFonts w:asciiTheme="minorHAnsi" w:hAnsiTheme="minorHAnsi" w:cstheme="min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E75467C" w14:textId="77777777" w:rsidR="00A35AB9" w:rsidRPr="002F5FB8" w:rsidRDefault="00A35AB9" w:rsidP="00A35AB9">
      <w:pPr>
        <w:rPr>
          <w:rFonts w:asciiTheme="minorHAnsi" w:hAnsiTheme="minorHAnsi" w:cstheme="minorHAnsi"/>
          <w:color w:val="000000" w:themeColor="text1"/>
          <w:sz w:val="16"/>
        </w:rPr>
      </w:pPr>
      <w:r w:rsidRPr="002F5FB8">
        <w:rPr>
          <w:rFonts w:asciiTheme="minorHAnsi" w:hAnsiTheme="minorHAnsi" w:cstheme="minorHAnsi"/>
          <w:color w:val="000000" w:themeColor="text1"/>
          <w:u w:val="single"/>
        </w:rPr>
        <w:t xml:space="preserve">A </w:t>
      </w:r>
      <w:r w:rsidRPr="002F5FB8">
        <w:rPr>
          <w:rStyle w:val="Style13ptBold"/>
          <w:rFonts w:asciiTheme="minorHAnsi" w:hAnsiTheme="minorHAnsi" w:cstheme="minorHAnsi"/>
          <w:color w:val="000000" w:themeColor="text1"/>
          <w:sz w:val="22"/>
          <w:highlight w:val="green"/>
        </w:rPr>
        <w:t>leading</w:t>
      </w:r>
      <w:r w:rsidRPr="002F5FB8">
        <w:rPr>
          <w:rStyle w:val="Style13ptBold"/>
          <w:rFonts w:asciiTheme="minorHAnsi" w:hAnsiTheme="minorHAnsi" w:cstheme="minorHAnsi"/>
          <w:color w:val="000000" w:themeColor="text1"/>
          <w:sz w:val="22"/>
        </w:rPr>
        <w:t xml:space="preserve"> Australian </w:t>
      </w:r>
      <w:r w:rsidRPr="002F5FB8">
        <w:rPr>
          <w:rStyle w:val="Style13ptBold"/>
          <w:rFonts w:asciiTheme="minorHAnsi" w:hAnsiTheme="minorHAnsi" w:cstheme="minorHAnsi"/>
          <w:color w:val="000000" w:themeColor="text1"/>
          <w:sz w:val="22"/>
          <w:highlight w:val="green"/>
        </w:rPr>
        <w:t>space law expert</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 xml:space="preserve">has </w:t>
      </w:r>
      <w:r w:rsidRPr="002F5FB8">
        <w:rPr>
          <w:rStyle w:val="Style13ptBold"/>
          <w:rFonts w:asciiTheme="minorHAnsi" w:hAnsiTheme="minorHAnsi" w:cstheme="minorHAnsi"/>
          <w:color w:val="000000" w:themeColor="text1"/>
          <w:sz w:val="22"/>
          <w:highlight w:val="green"/>
        </w:rPr>
        <w:t>warned conflict over space assets is "inevitable</w:t>
      </w:r>
      <w:r w:rsidRPr="002F5FB8">
        <w:rPr>
          <w:rFonts w:asciiTheme="minorHAnsi" w:hAnsiTheme="minorHAnsi" w:cstheme="minorHAnsi"/>
          <w:color w:val="000000" w:themeColor="text1"/>
          <w:highlight w:val="green"/>
          <w:u w:val="single"/>
        </w:rPr>
        <w:t xml:space="preserve">", </w:t>
      </w:r>
      <w:r w:rsidRPr="002F5FB8">
        <w:rPr>
          <w:rStyle w:val="Style13ptBold"/>
          <w:rFonts w:asciiTheme="minorHAnsi" w:hAnsiTheme="minorHAnsi" w:cstheme="minorHAnsi"/>
          <w:color w:val="000000" w:themeColor="text1"/>
          <w:sz w:val="22"/>
          <w:highlight w:val="green"/>
        </w:rPr>
        <w:t>and more needs to be done</w:t>
      </w:r>
      <w:r w:rsidRPr="002F5FB8">
        <w:rPr>
          <w:rStyle w:val="Style13ptBold"/>
          <w:rFonts w:asciiTheme="minorHAnsi" w:hAnsiTheme="minorHAnsi" w:cstheme="minorHAnsi"/>
          <w:color w:val="000000" w:themeColor="text1"/>
          <w:sz w:val="22"/>
        </w:rPr>
        <w:t xml:space="preserve"> now </w:t>
      </w:r>
      <w:r w:rsidRPr="002F5FB8">
        <w:rPr>
          <w:rStyle w:val="Style13ptBold"/>
          <w:rFonts w:asciiTheme="minorHAnsi" w:hAnsiTheme="minorHAnsi" w:cstheme="minorHAnsi"/>
          <w:color w:val="000000" w:themeColor="text1"/>
          <w:sz w:val="22"/>
          <w:highlight w:val="green"/>
        </w:rPr>
        <w:t>to avert</w:t>
      </w:r>
      <w:r w:rsidRPr="002F5FB8">
        <w:rPr>
          <w:rStyle w:val="Style13ptBold"/>
          <w:rFonts w:asciiTheme="minorHAnsi" w:hAnsiTheme="minorHAnsi" w:cstheme="minorHAnsi"/>
          <w:color w:val="000000" w:themeColor="text1"/>
          <w:sz w:val="22"/>
        </w:rPr>
        <w:t xml:space="preserve"> the potential for </w:t>
      </w:r>
      <w:r w:rsidRPr="002F5FB8">
        <w:rPr>
          <w:rStyle w:val="Style13ptBold"/>
          <w:rFonts w:asciiTheme="minorHAnsi" w:hAnsiTheme="minorHAnsi" w:cstheme="minorHAnsi"/>
          <w:color w:val="000000" w:themeColor="text1"/>
          <w:sz w:val="22"/>
          <w:highlight w:val="green"/>
        </w:rPr>
        <w:t>hostility</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rPr>
        <w:t>Professor Melissa de Zwart, the Dean of Law at the University of Adelaide</w:t>
      </w:r>
      <w:r w:rsidRPr="002F5FB8">
        <w:rPr>
          <w:rStyle w:val="Style13ptBold"/>
          <w:rFonts w:asciiTheme="minorHAnsi" w:hAnsiTheme="minorHAnsi" w:cstheme="minorHAnsi"/>
          <w:color w:val="000000" w:themeColor="text1"/>
          <w:sz w:val="16"/>
        </w:rPr>
        <w:t>,</w:t>
      </w:r>
      <w:r w:rsidRPr="002F5FB8">
        <w:rPr>
          <w:rFonts w:asciiTheme="minorHAnsi" w:hAnsiTheme="minorHAnsi" w:cstheme="minorHAnsi"/>
          <w:color w:val="000000" w:themeColor="text1"/>
          <w:u w:val="single"/>
        </w:rPr>
        <w:t xml:space="preserve"> says </w:t>
      </w:r>
      <w:r w:rsidRPr="002F5FB8">
        <w:rPr>
          <w:rStyle w:val="StyleUnderline"/>
          <w:rFonts w:asciiTheme="minorHAnsi" w:hAnsiTheme="minorHAnsi" w:cstheme="minorHAnsi"/>
          <w:color w:val="000000" w:themeColor="text1"/>
          <w:highlight w:val="green"/>
        </w:rPr>
        <w:t xml:space="preserve">growing commercial interest in </w:t>
      </w:r>
      <w:r w:rsidRPr="002F5FB8">
        <w:rPr>
          <w:rStyle w:val="Style13ptBold"/>
          <w:rFonts w:asciiTheme="minorHAnsi" w:hAnsiTheme="minorHAnsi" w:cstheme="minorHAnsi"/>
          <w:color w:val="000000" w:themeColor="text1"/>
          <w:sz w:val="16"/>
        </w:rPr>
        <w:t>the</w:t>
      </w:r>
      <w:r w:rsidRPr="002F5FB8">
        <w:rPr>
          <w:rStyle w:val="StyleUnderline"/>
          <w:rFonts w:asciiTheme="minorHAnsi" w:hAnsiTheme="minorHAnsi" w:cstheme="minorHAnsi"/>
          <w:color w:val="000000" w:themeColor="text1"/>
          <w:highlight w:val="green"/>
        </w:rPr>
        <w:t xml:space="preserve"> mining</w:t>
      </w:r>
      <w:r w:rsidRPr="002F5FB8">
        <w:rPr>
          <w:rStyle w:val="StyleUnderline"/>
          <w:rFonts w:asciiTheme="minorHAnsi" w:hAnsiTheme="minorHAnsi" w:cstheme="minorHAnsi"/>
          <w:color w:val="000000" w:themeColor="text1"/>
        </w:rPr>
        <w:t xml:space="preserve"> of precious minerals </w:t>
      </w:r>
      <w:r w:rsidRPr="002F5FB8">
        <w:rPr>
          <w:rStyle w:val="StyleUnderline"/>
          <w:rFonts w:asciiTheme="minorHAnsi" w:hAnsiTheme="minorHAnsi" w:cstheme="minorHAnsi"/>
          <w:color w:val="000000" w:themeColor="text1"/>
          <w:highlight w:val="green"/>
        </w:rPr>
        <w:t>on asteroids</w:t>
      </w:r>
      <w:r w:rsidRPr="002F5FB8">
        <w:rPr>
          <w:rStyle w:val="StyleUnderline"/>
          <w:rFonts w:asciiTheme="minorHAnsi" w:hAnsiTheme="minorHAnsi" w:cstheme="minorHAnsi"/>
          <w:color w:val="000000" w:themeColor="text1"/>
        </w:rPr>
        <w:t xml:space="preserve"> and planets has </w:t>
      </w:r>
      <w:r w:rsidRPr="002F5FB8">
        <w:rPr>
          <w:rStyle w:val="StyleUnderline"/>
          <w:rFonts w:asciiTheme="minorHAnsi" w:hAnsiTheme="minorHAnsi" w:cstheme="minorHAnsi"/>
          <w:color w:val="000000" w:themeColor="text1"/>
          <w:highlight w:val="green"/>
        </w:rPr>
        <w:t>heightened</w:t>
      </w:r>
      <w:r w:rsidRPr="002F5FB8">
        <w:rPr>
          <w:rStyle w:val="StyleUnderline"/>
          <w:rFonts w:asciiTheme="minorHAnsi" w:hAnsiTheme="minorHAnsi" w:cstheme="minorHAnsi"/>
          <w:color w:val="000000" w:themeColor="text1"/>
        </w:rPr>
        <w:t xml:space="preserve"> the </w:t>
      </w:r>
      <w:r w:rsidRPr="002F5FB8">
        <w:rPr>
          <w:rStyle w:val="StyleUnderline"/>
          <w:rFonts w:asciiTheme="minorHAnsi" w:hAnsiTheme="minorHAnsi" w:cstheme="minorHAnsi"/>
          <w:color w:val="000000" w:themeColor="text1"/>
          <w:highlight w:val="green"/>
        </w:rPr>
        <w:t>danger</w:t>
      </w:r>
      <w:r w:rsidRPr="002F5FB8">
        <w:rPr>
          <w:rFonts w:asciiTheme="minorHAnsi" w:hAnsiTheme="minorHAnsi" w:cstheme="minorHAnsi"/>
          <w:color w:val="000000" w:themeColor="text1"/>
          <w:u w:val="single"/>
        </w:rPr>
        <w:t>. "I think you have to be a realist about that," she said. "</w:t>
      </w:r>
      <w:r w:rsidRPr="002F5FB8">
        <w:rPr>
          <w:rStyle w:val="Emphasis"/>
          <w:rFonts w:asciiTheme="minorHAnsi" w:hAnsiTheme="minorHAnsi" w:cstheme="minorHAnsi"/>
          <w:highlight w:val="green"/>
        </w:rPr>
        <w:t>Where you have resources</w:t>
      </w:r>
      <w:r w:rsidRPr="002F5FB8">
        <w:rPr>
          <w:rStyle w:val="Emphasis"/>
          <w:rFonts w:asciiTheme="minorHAnsi" w:hAnsiTheme="minorHAnsi" w:cstheme="minorHAnsi"/>
        </w:rPr>
        <w:t xml:space="preserve">, where </w:t>
      </w:r>
      <w:r w:rsidRPr="002F5FB8">
        <w:rPr>
          <w:rStyle w:val="Emphasis"/>
          <w:rFonts w:asciiTheme="minorHAnsi" w:hAnsiTheme="minorHAnsi" w:cstheme="minorHAnsi"/>
          <w:highlight w:val="green"/>
        </w:rPr>
        <w:t>you have competition</w:t>
      </w:r>
      <w:r w:rsidRPr="002F5FB8">
        <w:rPr>
          <w:rStyle w:val="Emphasis"/>
          <w:rFonts w:asciiTheme="minorHAnsi" w:hAnsiTheme="minorHAnsi" w:cstheme="minorHAnsi"/>
        </w:rPr>
        <w:t xml:space="preserve"> </w:t>
      </w:r>
      <w:r w:rsidRPr="002F5FB8">
        <w:rPr>
          <w:rStyle w:val="Style13ptBold"/>
          <w:rFonts w:asciiTheme="minorHAnsi" w:hAnsiTheme="minorHAnsi" w:cstheme="minorHAnsi"/>
          <w:color w:val="000000" w:themeColor="text1"/>
          <w:sz w:val="22"/>
        </w:rPr>
        <w:t>for those resources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 xml:space="preserve">where you have investment of money in the extraction of those resources </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rPr>
        <w:t xml:space="preserve">there will be an </w:t>
      </w:r>
      <w:r w:rsidRPr="002F5FB8">
        <w:rPr>
          <w:rStyle w:val="StyleUnderline"/>
          <w:rFonts w:asciiTheme="minorHAnsi" w:hAnsiTheme="minorHAnsi" w:cstheme="minorHAnsi"/>
          <w:color w:val="000000" w:themeColor="text1"/>
          <w:highlight w:val="green"/>
        </w:rPr>
        <w:t>expectation of security around that investment</w:t>
      </w:r>
      <w:r w:rsidRPr="002F5FB8">
        <w:rPr>
          <w:rFonts w:asciiTheme="minorHAnsi" w:hAnsiTheme="minorHAnsi" w:cstheme="minorHAnsi"/>
          <w:color w:val="000000" w:themeColor="text1"/>
          <w:u w:val="single"/>
        </w:rPr>
        <w:t>."</w:t>
      </w:r>
      <w:r w:rsidRPr="002F5FB8">
        <w:rPr>
          <w:rFonts w:asciiTheme="minorHAnsi" w:hAnsiTheme="minorHAnsi" w:cstheme="min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2F5FB8">
        <w:rPr>
          <w:rStyle w:val="StyleUnderline"/>
          <w:rFonts w:asciiTheme="minorHAnsi" w:hAnsiTheme="minorHAnsi" w:cstheme="minorHAnsi"/>
          <w:color w:val="000000" w:themeColor="text1"/>
        </w:rPr>
        <w:t>Those corporations will be looking to the nation-state to say, well, are you going to protect our investment in this business</w:t>
      </w:r>
      <w:r w:rsidRPr="002F5FB8">
        <w:rPr>
          <w:rFonts w:asciiTheme="minorHAnsi" w:hAnsiTheme="minorHAnsi" w:cstheme="min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2F5FB8">
        <w:rPr>
          <w:rFonts w:asciiTheme="minorHAnsi" w:hAnsiTheme="minorHAnsi" w:cstheme="minorHAnsi"/>
          <w:color w:val="000000" w:themeColor="text1"/>
          <w:u w:val="single"/>
        </w:rPr>
        <w:t xml:space="preserve">And </w:t>
      </w:r>
      <w:r w:rsidRPr="002F5FB8">
        <w:rPr>
          <w:rStyle w:val="Style13ptBold"/>
          <w:rFonts w:asciiTheme="minorHAnsi" w:hAnsiTheme="minorHAnsi" w:cstheme="minorHAnsi"/>
          <w:color w:val="000000" w:themeColor="text1"/>
          <w:sz w:val="22"/>
        </w:rPr>
        <w:t xml:space="preserve">is conflict in space inevitable? </w:t>
      </w:r>
      <w:r w:rsidRPr="002F5FB8">
        <w:rPr>
          <w:rFonts w:asciiTheme="minorHAnsi" w:hAnsiTheme="minorHAnsi" w:cstheme="minorHAnsi"/>
          <w:color w:val="000000" w:themeColor="text1"/>
          <w:u w:val="single"/>
        </w:rPr>
        <w:t xml:space="preserve">But </w:t>
      </w:r>
      <w:r w:rsidRPr="002F5FB8">
        <w:rPr>
          <w:rStyle w:val="Style13ptBold"/>
          <w:rFonts w:asciiTheme="minorHAnsi" w:hAnsiTheme="minorHAnsi" w:cstheme="minorHAnsi"/>
          <w:color w:val="000000" w:themeColor="text1"/>
          <w:sz w:val="22"/>
        </w:rPr>
        <w:t>the number of players is rapidly increasing</w:t>
      </w:r>
      <w:r w:rsidRPr="002F5FB8">
        <w:rPr>
          <w:rFonts w:asciiTheme="minorHAnsi" w:hAnsiTheme="minorHAnsi" w:cstheme="minorHAnsi"/>
          <w:color w:val="000000" w:themeColor="text1"/>
          <w:sz w:val="16"/>
        </w:rPr>
        <w:t xml:space="preserve">. The OECD's Space Forum says more than 80 countries now have some form of space program, mostly concentrated on rockets, satellites and satellite-related services and technology. </w:t>
      </w:r>
      <w:r w:rsidRPr="002F5FB8">
        <w:rPr>
          <w:rStyle w:val="Style13ptBold"/>
          <w:rFonts w:asciiTheme="minorHAnsi" w:hAnsiTheme="minorHAnsi" w:cstheme="minorHAnsi"/>
          <w:color w:val="000000" w:themeColor="text1"/>
          <w:sz w:val="22"/>
        </w:rPr>
        <w:t>They estimate the global industry is</w:t>
      </w:r>
      <w:r w:rsidRPr="002F5FB8">
        <w:rPr>
          <w:rFonts w:asciiTheme="minorHAnsi" w:hAnsiTheme="minorHAnsi" w:cstheme="minorHAnsi"/>
          <w:color w:val="000000" w:themeColor="text1"/>
          <w:sz w:val="16"/>
        </w:rPr>
        <w:t xml:space="preserve"> worth somewhere </w:t>
      </w:r>
      <w:r w:rsidRPr="002F5FB8">
        <w:rPr>
          <w:rStyle w:val="Style13ptBold"/>
          <w:rFonts w:asciiTheme="minorHAnsi" w:hAnsiTheme="minorHAnsi" w:cstheme="minorHAnsi"/>
          <w:color w:val="000000" w:themeColor="text1"/>
          <w:sz w:val="22"/>
        </w:rPr>
        <w:t>around $US400 billion</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and growing</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quickly. And that figure </w:t>
      </w:r>
      <w:r w:rsidRPr="002F5FB8">
        <w:rPr>
          <w:rStyle w:val="Style13ptBold"/>
          <w:rFonts w:asciiTheme="minorHAnsi" w:hAnsiTheme="minorHAnsi" w:cstheme="minorHAnsi"/>
          <w:color w:val="000000" w:themeColor="text1"/>
          <w:sz w:val="22"/>
        </w:rPr>
        <w:t>could skyrocket</w:t>
      </w:r>
      <w:r w:rsidRPr="002F5FB8">
        <w:rPr>
          <w:rFonts w:asciiTheme="minorHAnsi" w:hAnsiTheme="minorHAnsi" w:cstheme="minorHAnsi"/>
          <w:color w:val="000000" w:themeColor="text1"/>
          <w:u w:val="single"/>
        </w:rPr>
        <w:t xml:space="preserve"> if, and </w:t>
      </w:r>
      <w:r w:rsidRPr="002F5FB8">
        <w:rPr>
          <w:rStyle w:val="Style13ptBold"/>
          <w:rFonts w:asciiTheme="minorHAnsi" w:hAnsiTheme="minorHAnsi" w:cstheme="minorHAnsi"/>
          <w:color w:val="000000" w:themeColor="text1"/>
          <w:sz w:val="22"/>
        </w:rPr>
        <w:t>when, asteroid mining kicks off</w:t>
      </w:r>
      <w:r w:rsidRPr="002F5FB8">
        <w:rPr>
          <w:rFonts w:asciiTheme="minorHAnsi" w:hAnsiTheme="minorHAnsi" w:cstheme="minorHAnsi"/>
          <w:color w:val="000000" w:themeColor="text1"/>
          <w:highlight w:val="green"/>
          <w:u w:val="single"/>
        </w:rPr>
        <w:t>.</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2F5FB8">
        <w:rPr>
          <w:rStyle w:val="Style13ptBold"/>
          <w:rFonts w:asciiTheme="minorHAnsi" w:hAnsiTheme="minorHAnsi" w:cstheme="minorHAnsi"/>
          <w:color w:val="000000" w:themeColor="text1"/>
          <w:sz w:val="22"/>
        </w:rPr>
        <w:t>we are looking at a five</w:t>
      </w:r>
      <w:r w:rsidRPr="002F5FB8">
        <w:rPr>
          <w:rFonts w:asciiTheme="minorHAnsi" w:hAnsiTheme="minorHAnsi" w:cstheme="minorHAnsi"/>
          <w:color w:val="000000" w:themeColor="text1"/>
          <w:u w:val="single"/>
        </w:rPr>
        <w:t xml:space="preserve"> to 10-</w:t>
      </w:r>
      <w:r w:rsidRPr="002F5FB8">
        <w:rPr>
          <w:rStyle w:val="Style13ptBold"/>
          <w:rFonts w:asciiTheme="minorHAnsi" w:hAnsiTheme="minorHAnsi" w:cstheme="minorHAnsi"/>
          <w:color w:val="000000" w:themeColor="text1"/>
          <w:sz w:val="22"/>
        </w:rPr>
        <w:t>year</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timetable</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for developing that technology. It makes for an exciting time," he said</w:t>
      </w:r>
    </w:p>
    <w:p w14:paraId="541DF144" w14:textId="77777777" w:rsidR="00A35AB9" w:rsidRPr="002F5FB8" w:rsidRDefault="00A35AB9" w:rsidP="00A35AB9">
      <w:pPr>
        <w:pStyle w:val="Heading4"/>
        <w:rPr>
          <w:rFonts w:asciiTheme="minorHAnsi" w:hAnsiTheme="minorHAnsi" w:cstheme="minorHAnsi"/>
          <w:color w:val="000000" w:themeColor="text1"/>
        </w:rPr>
      </w:pPr>
      <w:r w:rsidRPr="002F5FB8">
        <w:rPr>
          <w:rFonts w:asciiTheme="minorHAnsi" w:hAnsiTheme="minorHAnsi" w:cstheme="minorHAnsi"/>
          <w:color w:val="000000" w:themeColor="text1"/>
        </w:rPr>
        <w:t>Asteroid mining furthers tensions between the US, China and Russia and escalates</w:t>
      </w:r>
    </w:p>
    <w:p w14:paraId="1BBD9EF6" w14:textId="77777777" w:rsidR="00A35AB9" w:rsidRPr="002F5FB8" w:rsidRDefault="00A35AB9" w:rsidP="00A35AB9">
      <w:pPr>
        <w:rPr>
          <w:rFonts w:asciiTheme="minorHAnsi" w:hAnsiTheme="minorHAnsi" w:cstheme="minorHAnsi"/>
          <w:color w:val="000000" w:themeColor="text1"/>
          <w:sz w:val="16"/>
        </w:rPr>
      </w:pPr>
      <w:r w:rsidRPr="002F5FB8">
        <w:rPr>
          <w:rStyle w:val="Heading4Char"/>
          <w:rFonts w:asciiTheme="minorHAnsi" w:hAnsiTheme="minorHAnsi" w:cstheme="minorHAnsi"/>
        </w:rPr>
        <w:t>Jamasmie 21</w:t>
      </w:r>
      <w:r w:rsidRPr="002F5FB8">
        <w:rPr>
          <w:rFonts w:asciiTheme="minorHAnsi" w:hAnsiTheme="minorHAnsi" w:cstheme="min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6" w:history="1">
        <w:r w:rsidRPr="002F5FB8">
          <w:rPr>
            <w:rFonts w:asciiTheme="minorHAnsi" w:hAnsiTheme="minorHAnsi" w:cstheme="minorHAnsi"/>
            <w:color w:val="000000" w:themeColor="text1"/>
            <w:sz w:val="16"/>
          </w:rPr>
          <w:t>https://www.mining.com/experts-warn-of-brewing-space-mining-war-among-us-china-and-russia/</w:t>
        </w:r>
      </w:hyperlink>
      <w:r w:rsidRPr="002F5FB8">
        <w:rPr>
          <w:rFonts w:asciiTheme="minorHAnsi" w:hAnsiTheme="minorHAnsi" w:cstheme="minorHAnsi"/>
          <w:color w:val="000000" w:themeColor="text1"/>
          <w:sz w:val="16"/>
        </w:rPr>
        <w:t xml:space="preserve"> DD AG</w:t>
      </w:r>
    </w:p>
    <w:p w14:paraId="5488145D"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highlight w:val="green"/>
        </w:rPr>
        <w:t>A</w:t>
      </w:r>
      <w:r w:rsidRPr="002F5FB8">
        <w:rPr>
          <w:rStyle w:val="StyleUnderline"/>
          <w:rFonts w:asciiTheme="minorHAnsi" w:hAnsiTheme="minorHAnsi" w:cstheme="minorHAnsi"/>
        </w:rPr>
        <w:t xml:space="preserve"> brewing </w:t>
      </w:r>
      <w:r w:rsidRPr="002F5FB8">
        <w:rPr>
          <w:rStyle w:val="StyleUnderline"/>
          <w:rFonts w:asciiTheme="minorHAnsi" w:hAnsiTheme="minorHAnsi" w:cstheme="minorHAnsi"/>
          <w:highlight w:val="green"/>
        </w:rPr>
        <w:t xml:space="preserve">war to set a mining base </w:t>
      </w:r>
      <w:r w:rsidRPr="002F5FB8">
        <w:rPr>
          <w:rStyle w:val="StyleUnderline"/>
          <w:rFonts w:asciiTheme="minorHAnsi" w:hAnsiTheme="minorHAnsi" w:cstheme="minorHAnsi"/>
        </w:rPr>
        <w:t xml:space="preserve">in space is likely to </w:t>
      </w:r>
      <w:r w:rsidRPr="002F5FB8">
        <w:rPr>
          <w:rStyle w:val="StyleUnderline"/>
          <w:rFonts w:asciiTheme="minorHAnsi" w:hAnsiTheme="minorHAnsi" w:cstheme="minorHAnsi"/>
          <w:highlight w:val="green"/>
        </w:rPr>
        <w:t xml:space="preserve">see China and Russia joining </w:t>
      </w:r>
      <w:r w:rsidRPr="002F5FB8">
        <w:rPr>
          <w:rStyle w:val="StyleUnderline"/>
          <w:rFonts w:asciiTheme="minorHAnsi" w:hAnsiTheme="minorHAnsi" w:cstheme="minorHAnsi"/>
        </w:rPr>
        <w:t xml:space="preserve">forces </w:t>
      </w:r>
      <w:r w:rsidRPr="002F5FB8">
        <w:rPr>
          <w:rStyle w:val="StyleUnderline"/>
          <w:rFonts w:asciiTheme="minorHAnsi" w:hAnsiTheme="minorHAnsi" w:cstheme="minorHAnsi"/>
          <w:highlight w:val="green"/>
        </w:rPr>
        <w:t>to keep the US</w:t>
      </w:r>
      <w:r w:rsidRPr="002F5FB8">
        <w:rPr>
          <w:rStyle w:val="StyleUnderline"/>
          <w:rFonts w:asciiTheme="minorHAnsi" w:hAnsiTheme="minorHAnsi" w:cstheme="minorHAnsi"/>
        </w:rPr>
        <w:t xml:space="preserve"> increasing attempts to dominate extra-terrestrial commerce </w:t>
      </w:r>
      <w:r w:rsidRPr="002F5FB8">
        <w:rPr>
          <w:rStyle w:val="StyleUnderline"/>
          <w:rFonts w:asciiTheme="minorHAnsi" w:hAnsiTheme="minorHAnsi" w:cstheme="minorHAnsi"/>
          <w:highlight w:val="green"/>
        </w:rPr>
        <w:t>at bay</w:t>
      </w:r>
      <w:r w:rsidRPr="002F5FB8">
        <w:rPr>
          <w:rStyle w:val="StyleUnderline"/>
          <w:rFonts w:asciiTheme="minorHAnsi" w:hAnsiTheme="minorHAnsi" w:cstheme="minorHAnsi"/>
        </w:rPr>
        <w:t xml:space="preserve">, experts warn. The </w:t>
      </w:r>
      <w:r w:rsidRPr="002F5FB8">
        <w:rPr>
          <w:rStyle w:val="StyleUnderline"/>
          <w:rFonts w:asciiTheme="minorHAnsi" w:hAnsiTheme="minorHAnsi" w:cstheme="minorHAnsi"/>
          <w:highlight w:val="green"/>
        </w:rPr>
        <w:t>Trump</w:t>
      </w:r>
      <w:r w:rsidRPr="002F5FB8">
        <w:rPr>
          <w:rStyle w:val="StyleUnderline"/>
          <w:rFonts w:asciiTheme="minorHAnsi" w:hAnsiTheme="minorHAnsi" w:cstheme="minorHAnsi"/>
        </w:rPr>
        <w:t xml:space="preserve"> Administration </w:t>
      </w:r>
      <w:r w:rsidRPr="002F5FB8">
        <w:rPr>
          <w:rStyle w:val="StyleUnderline"/>
          <w:rFonts w:asciiTheme="minorHAnsi" w:hAnsiTheme="minorHAnsi" w:cstheme="minorHAnsi"/>
          <w:highlight w:val="green"/>
        </w:rPr>
        <w:t>took an active interest</w:t>
      </w:r>
      <w:r w:rsidRPr="002F5FB8">
        <w:rPr>
          <w:rStyle w:val="StyleUnderline"/>
          <w:rFonts w:asciiTheme="minorHAnsi" w:hAnsiTheme="minorHAnsi" w:cstheme="minorHAnsi"/>
        </w:rPr>
        <w:t xml:space="preserve"> in space, announcing that America would return astronauts to the moon by 2024 and </w:t>
      </w:r>
      <w:r w:rsidRPr="002F5FB8">
        <w:rPr>
          <w:rStyle w:val="StyleUnderline"/>
          <w:rFonts w:asciiTheme="minorHAnsi" w:hAnsiTheme="minorHAnsi" w:cstheme="minorHAnsi"/>
          <w:highlight w:val="green"/>
        </w:rPr>
        <w:t>creating the Space Force</w:t>
      </w:r>
      <w:r w:rsidRPr="002F5FB8">
        <w:rPr>
          <w:rStyle w:val="StyleUnderline"/>
          <w:rFonts w:asciiTheme="minorHAnsi" w:hAnsiTheme="minorHAnsi" w:cstheme="minorHAnsi"/>
        </w:rPr>
        <w:t xml:space="preserve"> as the newest branch of the US military.</w:t>
      </w:r>
      <w:r w:rsidRPr="002F5FB8">
        <w:rPr>
          <w:rStyle w:val="StyleUnderline"/>
          <w:rFonts w:asciiTheme="minorHAnsi" w:hAnsiTheme="minorHAnsi" w:cstheme="minorHAnsi"/>
          <w:highlight w:val="green"/>
        </w:rPr>
        <w:t>It</w:t>
      </w:r>
      <w:r w:rsidRPr="002F5FB8">
        <w:rPr>
          <w:rStyle w:val="StyleUnderline"/>
          <w:rFonts w:asciiTheme="minorHAnsi" w:hAnsiTheme="minorHAnsi" w:cstheme="minorHAnsi"/>
        </w:rPr>
        <w:t xml:space="preserve"> also </w:t>
      </w:r>
      <w:r w:rsidRPr="002F5FB8">
        <w:rPr>
          <w:rStyle w:val="StyleUnderline"/>
          <w:rFonts w:asciiTheme="minorHAnsi" w:hAnsiTheme="minorHAnsi" w:cstheme="minorHAnsi"/>
          <w:highlight w:val="green"/>
        </w:rPr>
        <w:t>proposed</w:t>
      </w:r>
      <w:r w:rsidRPr="002F5FB8">
        <w:rPr>
          <w:rStyle w:val="StyleUnderline"/>
          <w:rFonts w:asciiTheme="minorHAnsi" w:hAnsiTheme="minorHAnsi" w:cstheme="minorHAnsi"/>
        </w:rPr>
        <w:t xml:space="preserve"> global legal </w:t>
      </w:r>
      <w:r w:rsidRPr="002F5FB8">
        <w:rPr>
          <w:rStyle w:val="StyleUnderline"/>
          <w:rFonts w:asciiTheme="minorHAnsi" w:hAnsiTheme="minorHAnsi" w:cstheme="minorHAnsi"/>
          <w:highlight w:val="green"/>
        </w:rPr>
        <w:t>framework for mining</w:t>
      </w:r>
      <w:r w:rsidRPr="002F5FB8">
        <w:rPr>
          <w:rStyle w:val="StyleUnderline"/>
          <w:rFonts w:asciiTheme="minorHAnsi" w:hAnsiTheme="minorHAnsi" w:cstheme="minorHAnsi"/>
        </w:rPr>
        <w:t xml:space="preserve"> on the moon, </w:t>
      </w:r>
      <w:r w:rsidRPr="002F5FB8">
        <w:rPr>
          <w:rStyle w:val="StyleUnderline"/>
          <w:rFonts w:asciiTheme="minorHAnsi" w:hAnsiTheme="minorHAnsi" w:cstheme="minorHAnsi"/>
          <w:highlight w:val="green"/>
        </w:rPr>
        <w:t>called the Artemis Accords, encouraging citizens to mine</w:t>
      </w:r>
      <w:r w:rsidRPr="002F5FB8">
        <w:rPr>
          <w:rStyle w:val="StyleUnderline"/>
          <w:rFonts w:asciiTheme="minorHAnsi" w:hAnsiTheme="minorHAnsi" w:cstheme="min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2F5FB8">
        <w:rPr>
          <w:rStyle w:val="StyleUnderline"/>
          <w:rFonts w:asciiTheme="minorHAnsi" w:hAnsiTheme="minorHAnsi" w:cstheme="minorHAnsi"/>
          <w:highlight w:val="green"/>
        </w:rPr>
        <w:t>without any sort of international treaty</w:t>
      </w:r>
      <w:r w:rsidRPr="002F5FB8">
        <w:rPr>
          <w:rStyle w:val="StyleUnderline"/>
          <w:rFonts w:asciiTheme="minorHAnsi" w:hAnsiTheme="minorHAnsi" w:cstheme="minorHAnsi"/>
        </w:rPr>
        <w:t xml:space="preserve">. Spearheaded by the US National Aeronautics and Space Administration (NASA), the Artemis Accords were signed in October by Australia, Canada, England, Japan, Luxembourg, Italy and the United Emirates “Unfortunately, the </w:t>
      </w:r>
      <w:r w:rsidRPr="002F5FB8">
        <w:rPr>
          <w:rStyle w:val="StyleUnderline"/>
          <w:rFonts w:asciiTheme="minorHAnsi" w:hAnsiTheme="minorHAnsi" w:cstheme="minorHAnsi"/>
          <w:highlight w:val="green"/>
        </w:rPr>
        <w:t>Trump</w:t>
      </w:r>
      <w:r w:rsidRPr="002F5FB8">
        <w:rPr>
          <w:rStyle w:val="StyleUnderline"/>
          <w:rFonts w:asciiTheme="minorHAnsi" w:hAnsiTheme="minorHAnsi" w:cstheme="minorHAnsi"/>
        </w:rPr>
        <w:t xml:space="preserve"> Administration </w:t>
      </w:r>
      <w:r w:rsidRPr="002F5FB8">
        <w:rPr>
          <w:rStyle w:val="StyleUnderline"/>
          <w:rFonts w:asciiTheme="minorHAnsi" w:hAnsiTheme="minorHAnsi" w:cstheme="minorHAnsi"/>
          <w:highlight w:val="green"/>
        </w:rPr>
        <w:t>exacerbated a</w:t>
      </w:r>
      <w:r w:rsidRPr="002F5FB8">
        <w:rPr>
          <w:rStyle w:val="StyleUnderline"/>
          <w:rFonts w:asciiTheme="minorHAnsi" w:hAnsiTheme="minorHAnsi" w:cstheme="minorHAnsi"/>
        </w:rPr>
        <w:t xml:space="preserve"> national security </w:t>
      </w:r>
      <w:r w:rsidRPr="002F5FB8">
        <w:rPr>
          <w:rStyle w:val="StyleUnderline"/>
          <w:rFonts w:asciiTheme="minorHAnsi" w:hAnsiTheme="minorHAnsi" w:cstheme="minorHAnsi"/>
          <w:highlight w:val="green"/>
        </w:rPr>
        <w:t>threat and risked the economic opportunity</w:t>
      </w:r>
      <w:r w:rsidRPr="002F5FB8">
        <w:rPr>
          <w:rStyle w:val="StyleUnderline"/>
          <w:rFonts w:asciiTheme="minorHAnsi" w:hAnsiTheme="minorHAnsi" w:cstheme="minorHAnsi"/>
        </w:rPr>
        <w:t xml:space="preserve"> it hoped to secure in outer space by failing to engage Russia or China as potential partners,” says Elya Taichman, former legislative director for then-Republican Michelle Lujan Grisham. “Instead, </w:t>
      </w:r>
      <w:r w:rsidRPr="002F5FB8">
        <w:rPr>
          <w:rStyle w:val="StyleUnderline"/>
          <w:rFonts w:asciiTheme="minorHAnsi" w:hAnsiTheme="minorHAnsi" w:cstheme="minorHAnsi"/>
          <w:highlight w:val="green"/>
        </w:rPr>
        <w:t>the</w:t>
      </w:r>
      <w:r w:rsidRPr="002F5FB8">
        <w:rPr>
          <w:rStyle w:val="StyleUnderline"/>
          <w:rFonts w:asciiTheme="minorHAnsi" w:hAnsiTheme="minorHAnsi" w:cstheme="minorHAnsi"/>
        </w:rPr>
        <w:t xml:space="preserve"> Artemis </w:t>
      </w:r>
      <w:r w:rsidRPr="002F5FB8">
        <w:rPr>
          <w:rStyle w:val="StyleUnderline"/>
          <w:rFonts w:asciiTheme="minorHAnsi" w:hAnsiTheme="minorHAnsi" w:cstheme="minorHAnsi"/>
          <w:highlight w:val="green"/>
        </w:rPr>
        <w:t>Accords have driven China and Russia toward increased cooperation in space</w:t>
      </w:r>
      <w:r w:rsidRPr="002F5FB8">
        <w:rPr>
          <w:rStyle w:val="StyleUnderline"/>
          <w:rFonts w:asciiTheme="minorHAnsi" w:hAnsiTheme="minorHAnsi" w:cstheme="minorHAnsi"/>
        </w:rPr>
        <w:t xml:space="preserve"> out of fear and necessity,” he writes.Russia’s space agency Roscosmos was the first to speak up, likening the policy to colonialism. “There have already </w:t>
      </w:r>
      <w:r w:rsidRPr="002F5FB8">
        <w:rPr>
          <w:rStyle w:val="StyleUnderline"/>
          <w:rFonts w:asciiTheme="minorHAnsi" w:hAnsiTheme="minorHAnsi" w:cstheme="minorHAnsi"/>
          <w:highlight w:val="green"/>
        </w:rPr>
        <w:t>been examples</w:t>
      </w:r>
      <w:r w:rsidRPr="002F5FB8">
        <w:rPr>
          <w:rStyle w:val="StyleUnderline"/>
          <w:rFonts w:asciiTheme="minorHAnsi" w:hAnsiTheme="minorHAnsi" w:cstheme="minorHAnsi"/>
        </w:rPr>
        <w:t xml:space="preserve"> in history </w:t>
      </w:r>
      <w:r w:rsidRPr="002F5FB8">
        <w:rPr>
          <w:rStyle w:val="StyleUnderline"/>
          <w:rFonts w:asciiTheme="minorHAnsi" w:hAnsiTheme="minorHAnsi" w:cstheme="minorHAnsi"/>
          <w:highlight w:val="green"/>
        </w:rPr>
        <w:t>when one country decided to start seizing territories</w:t>
      </w:r>
      <w:r w:rsidRPr="002F5FB8">
        <w:rPr>
          <w:rStyle w:val="StyleUnderline"/>
          <w:rFonts w:asciiTheme="minorHAnsi" w:hAnsiTheme="minorHAnsi" w:cstheme="min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2F5FB8">
        <w:rPr>
          <w:rStyle w:val="StyleUnderline"/>
          <w:rFonts w:asciiTheme="minorHAnsi" w:hAnsiTheme="minorHAnsi" w:cstheme="minorHAnsi"/>
          <w:highlight w:val="green"/>
        </w:rPr>
        <w:t>Beijing has approached Russia to</w:t>
      </w:r>
      <w:r w:rsidRPr="002F5FB8">
        <w:rPr>
          <w:rStyle w:val="StyleUnderline"/>
          <w:rFonts w:asciiTheme="minorHAnsi" w:hAnsiTheme="minorHAnsi" w:cstheme="minorHAnsi"/>
        </w:rPr>
        <w:t xml:space="preserve"> jointly </w:t>
      </w:r>
      <w:r w:rsidRPr="002F5FB8">
        <w:rPr>
          <w:rStyle w:val="StyleUnderline"/>
          <w:rFonts w:asciiTheme="minorHAnsi" w:hAnsiTheme="minorHAnsi" w:cstheme="minorHAnsi"/>
          <w:highlight w:val="green"/>
        </w:rPr>
        <w:t>build a</w:t>
      </w:r>
      <w:r w:rsidRPr="002F5FB8">
        <w:rPr>
          <w:rStyle w:val="StyleUnderline"/>
          <w:rFonts w:asciiTheme="minorHAnsi" w:hAnsiTheme="minorHAnsi" w:cstheme="minorHAnsi"/>
        </w:rPr>
        <w:t xml:space="preserve"> lunar research </w:t>
      </w:r>
      <w:r w:rsidRPr="002F5FB8">
        <w:rPr>
          <w:rStyle w:val="StyleUnderline"/>
          <w:rFonts w:asciiTheme="minorHAnsi" w:hAnsiTheme="minorHAnsi" w:cstheme="minorHAnsi"/>
          <w:highlight w:val="green"/>
        </w:rPr>
        <w:t>base</w:t>
      </w:r>
      <w:r w:rsidRPr="002F5FB8">
        <w:rPr>
          <w:rStyle w:val="StyleUnderline"/>
          <w:rFonts w:asciiTheme="minorHAnsi" w:hAnsiTheme="minorHAnsi" w:cstheme="minorHAnsi"/>
        </w:rPr>
        <w:t>. President Xi Jinping has also he made sure China planted its flag on the Moon, which happened in December 2020, more than 50 years after the US reached the lunar surface.</w:t>
      </w:r>
    </w:p>
    <w:p w14:paraId="03821B31" w14:textId="77777777" w:rsidR="00A35AB9" w:rsidRPr="002F5FB8" w:rsidRDefault="00A35AB9" w:rsidP="00A35AB9">
      <w:pPr>
        <w:pStyle w:val="Heading4"/>
        <w:rPr>
          <w:rFonts w:asciiTheme="minorHAnsi" w:hAnsiTheme="minorHAnsi" w:cstheme="minorHAnsi"/>
          <w:color w:val="000000" w:themeColor="text1"/>
        </w:rPr>
      </w:pPr>
      <w:r w:rsidRPr="002F5FB8">
        <w:rPr>
          <w:rFonts w:asciiTheme="minorHAnsi" w:hAnsiTheme="minorHAnsi" w:cstheme="minorHAnsi"/>
          <w:color w:val="000000" w:themeColor="text1"/>
        </w:rPr>
        <w:t>Space wars go nuclear</w:t>
      </w:r>
    </w:p>
    <w:p w14:paraId="3159CD64" w14:textId="77777777" w:rsidR="00A35AB9" w:rsidRPr="002F5FB8" w:rsidRDefault="00A35AB9" w:rsidP="00A35AB9">
      <w:pPr>
        <w:rPr>
          <w:rFonts w:asciiTheme="minorHAnsi" w:hAnsiTheme="minorHAnsi" w:cstheme="minorHAnsi"/>
          <w:color w:val="000000" w:themeColor="text1"/>
        </w:rPr>
      </w:pPr>
      <w:r w:rsidRPr="002F5FB8">
        <w:rPr>
          <w:rStyle w:val="Heading4Char"/>
          <w:rFonts w:asciiTheme="minorHAnsi" w:hAnsiTheme="minorHAnsi" w:cstheme="minorHAnsi"/>
        </w:rPr>
        <w:t>Grego 18</w:t>
      </w:r>
      <w:r w:rsidRPr="002F5FB8">
        <w:rPr>
          <w:rFonts w:asciiTheme="minorHAnsi" w:hAnsiTheme="minorHAnsi" w:cstheme="min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7" w:history="1">
        <w:r w:rsidRPr="002F5FB8">
          <w:rPr>
            <w:rFonts w:asciiTheme="minorHAnsi" w:hAnsiTheme="minorHAnsi" w:cstheme="minorHAnsi"/>
            <w:color w:val="000000" w:themeColor="text1"/>
          </w:rPr>
          <w:t>https://www.law.upenn.edu/live/files/7804-grego-space-and-crisis-stabilitypdf</w:t>
        </w:r>
      </w:hyperlink>
    </w:p>
    <w:p w14:paraId="5D293DB5" w14:textId="77777777" w:rsidR="00A35AB9" w:rsidRPr="002F5FB8" w:rsidRDefault="00A35AB9" w:rsidP="00A35AB9">
      <w:pPr>
        <w:rPr>
          <w:rFonts w:asciiTheme="minorHAnsi" w:hAnsiTheme="minorHAnsi" w:cstheme="minorHAnsi"/>
          <w:color w:val="000000" w:themeColor="text1"/>
          <w:sz w:val="16"/>
        </w:rPr>
      </w:pPr>
      <w:r w:rsidRPr="002F5FB8">
        <w:rPr>
          <w:rFonts w:asciiTheme="minorHAnsi" w:hAnsiTheme="minorHAnsi" w:cstheme="minorHAnsi"/>
          <w:color w:val="000000" w:themeColor="text1"/>
          <w:sz w:val="16"/>
        </w:rPr>
        <w:t xml:space="preserve">Why </w:t>
      </w:r>
      <w:r w:rsidRPr="002F5FB8">
        <w:rPr>
          <w:rStyle w:val="StyleUnderline"/>
          <w:rFonts w:asciiTheme="minorHAnsi" w:hAnsiTheme="minorHAnsi" w:cstheme="minorHAnsi"/>
          <w:color w:val="000000" w:themeColor="text1"/>
          <w:highlight w:val="green"/>
        </w:rPr>
        <w:t xml:space="preserve">space is a </w:t>
      </w:r>
      <w:r w:rsidRPr="002F5FB8">
        <w:rPr>
          <w:rStyle w:val="StyleUnderline"/>
          <w:rFonts w:asciiTheme="minorHAnsi" w:hAnsiTheme="minorHAnsi" w:cstheme="minorHAnsi"/>
          <w:color w:val="000000" w:themeColor="text1"/>
        </w:rPr>
        <w:t xml:space="preserve">particular </w:t>
      </w:r>
      <w:r w:rsidRPr="002F5FB8">
        <w:rPr>
          <w:rStyle w:val="StyleUnderline"/>
          <w:rFonts w:asciiTheme="minorHAnsi" w:hAnsiTheme="minorHAnsi" w:cstheme="minorHAnsi"/>
          <w:color w:val="000000" w:themeColor="text1"/>
          <w:highlight w:val="green"/>
        </w:rPr>
        <w:t>problem for crisis stability</w:t>
      </w:r>
      <w:r w:rsidRPr="002F5FB8">
        <w:rPr>
          <w:rFonts w:asciiTheme="minorHAnsi" w:hAnsiTheme="minorHAnsi" w:cstheme="min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2F5FB8">
        <w:rPr>
          <w:rStyle w:val="StyleUnderline"/>
          <w:rFonts w:asciiTheme="minorHAnsi" w:hAnsiTheme="minorHAnsi" w:cstheme="minorHAnsi"/>
        </w:rPr>
        <w:t xml:space="preserve">and first strike incentives Satellites are inherently fragile and difficult to protect; in the language of strategic planners, </w:t>
      </w:r>
      <w:r w:rsidRPr="002F5FB8">
        <w:rPr>
          <w:rStyle w:val="StyleUnderline"/>
          <w:rFonts w:asciiTheme="minorHAnsi" w:hAnsiTheme="minorHAnsi" w:cstheme="minorHAnsi"/>
          <w:highlight w:val="green"/>
        </w:rPr>
        <w:t>space is</w:t>
      </w:r>
      <w:r w:rsidRPr="002F5FB8">
        <w:rPr>
          <w:rStyle w:val="StyleUnderline"/>
          <w:rFonts w:asciiTheme="minorHAnsi" w:hAnsiTheme="minorHAnsi" w:cstheme="minorHAnsi"/>
        </w:rPr>
        <w:t xml:space="preserve"> an </w:t>
      </w:r>
      <w:r w:rsidRPr="002F5FB8">
        <w:rPr>
          <w:rStyle w:val="StyleUnderline"/>
          <w:rFonts w:asciiTheme="minorHAnsi" w:hAnsiTheme="minorHAnsi" w:cstheme="minorHAnsi"/>
          <w:highlight w:val="green"/>
        </w:rPr>
        <w:t>“offense-dominant”</w:t>
      </w:r>
      <w:r w:rsidRPr="002F5FB8">
        <w:rPr>
          <w:rStyle w:val="StyleUnderline"/>
          <w:rFonts w:asciiTheme="minorHAnsi" w:hAnsiTheme="minorHAnsi" w:cstheme="minorHAnsi"/>
        </w:rPr>
        <w:t xml:space="preserve"> regime. </w:t>
      </w:r>
      <w:r w:rsidRPr="002F5FB8">
        <w:rPr>
          <w:rStyle w:val="StyleUnderline"/>
          <w:rFonts w:asciiTheme="minorHAnsi" w:hAnsiTheme="minorHAnsi" w:cstheme="minorHAnsi"/>
          <w:highlight w:val="green"/>
        </w:rPr>
        <w:t>This can lead to</w:t>
      </w:r>
      <w:r w:rsidRPr="002F5FB8">
        <w:rPr>
          <w:rStyle w:val="StyleUnderline"/>
          <w:rFonts w:asciiTheme="minorHAnsi" w:hAnsiTheme="minorHAnsi" w:cstheme="minorHAnsi"/>
        </w:rPr>
        <w:t xml:space="preserve"> a number of </w:t>
      </w:r>
      <w:r w:rsidRPr="002F5FB8">
        <w:rPr>
          <w:rStyle w:val="StyleUnderline"/>
          <w:rFonts w:asciiTheme="minorHAnsi" w:hAnsiTheme="minorHAnsi" w:cstheme="minorHAnsi"/>
          <w:highlight w:val="green"/>
        </w:rPr>
        <w:t>pressures to strike</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first</w:t>
      </w:r>
      <w:r w:rsidRPr="002F5FB8">
        <w:rPr>
          <w:rStyle w:val="StyleUnderline"/>
          <w:rFonts w:asciiTheme="minorHAnsi" w:hAnsiTheme="minorHAnsi" w:cstheme="min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2F5FB8">
        <w:rPr>
          <w:rFonts w:asciiTheme="minorHAnsi" w:hAnsiTheme="minorHAnsi" w:cstheme="min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2F5FB8">
        <w:rPr>
          <w:rStyle w:val="Style13ptBold"/>
          <w:rFonts w:asciiTheme="minorHAnsi" w:hAnsiTheme="minorHAnsi" w:cstheme="minorHAnsi"/>
          <w:color w:val="000000" w:themeColor="text1"/>
          <w:sz w:val="22"/>
        </w:rPr>
        <w:t>an actor with substantial dependence on space has an incentive to strike first if hostilities look probable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to ensure</w:t>
      </w:r>
      <w:r w:rsidRPr="002F5FB8">
        <w:rPr>
          <w:rFonts w:asciiTheme="minorHAnsi" w:hAnsiTheme="minorHAnsi" w:cstheme="minorHAnsi"/>
          <w:color w:val="000000" w:themeColor="text1"/>
          <w:u w:val="single"/>
        </w:rPr>
        <w:t xml:space="preserve"> these </w:t>
      </w:r>
      <w:r w:rsidRPr="002F5FB8">
        <w:rPr>
          <w:rStyle w:val="Style13ptBold"/>
          <w:rFonts w:asciiTheme="minorHAnsi" w:hAnsiTheme="minorHAnsi" w:cstheme="minorHAnsi"/>
          <w:color w:val="000000" w:themeColor="text1"/>
          <w:sz w:val="22"/>
        </w:rPr>
        <w:t>valuable assets are not lost</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highlight w:val="green"/>
        </w:rPr>
        <w:t>E</w:t>
      </w:r>
      <w:r w:rsidRPr="002F5FB8">
        <w:rPr>
          <w:rStyle w:val="Emphasis"/>
          <w:rFonts w:asciiTheme="minorHAnsi" w:hAnsiTheme="minorHAnsi" w:cstheme="minorHAnsi"/>
          <w:highlight w:val="green"/>
        </w:rPr>
        <w:t>ven if</w:t>
      </w:r>
      <w:r w:rsidRPr="002F5FB8">
        <w:rPr>
          <w:rStyle w:val="Emphasis"/>
          <w:rFonts w:asciiTheme="minorHAnsi" w:hAnsiTheme="minorHAnsi" w:cstheme="minorHAnsi"/>
        </w:rPr>
        <w:t xml:space="preserve"> both (or </w:t>
      </w:r>
      <w:r w:rsidRPr="002F5FB8">
        <w:rPr>
          <w:rStyle w:val="Emphasis"/>
          <w:rFonts w:asciiTheme="minorHAnsi" w:hAnsiTheme="minorHAnsi" w:cstheme="minorHAnsi"/>
          <w:highlight w:val="green"/>
        </w:rPr>
        <w:t>all) sides</w:t>
      </w:r>
      <w:r w:rsidRPr="002F5FB8">
        <w:rPr>
          <w:rStyle w:val="Emphasis"/>
          <w:rFonts w:asciiTheme="minorHAnsi" w:hAnsiTheme="minorHAnsi" w:cstheme="minorHAnsi"/>
        </w:rPr>
        <w:t xml:space="preserve"> in a conflict </w:t>
      </w:r>
      <w:r w:rsidRPr="002F5FB8">
        <w:rPr>
          <w:rStyle w:val="Emphasis"/>
          <w:rFonts w:asciiTheme="minorHAnsi" w:hAnsiTheme="minorHAnsi" w:cstheme="minorHAnsi"/>
          <w:highlight w:val="green"/>
        </w:rPr>
        <w:t>prefer not to engage in war</w:t>
      </w:r>
      <w:r w:rsidRPr="002F5FB8">
        <w:rPr>
          <w:rStyle w:val="Emphasis"/>
          <w:rFonts w:asciiTheme="minorHAnsi" w:hAnsiTheme="minorHAnsi" w:cstheme="minorHAnsi"/>
        </w:rPr>
        <w:t>,</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2F5FB8">
        <w:rPr>
          <w:rStyle w:val="Emphasis"/>
          <w:rFonts w:asciiTheme="minorHAnsi" w:hAnsiTheme="minorHAnsi" w:cstheme="minorHAnsi"/>
          <w:highlight w:val="green"/>
        </w:rPr>
        <w:t xml:space="preserve">any actor </w:t>
      </w:r>
      <w:r w:rsidRPr="002F5FB8">
        <w:rPr>
          <w:rStyle w:val="Emphasis"/>
          <w:rFonts w:asciiTheme="minorHAnsi" w:hAnsiTheme="minorHAnsi" w:cstheme="minorHAnsi"/>
        </w:rPr>
        <w:t xml:space="preserve">for which satellites or space-based weapons are an important part of its military posture, whether for support missions or on-orbit weapons, </w:t>
      </w:r>
      <w:r w:rsidRPr="002F5FB8">
        <w:rPr>
          <w:rStyle w:val="Emphasis"/>
          <w:rFonts w:asciiTheme="minorHAnsi" w:hAnsiTheme="minorHAnsi" w:cstheme="minorHAnsi"/>
          <w:highlight w:val="green"/>
        </w:rPr>
        <w:t>will feel “use it or lose it” pressure</w:t>
      </w:r>
      <w:r w:rsidRPr="002F5FB8">
        <w:rPr>
          <w:rFonts w:asciiTheme="minorHAnsi" w:hAnsiTheme="minorHAnsi" w:cstheme="minorHAnsi"/>
          <w:color w:val="000000" w:themeColor="text1"/>
          <w:u w:val="single"/>
        </w:rPr>
        <w:t xml:space="preserve"> </w:t>
      </w:r>
      <w:r w:rsidRPr="002F5FB8">
        <w:rPr>
          <w:rFonts w:asciiTheme="minorHAnsi" w:hAnsiTheme="minorHAnsi" w:cstheme="minorHAnsi"/>
          <w:color w:val="000000" w:themeColor="text1"/>
          <w:sz w:val="16"/>
        </w:rPr>
        <w:t xml:space="preserve">because of the inherent vulnerability of satellites. Short timelines and difficulty of attribution The </w:t>
      </w:r>
      <w:r w:rsidRPr="002F5FB8">
        <w:rPr>
          <w:rStyle w:val="StyleUnderline"/>
          <w:rFonts w:asciiTheme="minorHAnsi" w:hAnsiTheme="minorHAnsi" w:cstheme="minorHAnsi"/>
          <w:color w:val="000000" w:themeColor="text1"/>
        </w:rPr>
        <w:t>compressed timelines</w:t>
      </w:r>
      <w:r w:rsidRPr="002F5FB8">
        <w:rPr>
          <w:rFonts w:asciiTheme="minorHAnsi" w:hAnsiTheme="minorHAnsi" w:cstheme="minorHAnsi"/>
          <w:color w:val="000000" w:themeColor="text1"/>
          <w:sz w:val="16"/>
        </w:rPr>
        <w:t xml:space="preserve"> characteristic </w:t>
      </w:r>
      <w:r w:rsidRPr="002F5FB8">
        <w:rPr>
          <w:rStyle w:val="Style13ptBold"/>
          <w:rFonts w:asciiTheme="minorHAnsi" w:hAnsiTheme="minorHAnsi" w:cstheme="minorHAnsi"/>
          <w:color w:val="000000" w:themeColor="text1"/>
          <w:sz w:val="22"/>
        </w:rPr>
        <w:t>of crises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combine with these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“use it or lose it” pressures to shrink timelines</w:t>
      </w:r>
      <w:r w:rsidRPr="002F5FB8">
        <w:rPr>
          <w:rFonts w:asciiTheme="minorHAnsi" w:hAnsiTheme="minorHAnsi" w:cstheme="minorHAnsi"/>
          <w:color w:val="000000" w:themeColor="text1"/>
          <w:u w:val="single"/>
        </w:rPr>
        <w:t xml:space="preserve">. This dynamic </w:t>
      </w:r>
      <w:r w:rsidRPr="002F5FB8">
        <w:rPr>
          <w:rStyle w:val="Style13ptBold"/>
          <w:rFonts w:asciiTheme="minorHAnsi" w:hAnsiTheme="minorHAnsi" w:cstheme="minorHAnsi"/>
          <w:color w:val="000000" w:themeColor="text1"/>
          <w:sz w:val="22"/>
        </w:rPr>
        <w:t>couples dangerously with</w:t>
      </w:r>
      <w:r w:rsidRPr="002F5FB8">
        <w:rPr>
          <w:rFonts w:asciiTheme="minorHAnsi" w:hAnsiTheme="minorHAnsi" w:cstheme="minorHAnsi"/>
          <w:color w:val="000000" w:themeColor="text1"/>
          <w:u w:val="single"/>
        </w:rPr>
        <w:t xml:space="preserve"> the </w:t>
      </w:r>
      <w:r w:rsidRPr="002F5FB8">
        <w:rPr>
          <w:rStyle w:val="Style13ptBold"/>
          <w:rFonts w:asciiTheme="minorHAnsi" w:hAnsiTheme="minorHAnsi" w:cstheme="minorHAnsi"/>
          <w:color w:val="000000" w:themeColor="text1"/>
          <w:sz w:val="22"/>
        </w:rPr>
        <w:t>inherent difficulty of determining the causes of satellite degradation</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whether malicious or from natural causes, in a timely way</w:t>
      </w:r>
      <w:r w:rsidRPr="002F5FB8">
        <w:rPr>
          <w:rFonts w:asciiTheme="minorHAnsi" w:hAnsiTheme="minorHAnsi" w:cstheme="minorHAnsi"/>
          <w:color w:val="000000" w:themeColor="text1"/>
          <w:u w:val="single"/>
        </w:rPr>
        <w:t>.</w:t>
      </w:r>
      <w:r w:rsidRPr="002F5FB8">
        <w:rPr>
          <w:rFonts w:asciiTheme="minorHAnsi" w:hAnsiTheme="minorHAnsi" w:cstheme="min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2F5FB8">
        <w:rPr>
          <w:rStyle w:val="StyleUnderline"/>
          <w:rFonts w:asciiTheme="minorHAnsi" w:hAnsiTheme="minorHAnsi" w:cstheme="min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2F5FB8">
        <w:rPr>
          <w:rStyle w:val="StyleUnderline"/>
          <w:rFonts w:asciiTheme="minorHAnsi" w:hAnsiTheme="minorHAnsi" w:cstheme="minorHAnsi"/>
          <w:highlight w:val="green"/>
        </w:rPr>
        <w:t>lines between</w:t>
      </w:r>
      <w:r w:rsidRPr="002F5FB8">
        <w:rPr>
          <w:rStyle w:val="StyleUnderline"/>
          <w:rFonts w:asciiTheme="minorHAnsi" w:hAnsiTheme="minorHAnsi" w:cstheme="minorHAnsi"/>
        </w:rPr>
        <w:t xml:space="preserve"> strategic </w:t>
      </w:r>
      <w:r w:rsidRPr="002F5FB8">
        <w:rPr>
          <w:rStyle w:val="StyleUnderline"/>
          <w:rFonts w:asciiTheme="minorHAnsi" w:hAnsiTheme="minorHAnsi" w:cstheme="minorHAnsi"/>
          <w:highlight w:val="green"/>
        </w:rPr>
        <w:t>satellite missions and other missions are blurred</w:t>
      </w:r>
      <w:r w:rsidRPr="002F5FB8">
        <w:rPr>
          <w:rStyle w:val="StyleUnderline"/>
          <w:rFonts w:asciiTheme="minorHAnsi" w:hAnsiTheme="minorHAnsi" w:cstheme="min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2F5FB8">
        <w:rPr>
          <w:rFonts w:asciiTheme="minorHAnsi" w:hAnsiTheme="minorHAnsi" w:cstheme="minorHAnsi"/>
          <w:color w:val="000000" w:themeColor="text1"/>
          <w:sz w:val="16"/>
        </w:rPr>
        <w:t xml:space="preserve"> conventional missile launchers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2F5FB8">
        <w:rPr>
          <w:rFonts w:asciiTheme="minorHAnsi" w:hAnsiTheme="minorHAnsi" w:cstheme="minorHAnsi"/>
          <w:color w:val="000000" w:themeColor="text1"/>
          <w:u w:val="single"/>
        </w:rPr>
        <w:t xml:space="preserve">. </w:t>
      </w:r>
      <w:r w:rsidRPr="002F5FB8">
        <w:rPr>
          <w:rStyle w:val="StyleUnderline"/>
          <w:rFonts w:asciiTheme="minorHAnsi" w:hAnsiTheme="minorHAnsi" w:cstheme="minorHAnsi"/>
          <w:color w:val="000000" w:themeColor="text1"/>
        </w:rPr>
        <w:t>However</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 xml:space="preserve">for a state that uses early warning </w:t>
      </w:r>
      <w:r w:rsidRPr="002F5FB8">
        <w:rPr>
          <w:rStyle w:val="StyleUnderline"/>
          <w:rFonts w:asciiTheme="minorHAnsi" w:hAnsiTheme="minorHAnsi" w:cstheme="minorHAnsi"/>
        </w:rPr>
        <w:t xml:space="preserve">satellites to enable a “hair trigger” or launch-on-attack posture, the </w:t>
      </w:r>
      <w:r w:rsidRPr="002F5FB8">
        <w:rPr>
          <w:rStyle w:val="StyleUnderline"/>
          <w:rFonts w:asciiTheme="minorHAnsi" w:hAnsiTheme="minorHAnsi" w:cstheme="minorHAnsi"/>
          <w:highlight w:val="green"/>
        </w:rPr>
        <w:t>interference</w:t>
      </w:r>
      <w:r w:rsidRPr="002F5FB8">
        <w:rPr>
          <w:rStyle w:val="StyleUnderline"/>
          <w:rFonts w:asciiTheme="minorHAnsi" w:hAnsiTheme="minorHAnsi" w:cstheme="minorHAnsi"/>
        </w:rPr>
        <w:t xml:space="preserve"> with such a satellite </w:t>
      </w:r>
      <w:r w:rsidRPr="002F5FB8">
        <w:rPr>
          <w:rStyle w:val="StyleUnderline"/>
          <w:rFonts w:asciiTheme="minorHAnsi" w:hAnsiTheme="minorHAnsi" w:cstheme="minorHAnsi"/>
          <w:highlight w:val="green"/>
        </w:rPr>
        <w:t>might</w:t>
      </w:r>
      <w:r w:rsidRPr="002F5FB8">
        <w:rPr>
          <w:rStyle w:val="StyleUnderline"/>
          <w:rFonts w:asciiTheme="minorHAnsi" w:hAnsiTheme="minorHAnsi" w:cstheme="minorHAnsi"/>
        </w:rPr>
        <w:t xml:space="preserve"> instead </w:t>
      </w:r>
      <w:r w:rsidRPr="002F5FB8">
        <w:rPr>
          <w:rStyle w:val="StyleUnderline"/>
          <w:rFonts w:asciiTheme="minorHAnsi" w:hAnsiTheme="minorHAnsi" w:cstheme="minorHAnsi"/>
          <w:highlight w:val="green"/>
        </w:rPr>
        <w:t xml:space="preserve">be interpreted as a precursor to </w:t>
      </w:r>
      <w:r w:rsidRPr="002F5FB8">
        <w:rPr>
          <w:rStyle w:val="StyleUnderline"/>
          <w:rFonts w:asciiTheme="minorHAnsi" w:hAnsiTheme="minorHAnsi" w:cstheme="minorHAnsi"/>
        </w:rPr>
        <w:t xml:space="preserve">a nuclear attack. It may </w:t>
      </w:r>
      <w:r w:rsidRPr="002F5FB8">
        <w:rPr>
          <w:rStyle w:val="StyleUnderline"/>
          <w:rFonts w:asciiTheme="minorHAnsi" w:hAnsiTheme="minorHAnsi" w:cstheme="minorHAnsi"/>
          <w:highlight w:val="green"/>
        </w:rPr>
        <w:t>accelerate the use of nuclear weapons</w:t>
      </w:r>
      <w:r w:rsidRPr="002F5FB8">
        <w:rPr>
          <w:rStyle w:val="StyleUnderline"/>
          <w:rFonts w:asciiTheme="minorHAnsi" w:hAnsiTheme="minorHAnsi" w:cstheme="min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 xml:space="preserve">This may start a cycle of action and reaction based on </w:t>
      </w:r>
      <w:r w:rsidRPr="002F5FB8">
        <w:rPr>
          <w:rStyle w:val="StyleUnderline"/>
          <w:rFonts w:asciiTheme="minorHAnsi" w:hAnsiTheme="minorHAnsi" w:cstheme="minorHAnsi"/>
          <w:color w:val="000000" w:themeColor="text1"/>
        </w:rPr>
        <w:t>misperception</w:t>
      </w:r>
      <w:r w:rsidRPr="002F5FB8">
        <w:rPr>
          <w:rFonts w:asciiTheme="minorHAnsi" w:hAnsiTheme="minorHAnsi" w:cstheme="min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2F5FB8">
        <w:rPr>
          <w:rStyle w:val="Style13ptBold"/>
          <w:rFonts w:asciiTheme="minorHAnsi" w:hAnsiTheme="minorHAnsi" w:cstheme="minorHAnsi"/>
          <w:color w:val="000000" w:themeColor="text1"/>
          <w:sz w:val="16"/>
        </w:rPr>
        <w:t>the Pentagon‘s annual wargame</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or simulated conflict, involving space assets focused on a future regional conflict. The official report out24</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warned</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that</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 xml:space="preserve">it was hard to keep the conflict </w:t>
      </w:r>
      <w:r w:rsidRPr="002F5FB8">
        <w:rPr>
          <w:rStyle w:val="StyleUnderline"/>
          <w:rFonts w:asciiTheme="minorHAnsi" w:hAnsiTheme="minorHAnsi" w:cstheme="minorHAnsi"/>
          <w:color w:val="000000" w:themeColor="text1"/>
          <w:sz w:val="16"/>
          <w:u w:val="none"/>
        </w:rPr>
        <w:t>contained geographically</w:t>
      </w:r>
      <w:r w:rsidRPr="002F5FB8">
        <w:rPr>
          <w:rFonts w:asciiTheme="minorHAnsi" w:hAnsiTheme="minorHAnsi" w:cstheme="min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2F5FB8">
        <w:rPr>
          <w:rStyle w:val="Style13ptBold"/>
          <w:rFonts w:asciiTheme="minorHAnsi" w:hAnsiTheme="minorHAnsi" w:cstheme="minorHAnsi"/>
          <w:color w:val="000000" w:themeColor="text1"/>
          <w:sz w:val="16"/>
        </w:rPr>
        <w:t xml:space="preserve">wargame participants emphasized the challenges in containing </w:t>
      </w:r>
      <w:r w:rsidRPr="002F5FB8">
        <w:rPr>
          <w:rStyle w:val="StyleUnderline"/>
          <w:rFonts w:asciiTheme="minorHAnsi" w:hAnsiTheme="minorHAnsi" w:cstheme="minorHAnsi"/>
          <w:color w:val="000000" w:themeColor="text1"/>
          <w:sz w:val="16"/>
          <w:u w:val="none"/>
        </w:rPr>
        <w:t>horizontal escalation</w:t>
      </w:r>
      <w:r w:rsidRPr="002F5FB8">
        <w:rPr>
          <w:rStyle w:val="Style13ptBold"/>
          <w:rFonts w:asciiTheme="minorHAnsi" w:hAnsiTheme="minorHAnsi" w:cstheme="minorHAnsi"/>
          <w:color w:val="000000" w:themeColor="text1"/>
          <w:sz w:val="16"/>
        </w:rPr>
        <w:t xml:space="preserve"> once space control capabilities are employed</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to achieve limited national objectives. Lack of shared understanding of consequences/proportionality</w:t>
      </w:r>
      <w:r w:rsidRPr="002F5FB8">
        <w:rPr>
          <w:rFonts w:asciiTheme="minorHAnsi" w:hAnsiTheme="minorHAnsi" w:cstheme="minorHAnsi"/>
          <w:b/>
          <w:bCs/>
          <w:color w:val="000000" w:themeColor="text1"/>
          <w:sz w:val="16"/>
        </w:rPr>
        <w:t xml:space="preserve"> </w:t>
      </w:r>
      <w:r w:rsidRPr="002F5FB8">
        <w:rPr>
          <w:rStyle w:val="Style13ptBold"/>
          <w:rFonts w:asciiTheme="minorHAnsi" w:hAnsiTheme="minorHAnsi" w:cstheme="minorHAnsi"/>
          <w:color w:val="000000" w:themeColor="text1"/>
          <w:sz w:val="16"/>
        </w:rPr>
        <w:t>States have</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 xml:space="preserve">fairly </w:t>
      </w:r>
      <w:r w:rsidRPr="002F5FB8">
        <w:rPr>
          <w:rStyle w:val="StyleUnderline"/>
          <w:rFonts w:asciiTheme="minorHAnsi" w:hAnsiTheme="minorHAnsi" w:cstheme="minorHAnsi"/>
          <w:color w:val="000000" w:themeColor="text1"/>
          <w:sz w:val="16"/>
          <w:u w:val="none"/>
        </w:rPr>
        <w:t>similar understandings</w:t>
      </w:r>
      <w:r w:rsidRPr="002F5FB8">
        <w:rPr>
          <w:rFonts w:asciiTheme="minorHAnsi" w:hAnsiTheme="minorHAnsi" w:cstheme="minorHAnsi"/>
          <w:color w:val="000000" w:themeColor="text1"/>
          <w:sz w:val="16"/>
        </w:rPr>
        <w:t xml:space="preserve"> </w:t>
      </w:r>
      <w:r w:rsidRPr="002F5FB8">
        <w:rPr>
          <w:rStyle w:val="Style13ptBold"/>
          <w:rFonts w:asciiTheme="minorHAnsi" w:hAnsiTheme="minorHAnsi" w:cstheme="minorHAnsi"/>
          <w:color w:val="000000" w:themeColor="text1"/>
          <w:sz w:val="16"/>
        </w:rPr>
        <w:t>of</w:t>
      </w:r>
      <w:r w:rsidRPr="002F5FB8">
        <w:rPr>
          <w:rFonts w:asciiTheme="minorHAnsi" w:hAnsiTheme="minorHAnsi" w:cstheme="minorHAnsi"/>
          <w:color w:val="000000" w:themeColor="text1"/>
          <w:sz w:val="16"/>
        </w:rPr>
        <w:t xml:space="preserve"> the </w:t>
      </w:r>
      <w:r w:rsidRPr="002F5FB8">
        <w:rPr>
          <w:rStyle w:val="Style13ptBold"/>
          <w:rFonts w:asciiTheme="minorHAnsi" w:hAnsiTheme="minorHAnsi" w:cstheme="minorHAnsi"/>
          <w:color w:val="000000" w:themeColor="text1"/>
          <w:sz w:val="16"/>
        </w:rPr>
        <w:t xml:space="preserve">implications of military actions on the </w:t>
      </w:r>
      <w:r w:rsidRPr="002F5FB8">
        <w:rPr>
          <w:rStyle w:val="StyleUnderline"/>
          <w:rFonts w:asciiTheme="minorHAnsi" w:hAnsiTheme="minorHAnsi" w:cstheme="minorHAnsi"/>
          <w:color w:val="000000" w:themeColor="text1"/>
          <w:sz w:val="16"/>
          <w:u w:val="none"/>
        </w:rPr>
        <w:t>ground</w:t>
      </w:r>
      <w:r w:rsidRPr="002F5FB8">
        <w:rPr>
          <w:rFonts w:asciiTheme="minorHAnsi" w:hAnsiTheme="minorHAnsi" w:cstheme="minorHAnsi"/>
          <w:color w:val="000000" w:themeColor="text1"/>
          <w:sz w:val="16"/>
        </w:rPr>
        <w:t xml:space="preserve">, in the </w:t>
      </w:r>
      <w:r w:rsidRPr="002F5FB8">
        <w:rPr>
          <w:rStyle w:val="StyleUnderline"/>
          <w:rFonts w:asciiTheme="minorHAnsi" w:hAnsiTheme="minorHAnsi" w:cstheme="minorHAnsi"/>
          <w:color w:val="000000" w:themeColor="text1"/>
          <w:sz w:val="16"/>
          <w:u w:val="none"/>
        </w:rPr>
        <w:t>air</w:t>
      </w:r>
      <w:r w:rsidRPr="002F5FB8">
        <w:rPr>
          <w:rFonts w:asciiTheme="minorHAnsi" w:hAnsiTheme="minorHAnsi" w:cstheme="minorHAnsi"/>
          <w:color w:val="000000" w:themeColor="text1"/>
          <w:sz w:val="16"/>
        </w:rPr>
        <w:t xml:space="preserve">, </w:t>
      </w:r>
      <w:r w:rsidRPr="002F5FB8">
        <w:rPr>
          <w:rStyle w:val="Style13ptBold"/>
          <w:rFonts w:asciiTheme="minorHAnsi" w:hAnsiTheme="minorHAnsi" w:cstheme="minorHAnsi"/>
          <w:color w:val="000000" w:themeColor="text1"/>
          <w:sz w:val="16"/>
        </w:rPr>
        <w:t>and</w:t>
      </w:r>
      <w:r w:rsidRPr="002F5FB8">
        <w:rPr>
          <w:rFonts w:asciiTheme="minorHAnsi" w:hAnsiTheme="minorHAnsi" w:cstheme="minorHAnsi"/>
          <w:color w:val="000000" w:themeColor="text1"/>
          <w:sz w:val="16"/>
        </w:rPr>
        <w:t xml:space="preserve"> at </w:t>
      </w:r>
      <w:r w:rsidRPr="002F5FB8">
        <w:rPr>
          <w:rStyle w:val="StyleUnderline"/>
          <w:rFonts w:asciiTheme="minorHAnsi" w:hAnsiTheme="minorHAnsi" w:cstheme="minorHAnsi"/>
          <w:color w:val="000000" w:themeColor="text1"/>
          <w:sz w:val="16"/>
          <w:u w:val="none"/>
        </w:rPr>
        <w:t>sea</w:t>
      </w:r>
      <w:r w:rsidRPr="002F5FB8">
        <w:rPr>
          <w:rFonts w:asciiTheme="minorHAnsi" w:hAnsiTheme="minorHAnsi" w:cstheme="minorHAnsi"/>
          <w:color w:val="000000" w:themeColor="text1"/>
          <w:sz w:val="16"/>
        </w:rPr>
        <w:t>,</w:t>
      </w:r>
      <w:r w:rsidRPr="002F5FB8">
        <w:rPr>
          <w:rFonts w:asciiTheme="minorHAnsi" w:hAnsiTheme="minorHAnsi" w:cstheme="minorHAnsi"/>
          <w:b/>
          <w:bCs/>
          <w:color w:val="000000" w:themeColor="text1"/>
          <w:sz w:val="16"/>
        </w:rPr>
        <w:t xml:space="preserve"> </w:t>
      </w:r>
      <w:r w:rsidRPr="002F5FB8">
        <w:rPr>
          <w:rFonts w:asciiTheme="minorHAnsi" w:hAnsiTheme="minorHAnsi" w:cstheme="min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2F5FB8">
        <w:rPr>
          <w:rFonts w:asciiTheme="minorHAnsi" w:hAnsiTheme="minorHAnsi" w:cstheme="minorHAnsi"/>
          <w:color w:val="000000" w:themeColor="text1"/>
          <w:u w:val="single"/>
        </w:rPr>
        <w:t xml:space="preserve">). </w:t>
      </w:r>
      <w:r w:rsidRPr="002F5FB8">
        <w:rPr>
          <w:rStyle w:val="Style13ptBold"/>
          <w:rFonts w:asciiTheme="minorHAnsi" w:hAnsiTheme="minorHAnsi" w:cstheme="minorHAnsi"/>
          <w:color w:val="000000" w:themeColor="text1"/>
          <w:sz w:val="22"/>
        </w:rPr>
        <w:t xml:space="preserve">Because of a lack of </w:t>
      </w:r>
      <w:r w:rsidRPr="002F5FB8">
        <w:rPr>
          <w:rStyle w:val="Emphasis"/>
          <w:rFonts w:asciiTheme="minorHAnsi" w:hAnsiTheme="minorHAnsi" w:cstheme="minorHAnsi"/>
        </w:rPr>
        <w:t xml:space="preserve">experience </w:t>
      </w:r>
      <w:r w:rsidRPr="002F5FB8">
        <w:rPr>
          <w:rStyle w:val="Emphasis"/>
          <w:rFonts w:asciiTheme="minorHAnsi" w:hAnsiTheme="minorHAnsi" w:cstheme="minorHAnsi"/>
          <w:highlight w:val="green"/>
        </w:rPr>
        <w:t xml:space="preserve">in </w:t>
      </w:r>
      <w:r w:rsidRPr="002F5FB8">
        <w:rPr>
          <w:rStyle w:val="Emphasis"/>
          <w:rFonts w:asciiTheme="minorHAnsi" w:hAnsiTheme="minorHAnsi" w:cstheme="minorHAnsi"/>
        </w:rPr>
        <w:t xml:space="preserve">hostilities that target </w:t>
      </w:r>
      <w:r w:rsidRPr="002F5FB8">
        <w:rPr>
          <w:rStyle w:val="Emphasis"/>
          <w:rFonts w:asciiTheme="minorHAnsi" w:hAnsiTheme="minorHAnsi" w:cstheme="minorHAnsi"/>
          <w:highlight w:val="green"/>
        </w:rPr>
        <w:t>space</w:t>
      </w:r>
      <w:r w:rsidRPr="002F5FB8">
        <w:rPr>
          <w:rStyle w:val="Emphasis"/>
          <w:rFonts w:asciiTheme="minorHAnsi" w:hAnsiTheme="minorHAnsi" w:cstheme="minorHAnsi"/>
        </w:rPr>
        <w:t xml:space="preserve">-based capabilities, </w:t>
      </w:r>
      <w:r w:rsidRPr="002F5FB8">
        <w:rPr>
          <w:rStyle w:val="Emphasis"/>
          <w:rFonts w:asciiTheme="minorHAnsi" w:hAnsiTheme="minorHAnsi" w:cstheme="minorHAnsi"/>
          <w:highlight w:val="green"/>
        </w:rPr>
        <w:t>it is not</w:t>
      </w:r>
      <w:r w:rsidRPr="002F5FB8">
        <w:rPr>
          <w:rStyle w:val="Emphasis"/>
          <w:rFonts w:asciiTheme="minorHAnsi" w:hAnsiTheme="minorHAnsi" w:cstheme="minorHAnsi"/>
        </w:rPr>
        <w:t xml:space="preserve"> entirely </w:t>
      </w:r>
      <w:r w:rsidRPr="002F5FB8">
        <w:rPr>
          <w:rStyle w:val="Emphasis"/>
          <w:rFonts w:asciiTheme="minorHAnsi" w:hAnsiTheme="minorHAnsi" w:cstheme="minorHAnsi"/>
          <w:highlight w:val="green"/>
        </w:rPr>
        <w:t>clear</w:t>
      </w:r>
      <w:r w:rsidRPr="002F5FB8">
        <w:rPr>
          <w:rStyle w:val="Emphasis"/>
          <w:rFonts w:asciiTheme="minorHAnsi" w:hAnsiTheme="minorHAnsi" w:cstheme="minorHAnsi"/>
        </w:rPr>
        <w:t xml:space="preserve"> what the proper response to a space activity is and </w:t>
      </w:r>
      <w:r w:rsidRPr="002F5FB8">
        <w:rPr>
          <w:rStyle w:val="Emphasis"/>
          <w:rFonts w:asciiTheme="minorHAnsi" w:hAnsiTheme="minorHAnsi" w:cstheme="minorHAnsi"/>
          <w:highlight w:val="green"/>
        </w:rPr>
        <w:t>where the</w:t>
      </w:r>
      <w:r w:rsidRPr="002F5FB8">
        <w:rPr>
          <w:rStyle w:val="Emphasis"/>
          <w:rFonts w:asciiTheme="minorHAnsi" w:hAnsiTheme="minorHAnsi" w:cstheme="minorHAnsi"/>
        </w:rPr>
        <w:t xml:space="preserve"> escalation thresholds or </w:t>
      </w:r>
      <w:r w:rsidRPr="002F5FB8">
        <w:rPr>
          <w:rStyle w:val="Emphasis"/>
          <w:rFonts w:asciiTheme="minorHAnsi" w:hAnsiTheme="minorHAnsi" w:cstheme="minorHAnsi"/>
          <w:highlight w:val="green"/>
        </w:rPr>
        <w:t>“red lines” lie</w:t>
      </w:r>
      <w:r w:rsidRPr="002F5FB8">
        <w:rPr>
          <w:rFonts w:asciiTheme="minorHAnsi" w:hAnsiTheme="minorHAnsi" w:cstheme="minorHAnsi"/>
          <w:color w:val="000000" w:themeColor="text1"/>
          <w:u w:val="single"/>
        </w:rPr>
        <w:t>.</w:t>
      </w:r>
      <w:r w:rsidRPr="002F5FB8">
        <w:rPr>
          <w:rFonts w:asciiTheme="minorHAnsi" w:hAnsiTheme="minorHAnsi" w:cstheme="minorHAnsi"/>
          <w:color w:val="000000" w:themeColor="text1"/>
          <w:sz w:val="16"/>
        </w:rPr>
        <w:t xml:space="preserve"> Exacerbating this is the asymmetry in space investments; not all actors will assign the same value to a given target or same escalatory nature to different weapons. </w:t>
      </w:r>
    </w:p>
    <w:p w14:paraId="1231346E" w14:textId="77777777" w:rsidR="00A35AB9" w:rsidRPr="002F5FB8" w:rsidRDefault="00A35AB9" w:rsidP="00A35AB9">
      <w:pPr>
        <w:rPr>
          <w:rFonts w:asciiTheme="minorHAnsi" w:hAnsiTheme="minorHAnsi" w:cstheme="minorHAnsi"/>
          <w:color w:val="000000" w:themeColor="text1"/>
          <w:sz w:val="16"/>
        </w:rPr>
      </w:pPr>
    </w:p>
    <w:p w14:paraId="04B5141D"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 xml:space="preserve">Nuclear war causes extinction. </w:t>
      </w:r>
    </w:p>
    <w:p w14:paraId="31D16032" w14:textId="77777777" w:rsidR="00A35AB9" w:rsidRPr="002F5FB8" w:rsidRDefault="00A35AB9" w:rsidP="00A35AB9">
      <w:pPr>
        <w:rPr>
          <w:rFonts w:asciiTheme="minorHAnsi" w:hAnsiTheme="minorHAnsi" w:cstheme="minorHAnsi"/>
          <w:sz w:val="16"/>
          <w:szCs w:val="16"/>
        </w:rPr>
      </w:pPr>
      <w:r w:rsidRPr="002F5FB8">
        <w:rPr>
          <w:rStyle w:val="Heading4Char"/>
          <w:rFonts w:asciiTheme="minorHAnsi" w:hAnsiTheme="minorHAnsi" w:cstheme="minorHAnsi"/>
        </w:rPr>
        <w:t>Starr ’17</w:t>
      </w:r>
      <w:r w:rsidRPr="002F5FB8">
        <w:rPr>
          <w:rFonts w:asciiTheme="minorHAnsi" w:hAnsiTheme="minorHAnsi" w:cstheme="minorHAnsi"/>
        </w:rPr>
        <w:t xml:space="preserve"> </w:t>
      </w:r>
      <w:r w:rsidRPr="002F5FB8">
        <w:rPr>
          <w:rFonts w:asciiTheme="minorHAnsi" w:hAnsiTheme="minorHAnsi" w:cstheme="min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8">
        <w:r w:rsidRPr="002F5FB8">
          <w:rPr>
            <w:rStyle w:val="Hyperlink"/>
            <w:rFonts w:asciiTheme="minorHAnsi" w:hAnsiTheme="minorHAnsi" w:cstheme="minorHAnsi"/>
            <w:sz w:val="16"/>
            <w:szCs w:val="16"/>
          </w:rPr>
          <w:t>https://fas.org/2017/01/turning-a-blind-eye-towards-armageddon-u-s-leaders-reject-nuclear-winter-studies/</w:t>
        </w:r>
      </w:hyperlink>
      <w:r w:rsidRPr="002F5FB8">
        <w:rPr>
          <w:rFonts w:asciiTheme="minorHAnsi" w:hAnsiTheme="minorHAnsi" w:cstheme="minorHAnsi"/>
          <w:sz w:val="16"/>
          <w:szCs w:val="16"/>
        </w:rPr>
        <w:t>; Federation of American Scientists; accessed 11/24/18; TV) [AV]</w:t>
      </w:r>
    </w:p>
    <w:p w14:paraId="486438D4" w14:textId="77777777" w:rsidR="00A35AB9" w:rsidRPr="002F5FB8" w:rsidRDefault="00A35AB9" w:rsidP="00A35AB9">
      <w:pPr>
        <w:rPr>
          <w:rFonts w:asciiTheme="minorHAnsi" w:eastAsia="Calibri" w:hAnsiTheme="minorHAnsi" w:cstheme="minorHAnsi"/>
          <w:sz w:val="14"/>
        </w:rPr>
      </w:pPr>
      <w:r w:rsidRPr="002F5FB8">
        <w:rPr>
          <w:rFonts w:asciiTheme="minorHAnsi" w:eastAsia="Calibri" w:hAnsiTheme="minorHAnsi" w:cstheme="minorHAnsi"/>
          <w:u w:val="single"/>
        </w:rPr>
        <w:t>The detonation of an atomic bomb</w:t>
      </w:r>
      <w:r w:rsidRPr="002F5FB8">
        <w:rPr>
          <w:rFonts w:asciiTheme="minorHAnsi" w:eastAsia="Calibri" w:hAnsiTheme="minorHAnsi" w:cstheme="minorHAnsi"/>
          <w:sz w:val="14"/>
        </w:rPr>
        <w:t xml:space="preserve"> with this explosive power </w:t>
      </w:r>
      <w:r w:rsidRPr="002F5FB8">
        <w:rPr>
          <w:rFonts w:asciiTheme="minorHAnsi" w:eastAsia="Calibri" w:hAnsiTheme="minorHAnsi" w:cstheme="minorHAnsi"/>
          <w:u w:val="single"/>
        </w:rPr>
        <w:t xml:space="preserve">will </w:t>
      </w:r>
      <w:r w:rsidRPr="002F5FB8">
        <w:rPr>
          <w:rFonts w:asciiTheme="minorHAnsi" w:eastAsia="Calibri" w:hAnsiTheme="minorHAnsi" w:cstheme="minorHAnsi"/>
          <w:b/>
          <w:u w:val="single"/>
        </w:rPr>
        <w:t>instantly ignite fires</w:t>
      </w:r>
      <w:r w:rsidRPr="002F5FB8">
        <w:rPr>
          <w:rFonts w:asciiTheme="minorHAnsi" w:eastAsia="Calibri" w:hAnsiTheme="minorHAnsi" w:cstheme="minorHAnsi"/>
          <w:u w:val="single"/>
        </w:rPr>
        <w:t xml:space="preserve"> over</w:t>
      </w:r>
      <w:r w:rsidRPr="002F5FB8">
        <w:rPr>
          <w:rFonts w:asciiTheme="minorHAnsi" w:eastAsia="Calibri" w:hAnsiTheme="minorHAnsi" w:cstheme="minorHAnsi"/>
          <w:sz w:val="14"/>
        </w:rPr>
        <w:t xml:space="preserve"> a surface area of </w:t>
      </w:r>
      <w:r w:rsidRPr="002F5FB8">
        <w:rPr>
          <w:rFonts w:asciiTheme="minorHAnsi" w:eastAsia="Calibri" w:hAnsiTheme="minorHAnsi" w:cstheme="minorHAnsi"/>
          <w:u w:val="single"/>
        </w:rPr>
        <w:t>three to five</w:t>
      </w:r>
      <w:r w:rsidRPr="002F5FB8">
        <w:rPr>
          <w:rFonts w:asciiTheme="minorHAnsi" w:eastAsia="Calibri" w:hAnsiTheme="minorHAnsi" w:cstheme="minorHAnsi"/>
          <w:sz w:val="14"/>
        </w:rPr>
        <w:t xml:space="preserve"> square </w:t>
      </w:r>
      <w:r w:rsidRPr="002F5FB8">
        <w:rPr>
          <w:rFonts w:asciiTheme="minorHAnsi" w:eastAsia="Calibri" w:hAnsiTheme="minorHAnsi" w:cstheme="minorHAnsi"/>
          <w:u w:val="single"/>
        </w:rPr>
        <w:t>miles. In</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recent studies</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 xml:space="preserve">scientists calculated that the </w:t>
      </w:r>
      <w:r w:rsidRPr="002F5FB8">
        <w:rPr>
          <w:rFonts w:asciiTheme="minorHAnsi" w:eastAsia="Calibri" w:hAnsiTheme="minorHAnsi" w:cstheme="minorHAnsi"/>
          <w:b/>
          <w:u w:val="single"/>
        </w:rPr>
        <w:t>blast</w:t>
      </w:r>
      <w:r w:rsidRPr="002F5FB8">
        <w:rPr>
          <w:rFonts w:asciiTheme="minorHAnsi" w:eastAsia="Calibri" w:hAnsiTheme="minorHAnsi" w:cstheme="minorHAnsi"/>
          <w:u w:val="single"/>
        </w:rPr>
        <w:t xml:space="preserve">, </w:t>
      </w:r>
      <w:r w:rsidRPr="002F5FB8">
        <w:rPr>
          <w:rFonts w:asciiTheme="minorHAnsi" w:eastAsia="Calibri" w:hAnsiTheme="minorHAnsi" w:cstheme="minorHAnsi"/>
          <w:b/>
          <w:u w:val="single"/>
        </w:rPr>
        <w:t>fire</w:t>
      </w:r>
      <w:r w:rsidRPr="002F5FB8">
        <w:rPr>
          <w:rFonts w:asciiTheme="minorHAnsi" w:eastAsia="Calibri" w:hAnsiTheme="minorHAnsi" w:cstheme="minorHAnsi"/>
          <w:u w:val="single"/>
        </w:rPr>
        <w:t xml:space="preserve">, and </w:t>
      </w:r>
      <w:r w:rsidRPr="002F5FB8">
        <w:rPr>
          <w:rFonts w:asciiTheme="minorHAnsi" w:eastAsia="Calibri" w:hAnsiTheme="minorHAnsi" w:cstheme="minorHAnsi"/>
          <w:b/>
          <w:u w:val="single"/>
        </w:rPr>
        <w:t>radiation</w:t>
      </w:r>
      <w:r w:rsidRPr="002F5FB8">
        <w:rPr>
          <w:rFonts w:asciiTheme="minorHAnsi" w:eastAsia="Calibri" w:hAnsiTheme="minorHAnsi" w:cstheme="minorHAnsi"/>
          <w:u w:val="single"/>
        </w:rPr>
        <w:t xml:space="preserve"> from a war</w:t>
      </w:r>
      <w:r w:rsidRPr="002F5FB8">
        <w:rPr>
          <w:rFonts w:asciiTheme="minorHAnsi" w:eastAsia="Calibri" w:hAnsiTheme="minorHAnsi" w:cstheme="minorHAnsi"/>
          <w:sz w:val="14"/>
        </w:rPr>
        <w:t xml:space="preserve"> fought </w:t>
      </w:r>
      <w:r w:rsidRPr="002F5FB8">
        <w:rPr>
          <w:rFonts w:asciiTheme="minorHAnsi" w:eastAsia="Calibri" w:hAnsiTheme="minorHAnsi" w:cstheme="minorHAnsi"/>
          <w:u w:val="single"/>
        </w:rPr>
        <w:t xml:space="preserve">with 100 atomic bombs could produce </w:t>
      </w:r>
      <w:r w:rsidRPr="002F5FB8">
        <w:rPr>
          <w:rFonts w:asciiTheme="minorHAnsi" w:eastAsia="Calibri" w:hAnsiTheme="minorHAnsi" w:cstheme="minorHAnsi"/>
          <w:b/>
          <w:u w:val="single"/>
        </w:rPr>
        <w:t>direct fatalities</w:t>
      </w:r>
      <w:r w:rsidRPr="002F5FB8">
        <w:rPr>
          <w:rFonts w:asciiTheme="minorHAnsi" w:eastAsia="Calibri" w:hAnsiTheme="minorHAnsi" w:cstheme="minorHAnsi"/>
          <w:u w:val="single"/>
        </w:rPr>
        <w:t xml:space="preserve"> comparable to</w:t>
      </w:r>
      <w:r w:rsidRPr="002F5FB8">
        <w:rPr>
          <w:rFonts w:asciiTheme="minorHAnsi" w:eastAsia="Calibri" w:hAnsiTheme="minorHAnsi" w:cstheme="minorHAnsi"/>
          <w:sz w:val="14"/>
        </w:rPr>
        <w:t xml:space="preserve"> all of those worldwide in </w:t>
      </w:r>
      <w:r w:rsidRPr="002F5FB8">
        <w:rPr>
          <w:rFonts w:asciiTheme="minorHAnsi" w:eastAsia="Calibri" w:hAnsiTheme="minorHAnsi" w:cstheme="minorHAnsi"/>
          <w:u w:val="single"/>
        </w:rPr>
        <w:t>World War II, or to those</w:t>
      </w:r>
      <w:r w:rsidRPr="002F5FB8">
        <w:rPr>
          <w:rFonts w:asciiTheme="minorHAnsi" w:eastAsia="Calibri" w:hAnsiTheme="minorHAnsi" w:cstheme="minorHAnsi"/>
          <w:sz w:val="14"/>
        </w:rPr>
        <w:t xml:space="preserve"> once </w:t>
      </w:r>
      <w:r w:rsidRPr="002F5FB8">
        <w:rPr>
          <w:rFonts w:asciiTheme="minorHAnsi" w:eastAsia="Calibri" w:hAnsiTheme="minorHAnsi" w:cstheme="minorHAnsi"/>
          <w:u w:val="single"/>
        </w:rPr>
        <w:t>estimated for a “</w:t>
      </w:r>
      <w:r w:rsidRPr="002F5FB8">
        <w:rPr>
          <w:rFonts w:asciiTheme="minorHAnsi" w:eastAsia="Calibri" w:hAnsiTheme="minorHAnsi" w:cstheme="minorHAnsi"/>
          <w:b/>
          <w:u w:val="single"/>
        </w:rPr>
        <w:t>counterforce</w:t>
      </w:r>
      <w:r w:rsidRPr="002F5FB8">
        <w:rPr>
          <w:rFonts w:asciiTheme="minorHAnsi" w:eastAsia="Calibri" w:hAnsiTheme="minorHAnsi" w:cstheme="minorHAnsi"/>
          <w:u w:val="single"/>
        </w:rPr>
        <w:t xml:space="preserve">” </w:t>
      </w:r>
      <w:r w:rsidRPr="002F5FB8">
        <w:rPr>
          <w:rFonts w:asciiTheme="minorHAnsi" w:eastAsia="Calibri" w:hAnsiTheme="minorHAnsi" w:cstheme="minorHAnsi"/>
          <w:b/>
          <w:highlight w:val="green"/>
          <w:u w:val="single"/>
        </w:rPr>
        <w:t>nuclear war</w:t>
      </w:r>
      <w:r w:rsidRPr="002F5FB8">
        <w:rPr>
          <w:rFonts w:asciiTheme="minorHAnsi" w:eastAsia="Calibri" w:hAnsiTheme="minorHAnsi" w:cstheme="minorHAnsi"/>
          <w:sz w:val="14"/>
        </w:rPr>
        <w:t xml:space="preserve"> between the superpowers. However, </w:t>
      </w:r>
      <w:r w:rsidRPr="002F5FB8">
        <w:rPr>
          <w:rFonts w:asciiTheme="minorHAnsi" w:eastAsia="Calibri" w:hAnsiTheme="minorHAnsi" w:cstheme="minorHAnsi"/>
          <w:u w:val="single"/>
        </w:rPr>
        <w:t xml:space="preserve">the </w:t>
      </w:r>
      <w:r w:rsidRPr="002F5FB8">
        <w:rPr>
          <w:rFonts w:asciiTheme="minorHAnsi" w:eastAsia="Calibri" w:hAnsiTheme="minorHAnsi" w:cstheme="minorHAnsi"/>
          <w:b/>
          <w:u w:val="single"/>
        </w:rPr>
        <w:t>long-term environmental effects</w:t>
      </w:r>
      <w:r w:rsidRPr="002F5FB8">
        <w:rPr>
          <w:rFonts w:asciiTheme="minorHAnsi" w:eastAsia="Calibri" w:hAnsiTheme="minorHAnsi" w:cstheme="minorHAnsi"/>
          <w:sz w:val="14"/>
        </w:rPr>
        <w:t xml:space="preserve"> of the war </w:t>
      </w:r>
      <w:r w:rsidRPr="002F5FB8">
        <w:rPr>
          <w:rFonts w:asciiTheme="minorHAnsi" w:eastAsia="Calibri" w:hAnsiTheme="minorHAnsi" w:cstheme="minorHAnsi"/>
          <w:b/>
          <w:highlight w:val="green"/>
          <w:u w:val="single"/>
        </w:rPr>
        <w:t>could</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sz w:val="14"/>
        </w:rPr>
        <w:t xml:space="preserve">significantly </w:t>
      </w:r>
      <w:r w:rsidRPr="002F5FB8">
        <w:rPr>
          <w:rFonts w:asciiTheme="minorHAnsi" w:eastAsia="Calibri" w:hAnsiTheme="minorHAnsi" w:cstheme="minorHAnsi"/>
          <w:u w:val="single"/>
        </w:rPr>
        <w:t>disrupt</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global weather for</w:t>
      </w:r>
      <w:r w:rsidRPr="002F5FB8">
        <w:rPr>
          <w:rFonts w:asciiTheme="minorHAnsi" w:eastAsia="Calibri" w:hAnsiTheme="minorHAnsi" w:cstheme="minorHAnsi"/>
          <w:sz w:val="14"/>
        </w:rPr>
        <w:t xml:space="preserve"> at least </w:t>
      </w:r>
      <w:r w:rsidRPr="002F5FB8">
        <w:rPr>
          <w:rFonts w:asciiTheme="minorHAnsi" w:eastAsia="Calibri" w:hAnsiTheme="minorHAnsi" w:cstheme="minorHAnsi"/>
          <w:u w:val="single"/>
        </w:rPr>
        <w:t>a decade, which would</w:t>
      </w:r>
      <w:r w:rsidRPr="002F5FB8">
        <w:rPr>
          <w:rFonts w:asciiTheme="minorHAnsi" w:eastAsia="Calibri" w:hAnsiTheme="minorHAnsi" w:cstheme="minorHAnsi"/>
          <w:sz w:val="14"/>
        </w:rPr>
        <w:t xml:space="preserve"> likely </w:t>
      </w:r>
      <w:r w:rsidRPr="002F5FB8">
        <w:rPr>
          <w:rFonts w:asciiTheme="minorHAnsi" w:eastAsia="Calibri" w:hAnsiTheme="minorHAnsi" w:cstheme="minorHAnsi"/>
          <w:b/>
          <w:highlight w:val="green"/>
          <w:u w:val="single"/>
        </w:rPr>
        <w:t>result in</w:t>
      </w:r>
      <w:r w:rsidRPr="002F5FB8">
        <w:rPr>
          <w:rFonts w:asciiTheme="minorHAnsi" w:eastAsia="Calibri" w:hAnsiTheme="minorHAnsi" w:cstheme="minorHAnsi"/>
          <w:u w:val="single"/>
        </w:rPr>
        <w:t xml:space="preserve"> a </w:t>
      </w:r>
      <w:r w:rsidRPr="002F5FB8">
        <w:rPr>
          <w:rFonts w:asciiTheme="minorHAnsi" w:eastAsia="Calibri" w:hAnsiTheme="minorHAnsi" w:cstheme="minorHAnsi"/>
          <w:sz w:val="14"/>
        </w:rPr>
        <w:t xml:space="preserve">vast </w:t>
      </w:r>
      <w:r w:rsidRPr="002F5FB8">
        <w:rPr>
          <w:rFonts w:asciiTheme="minorHAnsi" w:eastAsia="Calibri" w:hAnsiTheme="minorHAnsi" w:cstheme="minorHAnsi"/>
          <w:b/>
          <w:highlight w:val="green"/>
          <w:u w:val="single"/>
        </w:rPr>
        <w:t>global famine</w:t>
      </w:r>
      <w:r w:rsidRPr="002F5FB8">
        <w:rPr>
          <w:rFonts w:asciiTheme="minorHAnsi" w:eastAsia="Calibri" w:hAnsiTheme="minorHAnsi" w:cstheme="minorHAnsi"/>
          <w:sz w:val="14"/>
        </w:rPr>
        <w:t xml:space="preserve">. The scientists predicted that </w:t>
      </w:r>
      <w:r w:rsidRPr="002F5FB8">
        <w:rPr>
          <w:rFonts w:asciiTheme="minorHAnsi" w:eastAsia="Calibri" w:hAnsiTheme="minorHAnsi" w:cstheme="minorHAnsi"/>
          <w:b/>
          <w:u w:val="single"/>
        </w:rPr>
        <w:t>nuclear firestorms</w:t>
      </w:r>
      <w:r w:rsidRPr="002F5FB8">
        <w:rPr>
          <w:rFonts w:asciiTheme="minorHAnsi" w:eastAsia="Calibri" w:hAnsiTheme="minorHAnsi" w:cstheme="minorHAnsi"/>
          <w:sz w:val="14"/>
        </w:rPr>
        <w:t xml:space="preserve"> in the burning cities </w:t>
      </w:r>
      <w:r w:rsidRPr="002F5FB8">
        <w:rPr>
          <w:rFonts w:asciiTheme="minorHAnsi" w:eastAsia="Calibri" w:hAnsiTheme="minorHAnsi" w:cstheme="minorHAnsi"/>
          <w:u w:val="single"/>
        </w:rPr>
        <w:t>would cause</w:t>
      </w:r>
      <w:r w:rsidRPr="002F5FB8">
        <w:rPr>
          <w:rFonts w:asciiTheme="minorHAnsi" w:eastAsia="Calibri" w:hAnsiTheme="minorHAnsi" w:cstheme="minorHAnsi"/>
          <w:sz w:val="14"/>
        </w:rPr>
        <w:t xml:space="preserve"> at least </w:t>
      </w:r>
      <w:r w:rsidRPr="002F5FB8">
        <w:rPr>
          <w:rFonts w:asciiTheme="minorHAnsi" w:eastAsia="Calibri" w:hAnsiTheme="minorHAnsi" w:cstheme="minorHAnsi"/>
          <w:u w:val="single"/>
        </w:rPr>
        <w:t xml:space="preserve">five million tons of </w:t>
      </w:r>
      <w:r w:rsidRPr="002F5FB8">
        <w:rPr>
          <w:rFonts w:asciiTheme="minorHAnsi" w:eastAsia="Calibri" w:hAnsiTheme="minorHAnsi" w:cstheme="minorHAnsi"/>
          <w:b/>
          <w:u w:val="single"/>
        </w:rPr>
        <w:t>black carbon smoke</w:t>
      </w:r>
      <w:r w:rsidRPr="002F5FB8">
        <w:rPr>
          <w:rFonts w:asciiTheme="minorHAnsi" w:eastAsia="Calibri" w:hAnsiTheme="minorHAnsi" w:cstheme="minorHAnsi"/>
          <w:u w:val="single"/>
        </w:rPr>
        <w:t xml:space="preserve"> to</w:t>
      </w:r>
      <w:r w:rsidRPr="002F5FB8">
        <w:rPr>
          <w:rFonts w:asciiTheme="minorHAnsi" w:eastAsia="Calibri" w:hAnsiTheme="minorHAnsi" w:cstheme="minorHAnsi"/>
          <w:sz w:val="14"/>
        </w:rPr>
        <w:t xml:space="preserve"> quickly </w:t>
      </w:r>
      <w:r w:rsidRPr="002F5FB8">
        <w:rPr>
          <w:rFonts w:asciiTheme="minorHAnsi" w:eastAsia="Calibri" w:hAnsiTheme="minorHAnsi" w:cstheme="minorHAnsi"/>
          <w:u w:val="single"/>
        </w:rPr>
        <w:t>rise</w:t>
      </w:r>
      <w:r w:rsidRPr="002F5FB8">
        <w:rPr>
          <w:rFonts w:asciiTheme="minorHAnsi" w:eastAsia="Calibri" w:hAnsiTheme="minorHAnsi" w:cstheme="minorHAnsi"/>
          <w:sz w:val="14"/>
        </w:rPr>
        <w:t xml:space="preserve"> above cloud level </w:t>
      </w:r>
      <w:r w:rsidRPr="002F5FB8">
        <w:rPr>
          <w:rFonts w:asciiTheme="minorHAnsi" w:eastAsia="Calibri" w:hAnsiTheme="minorHAnsi" w:cstheme="minorHAnsi"/>
          <w:u w:val="single"/>
        </w:rPr>
        <w:t>into the stratosphere</w:t>
      </w:r>
      <w:r w:rsidRPr="002F5FB8">
        <w:rPr>
          <w:rFonts w:asciiTheme="minorHAnsi" w:eastAsia="Calibri" w:hAnsiTheme="minorHAnsi" w:cstheme="minorHAnsi"/>
          <w:sz w:val="14"/>
        </w:rPr>
        <w:t xml:space="preserve">, where it could not be rained out. </w:t>
      </w:r>
      <w:r w:rsidRPr="002F5FB8">
        <w:rPr>
          <w:rFonts w:asciiTheme="minorHAnsi" w:eastAsia="Calibri" w:hAnsiTheme="minorHAnsi" w:cstheme="minorHAnsi"/>
          <w:u w:val="single"/>
        </w:rPr>
        <w:t xml:space="preserve">The smoke would circle the Earth in </w:t>
      </w:r>
      <w:r w:rsidRPr="002F5FB8">
        <w:rPr>
          <w:rFonts w:asciiTheme="minorHAnsi" w:eastAsia="Calibri" w:hAnsiTheme="minorHAnsi" w:cstheme="minorHAnsi"/>
          <w:b/>
          <w:u w:val="single"/>
        </w:rPr>
        <w:t>less than two weeks</w:t>
      </w:r>
      <w:r w:rsidRPr="002F5FB8">
        <w:rPr>
          <w:rFonts w:asciiTheme="minorHAnsi" w:eastAsia="Calibri" w:hAnsiTheme="minorHAnsi" w:cstheme="minorHAnsi"/>
          <w:u w:val="single"/>
        </w:rPr>
        <w:t xml:space="preserve"> and</w:t>
      </w:r>
      <w:r w:rsidRPr="002F5FB8">
        <w:rPr>
          <w:rFonts w:asciiTheme="minorHAnsi" w:eastAsia="Calibri" w:hAnsiTheme="minorHAnsi" w:cstheme="minorHAnsi"/>
          <w:sz w:val="14"/>
        </w:rPr>
        <w:t xml:space="preserve"> would </w:t>
      </w:r>
      <w:r w:rsidRPr="002F5FB8">
        <w:rPr>
          <w:rFonts w:asciiTheme="minorHAnsi" w:eastAsia="Calibri" w:hAnsiTheme="minorHAnsi" w:cstheme="minorHAnsi"/>
          <w:u w:val="single"/>
        </w:rPr>
        <w:t xml:space="preserve">form </w:t>
      </w:r>
      <w:r w:rsidRPr="002F5FB8">
        <w:rPr>
          <w:rFonts w:asciiTheme="minorHAnsi" w:eastAsia="Calibri" w:hAnsiTheme="minorHAnsi" w:cstheme="minorHAnsi"/>
          <w:b/>
          <w:highlight w:val="green"/>
          <w:u w:val="single"/>
        </w:rPr>
        <w:t>a</w:t>
      </w:r>
      <w:r w:rsidRPr="002F5FB8">
        <w:rPr>
          <w:rFonts w:asciiTheme="minorHAnsi" w:eastAsia="Calibri" w:hAnsiTheme="minorHAnsi" w:cstheme="minorHAnsi"/>
          <w:sz w:val="14"/>
        </w:rPr>
        <w:t xml:space="preserve"> global </w:t>
      </w:r>
      <w:r w:rsidRPr="002F5FB8">
        <w:rPr>
          <w:rFonts w:asciiTheme="minorHAnsi" w:eastAsia="Calibri" w:hAnsiTheme="minorHAnsi" w:cstheme="minorHAnsi"/>
          <w:b/>
          <w:u w:val="single"/>
        </w:rPr>
        <w:t xml:space="preserve">stratospheric </w:t>
      </w:r>
      <w:r w:rsidRPr="002F5FB8">
        <w:rPr>
          <w:rFonts w:asciiTheme="minorHAnsi" w:eastAsia="Calibri" w:hAnsiTheme="minorHAnsi" w:cstheme="minorHAnsi"/>
          <w:b/>
          <w:highlight w:val="green"/>
          <w:u w:val="single"/>
        </w:rPr>
        <w:t>smoke layer</w:t>
      </w:r>
      <w:r w:rsidRPr="002F5FB8">
        <w:rPr>
          <w:rFonts w:asciiTheme="minorHAnsi" w:eastAsia="Calibri" w:hAnsiTheme="minorHAnsi" w:cstheme="minorHAnsi"/>
          <w:u w:val="single"/>
        </w:rPr>
        <w:t xml:space="preserve"> that </w:t>
      </w:r>
      <w:r w:rsidRPr="002F5FB8">
        <w:rPr>
          <w:rFonts w:asciiTheme="minorHAnsi" w:eastAsia="Calibri" w:hAnsiTheme="minorHAnsi" w:cstheme="minorHAnsi"/>
          <w:b/>
          <w:highlight w:val="green"/>
          <w:u w:val="single"/>
        </w:rPr>
        <w:t>would remain for</w:t>
      </w:r>
      <w:r w:rsidRPr="002F5FB8">
        <w:rPr>
          <w:rFonts w:asciiTheme="minorHAnsi" w:eastAsia="Calibri" w:hAnsiTheme="minorHAnsi" w:cstheme="minorHAnsi"/>
          <w:u w:val="single"/>
        </w:rPr>
        <w:t xml:space="preserve"> more than </w:t>
      </w:r>
      <w:r w:rsidRPr="002F5FB8">
        <w:rPr>
          <w:rFonts w:asciiTheme="minorHAnsi" w:eastAsia="Calibri" w:hAnsiTheme="minorHAnsi" w:cstheme="minorHAnsi"/>
          <w:b/>
          <w:highlight w:val="green"/>
          <w:u w:val="single"/>
        </w:rPr>
        <w:t>a decade</w:t>
      </w:r>
      <w:r w:rsidRPr="002F5FB8">
        <w:rPr>
          <w:rFonts w:asciiTheme="minorHAnsi" w:eastAsia="Calibri" w:hAnsiTheme="minorHAnsi" w:cstheme="minorHAnsi"/>
          <w:u w:val="single"/>
        </w:rPr>
        <w:t>. The smoke would absorb</w:t>
      </w:r>
      <w:r w:rsidRPr="002F5FB8">
        <w:rPr>
          <w:rFonts w:asciiTheme="minorHAnsi" w:eastAsia="Calibri" w:hAnsiTheme="minorHAnsi" w:cstheme="minorHAnsi"/>
          <w:sz w:val="14"/>
        </w:rPr>
        <w:t xml:space="preserve"> warming </w:t>
      </w:r>
      <w:r w:rsidRPr="002F5FB8">
        <w:rPr>
          <w:rFonts w:asciiTheme="minorHAnsi" w:eastAsia="Calibri" w:hAnsiTheme="minorHAnsi" w:cstheme="minorHAnsi"/>
          <w:u w:val="single"/>
        </w:rPr>
        <w:t xml:space="preserve">sunlight, which would </w:t>
      </w:r>
      <w:r w:rsidRPr="002F5FB8">
        <w:rPr>
          <w:rFonts w:asciiTheme="minorHAnsi" w:eastAsia="Calibri" w:hAnsiTheme="minorHAnsi" w:cstheme="minorHAnsi"/>
          <w:b/>
          <w:u w:val="single"/>
        </w:rPr>
        <w:t>heat the smoke</w:t>
      </w:r>
      <w:r w:rsidRPr="002F5FB8">
        <w:rPr>
          <w:rFonts w:asciiTheme="minorHAnsi" w:eastAsia="Calibri" w:hAnsiTheme="minorHAnsi" w:cstheme="minorHAnsi"/>
          <w:u w:val="single"/>
        </w:rPr>
        <w:t xml:space="preserve"> to</w:t>
      </w:r>
      <w:r w:rsidRPr="002F5FB8">
        <w:rPr>
          <w:rFonts w:asciiTheme="minorHAnsi" w:eastAsia="Calibri" w:hAnsiTheme="minorHAnsi" w:cstheme="minorHAnsi"/>
          <w:sz w:val="14"/>
        </w:rPr>
        <w:t xml:space="preserve"> temperatures near </w:t>
      </w:r>
      <w:r w:rsidRPr="002F5FB8">
        <w:rPr>
          <w:rFonts w:asciiTheme="minorHAnsi" w:eastAsia="Calibri" w:hAnsiTheme="minorHAnsi" w:cstheme="minorHAnsi"/>
          <w:u w:val="single"/>
        </w:rPr>
        <w:t xml:space="preserve">the boiling point of water, </w:t>
      </w:r>
      <w:r w:rsidRPr="002F5FB8">
        <w:rPr>
          <w:rFonts w:asciiTheme="minorHAnsi" w:eastAsia="Calibri" w:hAnsiTheme="minorHAnsi" w:cstheme="minorHAnsi"/>
          <w:sz w:val="14"/>
        </w:rPr>
        <w:t>producing</w:t>
      </w:r>
      <w:r w:rsidRPr="002F5FB8">
        <w:rPr>
          <w:rFonts w:asciiTheme="minorHAnsi" w:eastAsia="Calibri" w:hAnsiTheme="minorHAnsi" w:cstheme="minorHAnsi"/>
          <w:b/>
          <w:highlight w:val="green"/>
          <w:u w:val="single"/>
        </w:rPr>
        <w:t xml:space="preserve"> ozone losses of</w:t>
      </w:r>
      <w:r w:rsidRPr="002F5FB8">
        <w:rPr>
          <w:rFonts w:asciiTheme="minorHAnsi" w:eastAsia="Calibri" w:hAnsiTheme="minorHAnsi" w:cstheme="minorHAnsi"/>
          <w:sz w:val="14"/>
        </w:rPr>
        <w:t xml:space="preserve"> 20 to</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b/>
          <w:highlight w:val="green"/>
          <w:u w:val="single"/>
        </w:rPr>
        <w:t>50 percent</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sz w:val="14"/>
        </w:rPr>
        <w:t xml:space="preserve">over populated areas. </w:t>
      </w:r>
      <w:r w:rsidRPr="002F5FB8">
        <w:rPr>
          <w:rFonts w:asciiTheme="minorHAnsi" w:eastAsia="Calibri" w:hAnsiTheme="minorHAnsi" w:cstheme="minorHAnsi"/>
          <w:u w:val="single"/>
        </w:rPr>
        <w:t>This would</w:t>
      </w:r>
      <w:r w:rsidRPr="002F5FB8">
        <w:rPr>
          <w:rFonts w:asciiTheme="minorHAnsi" w:eastAsia="Calibri" w:hAnsiTheme="minorHAnsi" w:cstheme="minorHAnsi"/>
          <w:sz w:val="14"/>
        </w:rPr>
        <w:t xml:space="preserve"> almost </w:t>
      </w:r>
      <w:r w:rsidRPr="002F5FB8">
        <w:rPr>
          <w:rFonts w:asciiTheme="minorHAnsi" w:eastAsia="Calibri" w:hAnsiTheme="minorHAnsi" w:cstheme="minorHAnsi"/>
          <w:u w:val="single"/>
        </w:rPr>
        <w:t>double the amount of UV-B reaching</w:t>
      </w:r>
      <w:r w:rsidRPr="002F5FB8">
        <w:rPr>
          <w:rFonts w:asciiTheme="minorHAnsi" w:eastAsia="Calibri" w:hAnsiTheme="minorHAnsi" w:cstheme="minorHAnsi"/>
          <w:sz w:val="14"/>
        </w:rPr>
        <w:t xml:space="preserve"> the most populated regions of </w:t>
      </w:r>
      <w:r w:rsidRPr="002F5FB8">
        <w:rPr>
          <w:rFonts w:asciiTheme="minorHAnsi" w:eastAsia="Calibri" w:hAnsiTheme="minorHAnsi" w:cstheme="minorHAnsi"/>
          <w:u w:val="single"/>
        </w:rPr>
        <w:t>the mid-latitudes</w:t>
      </w:r>
      <w:r w:rsidRPr="002F5FB8">
        <w:rPr>
          <w:rFonts w:asciiTheme="minorHAnsi" w:eastAsia="Calibri" w:hAnsiTheme="minorHAnsi" w:cstheme="minorHAnsi"/>
          <w:sz w:val="14"/>
        </w:rPr>
        <w:t xml:space="preserve">, and it would create UV-B indices unprecedented in human history. In North America and Central Europe, </w:t>
      </w:r>
      <w:r w:rsidRPr="002F5FB8">
        <w:rPr>
          <w:rFonts w:asciiTheme="minorHAnsi" w:eastAsia="Calibri" w:hAnsiTheme="minorHAnsi" w:cstheme="minorHAnsi"/>
          <w:u w:val="single"/>
        </w:rPr>
        <w:t>the time required to get a</w:t>
      </w:r>
      <w:r w:rsidRPr="002F5FB8">
        <w:rPr>
          <w:rFonts w:asciiTheme="minorHAnsi" w:eastAsia="Calibri" w:hAnsiTheme="minorHAnsi" w:cstheme="minorHAnsi"/>
          <w:sz w:val="14"/>
        </w:rPr>
        <w:t xml:space="preserve"> painful </w:t>
      </w:r>
      <w:r w:rsidRPr="002F5FB8">
        <w:rPr>
          <w:rFonts w:asciiTheme="minorHAnsi" w:eastAsia="Calibri" w:hAnsiTheme="minorHAnsi" w:cstheme="minorHAnsi"/>
          <w:u w:val="single"/>
        </w:rPr>
        <w:t>sunburn</w:t>
      </w:r>
      <w:r w:rsidRPr="002F5FB8">
        <w:rPr>
          <w:rFonts w:asciiTheme="minorHAnsi" w:eastAsia="Calibri" w:hAnsiTheme="minorHAnsi" w:cstheme="minorHAnsi"/>
          <w:sz w:val="14"/>
        </w:rPr>
        <w:t xml:space="preserve"> at mid-day in June </w:t>
      </w:r>
      <w:r w:rsidRPr="002F5FB8">
        <w:rPr>
          <w:rFonts w:asciiTheme="minorHAnsi" w:eastAsia="Calibri" w:hAnsiTheme="minorHAnsi" w:cstheme="minorHAnsi"/>
          <w:u w:val="single"/>
        </w:rPr>
        <w:t>could decrease to</w:t>
      </w:r>
      <w:r w:rsidRPr="002F5FB8">
        <w:rPr>
          <w:rFonts w:asciiTheme="minorHAnsi" w:eastAsia="Calibri" w:hAnsiTheme="minorHAnsi" w:cstheme="minorHAnsi"/>
          <w:sz w:val="14"/>
        </w:rPr>
        <w:t xml:space="preserve"> as little as </w:t>
      </w:r>
      <w:r w:rsidRPr="002F5FB8">
        <w:rPr>
          <w:rFonts w:asciiTheme="minorHAnsi" w:eastAsia="Calibri" w:hAnsiTheme="minorHAnsi" w:cstheme="minorHAnsi"/>
          <w:u w:val="single"/>
        </w:rPr>
        <w:t>six minutes</w:t>
      </w:r>
      <w:r w:rsidRPr="002F5FB8">
        <w:rPr>
          <w:rFonts w:asciiTheme="minorHAnsi" w:eastAsia="Calibri" w:hAnsiTheme="minorHAnsi" w:cstheme="minorHAnsi"/>
          <w:sz w:val="14"/>
        </w:rPr>
        <w:t xml:space="preserve"> for fair-skinned individuals. </w:t>
      </w:r>
      <w:r w:rsidRPr="002F5FB8">
        <w:rPr>
          <w:rFonts w:asciiTheme="minorHAnsi" w:eastAsia="Calibri" w:hAnsiTheme="minorHAnsi" w:cstheme="minorHAnsi"/>
          <w:u w:val="single"/>
        </w:rPr>
        <w:t>As the smoke</w:t>
      </w:r>
      <w:r w:rsidRPr="002F5FB8">
        <w:rPr>
          <w:rFonts w:asciiTheme="minorHAnsi" w:eastAsia="Calibri" w:hAnsiTheme="minorHAnsi" w:cstheme="minorHAnsi"/>
          <w:sz w:val="14"/>
        </w:rPr>
        <w:t xml:space="preserve"> layer </w:t>
      </w:r>
      <w:r w:rsidRPr="002F5FB8">
        <w:rPr>
          <w:rFonts w:asciiTheme="minorHAnsi" w:eastAsia="Calibri" w:hAnsiTheme="minorHAnsi" w:cstheme="minorHAnsi"/>
          <w:u w:val="single"/>
        </w:rPr>
        <w:t>blocked</w:t>
      </w:r>
      <w:r w:rsidRPr="002F5FB8">
        <w:rPr>
          <w:rFonts w:asciiTheme="minorHAnsi" w:eastAsia="Calibri" w:hAnsiTheme="minorHAnsi" w:cstheme="minorHAnsi"/>
          <w:sz w:val="14"/>
        </w:rPr>
        <w:t xml:space="preserve"> warming </w:t>
      </w:r>
      <w:r w:rsidRPr="002F5FB8">
        <w:rPr>
          <w:rFonts w:asciiTheme="minorHAnsi" w:eastAsia="Calibri" w:hAnsiTheme="minorHAnsi" w:cstheme="minorHAnsi"/>
          <w:u w:val="single"/>
        </w:rPr>
        <w:t>sunlight</w:t>
      </w:r>
      <w:r w:rsidRPr="002F5FB8">
        <w:rPr>
          <w:rFonts w:asciiTheme="minorHAnsi" w:eastAsia="Calibri" w:hAnsiTheme="minorHAnsi" w:cstheme="minorHAnsi"/>
          <w:sz w:val="14"/>
        </w:rPr>
        <w:t xml:space="preserve"> from reaching the Earth’s surface, </w:t>
      </w:r>
      <w:r w:rsidRPr="002F5FB8">
        <w:rPr>
          <w:rFonts w:asciiTheme="minorHAnsi" w:eastAsia="Calibri" w:hAnsiTheme="minorHAnsi" w:cstheme="minorHAnsi"/>
          <w:u w:val="single"/>
        </w:rPr>
        <w:t xml:space="preserve">it would produce the </w:t>
      </w:r>
      <w:r w:rsidRPr="002F5FB8">
        <w:rPr>
          <w:rFonts w:asciiTheme="minorHAnsi" w:eastAsia="Calibri" w:hAnsiTheme="minorHAnsi" w:cstheme="minorHAnsi"/>
          <w:b/>
          <w:u w:val="single"/>
        </w:rPr>
        <w:t>coldest</w:t>
      </w:r>
      <w:r w:rsidRPr="002F5FB8">
        <w:rPr>
          <w:rFonts w:asciiTheme="minorHAnsi" w:eastAsia="Calibri" w:hAnsiTheme="minorHAnsi" w:cstheme="minorHAnsi"/>
          <w:sz w:val="14"/>
        </w:rPr>
        <w:t xml:space="preserve"> average </w:t>
      </w:r>
      <w:r w:rsidRPr="002F5FB8">
        <w:rPr>
          <w:rFonts w:asciiTheme="minorHAnsi" w:eastAsia="Calibri" w:hAnsiTheme="minorHAnsi" w:cstheme="minorHAnsi"/>
          <w:b/>
          <w:u w:val="single"/>
        </w:rPr>
        <w:t>surface temperatures</w:t>
      </w:r>
      <w:r w:rsidRPr="002F5FB8">
        <w:rPr>
          <w:rFonts w:asciiTheme="minorHAnsi" w:eastAsia="Calibri" w:hAnsiTheme="minorHAnsi" w:cstheme="minorHAnsi"/>
          <w:u w:val="single"/>
        </w:rPr>
        <w:t xml:space="preserve"> in</w:t>
      </w:r>
      <w:r w:rsidRPr="002F5FB8">
        <w:rPr>
          <w:rFonts w:asciiTheme="minorHAnsi" w:eastAsia="Calibri" w:hAnsiTheme="minorHAnsi" w:cstheme="minorHAnsi"/>
          <w:sz w:val="14"/>
        </w:rPr>
        <w:t xml:space="preserve"> the last </w:t>
      </w:r>
      <w:r w:rsidRPr="002F5FB8">
        <w:rPr>
          <w:rFonts w:asciiTheme="minorHAnsi" w:eastAsia="Calibri" w:hAnsiTheme="minorHAnsi" w:cstheme="minorHAnsi"/>
          <w:u w:val="single"/>
        </w:rPr>
        <w:t>1,000 years</w:t>
      </w:r>
      <w:r w:rsidRPr="002F5FB8">
        <w:rPr>
          <w:rFonts w:asciiTheme="minorHAnsi" w:eastAsia="Calibri" w:hAnsiTheme="minorHAnsi" w:cstheme="minorHAnsi"/>
          <w:sz w:val="14"/>
        </w:rPr>
        <w:t xml:space="preserve">. The scientists calculated that </w:t>
      </w:r>
      <w:r w:rsidRPr="002F5FB8">
        <w:rPr>
          <w:rFonts w:asciiTheme="minorHAnsi" w:eastAsia="Calibri" w:hAnsiTheme="minorHAnsi" w:cstheme="minorHAnsi"/>
          <w:u w:val="single"/>
        </w:rPr>
        <w:t xml:space="preserve">global </w:t>
      </w:r>
      <w:r w:rsidRPr="002F5FB8">
        <w:rPr>
          <w:rFonts w:asciiTheme="minorHAnsi" w:eastAsia="Calibri" w:hAnsiTheme="minorHAnsi" w:cstheme="minorHAnsi"/>
          <w:b/>
          <w:highlight w:val="green"/>
          <w:u w:val="single"/>
        </w:rPr>
        <w:t xml:space="preserve">food production would decrease </w:t>
      </w:r>
      <w:r w:rsidRPr="002F5FB8">
        <w:rPr>
          <w:rFonts w:asciiTheme="minorHAnsi" w:eastAsia="Calibri" w:hAnsiTheme="minorHAnsi" w:cstheme="minorHAnsi"/>
          <w:sz w:val="14"/>
        </w:rPr>
        <w:t xml:space="preserve">by 20 to </w:t>
      </w:r>
      <w:r w:rsidRPr="002F5FB8">
        <w:rPr>
          <w:rFonts w:asciiTheme="minorHAnsi" w:eastAsia="Calibri" w:hAnsiTheme="minorHAnsi" w:cstheme="minorHAnsi"/>
          <w:b/>
          <w:highlight w:val="green"/>
          <w:u w:val="single"/>
        </w:rPr>
        <w:t>40 percent</w:t>
      </w:r>
      <w:r w:rsidRPr="002F5FB8">
        <w:rPr>
          <w:rFonts w:asciiTheme="minorHAnsi" w:eastAsia="Calibri" w:hAnsiTheme="minorHAnsi" w:cstheme="minorHAnsi"/>
          <w:sz w:val="14"/>
        </w:rPr>
        <w:t xml:space="preserve"> during a five-year period following such a war. Medical experts have predicted that the shortening of growing seasons and corresponding </w:t>
      </w:r>
      <w:r w:rsidRPr="002F5FB8">
        <w:rPr>
          <w:rFonts w:asciiTheme="minorHAnsi" w:eastAsia="Calibri" w:hAnsiTheme="minorHAnsi" w:cstheme="minorHAnsi"/>
          <w:u w:val="single"/>
        </w:rPr>
        <w:t>decreases in agricultural production could cause</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b/>
          <w:u w:val="single"/>
        </w:rPr>
        <w:t>two billion</w:t>
      </w:r>
      <w:r w:rsidRPr="002F5FB8">
        <w:rPr>
          <w:rFonts w:asciiTheme="minorHAnsi" w:eastAsia="Calibri" w:hAnsiTheme="minorHAnsi" w:cstheme="minorHAnsi"/>
          <w:sz w:val="14"/>
        </w:rPr>
        <w:t xml:space="preserve"> people </w:t>
      </w:r>
      <w:r w:rsidRPr="002F5FB8">
        <w:rPr>
          <w:rFonts w:asciiTheme="minorHAnsi" w:eastAsia="Calibri" w:hAnsiTheme="minorHAnsi" w:cstheme="minorHAnsi"/>
          <w:u w:val="single"/>
        </w:rPr>
        <w:t>to</w:t>
      </w:r>
      <w:r w:rsidRPr="002F5FB8">
        <w:rPr>
          <w:rFonts w:asciiTheme="minorHAnsi" w:eastAsia="Calibri" w:hAnsiTheme="minorHAnsi" w:cstheme="minorHAnsi"/>
          <w:sz w:val="14"/>
        </w:rPr>
        <w:t xml:space="preserve"> </w:t>
      </w:r>
      <w:r w:rsidRPr="002F5FB8">
        <w:rPr>
          <w:rFonts w:asciiTheme="minorHAnsi" w:eastAsia="Calibri" w:hAnsiTheme="minorHAnsi" w:cstheme="minorHAnsi"/>
          <w:u w:val="single"/>
        </w:rPr>
        <w:t xml:space="preserve">perish from </w:t>
      </w:r>
      <w:r w:rsidRPr="002F5FB8">
        <w:rPr>
          <w:rFonts w:asciiTheme="minorHAnsi" w:eastAsia="Calibri" w:hAnsiTheme="minorHAnsi" w:cstheme="minorHAnsi"/>
          <w:b/>
          <w:u w:val="single"/>
        </w:rPr>
        <w:t>famine</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climatologists</w:t>
      </w:r>
      <w:r w:rsidRPr="002F5FB8">
        <w:rPr>
          <w:rFonts w:asciiTheme="minorHAnsi" w:eastAsia="Calibri" w:hAnsiTheme="minorHAnsi" w:cstheme="minorHAnsi"/>
          <w:sz w:val="14"/>
        </w:rPr>
        <w:t xml:space="preserve"> also </w:t>
      </w:r>
      <w:r w:rsidRPr="002F5FB8">
        <w:rPr>
          <w:rFonts w:asciiTheme="minorHAnsi" w:eastAsia="Calibri" w:hAnsiTheme="minorHAnsi" w:cstheme="minorHAnsi"/>
          <w:u w:val="single"/>
        </w:rPr>
        <w:t>investigated the effects of a nuclear war fought with</w:t>
      </w:r>
      <w:r w:rsidRPr="002F5FB8">
        <w:rPr>
          <w:rFonts w:asciiTheme="minorHAnsi" w:eastAsia="Calibri" w:hAnsiTheme="minorHAnsi" w:cstheme="minorHAnsi"/>
          <w:sz w:val="14"/>
        </w:rPr>
        <w:t xml:space="preserve"> the vastly more powerful modern</w:t>
      </w:r>
      <w:r w:rsidRPr="002F5FB8">
        <w:rPr>
          <w:rFonts w:asciiTheme="minorHAnsi" w:eastAsia="Calibri" w:hAnsiTheme="minorHAnsi" w:cstheme="minorHAnsi"/>
          <w:b/>
          <w:u w:val="single"/>
        </w:rPr>
        <w:t xml:space="preserve"> thermonuclear </w:t>
      </w:r>
      <w:r w:rsidRPr="002F5FB8">
        <w:rPr>
          <w:rFonts w:asciiTheme="minorHAnsi" w:eastAsia="Calibri" w:hAnsiTheme="minorHAnsi" w:cstheme="minorHAnsi"/>
          <w:sz w:val="14"/>
        </w:rPr>
        <w:t>weapons</w:t>
      </w:r>
      <w:r w:rsidRPr="002F5FB8">
        <w:rPr>
          <w:rFonts w:asciiTheme="minorHAnsi" w:eastAsia="Calibri" w:hAnsiTheme="minorHAnsi" w:cstheme="minorHAnsi"/>
          <w:u w:val="single"/>
        </w:rPr>
        <w:t xml:space="preserve"> possessed by the U</w:t>
      </w:r>
      <w:r w:rsidRPr="002F5FB8">
        <w:rPr>
          <w:rFonts w:asciiTheme="minorHAnsi" w:eastAsia="Calibri" w:hAnsiTheme="minorHAnsi" w:cstheme="minorHAnsi"/>
          <w:sz w:val="14"/>
        </w:rPr>
        <w:t xml:space="preserve">nited </w:t>
      </w:r>
      <w:r w:rsidRPr="002F5FB8">
        <w:rPr>
          <w:rFonts w:asciiTheme="minorHAnsi" w:eastAsia="Calibri" w:hAnsiTheme="minorHAnsi" w:cstheme="minorHAnsi"/>
          <w:u w:val="single"/>
        </w:rPr>
        <w:t>S</w:t>
      </w:r>
      <w:r w:rsidRPr="002F5FB8">
        <w:rPr>
          <w:rFonts w:asciiTheme="minorHAnsi" w:eastAsia="Calibri" w:hAnsiTheme="minorHAnsi" w:cstheme="minorHAnsi"/>
          <w:sz w:val="14"/>
        </w:rPr>
        <w:t xml:space="preserve">tates, </w:t>
      </w:r>
      <w:r w:rsidRPr="002F5FB8">
        <w:rPr>
          <w:rFonts w:asciiTheme="minorHAnsi" w:eastAsia="Calibri" w:hAnsiTheme="minorHAnsi" w:cstheme="minorHAnsi"/>
          <w:u w:val="single"/>
        </w:rPr>
        <w:t>Russia, China, France, and England. Some</w:t>
      </w:r>
      <w:r w:rsidRPr="002F5FB8">
        <w:rPr>
          <w:rFonts w:asciiTheme="minorHAnsi" w:eastAsia="Calibri" w:hAnsiTheme="minorHAnsi" w:cstheme="minorHAnsi"/>
          <w:sz w:val="14"/>
        </w:rPr>
        <w:t xml:space="preserve"> of the thermonuclear weapons constructed during the 1950s and 1960s were 1,000 times more powerful</w:t>
      </w:r>
      <w:r w:rsidRPr="002F5FB8">
        <w:rPr>
          <w:rFonts w:asciiTheme="minorHAnsi" w:eastAsia="Calibri" w:hAnsiTheme="minorHAnsi" w:cstheme="minorHAnsi"/>
          <w:u w:val="single"/>
        </w:rPr>
        <w:t xml:space="preserve"> than an atomic bomb</w:t>
      </w:r>
      <w:r w:rsidRPr="002F5FB8">
        <w:rPr>
          <w:rFonts w:asciiTheme="minorHAnsi" w:eastAsia="Calibri" w:hAnsiTheme="minorHAnsi" w:cstheme="minorHAnsi"/>
          <w:sz w:val="14"/>
        </w:rPr>
        <w:t xml:space="preserve">. During the last 30 years, the average size of thermonuclear or “strategic” nuclear weapons has decreased. Yet today, </w:t>
      </w:r>
      <w:r w:rsidRPr="002F5FB8">
        <w:rPr>
          <w:rFonts w:asciiTheme="minorHAnsi" w:eastAsia="Calibri" w:hAnsiTheme="minorHAnsi" w:cstheme="minorHAnsi"/>
          <w:u w:val="single"/>
        </w:rPr>
        <w:t>each of the</w:t>
      </w:r>
      <w:r w:rsidRPr="002F5FB8">
        <w:rPr>
          <w:rFonts w:asciiTheme="minorHAnsi" w:eastAsia="Calibri" w:hAnsiTheme="minorHAnsi" w:cstheme="minorHAnsi"/>
          <w:sz w:val="14"/>
        </w:rPr>
        <w:t xml:space="preserve"> approximately </w:t>
      </w:r>
      <w:r w:rsidRPr="002F5FB8">
        <w:rPr>
          <w:rFonts w:asciiTheme="minorHAnsi" w:eastAsia="Calibri" w:hAnsiTheme="minorHAnsi" w:cstheme="minorHAnsi"/>
          <w:u w:val="single"/>
        </w:rPr>
        <w:t>3,540</w:t>
      </w:r>
      <w:r w:rsidRPr="002F5FB8">
        <w:rPr>
          <w:rFonts w:asciiTheme="minorHAnsi" w:eastAsia="Calibri" w:hAnsiTheme="minorHAnsi" w:cstheme="minorHAnsi"/>
          <w:sz w:val="14"/>
        </w:rPr>
        <w:t xml:space="preserve"> strategic </w:t>
      </w:r>
      <w:r w:rsidRPr="002F5FB8">
        <w:rPr>
          <w:rFonts w:asciiTheme="minorHAnsi" w:eastAsia="Calibri" w:hAnsiTheme="minorHAnsi" w:cstheme="minorHAnsi"/>
          <w:u w:val="single"/>
        </w:rPr>
        <w:t>weapons deployed by the U</w:t>
      </w:r>
      <w:r w:rsidRPr="002F5FB8">
        <w:rPr>
          <w:rFonts w:asciiTheme="minorHAnsi" w:eastAsia="Calibri" w:hAnsiTheme="minorHAnsi" w:cstheme="minorHAnsi"/>
          <w:sz w:val="14"/>
        </w:rPr>
        <w:t xml:space="preserve">nited </w:t>
      </w:r>
      <w:r w:rsidRPr="002F5FB8">
        <w:rPr>
          <w:rFonts w:asciiTheme="minorHAnsi" w:eastAsia="Calibri" w:hAnsiTheme="minorHAnsi" w:cstheme="minorHAnsi"/>
          <w:u w:val="single"/>
        </w:rPr>
        <w:t>S</w:t>
      </w:r>
      <w:r w:rsidRPr="002F5FB8">
        <w:rPr>
          <w:rFonts w:asciiTheme="minorHAnsi" w:eastAsia="Calibri" w:hAnsiTheme="minorHAnsi" w:cstheme="minorHAnsi"/>
          <w:sz w:val="14"/>
        </w:rPr>
        <w:t xml:space="preserve">tates </w:t>
      </w:r>
      <w:r w:rsidRPr="002F5FB8">
        <w:rPr>
          <w:rFonts w:asciiTheme="minorHAnsi" w:eastAsia="Calibri" w:hAnsiTheme="minorHAnsi" w:cstheme="minorHAnsi"/>
          <w:u w:val="single"/>
        </w:rPr>
        <w:t>and Russia is</w:t>
      </w:r>
      <w:r w:rsidRPr="002F5FB8">
        <w:rPr>
          <w:rFonts w:asciiTheme="minorHAnsi" w:eastAsia="Calibri" w:hAnsiTheme="minorHAnsi" w:cstheme="minorHAnsi"/>
          <w:sz w:val="14"/>
        </w:rPr>
        <w:t xml:space="preserve"> seven to </w:t>
      </w:r>
      <w:r w:rsidRPr="002F5FB8">
        <w:rPr>
          <w:rFonts w:asciiTheme="minorHAnsi" w:eastAsia="Calibri" w:hAnsiTheme="minorHAnsi" w:cstheme="minorHAnsi"/>
          <w:b/>
          <w:u w:val="single"/>
        </w:rPr>
        <w:t>80 times</w:t>
      </w:r>
      <w:r w:rsidRPr="002F5FB8">
        <w:rPr>
          <w:rFonts w:asciiTheme="minorHAnsi" w:eastAsia="Calibri" w:hAnsiTheme="minorHAnsi" w:cstheme="minorHAnsi"/>
          <w:u w:val="single"/>
        </w:rPr>
        <w:t xml:space="preserve"> more powerful than the</w:t>
      </w:r>
      <w:r w:rsidRPr="002F5FB8">
        <w:rPr>
          <w:rFonts w:asciiTheme="minorHAnsi" w:eastAsia="Calibri" w:hAnsiTheme="minorHAnsi" w:cstheme="minorHAnsi"/>
          <w:sz w:val="14"/>
        </w:rPr>
        <w:t xml:space="preserve"> atomic bombs modeled in the </w:t>
      </w:r>
      <w:r w:rsidRPr="002F5FB8">
        <w:rPr>
          <w:rFonts w:asciiTheme="minorHAnsi" w:eastAsia="Calibri" w:hAnsiTheme="minorHAnsi" w:cstheme="minorHAnsi"/>
          <w:u w:val="single"/>
        </w:rPr>
        <w:t xml:space="preserve">India-Pakistan study. The smallest </w:t>
      </w:r>
      <w:r w:rsidRPr="002F5FB8">
        <w:rPr>
          <w:rFonts w:asciiTheme="minorHAnsi" w:eastAsia="Calibri" w:hAnsiTheme="minorHAnsi" w:cstheme="minorHAnsi"/>
          <w:sz w:val="14"/>
        </w:rPr>
        <w:t xml:space="preserve">strategic nuclear weapon </w:t>
      </w:r>
      <w:r w:rsidRPr="002F5FB8">
        <w:rPr>
          <w:rFonts w:asciiTheme="minorHAnsi" w:eastAsia="Calibri" w:hAnsiTheme="minorHAnsi" w:cstheme="minorHAnsi"/>
          <w:u w:val="single"/>
        </w:rPr>
        <w:t xml:space="preserve">has an explosive power of </w:t>
      </w:r>
      <w:r w:rsidRPr="002F5FB8">
        <w:rPr>
          <w:rFonts w:asciiTheme="minorHAnsi" w:eastAsia="Calibri" w:hAnsiTheme="minorHAnsi" w:cstheme="minorHAnsi"/>
          <w:b/>
          <w:u w:val="single"/>
        </w:rPr>
        <w:t>100,000 tons of TNT</w:t>
      </w:r>
      <w:r w:rsidRPr="002F5FB8">
        <w:rPr>
          <w:rFonts w:asciiTheme="minorHAnsi" w:eastAsia="Calibri" w:hAnsiTheme="minorHAnsi" w:cstheme="min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2F5FB8">
        <w:rPr>
          <w:rFonts w:asciiTheme="minorHAnsi" w:eastAsia="Calibri" w:hAnsiTheme="minorHAnsi" w:cstheme="minorHAnsi"/>
          <w:b/>
          <w:highlight w:val="green"/>
          <w:u w:val="single"/>
        </w:rPr>
        <w:t>war</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u w:val="single"/>
        </w:rPr>
        <w:t>fought with</w:t>
      </w:r>
      <w:r w:rsidRPr="002F5FB8">
        <w:rPr>
          <w:rFonts w:asciiTheme="minorHAnsi" w:eastAsia="Calibri" w:hAnsiTheme="minorHAnsi" w:cstheme="minorHAnsi"/>
          <w:sz w:val="14"/>
        </w:rPr>
        <w:t xml:space="preserve"> hundreds or thousands of </w:t>
      </w:r>
      <w:r w:rsidRPr="002F5FB8">
        <w:rPr>
          <w:rFonts w:asciiTheme="minorHAnsi" w:eastAsia="Calibri" w:hAnsiTheme="minorHAnsi" w:cstheme="minorHAnsi"/>
          <w:u w:val="single"/>
        </w:rPr>
        <w:t>U.S. and Russian</w:t>
      </w:r>
      <w:r w:rsidRPr="002F5FB8">
        <w:rPr>
          <w:rFonts w:asciiTheme="minorHAnsi" w:eastAsia="Calibri" w:hAnsiTheme="minorHAnsi" w:cstheme="minorHAnsi"/>
          <w:sz w:val="14"/>
        </w:rPr>
        <w:t xml:space="preserve"> strategic </w:t>
      </w:r>
      <w:r w:rsidRPr="002F5FB8">
        <w:rPr>
          <w:rFonts w:asciiTheme="minorHAnsi" w:eastAsia="Calibri" w:hAnsiTheme="minorHAnsi" w:cstheme="minorHAnsi"/>
          <w:u w:val="single"/>
        </w:rPr>
        <w:t xml:space="preserve">nuclear weapons </w:t>
      </w:r>
      <w:r w:rsidRPr="002F5FB8">
        <w:rPr>
          <w:rFonts w:asciiTheme="minorHAnsi" w:eastAsia="Calibri" w:hAnsiTheme="minorHAnsi" w:cstheme="minorHAnsi"/>
          <w:sz w:val="14"/>
        </w:rPr>
        <w:t xml:space="preserve">would </w:t>
      </w:r>
      <w:r w:rsidRPr="002F5FB8">
        <w:rPr>
          <w:rFonts w:asciiTheme="minorHAnsi" w:eastAsia="Calibri" w:hAnsiTheme="minorHAnsi" w:cstheme="minorHAnsi"/>
          <w:b/>
          <w:highlight w:val="green"/>
          <w:u w:val="single"/>
        </w:rPr>
        <w:t>ignite immense</w:t>
      </w:r>
      <w:r w:rsidRPr="002F5FB8">
        <w:rPr>
          <w:rFonts w:asciiTheme="minorHAnsi" w:eastAsia="Calibri" w:hAnsiTheme="minorHAnsi" w:cstheme="minorHAnsi"/>
          <w:sz w:val="14"/>
        </w:rPr>
        <w:t xml:space="preserve"> </w:t>
      </w:r>
      <w:r w:rsidRPr="002F5FB8">
        <w:rPr>
          <w:rFonts w:asciiTheme="minorHAnsi" w:eastAsia="Calibri" w:hAnsiTheme="minorHAnsi" w:cstheme="minorHAnsi"/>
          <w:b/>
          <w:u w:val="single"/>
        </w:rPr>
        <w:t xml:space="preserve">nuclear </w:t>
      </w:r>
      <w:r w:rsidRPr="002F5FB8">
        <w:rPr>
          <w:rFonts w:asciiTheme="minorHAnsi" w:eastAsia="Calibri" w:hAnsiTheme="minorHAnsi" w:cstheme="minorHAnsi"/>
          <w:b/>
          <w:highlight w:val="green"/>
          <w:u w:val="single"/>
        </w:rPr>
        <w:t>firestorms</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u w:val="single"/>
        </w:rPr>
        <w:t>covering</w:t>
      </w:r>
      <w:r w:rsidRPr="002F5FB8">
        <w:rPr>
          <w:rFonts w:asciiTheme="minorHAnsi" w:eastAsia="Calibri" w:hAnsiTheme="minorHAnsi" w:cstheme="minorHAnsi"/>
          <w:sz w:val="14"/>
        </w:rPr>
        <w:t xml:space="preserve"> land surface areas of many thousands or </w:t>
      </w:r>
      <w:r w:rsidRPr="002F5FB8">
        <w:rPr>
          <w:rFonts w:asciiTheme="minorHAnsi" w:eastAsia="Calibri" w:hAnsiTheme="minorHAnsi" w:cstheme="minorHAnsi"/>
          <w:b/>
          <w:u w:val="single"/>
        </w:rPr>
        <w:t>tens of thousands</w:t>
      </w:r>
      <w:r w:rsidRPr="002F5FB8">
        <w:rPr>
          <w:rFonts w:asciiTheme="minorHAnsi" w:eastAsia="Calibri" w:hAnsiTheme="minorHAnsi" w:cstheme="minorHAnsi"/>
          <w:u w:val="single"/>
        </w:rPr>
        <w:t xml:space="preserve"> of square miles</w:t>
      </w:r>
      <w:r w:rsidRPr="002F5FB8">
        <w:rPr>
          <w:rFonts w:asciiTheme="minorHAnsi" w:eastAsia="Calibri" w:hAnsiTheme="minorHAnsi" w:cstheme="minorHAnsi"/>
          <w:sz w:val="14"/>
        </w:rPr>
        <w:t xml:space="preserve">. The scientists calculated that </w:t>
      </w:r>
      <w:r w:rsidRPr="002F5FB8">
        <w:rPr>
          <w:rFonts w:asciiTheme="minorHAnsi" w:eastAsia="Calibri" w:hAnsiTheme="minorHAnsi" w:cstheme="minorHAnsi"/>
          <w:u w:val="single"/>
        </w:rPr>
        <w:t>these fires would produce</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b/>
          <w:u w:val="single"/>
        </w:rPr>
        <w:t>180 million tons</w:t>
      </w:r>
      <w:r w:rsidRPr="002F5FB8">
        <w:rPr>
          <w:rFonts w:asciiTheme="minorHAnsi" w:eastAsia="Calibri" w:hAnsiTheme="minorHAnsi" w:cstheme="minorHAnsi"/>
          <w:u w:val="single"/>
        </w:rPr>
        <w:t xml:space="preserve"> of black</w:t>
      </w:r>
      <w:r w:rsidRPr="002F5FB8">
        <w:rPr>
          <w:rFonts w:asciiTheme="minorHAnsi" w:eastAsia="Calibri" w:hAnsiTheme="minorHAnsi" w:cstheme="minorHAnsi"/>
          <w:sz w:val="14"/>
        </w:rPr>
        <w:t xml:space="preserve"> carbon soot and</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b/>
          <w:highlight w:val="green"/>
          <w:u w:val="single"/>
        </w:rPr>
        <w:t>smoke</w:t>
      </w:r>
      <w:r w:rsidRPr="002F5FB8">
        <w:rPr>
          <w:rFonts w:asciiTheme="minorHAnsi" w:eastAsia="Calibri" w:hAnsiTheme="minorHAnsi" w:cstheme="minorHAnsi"/>
          <w:u w:val="single"/>
        </w:rPr>
        <w:t>, which would form a</w:t>
      </w:r>
      <w:r w:rsidRPr="002F5FB8">
        <w:rPr>
          <w:rFonts w:asciiTheme="minorHAnsi" w:eastAsia="Calibri" w:hAnsiTheme="minorHAnsi" w:cstheme="minorHAnsi"/>
          <w:sz w:val="14"/>
        </w:rPr>
        <w:t xml:space="preserve"> dense, </w:t>
      </w:r>
      <w:r w:rsidRPr="002F5FB8">
        <w:rPr>
          <w:rFonts w:asciiTheme="minorHAnsi" w:eastAsia="Calibri" w:hAnsiTheme="minorHAnsi" w:cstheme="minorHAnsi"/>
          <w:b/>
          <w:u w:val="single"/>
        </w:rPr>
        <w:t>global stratospheric smoke layer</w:t>
      </w:r>
      <w:r w:rsidRPr="002F5FB8">
        <w:rPr>
          <w:rFonts w:asciiTheme="minorHAnsi" w:eastAsia="Calibri" w:hAnsiTheme="minorHAnsi" w:cstheme="minorHAnsi"/>
          <w:u w:val="single"/>
        </w:rPr>
        <w:t>. The smoke would remain</w:t>
      </w:r>
      <w:r w:rsidRPr="002F5FB8">
        <w:rPr>
          <w:rFonts w:asciiTheme="minorHAnsi" w:eastAsia="Calibri" w:hAnsiTheme="minorHAnsi" w:cstheme="minorHAnsi"/>
          <w:sz w:val="14"/>
        </w:rPr>
        <w:t xml:space="preserve"> in the stratosphere </w:t>
      </w:r>
      <w:r w:rsidRPr="002F5FB8">
        <w:rPr>
          <w:rFonts w:asciiTheme="minorHAnsi" w:eastAsia="Calibri" w:hAnsiTheme="minorHAnsi" w:cstheme="minorHAnsi"/>
          <w:u w:val="single"/>
        </w:rPr>
        <w:t>for</w:t>
      </w:r>
      <w:r w:rsidRPr="002F5FB8">
        <w:rPr>
          <w:rFonts w:asciiTheme="minorHAnsi" w:eastAsia="Calibri" w:hAnsiTheme="minorHAnsi" w:cstheme="minorHAnsi"/>
          <w:sz w:val="14"/>
        </w:rPr>
        <w:t xml:space="preserve"> 10 to </w:t>
      </w:r>
      <w:r w:rsidRPr="002F5FB8">
        <w:rPr>
          <w:rFonts w:asciiTheme="minorHAnsi" w:eastAsia="Calibri" w:hAnsiTheme="minorHAnsi" w:cstheme="minorHAnsi"/>
          <w:b/>
          <w:u w:val="single"/>
        </w:rPr>
        <w:t>20 years</w:t>
      </w:r>
      <w:r w:rsidRPr="002F5FB8">
        <w:rPr>
          <w:rFonts w:asciiTheme="minorHAnsi" w:eastAsia="Calibri" w:hAnsiTheme="minorHAnsi" w:cstheme="minorHAnsi"/>
          <w:sz w:val="14"/>
        </w:rPr>
        <w:t xml:space="preserve">, and </w:t>
      </w:r>
      <w:r w:rsidRPr="002F5FB8">
        <w:rPr>
          <w:rFonts w:asciiTheme="minorHAnsi" w:eastAsia="Calibri" w:hAnsiTheme="minorHAnsi" w:cstheme="minorHAnsi"/>
          <w:u w:val="single"/>
        </w:rPr>
        <w:t xml:space="preserve">it </w:t>
      </w:r>
      <w:r w:rsidRPr="002F5FB8">
        <w:rPr>
          <w:rFonts w:asciiTheme="minorHAnsi" w:eastAsia="Calibri" w:hAnsiTheme="minorHAnsi" w:cstheme="minorHAnsi"/>
          <w:b/>
          <w:highlight w:val="green"/>
          <w:u w:val="single"/>
        </w:rPr>
        <w:t>would block</w:t>
      </w:r>
      <w:r w:rsidRPr="002F5FB8">
        <w:rPr>
          <w:rFonts w:asciiTheme="minorHAnsi" w:eastAsia="Calibri" w:hAnsiTheme="minorHAnsi" w:cstheme="minorHAnsi"/>
          <w:sz w:val="14"/>
        </w:rPr>
        <w:t xml:space="preserve"> as much as </w:t>
      </w:r>
      <w:r w:rsidRPr="002F5FB8">
        <w:rPr>
          <w:rFonts w:asciiTheme="minorHAnsi" w:eastAsia="Calibri" w:hAnsiTheme="minorHAnsi" w:cstheme="minorHAnsi"/>
          <w:b/>
          <w:highlight w:val="green"/>
          <w:u w:val="single"/>
        </w:rPr>
        <w:t>70 percent of sunlight</w:t>
      </w:r>
      <w:r w:rsidRPr="002F5FB8">
        <w:rPr>
          <w:rFonts w:asciiTheme="minorHAnsi" w:eastAsia="Calibri" w:hAnsiTheme="minorHAnsi" w:cstheme="minorHAnsi"/>
          <w:u w:val="single"/>
        </w:rPr>
        <w:t xml:space="preserve"> from reaching the</w:t>
      </w:r>
      <w:r w:rsidRPr="002F5FB8">
        <w:rPr>
          <w:rFonts w:asciiTheme="minorHAnsi" w:eastAsia="Calibri" w:hAnsiTheme="minorHAnsi" w:cstheme="minorHAnsi"/>
          <w:sz w:val="14"/>
        </w:rPr>
        <w:t xml:space="preserve"> surface of the </w:t>
      </w:r>
      <w:r w:rsidRPr="002F5FB8">
        <w:rPr>
          <w:rFonts w:asciiTheme="minorHAnsi" w:eastAsia="Calibri" w:hAnsiTheme="minorHAnsi" w:cstheme="minorHAnsi"/>
          <w:u w:val="single"/>
        </w:rPr>
        <w:t>Northern Hemisphere</w:t>
      </w:r>
      <w:r w:rsidRPr="002F5FB8">
        <w:rPr>
          <w:rFonts w:asciiTheme="minorHAnsi" w:eastAsia="Calibri" w:hAnsiTheme="minorHAnsi" w:cstheme="minorHAnsi"/>
          <w:sz w:val="14"/>
        </w:rPr>
        <w:t xml:space="preserve"> and 35 percent from the Southern Hemisphere. So much sunlight would be blocked by the smoke that </w:t>
      </w:r>
      <w:r w:rsidRPr="002F5FB8">
        <w:rPr>
          <w:rFonts w:asciiTheme="minorHAnsi" w:eastAsia="Calibri" w:hAnsiTheme="minorHAnsi" w:cstheme="minorHAnsi"/>
          <w:u w:val="single"/>
        </w:rPr>
        <w:t>the</w:t>
      </w:r>
      <w:r w:rsidRPr="002F5FB8">
        <w:rPr>
          <w:rFonts w:asciiTheme="minorHAnsi" w:eastAsia="Calibri" w:hAnsiTheme="minorHAnsi" w:cstheme="minorHAnsi"/>
          <w:sz w:val="14"/>
        </w:rPr>
        <w:t xml:space="preserve"> noonday </w:t>
      </w:r>
      <w:r w:rsidRPr="002F5FB8">
        <w:rPr>
          <w:rFonts w:asciiTheme="minorHAnsi" w:eastAsia="Calibri" w:hAnsiTheme="minorHAnsi" w:cstheme="minorHAnsi"/>
          <w:u w:val="single"/>
        </w:rPr>
        <w:t>sun would resemble a full moon</w:t>
      </w:r>
      <w:r w:rsidRPr="002F5FB8">
        <w:rPr>
          <w:rFonts w:asciiTheme="minorHAnsi" w:eastAsia="Calibri" w:hAnsiTheme="minorHAnsi" w:cstheme="minorHAnsi"/>
          <w:sz w:val="14"/>
        </w:rPr>
        <w:t xml:space="preserve"> at midnight. Under such conditions, </w:t>
      </w:r>
      <w:r w:rsidRPr="002F5FB8">
        <w:rPr>
          <w:rFonts w:asciiTheme="minorHAnsi" w:eastAsia="Calibri" w:hAnsiTheme="minorHAnsi" w:cstheme="minorHAnsi"/>
          <w:u w:val="single"/>
        </w:rPr>
        <w:t>it would only require</w:t>
      </w:r>
      <w:r w:rsidRPr="002F5FB8">
        <w:rPr>
          <w:rFonts w:asciiTheme="minorHAnsi" w:eastAsia="Calibri" w:hAnsiTheme="minorHAnsi" w:cstheme="minorHAnsi"/>
          <w:sz w:val="14"/>
        </w:rPr>
        <w:t xml:space="preserve"> a matter of </w:t>
      </w:r>
      <w:r w:rsidRPr="002F5FB8">
        <w:rPr>
          <w:rFonts w:asciiTheme="minorHAnsi" w:eastAsia="Calibri" w:hAnsiTheme="minorHAnsi" w:cstheme="minorHAnsi"/>
          <w:u w:val="single"/>
        </w:rPr>
        <w:t>days</w:t>
      </w:r>
      <w:r w:rsidRPr="002F5FB8">
        <w:rPr>
          <w:rFonts w:asciiTheme="minorHAnsi" w:eastAsia="Calibri" w:hAnsiTheme="minorHAnsi" w:cstheme="minorHAnsi"/>
          <w:sz w:val="14"/>
        </w:rPr>
        <w:t xml:space="preserve"> or weeks </w:t>
      </w:r>
      <w:r w:rsidRPr="002F5FB8">
        <w:rPr>
          <w:rFonts w:asciiTheme="minorHAnsi" w:eastAsia="Calibri" w:hAnsiTheme="minorHAnsi" w:cstheme="minorHAnsi"/>
          <w:u w:val="single"/>
        </w:rPr>
        <w:t>for</w:t>
      </w:r>
      <w:r w:rsidRPr="002F5FB8">
        <w:rPr>
          <w:rFonts w:asciiTheme="minorHAnsi" w:eastAsia="Calibri" w:hAnsiTheme="minorHAnsi" w:cstheme="minorHAnsi"/>
          <w:sz w:val="14"/>
        </w:rPr>
        <w:t xml:space="preserve"> daily minimum </w:t>
      </w:r>
      <w:r w:rsidRPr="002F5FB8">
        <w:rPr>
          <w:rFonts w:asciiTheme="minorHAnsi" w:eastAsia="Calibri" w:hAnsiTheme="minorHAnsi" w:cstheme="minorHAnsi"/>
          <w:b/>
          <w:highlight w:val="green"/>
          <w:u w:val="single"/>
        </w:rPr>
        <w:t>temperatures</w:t>
      </w:r>
      <w:r w:rsidRPr="002F5FB8">
        <w:rPr>
          <w:rFonts w:asciiTheme="minorHAnsi" w:eastAsia="Calibri" w:hAnsiTheme="minorHAnsi" w:cstheme="minorHAnsi"/>
          <w:u w:val="single"/>
        </w:rPr>
        <w:t xml:space="preserve"> to </w:t>
      </w:r>
      <w:r w:rsidRPr="002F5FB8">
        <w:rPr>
          <w:rFonts w:asciiTheme="minorHAnsi" w:eastAsia="Calibri" w:hAnsiTheme="minorHAnsi" w:cstheme="minorHAnsi"/>
          <w:b/>
          <w:highlight w:val="green"/>
          <w:u w:val="single"/>
        </w:rPr>
        <w:t>fall below freezing</w:t>
      </w:r>
      <w:r w:rsidRPr="002F5FB8">
        <w:rPr>
          <w:rFonts w:asciiTheme="minorHAnsi" w:eastAsia="Calibri" w:hAnsiTheme="minorHAnsi" w:cstheme="minorHAnsi"/>
          <w:u w:val="single"/>
        </w:rPr>
        <w:t xml:space="preserve"> in</w:t>
      </w:r>
      <w:r w:rsidRPr="002F5FB8">
        <w:rPr>
          <w:rFonts w:asciiTheme="minorHAnsi" w:eastAsia="Calibri" w:hAnsiTheme="minorHAnsi" w:cstheme="minorHAnsi"/>
          <w:sz w:val="14"/>
        </w:rPr>
        <w:t xml:space="preserve"> the largest </w:t>
      </w:r>
      <w:r w:rsidRPr="002F5FB8">
        <w:rPr>
          <w:rFonts w:asciiTheme="minorHAnsi" w:eastAsia="Calibri" w:hAnsiTheme="minorHAnsi" w:cstheme="minorHAnsi"/>
          <w:u w:val="single"/>
        </w:rPr>
        <w:t>agricultural areas</w:t>
      </w:r>
      <w:r w:rsidRPr="002F5FB8">
        <w:rPr>
          <w:rFonts w:asciiTheme="minorHAnsi" w:eastAsia="Calibri" w:hAnsiTheme="minorHAnsi" w:cstheme="minorHAnsi"/>
          <w:sz w:val="14"/>
        </w:rPr>
        <w:t xml:space="preserve"> of the Northern Hemisphere, where freezing temperatures would occur every day for a period of between one to more than two years. </w:t>
      </w:r>
      <w:r w:rsidRPr="002F5FB8">
        <w:rPr>
          <w:rFonts w:asciiTheme="minorHAnsi" w:eastAsia="Calibri" w:hAnsiTheme="minorHAnsi" w:cstheme="minorHAnsi"/>
          <w:u w:val="single"/>
        </w:rPr>
        <w:t>Average surface temperatures would become</w:t>
      </w:r>
      <w:r w:rsidRPr="002F5FB8">
        <w:rPr>
          <w:rFonts w:asciiTheme="minorHAnsi" w:eastAsia="Calibri" w:hAnsiTheme="minorHAnsi" w:cstheme="minorHAnsi"/>
          <w:sz w:val="14"/>
        </w:rPr>
        <w:t xml:space="preserve"> </w:t>
      </w:r>
      <w:r w:rsidRPr="002F5FB8">
        <w:rPr>
          <w:rFonts w:asciiTheme="minorHAnsi" w:eastAsia="Calibri" w:hAnsiTheme="minorHAnsi" w:cstheme="minorHAnsi"/>
          <w:u w:val="single"/>
        </w:rPr>
        <w:t>colder than</w:t>
      </w:r>
      <w:r w:rsidRPr="002F5FB8">
        <w:rPr>
          <w:rFonts w:asciiTheme="minorHAnsi" w:eastAsia="Calibri" w:hAnsiTheme="minorHAnsi" w:cstheme="minorHAnsi"/>
          <w:sz w:val="14"/>
        </w:rPr>
        <w:t xml:space="preserve"> those experienced 18,000 years ago at </w:t>
      </w:r>
      <w:r w:rsidRPr="002F5FB8">
        <w:rPr>
          <w:rFonts w:asciiTheme="minorHAnsi" w:eastAsia="Calibri" w:hAnsiTheme="minorHAnsi" w:cstheme="minorHAnsi"/>
          <w:u w:val="single"/>
        </w:rPr>
        <w:t>the height of the last Ice Age</w:t>
      </w:r>
      <w:r w:rsidRPr="002F5FB8">
        <w:rPr>
          <w:rFonts w:asciiTheme="minorHAnsi" w:eastAsia="Calibri" w:hAnsiTheme="minorHAnsi" w:cstheme="minorHAnsi"/>
          <w:sz w:val="14"/>
        </w:rPr>
        <w:t xml:space="preserve">, and </w:t>
      </w:r>
      <w:r w:rsidRPr="002F5FB8">
        <w:rPr>
          <w:rFonts w:asciiTheme="minorHAnsi" w:eastAsia="Calibri" w:hAnsiTheme="minorHAnsi" w:cstheme="minorHAnsi"/>
          <w:u w:val="single"/>
        </w:rPr>
        <w:t>the</w:t>
      </w:r>
      <w:r w:rsidRPr="002F5FB8">
        <w:rPr>
          <w:rFonts w:asciiTheme="minorHAnsi" w:eastAsia="Calibri" w:hAnsiTheme="minorHAnsi" w:cstheme="minorHAnsi"/>
          <w:sz w:val="14"/>
        </w:rPr>
        <w:t xml:space="preserve"> prolonged </w:t>
      </w:r>
      <w:r w:rsidRPr="002F5FB8">
        <w:rPr>
          <w:rFonts w:asciiTheme="minorHAnsi" w:eastAsia="Calibri" w:hAnsiTheme="minorHAnsi" w:cstheme="minorHAnsi"/>
          <w:u w:val="single"/>
        </w:rPr>
        <w:t>cold would cause</w:t>
      </w:r>
      <w:r w:rsidRPr="002F5FB8">
        <w:rPr>
          <w:rFonts w:asciiTheme="minorHAnsi" w:eastAsia="Calibri" w:hAnsiTheme="minorHAnsi" w:cstheme="minorHAnsi"/>
          <w:sz w:val="14"/>
        </w:rPr>
        <w:t xml:space="preserve"> average </w:t>
      </w:r>
      <w:r w:rsidRPr="002F5FB8">
        <w:rPr>
          <w:rFonts w:asciiTheme="minorHAnsi" w:eastAsia="Calibri" w:hAnsiTheme="minorHAnsi" w:cstheme="minorHAnsi"/>
          <w:u w:val="single"/>
        </w:rPr>
        <w:t>rainfall to decrease by</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u w:val="single"/>
        </w:rPr>
        <w:t>90%.</w:t>
      </w:r>
      <w:r w:rsidRPr="002F5FB8">
        <w:rPr>
          <w:rFonts w:asciiTheme="minorHAnsi" w:eastAsia="Calibri" w:hAnsiTheme="minorHAnsi" w:cstheme="minorHAnsi"/>
          <w:sz w:val="14"/>
        </w:rPr>
        <w:t xml:space="preserve"> Growing seasons would be completely eliminated for more than a decade; </w:t>
      </w:r>
      <w:r w:rsidRPr="002F5FB8">
        <w:rPr>
          <w:rFonts w:asciiTheme="minorHAnsi" w:eastAsia="Calibri" w:hAnsiTheme="minorHAnsi" w:cstheme="minorHAnsi"/>
          <w:u w:val="single"/>
        </w:rPr>
        <w:t xml:space="preserve">it would be </w:t>
      </w:r>
      <w:r w:rsidRPr="002F5FB8">
        <w:rPr>
          <w:rFonts w:asciiTheme="minorHAnsi" w:eastAsia="Calibri" w:hAnsiTheme="minorHAnsi" w:cstheme="minorHAnsi"/>
          <w:b/>
          <w:u w:val="single"/>
        </w:rPr>
        <w:t>too cold and dark</w:t>
      </w:r>
      <w:r w:rsidRPr="002F5FB8">
        <w:rPr>
          <w:rFonts w:asciiTheme="minorHAnsi" w:eastAsia="Calibri" w:hAnsiTheme="minorHAnsi" w:cstheme="minorHAnsi"/>
          <w:u w:val="single"/>
        </w:rPr>
        <w:t xml:space="preserve"> to grow</w:t>
      </w:r>
      <w:r w:rsidRPr="002F5FB8">
        <w:rPr>
          <w:rFonts w:asciiTheme="minorHAnsi" w:eastAsia="Calibri" w:hAnsiTheme="minorHAnsi" w:cstheme="minorHAnsi"/>
          <w:sz w:val="14"/>
        </w:rPr>
        <w:t xml:space="preserve"> food </w:t>
      </w:r>
      <w:r w:rsidRPr="002F5FB8">
        <w:rPr>
          <w:rFonts w:asciiTheme="minorHAnsi" w:eastAsia="Calibri" w:hAnsiTheme="minorHAnsi" w:cstheme="minorHAnsi"/>
          <w:u w:val="single"/>
        </w:rPr>
        <w:t xml:space="preserve">crops, </w:t>
      </w:r>
      <w:r w:rsidRPr="002F5FB8">
        <w:rPr>
          <w:rFonts w:asciiTheme="minorHAnsi" w:eastAsia="Calibri" w:hAnsiTheme="minorHAnsi" w:cstheme="minorHAnsi"/>
          <w:b/>
          <w:highlight w:val="green"/>
          <w:u w:val="single"/>
        </w:rPr>
        <w:t>which would doom the</w:t>
      </w:r>
      <w:r w:rsidRPr="002F5FB8">
        <w:rPr>
          <w:rFonts w:asciiTheme="minorHAnsi" w:eastAsia="Calibri" w:hAnsiTheme="minorHAnsi" w:cstheme="minorHAnsi"/>
          <w:sz w:val="14"/>
        </w:rPr>
        <w:t xml:space="preserve"> majority of the </w:t>
      </w:r>
      <w:r w:rsidRPr="002F5FB8">
        <w:rPr>
          <w:rFonts w:asciiTheme="minorHAnsi" w:eastAsia="Calibri" w:hAnsiTheme="minorHAnsi" w:cstheme="minorHAnsi"/>
          <w:b/>
          <w:highlight w:val="green"/>
          <w:u w:val="single"/>
        </w:rPr>
        <w:t>human population.</w:t>
      </w:r>
      <w:r w:rsidRPr="002F5FB8">
        <w:rPr>
          <w:rFonts w:asciiTheme="minorHAnsi" w:eastAsia="Calibri" w:hAnsiTheme="minorHAnsi" w:cstheme="minorHAnsi"/>
          <w:u w:val="single"/>
        </w:rPr>
        <w:t xml:space="preserve"> </w:t>
      </w:r>
      <w:r w:rsidRPr="002F5FB8">
        <w:rPr>
          <w:rFonts w:asciiTheme="minorHAnsi" w:eastAsia="Calibri" w:hAnsiTheme="minorHAnsi" w:cstheme="min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7E4EE9D" w14:textId="77777777" w:rsidR="00A35AB9" w:rsidRPr="002F5FB8" w:rsidRDefault="00A35AB9" w:rsidP="00A35AB9">
      <w:pPr>
        <w:rPr>
          <w:rFonts w:asciiTheme="minorHAnsi" w:hAnsiTheme="minorHAnsi" w:cstheme="minorHAnsi"/>
          <w:color w:val="000000" w:themeColor="text1"/>
          <w:sz w:val="16"/>
        </w:rPr>
      </w:pPr>
    </w:p>
    <w:p w14:paraId="34A2CF75" w14:textId="77777777" w:rsidR="00A35AB9" w:rsidRPr="002F5FB8" w:rsidRDefault="00A35AB9" w:rsidP="00A35AB9">
      <w:pPr>
        <w:rPr>
          <w:rFonts w:asciiTheme="minorHAnsi" w:hAnsiTheme="minorHAnsi" w:cstheme="minorHAnsi"/>
          <w:color w:val="000000" w:themeColor="text1"/>
          <w:sz w:val="16"/>
        </w:rPr>
      </w:pPr>
    </w:p>
    <w:p w14:paraId="64FD8DD9" w14:textId="7D7A7D6D" w:rsidR="00A35AB9" w:rsidRPr="002F5FB8" w:rsidRDefault="00A35AB9" w:rsidP="0063232E">
      <w:pPr>
        <w:pStyle w:val="Heading2"/>
      </w:pPr>
      <w:r w:rsidRPr="002F5FB8">
        <w:t xml:space="preserve">Advantage </w:t>
      </w:r>
    </w:p>
    <w:p w14:paraId="6E37AF92" w14:textId="63C9853F" w:rsidR="00A35AB9" w:rsidRPr="002F5FB8" w:rsidRDefault="00A35AB9" w:rsidP="00A35AB9">
      <w:pPr>
        <w:pStyle w:val="Heading4"/>
        <w:rPr>
          <w:rFonts w:asciiTheme="minorHAnsi" w:hAnsiTheme="minorHAnsi" w:cstheme="minorHAnsi"/>
          <w:color w:val="000000" w:themeColor="text1"/>
        </w:rPr>
      </w:pPr>
      <w:r w:rsidRPr="002F5FB8">
        <w:rPr>
          <w:rFonts w:asciiTheme="minorHAnsi" w:hAnsiTheme="minorHAnsi" w:cstheme="minorHAnsi"/>
          <w:color w:val="000000" w:themeColor="text1"/>
        </w:rPr>
        <w:t>Unregulated mining is existential and causes collisions</w:t>
      </w:r>
    </w:p>
    <w:p w14:paraId="49E19324"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Mining creates space debris</w:t>
      </w:r>
    </w:p>
    <w:p w14:paraId="6DD6A3E4" w14:textId="77777777" w:rsidR="00A35AB9" w:rsidRPr="002F5FB8" w:rsidRDefault="00A35AB9" w:rsidP="00A35AB9">
      <w:pPr>
        <w:rPr>
          <w:rFonts w:asciiTheme="minorHAnsi" w:hAnsiTheme="minorHAnsi" w:cstheme="minorHAnsi"/>
        </w:rPr>
      </w:pPr>
      <w:r w:rsidRPr="002F5FB8">
        <w:rPr>
          <w:rStyle w:val="Style13ptBold"/>
          <w:rFonts w:asciiTheme="minorHAnsi" w:hAnsiTheme="minorHAnsi" w:cstheme="minorHAnsi"/>
        </w:rPr>
        <w:t>Boley and Byers 20</w:t>
      </w:r>
      <w:r w:rsidRPr="002F5FB8">
        <w:rPr>
          <w:rFonts w:asciiTheme="minorHAnsi" w:hAnsiTheme="minorHAnsi" w:cstheme="minorHAnsi"/>
        </w:rPr>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2F5FB8">
          <w:rPr>
            <w:rStyle w:val="Hyperlink"/>
            <w:rFonts w:asciiTheme="minorHAnsi" w:hAnsiTheme="minorHAnsi" w:cstheme="minorHAnsi"/>
          </w:rPr>
          <w:t>https://www.science.org/doi/full/10.1126/science.abd3402</w:t>
        </w:r>
      </w:hyperlink>
      <w:r w:rsidRPr="002F5FB8">
        <w:rPr>
          <w:rFonts w:asciiTheme="minorHAnsi" w:hAnsiTheme="minorHAnsi" w:cstheme="minorHAnsi"/>
        </w:rPr>
        <w:t xml:space="preserve"> EE</w:t>
      </w:r>
    </w:p>
    <w:p w14:paraId="5E5A5D89"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highlight w:val="green"/>
        </w:rPr>
        <w:t xml:space="preserve">Mining can generate </w:t>
      </w:r>
      <w:r w:rsidRPr="002F5FB8">
        <w:rPr>
          <w:rStyle w:val="Emphasis"/>
          <w:rFonts w:asciiTheme="minorHAnsi" w:hAnsiTheme="minorHAnsi" w:cstheme="minorHAnsi"/>
          <w:highlight w:val="green"/>
        </w:rPr>
        <w:t>serious operational concerns</w:t>
      </w:r>
      <w:r w:rsidRPr="002F5FB8">
        <w:rPr>
          <w:rStyle w:val="StyleUnderline"/>
          <w:rFonts w:asciiTheme="minorHAnsi" w:hAnsiTheme="minorHAnsi" w:cstheme="minorHAnsi"/>
        </w:rPr>
        <w:t xml:space="preserve">. </w:t>
      </w:r>
      <w:r w:rsidRPr="002F5FB8">
        <w:rPr>
          <w:rStyle w:val="Emphasis"/>
          <w:rFonts w:asciiTheme="minorHAnsi" w:hAnsiTheme="minorHAnsi" w:cstheme="minorHAnsi"/>
        </w:rPr>
        <w:t>Lunar dust is a known challenge</w:t>
      </w:r>
      <w:r w:rsidRPr="002F5FB8">
        <w:rPr>
          <w:rStyle w:val="StyleUnderline"/>
          <w:rFonts w:asciiTheme="minorHAnsi" w:hAnsiTheme="minorHAnsi" w:cstheme="minorHAnsi"/>
        </w:rPr>
        <w:t xml:space="preserve"> to operations on the Moon</w:t>
      </w:r>
      <w:r w:rsidRPr="002F5FB8">
        <w:rPr>
          <w:rFonts w:asciiTheme="minorHAnsi" w:hAnsiTheme="minorHAnsi" w:cstheme="minorHAnsi"/>
        </w:rPr>
        <w:t xml:space="preserve">. </w:t>
      </w:r>
      <w:r w:rsidRPr="002F5FB8">
        <w:rPr>
          <w:rStyle w:val="StyleUnderline"/>
          <w:rFonts w:asciiTheme="minorHAnsi" w:hAnsiTheme="minorHAnsi" w:cstheme="minorHAnsi"/>
          <w:highlight w:val="green"/>
        </w:rPr>
        <w:t xml:space="preserve">Any surface activity could </w:t>
      </w:r>
      <w:r w:rsidRPr="002F5FB8">
        <w:rPr>
          <w:rStyle w:val="StyleUnderline"/>
          <w:rFonts w:asciiTheme="minorHAnsi" w:hAnsiTheme="minorHAnsi" w:cstheme="minorHAnsi"/>
        </w:rPr>
        <w:t xml:space="preserve">exacerbate lunar dust migration, including by </w:t>
      </w:r>
      <w:r w:rsidRPr="002F5FB8">
        <w:rPr>
          <w:rStyle w:val="StyleUnderline"/>
          <w:rFonts w:asciiTheme="minorHAnsi" w:hAnsiTheme="minorHAnsi" w:cstheme="minorHAnsi"/>
          <w:highlight w:val="green"/>
        </w:rPr>
        <w:t>loft</w:t>
      </w:r>
      <w:r w:rsidRPr="002F5FB8">
        <w:rPr>
          <w:rStyle w:val="StyleUnderline"/>
          <w:rFonts w:asciiTheme="minorHAnsi" w:hAnsiTheme="minorHAnsi" w:cstheme="minorHAnsi"/>
        </w:rPr>
        <w:t xml:space="preserve">ing </w:t>
      </w:r>
      <w:r w:rsidRPr="002F5FB8">
        <w:rPr>
          <w:rStyle w:val="StyleUnderline"/>
          <w:rFonts w:asciiTheme="minorHAnsi" w:hAnsiTheme="minorHAnsi" w:cstheme="minorHAnsi"/>
          <w:highlight w:val="green"/>
        </w:rPr>
        <w:t>dust</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onto trajectories that cross lunar orbits</w:t>
      </w:r>
      <w:r w:rsidRPr="002F5FB8">
        <w:rPr>
          <w:rStyle w:val="StyleUnderline"/>
          <w:rFonts w:asciiTheme="minorHAnsi" w:hAnsiTheme="minorHAnsi" w:cstheme="minorHAnsi"/>
        </w:rPr>
        <w:t>, such as that of NASA's proposed Lunar Gateway</w:t>
      </w:r>
      <w:r w:rsidRPr="002F5FB8">
        <w:rPr>
          <w:rFonts w:asciiTheme="minorHAnsi" w:hAnsiTheme="minorHAnsi" w:cstheme="minorHAnsi"/>
        </w:rPr>
        <w:t xml:space="preserve"> (11). Moreover, </w:t>
      </w:r>
      <w:r w:rsidRPr="002F5FB8">
        <w:rPr>
          <w:rStyle w:val="StyleUnderline"/>
          <w:rFonts w:asciiTheme="minorHAnsi" w:hAnsiTheme="minorHAnsi" w:cstheme="minorHAnsi"/>
        </w:rPr>
        <w:t xml:space="preserve">without cooperation by all actors, the limited number of </w:t>
      </w:r>
      <w:r w:rsidRPr="002F5FB8">
        <w:rPr>
          <w:rStyle w:val="StyleUnderline"/>
          <w:rFonts w:asciiTheme="minorHAnsi" w:hAnsiTheme="minorHAnsi" w:cstheme="minorHAnsi"/>
          <w:highlight w:val="green"/>
        </w:rPr>
        <w:t>useful lunar orbits could quickly become filled with</w:t>
      </w:r>
      <w:r w:rsidRPr="002F5FB8">
        <w:rPr>
          <w:rStyle w:val="StyleUnderline"/>
          <w:rFonts w:asciiTheme="minorHAnsi" w:hAnsiTheme="minorHAnsi" w:cstheme="minorHAnsi"/>
        </w:rPr>
        <w:t xml:space="preserve"> space </w:t>
      </w:r>
      <w:r w:rsidRPr="002F5FB8">
        <w:rPr>
          <w:rStyle w:val="StyleUnderline"/>
          <w:rFonts w:asciiTheme="minorHAnsi" w:hAnsiTheme="minorHAnsi" w:cstheme="minorHAnsi"/>
          <w:highlight w:val="green"/>
        </w:rPr>
        <w:t>debris</w:t>
      </w:r>
      <w:r w:rsidRPr="002F5FB8">
        <w:rPr>
          <w:rStyle w:val="StyleUnderline"/>
          <w:rFonts w:asciiTheme="minorHAnsi" w:hAnsiTheme="minorHAnsi" w:cstheme="minorHAnsi"/>
        </w:rPr>
        <w:t>.</w:t>
      </w:r>
    </w:p>
    <w:p w14:paraId="4BC3266A" w14:textId="77777777" w:rsidR="00A35AB9" w:rsidRPr="002F5FB8" w:rsidRDefault="00A35AB9" w:rsidP="00A35AB9">
      <w:pPr>
        <w:rPr>
          <w:rFonts w:asciiTheme="minorHAnsi" w:hAnsiTheme="minorHAnsi" w:cstheme="minorHAnsi"/>
        </w:rPr>
      </w:pPr>
      <w:r w:rsidRPr="002F5FB8">
        <w:rPr>
          <w:rStyle w:val="StyleUnderline"/>
          <w:rFonts w:asciiTheme="minorHAnsi" w:hAnsiTheme="minorHAnsi" w:cstheme="minorHAnsi"/>
          <w:highlight w:val="green"/>
        </w:rPr>
        <w:t>On asteroids, low escape speeds</w:t>
      </w:r>
      <w:r w:rsidRPr="002F5FB8">
        <w:rPr>
          <w:rStyle w:val="StyleUnderline"/>
          <w:rFonts w:asciiTheme="minorHAnsi" w:hAnsiTheme="minorHAnsi" w:cstheme="minorHAnsi"/>
        </w:rPr>
        <w:t xml:space="preserve"> will </w:t>
      </w:r>
      <w:r w:rsidRPr="002F5FB8">
        <w:rPr>
          <w:rStyle w:val="StyleUnderline"/>
          <w:rFonts w:asciiTheme="minorHAnsi" w:hAnsiTheme="minorHAnsi" w:cstheme="minorHAnsi"/>
          <w:highlight w:val="green"/>
        </w:rPr>
        <w:t>make it difficult to prevent</w:t>
      </w:r>
      <w:r w:rsidRPr="002F5FB8">
        <w:rPr>
          <w:rStyle w:val="StyleUnderline"/>
          <w:rFonts w:asciiTheme="minorHAnsi" w:hAnsiTheme="minorHAnsi" w:cstheme="minorHAnsi"/>
        </w:rPr>
        <w:t xml:space="preserve"> the </w:t>
      </w:r>
      <w:r w:rsidRPr="002F5FB8">
        <w:rPr>
          <w:rStyle w:val="StyleUnderline"/>
          <w:rFonts w:asciiTheme="minorHAnsi" w:hAnsiTheme="minorHAnsi" w:cstheme="minorHAnsi"/>
          <w:highlight w:val="green"/>
        </w:rPr>
        <w:t>loss of surface material</w:t>
      </w:r>
      <w:r w:rsidRPr="002F5FB8">
        <w:rPr>
          <w:rStyle w:val="StyleUnderline"/>
          <w:rFonts w:asciiTheme="minorHAnsi" w:hAnsiTheme="minorHAnsi" w:cstheme="minorHAnsi"/>
        </w:rPr>
        <w:t>.</w:t>
      </w:r>
      <w:r w:rsidRPr="002F5FB8">
        <w:rPr>
          <w:rFonts w:asciiTheme="minorHAnsi" w:hAnsiTheme="minorHAnsi" w:cstheme="minorHAnsi"/>
        </w:rPr>
        <w:t xml:space="preserve"> Even if full enclosures are used, waste material may be purposefully jettisoned. </w:t>
      </w:r>
      <w:r w:rsidRPr="002F5FB8">
        <w:rPr>
          <w:rStyle w:val="StyleUnderline"/>
          <w:rFonts w:asciiTheme="minorHAnsi" w:hAnsiTheme="minorHAnsi" w:cstheme="minorHAnsi"/>
          <w:highlight w:val="green"/>
        </w:rPr>
        <w:t>Mining could</w:t>
      </w:r>
      <w:r w:rsidRPr="002F5FB8">
        <w:rPr>
          <w:rStyle w:val="StyleUnderline"/>
          <w:rFonts w:asciiTheme="minorHAnsi" w:hAnsiTheme="minorHAnsi" w:cstheme="minorHAnsi"/>
        </w:rPr>
        <w:t xml:space="preserve"> also </w:t>
      </w:r>
      <w:r w:rsidRPr="002F5FB8">
        <w:rPr>
          <w:rStyle w:val="StyleUnderline"/>
          <w:rFonts w:asciiTheme="minorHAnsi" w:hAnsiTheme="minorHAnsi" w:cstheme="minorHAnsi"/>
          <w:highlight w:val="green"/>
        </w:rPr>
        <w:t>lead to uncontrolled</w:t>
      </w:r>
      <w:r w:rsidRPr="002F5FB8">
        <w:rPr>
          <w:rStyle w:val="StyleUnderline"/>
          <w:rFonts w:asciiTheme="minorHAnsi" w:hAnsiTheme="minorHAnsi" w:cstheme="minorHAnsi"/>
        </w:rPr>
        <w:t xml:space="preserve"> out</w:t>
      </w:r>
      <w:r w:rsidRPr="002F5FB8">
        <w:rPr>
          <w:rStyle w:val="StyleUnderline"/>
          <w:rFonts w:asciiTheme="minorHAnsi" w:hAnsiTheme="minorHAnsi" w:cstheme="minorHAnsi"/>
          <w:highlight w:val="green"/>
        </w:rPr>
        <w:t>bursts</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of</w:t>
      </w:r>
      <w:r w:rsidRPr="002F5FB8">
        <w:rPr>
          <w:rStyle w:val="StyleUnderline"/>
          <w:rFonts w:asciiTheme="minorHAnsi" w:hAnsiTheme="minorHAnsi" w:cstheme="minorHAnsi"/>
        </w:rPr>
        <w:t xml:space="preserve"> volatile </w:t>
      </w:r>
      <w:r w:rsidRPr="002F5FB8">
        <w:rPr>
          <w:rStyle w:val="StyleUnderline"/>
          <w:rFonts w:asciiTheme="minorHAnsi" w:hAnsiTheme="minorHAnsi" w:cstheme="minorHAnsi"/>
          <w:highlight w:val="green"/>
        </w:rPr>
        <w:t>sublimation</w:t>
      </w:r>
      <w:r w:rsidRPr="002F5FB8">
        <w:rPr>
          <w:rStyle w:val="StyleUnderline"/>
          <w:rFonts w:asciiTheme="minorHAnsi" w:hAnsiTheme="minorHAnsi" w:cstheme="minorHAnsi"/>
        </w:rPr>
        <w:t xml:space="preserve"> after the removal of surface layers</w:t>
      </w:r>
      <w:r w:rsidRPr="002F5FB8">
        <w:rPr>
          <w:rFonts w:asciiTheme="minorHAnsi" w:hAnsiTheme="minorHAnsi" w:cstheme="minorHAnsi"/>
        </w:rPr>
        <w:t xml:space="preserve">. </w:t>
      </w:r>
      <w:r w:rsidRPr="002F5FB8">
        <w:rPr>
          <w:rStyle w:val="StyleUnderline"/>
          <w:rFonts w:asciiTheme="minorHAnsi" w:hAnsiTheme="minorHAnsi" w:cstheme="minorHAnsi"/>
        </w:rPr>
        <w:t xml:space="preserve">Because the asteroids targeted for mining are likely to be those with small minimum orbit intersection distances, </w:t>
      </w:r>
      <w:r w:rsidRPr="002F5FB8">
        <w:rPr>
          <w:rStyle w:val="StyleUnderline"/>
          <w:rFonts w:asciiTheme="minorHAnsi" w:hAnsiTheme="minorHAnsi" w:cstheme="minorHAnsi"/>
          <w:highlight w:val="green"/>
        </w:rPr>
        <w:t>the resulting</w:t>
      </w:r>
      <w:r w:rsidRPr="002F5FB8">
        <w:rPr>
          <w:rStyle w:val="StyleUnderline"/>
          <w:rFonts w:asciiTheme="minorHAnsi" w:hAnsiTheme="minorHAnsi" w:cstheme="minorHAnsi"/>
        </w:rPr>
        <w:t xml:space="preserve"> meteoroid </w:t>
      </w:r>
      <w:r w:rsidRPr="002F5FB8">
        <w:rPr>
          <w:rStyle w:val="StyleUnderline"/>
          <w:rFonts w:asciiTheme="minorHAnsi" w:hAnsiTheme="minorHAnsi" w:cstheme="minorHAnsi"/>
          <w:highlight w:val="green"/>
        </w:rPr>
        <w:t>debris streams could threaten lunar operations</w:t>
      </w:r>
      <w:r w:rsidRPr="002F5FB8">
        <w:rPr>
          <w:rStyle w:val="StyleUnderline"/>
          <w:rFonts w:asciiTheme="minorHAnsi" w:hAnsiTheme="minorHAnsi" w:cstheme="minorHAnsi"/>
        </w:rPr>
        <w:t xml:space="preserve"> </w:t>
      </w:r>
      <w:r w:rsidRPr="002F5FB8">
        <w:rPr>
          <w:rStyle w:val="Emphasis"/>
          <w:rFonts w:asciiTheme="minorHAnsi" w:hAnsiTheme="minorHAnsi" w:cstheme="minorHAnsi"/>
          <w:highlight w:val="green"/>
        </w:rPr>
        <w:t>as well as satellites</w:t>
      </w:r>
      <w:r w:rsidRPr="002F5FB8">
        <w:rPr>
          <w:rStyle w:val="StyleUnderline"/>
          <w:rFonts w:asciiTheme="minorHAnsi" w:hAnsiTheme="minorHAnsi" w:cstheme="minorHAnsi"/>
        </w:rPr>
        <w:t xml:space="preserve"> in Earth's orbit</w:t>
      </w:r>
      <w:r w:rsidRPr="002F5FB8">
        <w:rPr>
          <w:rFonts w:asciiTheme="minorHAnsi" w:hAnsiTheme="minorHAnsi" w:cstheme="minorHAnsi"/>
        </w:rPr>
        <w:t xml:space="preserve"> (12). </w:t>
      </w:r>
      <w:r w:rsidRPr="002F5FB8">
        <w:rPr>
          <w:rStyle w:val="StyleUnderline"/>
          <w:rFonts w:asciiTheme="minorHAnsi" w:hAnsiTheme="minorHAnsi" w:cstheme="minorHAnsi"/>
        </w:rPr>
        <w:t xml:space="preserve">In a worst-case scenario, </w:t>
      </w:r>
      <w:r w:rsidRPr="002F5FB8">
        <w:rPr>
          <w:rStyle w:val="StyleUnderline"/>
          <w:rFonts w:asciiTheme="minorHAnsi" w:hAnsiTheme="minorHAnsi" w:cstheme="minorHAnsi"/>
          <w:highlight w:val="green"/>
        </w:rPr>
        <w:t>a trajectory change</w:t>
      </w:r>
      <w:r w:rsidRPr="002F5FB8">
        <w:rPr>
          <w:rStyle w:val="StyleUnderline"/>
          <w:rFonts w:asciiTheme="minorHAnsi" w:hAnsiTheme="minorHAnsi" w:cstheme="minorHAnsi"/>
        </w:rPr>
        <w:t xml:space="preserve"> resulting from mining </w:t>
      </w:r>
      <w:r w:rsidRPr="002F5FB8">
        <w:rPr>
          <w:rStyle w:val="StyleUnderline"/>
          <w:rFonts w:asciiTheme="minorHAnsi" w:hAnsiTheme="minorHAnsi" w:cstheme="minorHAnsi"/>
          <w:highlight w:val="green"/>
        </w:rPr>
        <w:t>could</w:t>
      </w:r>
      <w:r w:rsidRPr="002F5FB8">
        <w:rPr>
          <w:rStyle w:val="StyleUnderline"/>
          <w:rFonts w:asciiTheme="minorHAnsi" w:hAnsiTheme="minorHAnsi" w:cstheme="minorHAnsi"/>
        </w:rPr>
        <w:t xml:space="preserve"> eventually </w:t>
      </w:r>
      <w:r w:rsidRPr="002F5FB8">
        <w:rPr>
          <w:rStyle w:val="StyleUnderline"/>
          <w:rFonts w:asciiTheme="minorHAnsi" w:hAnsiTheme="minorHAnsi" w:cstheme="minorHAnsi"/>
          <w:highlight w:val="green"/>
        </w:rPr>
        <w:t>lead to an Earth-impact emergency</w:t>
      </w:r>
      <w:r w:rsidRPr="002F5FB8">
        <w:rPr>
          <w:rFonts w:asciiTheme="minorHAnsi" w:hAnsiTheme="minorHAnsi" w:cstheme="minorHAnsi"/>
        </w:rPr>
        <w:t>.</w:t>
      </w:r>
    </w:p>
    <w:p w14:paraId="18A57B97" w14:textId="77777777" w:rsidR="00A35AB9" w:rsidRPr="002F5FB8" w:rsidRDefault="00A35AB9" w:rsidP="00A35AB9">
      <w:pPr>
        <w:rPr>
          <w:rFonts w:asciiTheme="minorHAnsi" w:hAnsiTheme="minorHAnsi" w:cstheme="minorHAnsi"/>
        </w:rPr>
      </w:pPr>
      <w:r w:rsidRPr="002F5FB8">
        <w:rPr>
          <w:rStyle w:val="StyleUnderline"/>
          <w:rFonts w:asciiTheme="minorHAnsi" w:hAnsiTheme="minorHAnsi" w:cstheme="minorHAnsi"/>
          <w:highlight w:val="green"/>
        </w:rPr>
        <w:t xml:space="preserve">Space missions already provide </w:t>
      </w:r>
      <w:r w:rsidRPr="002F5FB8">
        <w:rPr>
          <w:rStyle w:val="StyleUnderline"/>
          <w:rFonts w:asciiTheme="minorHAnsi" w:hAnsiTheme="minorHAnsi" w:cstheme="minorHAnsi"/>
        </w:rPr>
        <w:t xml:space="preserve">some </w:t>
      </w:r>
      <w:r w:rsidRPr="002F5FB8">
        <w:rPr>
          <w:rStyle w:val="StyleUnderline"/>
          <w:rFonts w:asciiTheme="minorHAnsi" w:hAnsiTheme="minorHAnsi" w:cstheme="minorHAnsi"/>
          <w:highlight w:val="green"/>
        </w:rPr>
        <w:t>evidence</w:t>
      </w:r>
      <w:r w:rsidRPr="002F5FB8">
        <w:rPr>
          <w:rStyle w:val="StyleUnderline"/>
          <w:rFonts w:asciiTheme="minorHAnsi" w:hAnsiTheme="minorHAnsi" w:cstheme="minorHAnsi"/>
        </w:rPr>
        <w:t xml:space="preserve"> of these risks</w:t>
      </w:r>
      <w:r w:rsidRPr="002F5FB8">
        <w:rPr>
          <w:rFonts w:asciiTheme="minorHAnsi" w:hAnsiTheme="minorHAnsi" w:cstheme="minorHAnsi"/>
        </w:rPr>
        <w:t xml:space="preserve">. In 2019, during the course of Japan's Hayabusa2 mission, </w:t>
      </w:r>
      <w:r w:rsidRPr="002F5FB8">
        <w:rPr>
          <w:rStyle w:val="StyleUnderline"/>
          <w:rFonts w:asciiTheme="minorHAnsi" w:hAnsiTheme="minorHAnsi" w:cstheme="minorHAnsi"/>
          <w:highlight w:val="green"/>
        </w:rPr>
        <w:t>a small impactor was used to make a crater</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on</w:t>
      </w:r>
      <w:r w:rsidRPr="002F5FB8">
        <w:rPr>
          <w:rStyle w:val="StyleUnderline"/>
          <w:rFonts w:asciiTheme="minorHAnsi" w:hAnsiTheme="minorHAnsi" w:cstheme="minorHAnsi"/>
        </w:rPr>
        <w:t xml:space="preserve"> (162173) </w:t>
      </w:r>
      <w:r w:rsidRPr="002F5FB8">
        <w:rPr>
          <w:rStyle w:val="StyleUnderline"/>
          <w:rFonts w:asciiTheme="minorHAnsi" w:hAnsiTheme="minorHAnsi" w:cstheme="minorHAnsi"/>
          <w:highlight w:val="green"/>
        </w:rPr>
        <w:t>Ryugu</w:t>
      </w:r>
      <w:r w:rsidRPr="002F5FB8">
        <w:rPr>
          <w:rStyle w:val="StyleUnderline"/>
          <w:rFonts w:asciiTheme="minorHAnsi" w:hAnsiTheme="minorHAnsi" w:cstheme="minorHAnsi"/>
        </w:rPr>
        <w:t xml:space="preserve"> (13).</w:t>
      </w:r>
      <w:r w:rsidRPr="002F5FB8">
        <w:rPr>
          <w:rFonts w:asciiTheme="minorHAnsi" w:hAnsiTheme="minorHAnsi" w:cstheme="minorHAnsi"/>
        </w:rPr>
        <w:t xml:space="preserve"> Some of the resulting anthropogenic meteoroids could begin reaching Earth during the 2033 apparition. </w:t>
      </w:r>
      <w:r w:rsidRPr="002F5FB8">
        <w:rPr>
          <w:rStyle w:val="StyleUnderline"/>
          <w:rFonts w:asciiTheme="minorHAnsi" w:hAnsiTheme="minorHAnsi" w:cstheme="minorHAnsi"/>
        </w:rPr>
        <w:t>In 2022, NASA will test its ability to deflect an asteroid by striking (65803) Didymos B (Dimorphos) with the Double Asteroid Redirection Test spacecraft. This impact will produce anthropogenic meteoroids, with the possibility of immediate delivery to Earth (14).</w:t>
      </w:r>
      <w:r w:rsidRPr="002F5FB8">
        <w:rPr>
          <w:rFonts w:asciiTheme="minorHAnsi" w:hAnsiTheme="minorHAnsi" w:cstheme="minorHAnsi"/>
        </w:rPr>
        <w:t xml:space="preserve"> Although these risks are small, they demonstrate how easily human actions can change the near-Earth environment.</w:t>
      </w:r>
    </w:p>
    <w:p w14:paraId="1F83037C" w14:textId="77777777" w:rsidR="00A35AB9" w:rsidRPr="002F5FB8" w:rsidRDefault="00A35AB9" w:rsidP="00A35AB9">
      <w:pPr>
        <w:rPr>
          <w:rFonts w:asciiTheme="minorHAnsi" w:hAnsiTheme="minorHAnsi" w:cstheme="minorHAnsi"/>
        </w:rPr>
      </w:pPr>
    </w:p>
    <w:p w14:paraId="0029654C"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Space dust destroys spirals and exponentially accumulates through time, increasing the likelihood of collisions.</w:t>
      </w:r>
    </w:p>
    <w:p w14:paraId="4F1FBF65" w14:textId="77777777" w:rsidR="00A35AB9" w:rsidRPr="002F5FB8" w:rsidRDefault="00A35AB9" w:rsidP="00A35AB9">
      <w:pPr>
        <w:rPr>
          <w:rFonts w:asciiTheme="minorHAnsi" w:hAnsiTheme="minorHAnsi" w:cstheme="minorHAnsi"/>
        </w:rPr>
      </w:pPr>
      <w:r w:rsidRPr="002F5FB8">
        <w:rPr>
          <w:rStyle w:val="StyleUnderline"/>
          <w:rFonts w:asciiTheme="minorHAnsi" w:hAnsiTheme="minorHAnsi" w:cstheme="minorHAnsi"/>
          <w:szCs w:val="26"/>
          <w:u w:val="none"/>
        </w:rPr>
        <w:t>Intagliata 17</w:t>
      </w:r>
      <w:r w:rsidRPr="002F5FB8">
        <w:rPr>
          <w:rFonts w:asciiTheme="minorHAnsi" w:hAnsiTheme="minorHAnsi" w:cstheme="minorHAnsi"/>
        </w:rPr>
        <w:t xml:space="preserve"> [Christopher Intagliata, 5-11-2017, "The Sneaky Danger of Space Dust," Scientific American, </w:t>
      </w:r>
      <w:hyperlink r:id="rId10" w:history="1">
        <w:r w:rsidRPr="002F5FB8">
          <w:rPr>
            <w:rStyle w:val="Hyperlink"/>
            <w:rFonts w:asciiTheme="minorHAnsi" w:hAnsiTheme="minorHAnsi" w:cstheme="minorHAnsi"/>
          </w:rPr>
          <w:t>https://www.scientificamerican.com/podcast/episode/the-sneaky-danger-of-space-dust/</w:t>
        </w:r>
      </w:hyperlink>
      <w:r w:rsidRPr="002F5FB8">
        <w:rPr>
          <w:rFonts w:asciiTheme="minorHAnsi" w:hAnsiTheme="minorHAnsi" w:cstheme="minorHAnsi"/>
        </w:rPr>
        <w:t>]//DDPT</w:t>
      </w:r>
    </w:p>
    <w:p w14:paraId="0FFE54AC" w14:textId="77777777" w:rsidR="00A35AB9" w:rsidRPr="002F5FB8" w:rsidRDefault="00A35AB9" w:rsidP="00A35AB9">
      <w:pPr>
        <w:rPr>
          <w:rFonts w:asciiTheme="minorHAnsi" w:hAnsiTheme="minorHAnsi" w:cstheme="minorHAnsi"/>
        </w:rPr>
      </w:pPr>
      <w:r w:rsidRPr="002F5FB8">
        <w:rPr>
          <w:rStyle w:val="Emphasis"/>
          <w:rFonts w:asciiTheme="minorHAnsi" w:hAnsiTheme="minorHAnsi" w:cstheme="minorHAnsi"/>
          <w:highlight w:val="green"/>
        </w:rPr>
        <w:t>When</w:t>
      </w:r>
      <w:r w:rsidRPr="002F5FB8">
        <w:rPr>
          <w:rStyle w:val="Emphasis"/>
          <w:rFonts w:asciiTheme="minorHAnsi" w:hAnsiTheme="minorHAnsi" w:cstheme="minorHAnsi"/>
        </w:rPr>
        <w:t xml:space="preserve"> tiny </w:t>
      </w:r>
      <w:r w:rsidRPr="002F5FB8">
        <w:rPr>
          <w:rStyle w:val="Emphasis"/>
          <w:rFonts w:asciiTheme="minorHAnsi" w:hAnsiTheme="minorHAnsi" w:cstheme="minorHAnsi"/>
          <w:highlight w:val="green"/>
        </w:rPr>
        <w:t>particles</w:t>
      </w:r>
      <w:r w:rsidRPr="002F5FB8">
        <w:rPr>
          <w:rStyle w:val="StyleUnderline"/>
          <w:rFonts w:asciiTheme="minorHAnsi" w:hAnsiTheme="minorHAnsi" w:cstheme="minorHAnsi"/>
        </w:rPr>
        <w:t xml:space="preserve"> of space debris </w:t>
      </w:r>
      <w:r w:rsidRPr="002F5FB8">
        <w:rPr>
          <w:rStyle w:val="Emphasis"/>
          <w:rFonts w:asciiTheme="minorHAnsi" w:hAnsiTheme="minorHAnsi" w:cstheme="minorHAnsi"/>
          <w:highlight w:val="green"/>
        </w:rPr>
        <w:t>slam into satellites</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 xml:space="preserve">the </w:t>
      </w:r>
      <w:r w:rsidRPr="002F5FB8">
        <w:rPr>
          <w:rStyle w:val="Emphasis"/>
          <w:rFonts w:asciiTheme="minorHAnsi" w:hAnsiTheme="minorHAnsi" w:cstheme="minorHAnsi"/>
          <w:highlight w:val="green"/>
        </w:rPr>
        <w:t>collision</w:t>
      </w:r>
      <w:r w:rsidRPr="002F5FB8">
        <w:rPr>
          <w:rStyle w:val="StyleUnderline"/>
          <w:rFonts w:asciiTheme="minorHAnsi" w:hAnsiTheme="minorHAnsi" w:cstheme="minorHAnsi"/>
          <w:highlight w:val="green"/>
        </w:rPr>
        <w:t xml:space="preserve"> could </w:t>
      </w:r>
      <w:r w:rsidRPr="002F5FB8">
        <w:rPr>
          <w:rStyle w:val="Emphasis"/>
          <w:rFonts w:asciiTheme="minorHAnsi" w:hAnsiTheme="minorHAnsi" w:cstheme="minorHAnsi"/>
          <w:highlight w:val="green"/>
        </w:rPr>
        <w:t>cause</w:t>
      </w:r>
      <w:r w:rsidRPr="002F5FB8">
        <w:rPr>
          <w:rStyle w:val="StyleUnderline"/>
          <w:rFonts w:asciiTheme="minorHAnsi" w:hAnsiTheme="minorHAnsi" w:cstheme="minorHAnsi"/>
        </w:rPr>
        <w:t xml:space="preserve"> the </w:t>
      </w:r>
      <w:r w:rsidRPr="002F5FB8">
        <w:rPr>
          <w:rStyle w:val="Emphasis"/>
          <w:rFonts w:asciiTheme="minorHAnsi" w:hAnsiTheme="minorHAnsi" w:cstheme="minorHAnsi"/>
          <w:highlight w:val="green"/>
        </w:rPr>
        <w:t xml:space="preserve">emission of </w:t>
      </w:r>
      <w:r w:rsidRPr="002F5FB8">
        <w:rPr>
          <w:rStyle w:val="Emphasis"/>
          <w:rFonts w:asciiTheme="minorHAnsi" w:hAnsiTheme="minorHAnsi" w:cstheme="minorHAnsi"/>
        </w:rPr>
        <w:t xml:space="preserve">hardware-frying </w:t>
      </w:r>
      <w:r w:rsidRPr="002F5FB8">
        <w:rPr>
          <w:rStyle w:val="Emphasis"/>
          <w:rFonts w:asciiTheme="minorHAnsi" w:hAnsiTheme="minorHAnsi" w:cstheme="minorHAnsi"/>
          <w:highlight w:val="green"/>
        </w:rPr>
        <w:t>radiation</w:t>
      </w:r>
      <w:r w:rsidRPr="002F5FB8">
        <w:rPr>
          <w:rFonts w:asciiTheme="minorHAnsi" w:hAnsiTheme="minorHAnsi" w:cstheme="minorHAnsi"/>
        </w:rPr>
        <w:t>, Christopher Intagliata reports. </w:t>
      </w:r>
    </w:p>
    <w:p w14:paraId="2B02F738" w14:textId="77777777" w:rsidR="00A35AB9" w:rsidRPr="002F5FB8" w:rsidRDefault="00A35AB9" w:rsidP="00A35AB9">
      <w:pPr>
        <w:rPr>
          <w:rStyle w:val="StyleUnderline"/>
          <w:rFonts w:asciiTheme="minorHAnsi" w:hAnsiTheme="minorHAnsi" w:cstheme="minorHAnsi"/>
        </w:rPr>
      </w:pPr>
      <w:r w:rsidRPr="002F5FB8">
        <w:rPr>
          <w:rFonts w:asciiTheme="minorHAnsi" w:hAnsiTheme="minorHAnsi" w:cstheme="minorHAnsi"/>
        </w:rPr>
        <w:t xml:space="preserve">Aside from all the satellites, and the space station orbiting the Earth, there's a lot of </w:t>
      </w:r>
      <w:r w:rsidRPr="002F5FB8">
        <w:rPr>
          <w:rStyle w:val="StyleUnderline"/>
          <w:rFonts w:asciiTheme="minorHAnsi" w:hAnsiTheme="minorHAnsi" w:cstheme="minorHAnsi"/>
          <w:highlight w:val="green"/>
        </w:rPr>
        <w:t>trash circling the planet</w:t>
      </w:r>
      <w:r w:rsidRPr="002F5FB8">
        <w:rPr>
          <w:rFonts w:asciiTheme="minorHAnsi" w:hAnsiTheme="minorHAnsi" w:cstheme="minorHAnsi"/>
        </w:rPr>
        <w:t>, too. Twenty-one thousand </w:t>
      </w:r>
      <w:hyperlink r:id="rId11" w:history="1">
        <w:r w:rsidRPr="002F5FB8">
          <w:rPr>
            <w:rStyle w:val="Hyperlink"/>
            <w:rFonts w:asciiTheme="minorHAnsi" w:hAnsiTheme="minorHAnsi" w:cstheme="minorHAnsi"/>
          </w:rPr>
          <w:t>baseball-sized chunks</w:t>
        </w:r>
      </w:hyperlink>
      <w:r w:rsidRPr="002F5FB8">
        <w:rPr>
          <w:rFonts w:asciiTheme="minorHAnsi" w:hAnsiTheme="minorHAnsi" w:cstheme="minorHAnsi"/>
        </w:rPr>
        <w:t> of debris, </w:t>
      </w:r>
      <w:hyperlink r:id="rId12" w:history="1">
        <w:r w:rsidRPr="002F5FB8">
          <w:rPr>
            <w:rStyle w:val="Hyperlink"/>
            <w:rFonts w:asciiTheme="minorHAnsi" w:hAnsiTheme="minorHAnsi" w:cstheme="minorHAnsi"/>
          </w:rPr>
          <w:t>according to NASA</w:t>
        </w:r>
      </w:hyperlink>
      <w:r w:rsidRPr="002F5FB8">
        <w:rPr>
          <w:rFonts w:asciiTheme="minorHAnsi" w:hAnsiTheme="minorHAnsi" w:cstheme="minorHAnsi"/>
        </w:rPr>
        <w:t xml:space="preserve">. But that </w:t>
      </w:r>
      <w:r w:rsidRPr="002F5FB8">
        <w:rPr>
          <w:rStyle w:val="StyleUnderline"/>
          <w:rFonts w:asciiTheme="minorHAnsi" w:hAnsiTheme="minorHAnsi" w:cstheme="minorHAnsi"/>
        </w:rPr>
        <w:t xml:space="preserve">number's dwarfed by the number of small particles. There's </w:t>
      </w:r>
      <w:r w:rsidRPr="002F5FB8">
        <w:rPr>
          <w:rStyle w:val="Emphasis"/>
          <w:rFonts w:asciiTheme="minorHAnsi" w:hAnsiTheme="minorHAnsi" w:cstheme="minorHAnsi"/>
          <w:highlight w:val="green"/>
        </w:rPr>
        <w:t>hundreds of millions</w:t>
      </w:r>
      <w:r w:rsidRPr="002F5FB8">
        <w:rPr>
          <w:rStyle w:val="StyleUnderline"/>
          <w:rFonts w:asciiTheme="minorHAnsi" w:hAnsiTheme="minorHAnsi" w:cstheme="minorHAnsi"/>
          <w:highlight w:val="green"/>
        </w:rPr>
        <w:t xml:space="preserve"> of those</w:t>
      </w:r>
      <w:r w:rsidRPr="002F5FB8">
        <w:rPr>
          <w:rStyle w:val="StyleUnderline"/>
          <w:rFonts w:asciiTheme="minorHAnsi" w:hAnsiTheme="minorHAnsi" w:cstheme="minorHAnsi"/>
        </w:rPr>
        <w:t>.</w:t>
      </w:r>
    </w:p>
    <w:p w14:paraId="2BD2E3AE"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"And those </w:t>
      </w:r>
      <w:r w:rsidRPr="002F5FB8">
        <w:rPr>
          <w:rStyle w:val="Emphasis"/>
          <w:rFonts w:asciiTheme="minorHAnsi" w:hAnsiTheme="minorHAnsi" w:cstheme="minorHAnsi"/>
          <w:highlight w:val="green"/>
        </w:rPr>
        <w:t>smaller particles</w:t>
      </w:r>
      <w:r w:rsidRPr="002F5FB8">
        <w:rPr>
          <w:rStyle w:val="StyleUnderline"/>
          <w:rFonts w:asciiTheme="minorHAnsi" w:hAnsiTheme="minorHAnsi" w:cstheme="minorHAnsi"/>
          <w:highlight w:val="green"/>
        </w:rPr>
        <w:t xml:space="preserve"> tend to be</w:t>
      </w:r>
      <w:r w:rsidRPr="002F5FB8">
        <w:rPr>
          <w:rStyle w:val="StyleUnderline"/>
          <w:rFonts w:asciiTheme="minorHAnsi" w:hAnsiTheme="minorHAnsi" w:cstheme="minorHAnsi"/>
        </w:rPr>
        <w:t xml:space="preserve"> </w:t>
      </w:r>
      <w:r w:rsidRPr="002F5FB8">
        <w:rPr>
          <w:rStyle w:val="Emphasis"/>
          <w:rFonts w:asciiTheme="minorHAnsi" w:hAnsiTheme="minorHAnsi" w:cstheme="minorHAnsi"/>
        </w:rPr>
        <w:t xml:space="preserve">going </w:t>
      </w:r>
      <w:r w:rsidRPr="002F5FB8">
        <w:rPr>
          <w:rStyle w:val="Emphasis"/>
          <w:rFonts w:asciiTheme="minorHAnsi" w:hAnsiTheme="minorHAnsi" w:cstheme="minorHAnsi"/>
          <w:highlight w:val="green"/>
        </w:rPr>
        <w:t>fast</w:t>
      </w:r>
      <w:r w:rsidRPr="002F5FB8">
        <w:rPr>
          <w:rFonts w:asciiTheme="minorHAnsi" w:hAnsiTheme="minorHAnsi" w:cstheme="minorHAnsi"/>
        </w:rPr>
        <w:t xml:space="preserve">. Think of picking up a grain of sand at the beach, and that would be on the large side. But </w:t>
      </w:r>
      <w:r w:rsidRPr="002F5FB8">
        <w:rPr>
          <w:rStyle w:val="StyleUnderline"/>
          <w:rFonts w:asciiTheme="minorHAnsi" w:hAnsiTheme="minorHAnsi" w:cstheme="minorHAnsi"/>
        </w:rPr>
        <w:t xml:space="preserve">they're going </w:t>
      </w:r>
      <w:r w:rsidRPr="002F5FB8">
        <w:rPr>
          <w:rStyle w:val="Emphasis"/>
          <w:rFonts w:asciiTheme="minorHAnsi" w:hAnsiTheme="minorHAnsi" w:cstheme="minorHAnsi"/>
          <w:highlight w:val="green"/>
        </w:rPr>
        <w:t>60 kilometers per second</w:t>
      </w:r>
      <w:r w:rsidRPr="002F5FB8">
        <w:rPr>
          <w:rFonts w:asciiTheme="minorHAnsi" w:hAnsiTheme="minorHAnsi" w:cstheme="minorHAnsi"/>
        </w:rPr>
        <w:t>." </w:t>
      </w:r>
    </w:p>
    <w:p w14:paraId="547556DD" w14:textId="77777777" w:rsidR="00A35AB9" w:rsidRPr="002F5FB8" w:rsidRDefault="00A35AB9" w:rsidP="00A35AB9">
      <w:pPr>
        <w:rPr>
          <w:rFonts w:asciiTheme="minorHAnsi" w:hAnsiTheme="minorHAnsi" w:cstheme="minorHAnsi"/>
        </w:rPr>
      </w:pPr>
      <w:r w:rsidRPr="002F5FB8">
        <w:rPr>
          <w:rStyle w:val="Emphasis"/>
          <w:rFonts w:asciiTheme="minorHAnsi" w:hAnsiTheme="minorHAnsi" w:cstheme="minorHAnsi"/>
        </w:rPr>
        <w:t>Sigrid Close, an applied physicist</w:t>
      </w:r>
      <w:r w:rsidRPr="002F5FB8">
        <w:rPr>
          <w:rStyle w:val="StyleUnderline"/>
          <w:rFonts w:asciiTheme="minorHAnsi" w:hAnsiTheme="minorHAnsi" w:cstheme="minorHAnsi"/>
        </w:rPr>
        <w:t xml:space="preserve"> and astronautical engineer at Stanford University</w:t>
      </w:r>
      <w:r w:rsidRPr="002F5FB8">
        <w:rPr>
          <w:rFonts w:asciiTheme="minorHAnsi" w:hAnsiTheme="minorHAnsi" w:cstheme="minorHAnsi"/>
        </w:rPr>
        <w:t xml:space="preserve">. Close says that whereas </w:t>
      </w:r>
      <w:r w:rsidRPr="002F5FB8">
        <w:rPr>
          <w:rStyle w:val="StyleUnderline"/>
          <w:rFonts w:asciiTheme="minorHAnsi" w:hAnsiTheme="minorHAnsi" w:cstheme="minorHAnsi"/>
          <w:highlight w:val="green"/>
        </w:rPr>
        <w:t xml:space="preserve">mechanical </w:t>
      </w:r>
      <w:r w:rsidRPr="002F5FB8">
        <w:rPr>
          <w:rStyle w:val="Emphasis"/>
          <w:rFonts w:asciiTheme="minorHAnsi" w:hAnsiTheme="minorHAnsi" w:cstheme="minorHAnsi"/>
          <w:highlight w:val="green"/>
        </w:rPr>
        <w:t>damage</w:t>
      </w:r>
      <w:r w:rsidRPr="002F5FB8">
        <w:rPr>
          <w:rStyle w:val="StyleUnderline"/>
          <w:rFonts w:asciiTheme="minorHAnsi" w:hAnsiTheme="minorHAnsi" w:cstheme="minorHAnsi"/>
        </w:rPr>
        <w:t>—like punctures—</w:t>
      </w:r>
      <w:r w:rsidRPr="002F5FB8">
        <w:rPr>
          <w:rStyle w:val="Emphasis"/>
          <w:rFonts w:asciiTheme="minorHAnsi" w:hAnsiTheme="minorHAnsi" w:cstheme="minorHAnsi"/>
          <w:highlight w:val="green"/>
        </w:rPr>
        <w:t>is the worry</w:t>
      </w:r>
      <w:r w:rsidRPr="002F5FB8">
        <w:rPr>
          <w:rStyle w:val="StyleUnderline"/>
          <w:rFonts w:asciiTheme="minorHAnsi" w:hAnsiTheme="minorHAnsi" w:cstheme="minorHAnsi"/>
          <w:highlight w:val="green"/>
        </w:rPr>
        <w:t xml:space="preserve"> with the bigger chunks</w:t>
      </w:r>
      <w:r w:rsidRPr="002F5FB8">
        <w:rPr>
          <w:rStyle w:val="StyleUnderline"/>
          <w:rFonts w:asciiTheme="minorHAnsi" w:hAnsiTheme="minorHAnsi" w:cstheme="minorHAnsi"/>
        </w:rPr>
        <w:t xml:space="preserve">, the </w:t>
      </w:r>
      <w:r w:rsidRPr="002F5FB8">
        <w:rPr>
          <w:rStyle w:val="Emphasis"/>
          <w:rFonts w:asciiTheme="minorHAnsi" w:hAnsiTheme="minorHAnsi" w:cstheme="minorHAnsi"/>
          <w:highlight w:val="green"/>
        </w:rPr>
        <w:t>dust-sized stuff</w:t>
      </w:r>
      <w:r w:rsidRPr="002F5FB8">
        <w:rPr>
          <w:rStyle w:val="Emphasis"/>
          <w:rFonts w:asciiTheme="minorHAnsi" w:hAnsiTheme="minorHAnsi" w:cstheme="minorHAnsi"/>
        </w:rPr>
        <w:t xml:space="preserve"> might </w:t>
      </w:r>
      <w:r w:rsidRPr="002F5FB8">
        <w:rPr>
          <w:rStyle w:val="Emphasis"/>
          <w:rFonts w:asciiTheme="minorHAnsi" w:hAnsiTheme="minorHAnsi" w:cstheme="minorHAnsi"/>
          <w:highlight w:val="green"/>
        </w:rPr>
        <w:t>leave more insidious</w:t>
      </w:r>
      <w:r w:rsidRPr="002F5FB8">
        <w:rPr>
          <w:rStyle w:val="Emphasis"/>
          <w:rFonts w:asciiTheme="minorHAnsi" w:hAnsiTheme="minorHAnsi" w:cstheme="minorHAnsi"/>
        </w:rPr>
        <w:t xml:space="preserve">, invisible </w:t>
      </w:r>
      <w:r w:rsidRPr="002F5FB8">
        <w:rPr>
          <w:rStyle w:val="Emphasis"/>
          <w:rFonts w:asciiTheme="minorHAnsi" w:hAnsiTheme="minorHAnsi" w:cstheme="minorHAnsi"/>
          <w:highlight w:val="green"/>
        </w:rPr>
        <w:t>marks</w:t>
      </w:r>
      <w:r w:rsidRPr="002F5FB8">
        <w:rPr>
          <w:rStyle w:val="StyleUnderline"/>
          <w:rFonts w:asciiTheme="minorHAnsi" w:hAnsiTheme="minorHAnsi" w:cstheme="minorHAnsi"/>
        </w:rPr>
        <w:t xml:space="preserve"> on satellites—by </w:t>
      </w:r>
      <w:r w:rsidRPr="002F5FB8">
        <w:rPr>
          <w:rStyle w:val="StyleUnderline"/>
          <w:rFonts w:asciiTheme="minorHAnsi" w:hAnsiTheme="minorHAnsi" w:cstheme="minorHAnsi"/>
          <w:highlight w:val="green"/>
        </w:rPr>
        <w:t xml:space="preserve">causing </w:t>
      </w:r>
      <w:r w:rsidRPr="002F5FB8">
        <w:rPr>
          <w:rStyle w:val="Emphasis"/>
          <w:rFonts w:asciiTheme="minorHAnsi" w:hAnsiTheme="minorHAnsi" w:cstheme="minorHAnsi"/>
          <w:highlight w:val="green"/>
        </w:rPr>
        <w:t>electrical damage</w:t>
      </w:r>
      <w:r w:rsidRPr="002F5FB8">
        <w:rPr>
          <w:rFonts w:asciiTheme="minorHAnsi" w:hAnsiTheme="minorHAnsi" w:cstheme="minorHAnsi"/>
        </w:rPr>
        <w:t>.</w:t>
      </w:r>
    </w:p>
    <w:p w14:paraId="34922F28"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"We also think this phenomenon can be attributed to some of the failures and anomalies we see on orbit, that right now are basically tagged as 'unknown cause.'"</w:t>
      </w:r>
    </w:p>
    <w:p w14:paraId="6727E752" w14:textId="77777777" w:rsidR="00A35AB9" w:rsidRPr="002F5FB8" w:rsidRDefault="00A35AB9" w:rsidP="00A35AB9">
      <w:pPr>
        <w:rPr>
          <w:rFonts w:asciiTheme="minorHAnsi" w:hAnsiTheme="minorHAnsi" w:cstheme="minorHAnsi"/>
        </w:rPr>
      </w:pPr>
      <w:r w:rsidRPr="002F5FB8">
        <w:rPr>
          <w:rStyle w:val="StyleUnderline"/>
          <w:rFonts w:asciiTheme="minorHAnsi" w:hAnsiTheme="minorHAnsi" w:cstheme="minorHAnsi"/>
        </w:rPr>
        <w:t xml:space="preserve">Close and her colleague </w:t>
      </w:r>
      <w:r w:rsidRPr="002F5FB8">
        <w:rPr>
          <w:rStyle w:val="Emphasis"/>
          <w:rFonts w:asciiTheme="minorHAnsi" w:hAnsiTheme="minorHAnsi" w:cstheme="minorHAnsi"/>
        </w:rPr>
        <w:t>Alex Fletcher modeled this phenomenon mathematically</w:t>
      </w:r>
      <w:r w:rsidRPr="002F5FB8">
        <w:rPr>
          <w:rStyle w:val="StyleUnderline"/>
          <w:rFonts w:asciiTheme="minorHAnsi" w:hAnsiTheme="minorHAnsi" w:cstheme="minorHAnsi"/>
        </w:rPr>
        <w:t>, based on plasma physics behavior</w:t>
      </w:r>
      <w:r w:rsidRPr="002F5FB8">
        <w:rPr>
          <w:rFonts w:asciiTheme="minorHAnsi" w:hAnsiTheme="minorHAnsi" w:cstheme="minorHAnsi"/>
        </w:rPr>
        <w:t xml:space="preserve">. And here's what they think happens. </w:t>
      </w:r>
      <w:r w:rsidRPr="002F5FB8">
        <w:rPr>
          <w:rStyle w:val="StyleUnderline"/>
          <w:rFonts w:asciiTheme="minorHAnsi" w:hAnsiTheme="minorHAnsi" w:cstheme="minorHAnsi"/>
        </w:rPr>
        <w:t xml:space="preserve">First, </w:t>
      </w:r>
      <w:r w:rsidRPr="002F5FB8">
        <w:rPr>
          <w:rStyle w:val="StyleUnderline"/>
          <w:rFonts w:asciiTheme="minorHAnsi" w:hAnsiTheme="minorHAnsi" w:cstheme="minorHAnsi"/>
          <w:highlight w:val="green"/>
        </w:rPr>
        <w:t xml:space="preserve">the </w:t>
      </w:r>
      <w:r w:rsidRPr="002F5FB8">
        <w:rPr>
          <w:rStyle w:val="Emphasis"/>
          <w:rFonts w:asciiTheme="minorHAnsi" w:hAnsiTheme="minorHAnsi" w:cstheme="minorHAnsi"/>
          <w:highlight w:val="green"/>
        </w:rPr>
        <w:t>dust slams into the spacecraft</w:t>
      </w:r>
      <w:r w:rsidRPr="002F5FB8">
        <w:rPr>
          <w:rStyle w:val="StyleUnderline"/>
          <w:rFonts w:asciiTheme="minorHAnsi" w:hAnsiTheme="minorHAnsi" w:cstheme="minorHAnsi"/>
        </w:rPr>
        <w:t xml:space="preserve">. Incredibly fast. </w:t>
      </w:r>
      <w:r w:rsidRPr="002F5FB8">
        <w:rPr>
          <w:rStyle w:val="StyleUnderline"/>
          <w:rFonts w:asciiTheme="minorHAnsi" w:hAnsiTheme="minorHAnsi" w:cstheme="minorHAnsi"/>
          <w:highlight w:val="green"/>
        </w:rPr>
        <w:t xml:space="preserve">It </w:t>
      </w:r>
      <w:r w:rsidRPr="002F5FB8">
        <w:rPr>
          <w:rStyle w:val="Emphasis"/>
          <w:rFonts w:asciiTheme="minorHAnsi" w:hAnsiTheme="minorHAnsi" w:cstheme="minorHAnsi"/>
          <w:highlight w:val="green"/>
        </w:rPr>
        <w:t>vaporizes and ionizes a bit of the ship</w:t>
      </w:r>
      <w:r w:rsidRPr="002F5FB8">
        <w:rPr>
          <w:rStyle w:val="StyleUnderline"/>
          <w:rFonts w:asciiTheme="minorHAnsi" w:hAnsiTheme="minorHAnsi" w:cstheme="minorHAnsi"/>
        </w:rPr>
        <w:t xml:space="preserve">—and itself. Which </w:t>
      </w:r>
      <w:r w:rsidRPr="002F5FB8">
        <w:rPr>
          <w:rStyle w:val="Emphasis"/>
          <w:rFonts w:asciiTheme="minorHAnsi" w:hAnsiTheme="minorHAnsi" w:cstheme="minorHAnsi"/>
          <w:highlight w:val="green"/>
        </w:rPr>
        <w:t>generates</w:t>
      </w:r>
      <w:r w:rsidRPr="002F5FB8">
        <w:rPr>
          <w:rStyle w:val="Emphasis"/>
          <w:rFonts w:asciiTheme="minorHAnsi" w:hAnsiTheme="minorHAnsi" w:cstheme="minorHAnsi"/>
        </w:rPr>
        <w:t xml:space="preserve"> a cloud of </w:t>
      </w:r>
      <w:r w:rsidRPr="002F5FB8">
        <w:rPr>
          <w:rStyle w:val="Emphasis"/>
          <w:rFonts w:asciiTheme="minorHAnsi" w:hAnsiTheme="minorHAnsi" w:cstheme="minorHAnsi"/>
          <w:highlight w:val="green"/>
        </w:rPr>
        <w:t>ions and electrons</w:t>
      </w:r>
      <w:r w:rsidRPr="002F5FB8">
        <w:rPr>
          <w:rStyle w:val="Emphasis"/>
          <w:rFonts w:asciiTheme="minorHAnsi" w:hAnsiTheme="minorHAnsi" w:cstheme="minorHAnsi"/>
        </w:rPr>
        <w:t>, traveling at different speeds</w:t>
      </w:r>
      <w:r w:rsidRPr="002F5FB8">
        <w:rPr>
          <w:rStyle w:val="StyleUnderline"/>
          <w:rFonts w:asciiTheme="minorHAnsi" w:hAnsiTheme="minorHAnsi" w:cstheme="minorHAnsi"/>
        </w:rPr>
        <w:t xml:space="preserve">. And then: "It's like a spring action, the </w:t>
      </w:r>
      <w:r w:rsidRPr="002F5FB8">
        <w:rPr>
          <w:rStyle w:val="Emphasis"/>
          <w:rFonts w:asciiTheme="minorHAnsi" w:hAnsiTheme="minorHAnsi" w:cstheme="minorHAnsi"/>
          <w:highlight w:val="green"/>
        </w:rPr>
        <w:t>electrons</w:t>
      </w:r>
      <w:r w:rsidRPr="002F5FB8">
        <w:rPr>
          <w:rStyle w:val="StyleUnderline"/>
          <w:rFonts w:asciiTheme="minorHAnsi" w:hAnsiTheme="minorHAnsi" w:cstheme="minorHAnsi"/>
          <w:highlight w:val="green"/>
        </w:rPr>
        <w:t xml:space="preserve"> are </w:t>
      </w:r>
      <w:r w:rsidRPr="002F5FB8">
        <w:rPr>
          <w:rStyle w:val="Emphasis"/>
          <w:rFonts w:asciiTheme="minorHAnsi" w:hAnsiTheme="minorHAnsi" w:cstheme="minorHAnsi"/>
          <w:highlight w:val="green"/>
        </w:rPr>
        <w:t>pulled</w:t>
      </w:r>
      <w:r w:rsidRPr="002F5FB8">
        <w:rPr>
          <w:rStyle w:val="StyleUnderline"/>
          <w:rFonts w:asciiTheme="minorHAnsi" w:hAnsiTheme="minorHAnsi" w:cstheme="minorHAnsi"/>
        </w:rPr>
        <w:t xml:space="preserve"> back </w:t>
      </w:r>
      <w:r w:rsidRPr="002F5FB8">
        <w:rPr>
          <w:rStyle w:val="Emphasis"/>
          <w:rFonts w:asciiTheme="minorHAnsi" w:hAnsiTheme="minorHAnsi" w:cstheme="minorHAnsi"/>
          <w:highlight w:val="green"/>
        </w:rPr>
        <w:t>to the ions</w:t>
      </w:r>
      <w:r w:rsidRPr="002F5FB8">
        <w:rPr>
          <w:rStyle w:val="StyleUnderline"/>
          <w:rFonts w:asciiTheme="minorHAnsi" w:hAnsiTheme="minorHAnsi" w:cstheme="minorHAnsi"/>
        </w:rPr>
        <w:t xml:space="preserve">, </w:t>
      </w:r>
      <w:r w:rsidRPr="002F5FB8">
        <w:rPr>
          <w:rStyle w:val="Emphasis"/>
          <w:rFonts w:asciiTheme="minorHAnsi" w:hAnsiTheme="minorHAnsi" w:cstheme="minorHAnsi"/>
          <w:highlight w:val="green"/>
        </w:rPr>
        <w:t>ions</w:t>
      </w:r>
      <w:r w:rsidRPr="002F5FB8">
        <w:rPr>
          <w:rStyle w:val="StyleUnderline"/>
          <w:rFonts w:asciiTheme="minorHAnsi" w:hAnsiTheme="minorHAnsi" w:cstheme="minorHAnsi"/>
          <w:highlight w:val="green"/>
        </w:rPr>
        <w:t xml:space="preserve"> are</w:t>
      </w:r>
      <w:r w:rsidRPr="002F5FB8">
        <w:rPr>
          <w:rStyle w:val="StyleUnderline"/>
          <w:rFonts w:asciiTheme="minorHAnsi" w:hAnsiTheme="minorHAnsi" w:cstheme="minorHAnsi"/>
        </w:rPr>
        <w:t xml:space="preserve"> being </w:t>
      </w:r>
      <w:r w:rsidRPr="002F5FB8">
        <w:rPr>
          <w:rStyle w:val="Emphasis"/>
          <w:rFonts w:asciiTheme="minorHAnsi" w:hAnsiTheme="minorHAnsi" w:cstheme="minorHAnsi"/>
          <w:highlight w:val="green"/>
        </w:rPr>
        <w:t>pushed ahead</w:t>
      </w:r>
      <w:r w:rsidRPr="002F5FB8">
        <w:rPr>
          <w:rStyle w:val="Emphasis"/>
          <w:rFonts w:asciiTheme="minorHAnsi" w:hAnsiTheme="minorHAnsi" w:cstheme="minorHAnsi"/>
        </w:rPr>
        <w:t xml:space="preserve"> a little</w:t>
      </w:r>
      <w:r w:rsidRPr="002F5FB8">
        <w:rPr>
          <w:rStyle w:val="StyleUnderline"/>
          <w:rFonts w:asciiTheme="minorHAnsi" w:hAnsiTheme="minorHAnsi" w:cstheme="minorHAnsi"/>
        </w:rPr>
        <w:t xml:space="preserve"> bit. And then the </w:t>
      </w:r>
      <w:r w:rsidRPr="002F5FB8">
        <w:rPr>
          <w:rStyle w:val="StyleUnderline"/>
          <w:rFonts w:asciiTheme="minorHAnsi" w:hAnsiTheme="minorHAnsi" w:cstheme="minorHAnsi"/>
          <w:highlight w:val="green"/>
        </w:rPr>
        <w:t>elect</w:t>
      </w:r>
      <w:r w:rsidRPr="002F5FB8">
        <w:rPr>
          <w:rStyle w:val="Emphasis"/>
          <w:rFonts w:asciiTheme="minorHAnsi" w:hAnsiTheme="minorHAnsi" w:cstheme="minorHAnsi"/>
          <w:highlight w:val="green"/>
        </w:rPr>
        <w:t>rons overshoot the ions</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so they oscillate</w:t>
      </w:r>
      <w:r w:rsidRPr="002F5FB8">
        <w:rPr>
          <w:rStyle w:val="Emphasis"/>
          <w:rFonts w:asciiTheme="minorHAnsi" w:hAnsiTheme="minorHAnsi" w:cstheme="minorHAnsi"/>
        </w:rPr>
        <w:t>, and then they go back out again</w:t>
      </w:r>
      <w:r w:rsidRPr="002F5FB8">
        <w:rPr>
          <w:rStyle w:val="StyleUnderline"/>
          <w:rFonts w:asciiTheme="minorHAnsi" w:hAnsiTheme="minorHAnsi" w:cstheme="minorHAnsi"/>
        </w:rPr>
        <w:t>.”</w:t>
      </w:r>
    </w:p>
    <w:p w14:paraId="00E2342C" w14:textId="77777777" w:rsidR="00A35AB9" w:rsidRPr="002F5FB8" w:rsidRDefault="00A35AB9" w:rsidP="00A35AB9">
      <w:pPr>
        <w:rPr>
          <w:rFonts w:asciiTheme="minorHAnsi" w:hAnsiTheme="minorHAnsi" w:cstheme="minorHAnsi"/>
        </w:rPr>
      </w:pPr>
      <w:r w:rsidRPr="002F5FB8">
        <w:rPr>
          <w:rStyle w:val="StyleUnderline"/>
          <w:rFonts w:asciiTheme="minorHAnsi" w:hAnsiTheme="minorHAnsi" w:cstheme="minorHAnsi"/>
        </w:rPr>
        <w:t xml:space="preserve">That </w:t>
      </w:r>
      <w:r w:rsidRPr="002F5FB8">
        <w:rPr>
          <w:rStyle w:val="Emphasis"/>
          <w:rFonts w:asciiTheme="minorHAnsi" w:hAnsiTheme="minorHAnsi" w:cstheme="minorHAnsi"/>
          <w:highlight w:val="green"/>
        </w:rPr>
        <w:t>movement</w:t>
      </w:r>
      <w:r w:rsidRPr="002F5FB8">
        <w:rPr>
          <w:rStyle w:val="StyleUnderline"/>
          <w:rFonts w:asciiTheme="minorHAnsi" w:hAnsiTheme="minorHAnsi" w:cstheme="minorHAnsi"/>
          <w:highlight w:val="green"/>
        </w:rPr>
        <w:t xml:space="preserve"> of electrons </w:t>
      </w:r>
      <w:r w:rsidRPr="002F5FB8">
        <w:rPr>
          <w:rStyle w:val="Emphasis"/>
          <w:rFonts w:asciiTheme="minorHAnsi" w:hAnsiTheme="minorHAnsi" w:cstheme="minorHAnsi"/>
          <w:highlight w:val="green"/>
        </w:rPr>
        <w:t>creates</w:t>
      </w:r>
      <w:r w:rsidRPr="002F5FB8">
        <w:rPr>
          <w:rStyle w:val="StyleUnderline"/>
          <w:rFonts w:asciiTheme="minorHAnsi" w:hAnsiTheme="minorHAnsi" w:cstheme="minorHAnsi"/>
        </w:rPr>
        <w:t xml:space="preserve"> a pulse of </w:t>
      </w:r>
      <w:r w:rsidRPr="002F5FB8">
        <w:rPr>
          <w:rStyle w:val="StyleUnderline"/>
          <w:rFonts w:asciiTheme="minorHAnsi" w:hAnsiTheme="minorHAnsi" w:cstheme="minorHAnsi"/>
          <w:highlight w:val="green"/>
        </w:rPr>
        <w:t xml:space="preserve">electromagnetic </w:t>
      </w:r>
      <w:r w:rsidRPr="002F5FB8">
        <w:rPr>
          <w:rStyle w:val="Emphasis"/>
          <w:rFonts w:asciiTheme="minorHAnsi" w:hAnsiTheme="minorHAnsi" w:cstheme="minorHAnsi"/>
          <w:highlight w:val="green"/>
        </w:rPr>
        <w:t>radiation</w:t>
      </w:r>
      <w:r w:rsidRPr="002F5FB8">
        <w:rPr>
          <w:rFonts w:asciiTheme="minorHAnsi" w:hAnsiTheme="minorHAnsi" w:cstheme="minorHAnsi"/>
        </w:rPr>
        <w:t>, which Close says could be the culprit for some of that electrical damage to satellites. The study is in the journal Physics of Plasmas. [Alex C. Fletcher and Sigrid Close, </w:t>
      </w:r>
      <w:hyperlink r:id="rId13" w:history="1">
        <w:r w:rsidRPr="002F5FB8">
          <w:rPr>
            <w:rStyle w:val="Hyperlink"/>
            <w:rFonts w:asciiTheme="minorHAnsi" w:hAnsiTheme="minorHAnsi" w:cstheme="minorHAnsi"/>
          </w:rPr>
          <w:t>Particle-in-cell simulations of an RF emission mechanism associated with hypervelocity impact plasmas</w:t>
        </w:r>
      </w:hyperlink>
      <w:r w:rsidRPr="002F5FB8">
        <w:rPr>
          <w:rFonts w:asciiTheme="minorHAnsi" w:hAnsiTheme="minorHAnsi" w:cstheme="minorHAnsi"/>
        </w:rPr>
        <w:t>]</w:t>
      </w:r>
    </w:p>
    <w:p w14:paraId="00F8275F" w14:textId="77777777" w:rsidR="00A35AB9" w:rsidRPr="002F5FB8" w:rsidRDefault="00A35AB9" w:rsidP="00A35AB9">
      <w:pPr>
        <w:rPr>
          <w:rFonts w:asciiTheme="minorHAnsi" w:hAnsiTheme="minorHAnsi" w:cstheme="minorHAnsi"/>
        </w:rPr>
      </w:pPr>
    </w:p>
    <w:p w14:paraId="4B0B2182"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 xml:space="preserve">An increase in space debris and dust from mining collides with key defense satellites </w:t>
      </w:r>
    </w:p>
    <w:p w14:paraId="05114DD5" w14:textId="77777777" w:rsidR="00A35AB9" w:rsidRPr="002F5FB8" w:rsidRDefault="00A35AB9" w:rsidP="00A35AB9">
      <w:pPr>
        <w:rPr>
          <w:rFonts w:asciiTheme="minorHAnsi" w:hAnsiTheme="minorHAnsi" w:cstheme="minorHAnsi"/>
          <w:sz w:val="16"/>
        </w:rPr>
      </w:pPr>
      <w:r w:rsidRPr="002F5FB8">
        <w:rPr>
          <w:rStyle w:val="Style13ptBold"/>
          <w:rFonts w:asciiTheme="minorHAnsi" w:hAnsiTheme="minorHAnsi" w:cstheme="minorHAnsi"/>
        </w:rPr>
        <w:t>Scoles 15</w:t>
      </w:r>
      <w:r w:rsidRPr="002F5FB8">
        <w:rPr>
          <w:rFonts w:asciiTheme="minorHAnsi" w:hAnsiTheme="minorHAnsi" w:cstheme="minorHAnsi"/>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2F5FB8">
          <w:rPr>
            <w:rStyle w:val="Hyperlink"/>
            <w:rFonts w:asciiTheme="minorHAnsi" w:hAnsiTheme="minorHAnsi" w:cstheme="minorHAnsi"/>
            <w:sz w:val="16"/>
          </w:rPr>
          <w:t>https://www.newscientist.com/article/mg22630235-100-dust-from-asteroid-mining-spells-danger-for-satellites/</w:t>
        </w:r>
      </w:hyperlink>
      <w:r w:rsidRPr="002F5FB8">
        <w:rPr>
          <w:rFonts w:asciiTheme="minorHAnsi" w:hAnsiTheme="minorHAnsi" w:cstheme="minorHAnsi"/>
          <w:sz w:val="16"/>
        </w:rPr>
        <w:t xml:space="preserve"> DD AG</w:t>
      </w:r>
    </w:p>
    <w:p w14:paraId="03E3A831" w14:textId="77777777" w:rsidR="00A35AB9" w:rsidRPr="002F5FB8" w:rsidRDefault="00A35AB9" w:rsidP="00A35AB9">
      <w:pPr>
        <w:rPr>
          <w:rStyle w:val="Emphasis"/>
          <w:rFonts w:asciiTheme="minorHAnsi" w:hAnsiTheme="minorHAnsi" w:cstheme="minorHAnsi"/>
        </w:rPr>
      </w:pPr>
      <w:r w:rsidRPr="002F5FB8">
        <w:rPr>
          <w:rFonts w:asciiTheme="minorHAnsi" w:hAnsiTheme="minorHAnsi" w:cstheme="minorHAnsi"/>
        </w:rPr>
        <w:t xml:space="preserve">IF THE gold mine is too far from home, why not move it nearby? It sounds like a fantasy, but would-be </w:t>
      </w:r>
      <w:r w:rsidRPr="002F5FB8">
        <w:rPr>
          <w:rStyle w:val="Emphasis"/>
          <w:rFonts w:asciiTheme="minorHAnsi" w:hAnsiTheme="minorHAnsi" w:cstheme="minorHAnsi"/>
          <w:highlight w:val="green"/>
        </w:rPr>
        <w:t>miners</w:t>
      </w:r>
      <w:r w:rsidRPr="002F5FB8">
        <w:rPr>
          <w:rStyle w:val="Emphasis"/>
          <w:rFonts w:asciiTheme="minorHAnsi" w:hAnsiTheme="minorHAnsi" w:cstheme="minorHAnsi"/>
        </w:rPr>
        <w:t xml:space="preserve"> are already dreaming up ways to drag resource-rich space rocks closer to home</w:t>
      </w:r>
      <w:r w:rsidRPr="002F5FB8">
        <w:rPr>
          <w:rFonts w:asciiTheme="minorHAnsi" w:hAnsiTheme="minorHAnsi" w:cstheme="minorHAnsi"/>
        </w:rPr>
        <w:t xml:space="preserve">. Trouble is, </w:t>
      </w:r>
      <w:r w:rsidRPr="002F5FB8">
        <w:rPr>
          <w:rStyle w:val="Emphasis"/>
          <w:rFonts w:asciiTheme="minorHAnsi" w:hAnsiTheme="minorHAnsi" w:cstheme="minorHAnsi"/>
        </w:rPr>
        <w:t xml:space="preserve">that </w:t>
      </w:r>
      <w:r w:rsidRPr="002F5FB8">
        <w:rPr>
          <w:rStyle w:val="Emphasis"/>
          <w:rFonts w:asciiTheme="minorHAnsi" w:hAnsiTheme="minorHAnsi" w:cstheme="minorHAnsi"/>
          <w:highlight w:val="green"/>
        </w:rPr>
        <w:t>could threaten</w:t>
      </w:r>
      <w:r w:rsidRPr="002F5FB8">
        <w:rPr>
          <w:rStyle w:val="Emphasis"/>
          <w:rFonts w:asciiTheme="minorHAnsi" w:hAnsiTheme="minorHAnsi" w:cstheme="minorHAnsi"/>
        </w:rPr>
        <w:t xml:space="preserve"> the web of </w:t>
      </w:r>
      <w:r w:rsidRPr="002F5FB8">
        <w:rPr>
          <w:rStyle w:val="Emphasis"/>
          <w:rFonts w:asciiTheme="minorHAnsi" w:hAnsiTheme="minorHAnsi" w:cstheme="minorHAnsi"/>
          <w:highlight w:val="green"/>
        </w:rPr>
        <w:t>satellites around Earth</w:t>
      </w:r>
      <w:r w:rsidRPr="002F5FB8">
        <w:rPr>
          <w:rStyle w:val="Emphasis"/>
          <w:rFonts w:asciiTheme="minorHAnsi" w:hAnsiTheme="minorHAnsi" w:cstheme="minorHAnsi"/>
        </w:rPr>
        <w:t>.</w:t>
      </w:r>
    </w:p>
    <w:p w14:paraId="4FB82209" w14:textId="77777777" w:rsidR="00A35AB9" w:rsidRPr="002F5FB8" w:rsidRDefault="00A35AB9" w:rsidP="00A35AB9">
      <w:pPr>
        <w:rPr>
          <w:rStyle w:val="Emphasis"/>
          <w:rFonts w:asciiTheme="minorHAnsi" w:hAnsiTheme="minorHAnsi" w:cstheme="minorHAnsi"/>
        </w:rPr>
      </w:pPr>
      <w:r w:rsidRPr="002F5FB8">
        <w:rPr>
          <w:rFonts w:asciiTheme="minorHAnsi" w:hAnsiTheme="minorHAnsi" w:cstheme="minorHAnsi"/>
        </w:rPr>
        <w:t xml:space="preserve">Asteroids are not only stepping stones for cosmic colonisation, but may contain metals like gold, platinum, iron and titanium, plus life-sustaining hydrogen and oxygen, and rocket-fuelling ammonia. </w:t>
      </w:r>
      <w:r w:rsidRPr="002F5FB8">
        <w:rPr>
          <w:rStyle w:val="Emphasis"/>
          <w:rFonts w:asciiTheme="minorHAnsi" w:hAnsiTheme="minorHAnsi" w:cstheme="minorHAnsi"/>
          <w:highlight w:val="green"/>
        </w:rPr>
        <w:t>Space age forty-niners can</w:t>
      </w:r>
      <w:r w:rsidRPr="002F5FB8">
        <w:rPr>
          <w:rStyle w:val="Emphasis"/>
          <w:rFonts w:asciiTheme="minorHAnsi" w:hAnsiTheme="minorHAnsi" w:cstheme="minorHAnsi"/>
        </w:rPr>
        <w:t xml:space="preserve"> either try to work an asteroid where it is, or </w:t>
      </w:r>
      <w:r w:rsidRPr="002F5FB8">
        <w:rPr>
          <w:rStyle w:val="Emphasis"/>
          <w:rFonts w:asciiTheme="minorHAnsi" w:hAnsiTheme="minorHAnsi" w:cstheme="minorHAnsi"/>
          <w:highlight w:val="green"/>
        </w:rPr>
        <w:t>tug it into a more convenient orbit</w:t>
      </w:r>
      <w:r w:rsidRPr="002F5FB8">
        <w:rPr>
          <w:rStyle w:val="Emphasis"/>
          <w:rFonts w:asciiTheme="minorHAnsi" w:hAnsiTheme="minorHAnsi" w:cstheme="minorHAnsi"/>
        </w:rPr>
        <w:t>.</w:t>
      </w:r>
    </w:p>
    <w:p w14:paraId="65FEA2FC"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NASA chose the second option for its Asteroid Redirect Mission, which aims to pluck a boulder from an asteroid’s surface and relocate it to a stable orbit around the moon. </w:t>
      </w:r>
      <w:r w:rsidRPr="002F5FB8">
        <w:rPr>
          <w:rStyle w:val="StyleUnderline"/>
          <w:rFonts w:asciiTheme="minorHAnsi" w:hAnsiTheme="minorHAnsi" w:cstheme="minorHAnsi"/>
        </w:rPr>
        <w:t xml:space="preserve">But </w:t>
      </w:r>
      <w:r w:rsidRPr="002F5FB8">
        <w:rPr>
          <w:rStyle w:val="StyleUnderline"/>
          <w:rFonts w:asciiTheme="minorHAnsi" w:hAnsiTheme="minorHAnsi" w:cstheme="minorHAnsi"/>
          <w:highlight w:val="green"/>
        </w:rPr>
        <w:t>an asteroid’s gravity is so weak that</w:t>
      </w:r>
      <w:r w:rsidRPr="002F5FB8">
        <w:rPr>
          <w:rStyle w:val="StyleUnderline"/>
          <w:rFonts w:asciiTheme="minorHAnsi" w:hAnsiTheme="minorHAnsi" w:cstheme="minorHAnsi"/>
        </w:rPr>
        <w:t xml:space="preserve"> it’s not hard for surface </w:t>
      </w:r>
      <w:r w:rsidRPr="002F5FB8">
        <w:rPr>
          <w:rStyle w:val="StyleUnderline"/>
          <w:rFonts w:asciiTheme="minorHAnsi" w:hAnsiTheme="minorHAnsi" w:cstheme="minorHAnsi"/>
          <w:highlight w:val="green"/>
        </w:rPr>
        <w:t>particles</w:t>
      </w:r>
      <w:r w:rsidRPr="002F5FB8">
        <w:rPr>
          <w:rStyle w:val="StyleUnderline"/>
          <w:rFonts w:asciiTheme="minorHAnsi" w:hAnsiTheme="minorHAnsi" w:cstheme="minorHAnsi"/>
        </w:rPr>
        <w:t xml:space="preserve"> to </w:t>
      </w:r>
      <w:r w:rsidRPr="002F5FB8">
        <w:rPr>
          <w:rStyle w:val="StyleUnderline"/>
          <w:rFonts w:asciiTheme="minorHAnsi" w:hAnsiTheme="minorHAnsi" w:cstheme="minorHAnsi"/>
          <w:highlight w:val="green"/>
        </w:rPr>
        <w:t>escape into space</w:t>
      </w:r>
      <w:r w:rsidRPr="002F5FB8">
        <w:rPr>
          <w:rStyle w:val="StyleUnderline"/>
          <w:rFonts w:asciiTheme="minorHAnsi" w:hAnsiTheme="minorHAnsi" w:cstheme="minorHAnsi"/>
        </w:rPr>
        <w:t xml:space="preserve">. Now a new model warns that </w:t>
      </w:r>
      <w:r w:rsidRPr="002F5FB8">
        <w:rPr>
          <w:rStyle w:val="StyleUnderline"/>
          <w:rFonts w:asciiTheme="minorHAnsi" w:hAnsiTheme="minorHAnsi" w:cstheme="minorHAnsi"/>
          <w:highlight w:val="green"/>
        </w:rPr>
        <w:t>debris shed by</w:t>
      </w:r>
      <w:r w:rsidRPr="002F5FB8">
        <w:rPr>
          <w:rStyle w:val="StyleUnderline"/>
          <w:rFonts w:asciiTheme="minorHAnsi" w:hAnsiTheme="minorHAnsi" w:cstheme="minorHAnsi"/>
        </w:rPr>
        <w:t xml:space="preserve"> such transplanted </w:t>
      </w:r>
      <w:r w:rsidRPr="002F5FB8">
        <w:rPr>
          <w:rStyle w:val="StyleUnderline"/>
          <w:rFonts w:asciiTheme="minorHAnsi" w:hAnsiTheme="minorHAnsi" w:cstheme="minorHAnsi"/>
          <w:highlight w:val="green"/>
        </w:rPr>
        <w:t>rocks could intrude where many defence</w:t>
      </w:r>
      <w:r w:rsidRPr="002F5FB8">
        <w:rPr>
          <w:rStyle w:val="StyleUnderline"/>
          <w:rFonts w:asciiTheme="minorHAnsi" w:hAnsiTheme="minorHAnsi" w:cstheme="minorHAnsi"/>
        </w:rPr>
        <w:t xml:space="preserve"> and communication </w:t>
      </w:r>
      <w:r w:rsidRPr="002F5FB8">
        <w:rPr>
          <w:rStyle w:val="StyleUnderline"/>
          <w:rFonts w:asciiTheme="minorHAnsi" w:hAnsiTheme="minorHAnsi" w:cstheme="minorHAnsi"/>
          <w:highlight w:val="green"/>
        </w:rPr>
        <w:t>satellites live</w:t>
      </w:r>
      <w:r w:rsidRPr="002F5FB8">
        <w:rPr>
          <w:rFonts w:asciiTheme="minorHAnsi" w:hAnsiTheme="minorHAnsi" w:cstheme="minorHAnsi"/>
        </w:rPr>
        <w:t xml:space="preserve"> – in geosynchronous orbit.</w:t>
      </w:r>
    </w:p>
    <w:p w14:paraId="74BF9714"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According to Casey Handmer of the California Institute of Technology in Pasadena and Javier Roa of the Technical University of Madrid in Spain</w:t>
      </w:r>
      <w:r w:rsidRPr="002F5FB8">
        <w:rPr>
          <w:rStyle w:val="Style13ptBold"/>
          <w:rFonts w:asciiTheme="minorHAnsi" w:hAnsiTheme="minorHAnsi" w:cstheme="minorHAnsi"/>
          <w:sz w:val="22"/>
        </w:rPr>
        <w:t xml:space="preserve">, </w:t>
      </w:r>
      <w:r w:rsidRPr="002F5FB8">
        <w:rPr>
          <w:rStyle w:val="Emphasis"/>
          <w:rFonts w:asciiTheme="minorHAnsi" w:hAnsiTheme="minorHAnsi" w:cstheme="minorHAnsi"/>
          <w:highlight w:val="green"/>
        </w:rPr>
        <w:t>5 per cent of the</w:t>
      </w:r>
      <w:r w:rsidRPr="002F5FB8">
        <w:rPr>
          <w:rStyle w:val="Emphasis"/>
          <w:rFonts w:asciiTheme="minorHAnsi" w:hAnsiTheme="minorHAnsi" w:cstheme="minorHAnsi"/>
        </w:rPr>
        <w:t xml:space="preserve"> escaped </w:t>
      </w:r>
      <w:r w:rsidRPr="002F5FB8">
        <w:rPr>
          <w:rStyle w:val="Emphasis"/>
          <w:rFonts w:asciiTheme="minorHAnsi" w:hAnsiTheme="minorHAnsi" w:cstheme="minorHAnsi"/>
          <w:highlight w:val="green"/>
        </w:rPr>
        <w:t>debris will end up in regions traversed by satellites</w:t>
      </w:r>
      <w:r w:rsidRPr="002F5FB8">
        <w:rPr>
          <w:rStyle w:val="Emphasis"/>
          <w:rFonts w:asciiTheme="minorHAnsi" w:hAnsiTheme="minorHAnsi" w:cstheme="minorHAnsi"/>
        </w:rPr>
        <w:t xml:space="preserve">. Over 10 years, </w:t>
      </w:r>
      <w:r w:rsidRPr="002F5FB8">
        <w:rPr>
          <w:rStyle w:val="Emphasis"/>
          <w:rFonts w:asciiTheme="minorHAnsi" w:hAnsiTheme="minorHAnsi" w:cstheme="minorHAnsi"/>
          <w:highlight w:val="green"/>
        </w:rPr>
        <w:t>it would cross</w:t>
      </w:r>
      <w:r w:rsidRPr="002F5FB8">
        <w:rPr>
          <w:rStyle w:val="Emphasis"/>
          <w:rFonts w:asciiTheme="minorHAnsi" w:hAnsiTheme="minorHAnsi" w:cstheme="minorHAnsi"/>
        </w:rPr>
        <w:t xml:space="preserve"> geosynchronous </w:t>
      </w:r>
      <w:r w:rsidRPr="002F5FB8">
        <w:rPr>
          <w:rStyle w:val="Emphasis"/>
          <w:rFonts w:asciiTheme="minorHAnsi" w:hAnsiTheme="minorHAnsi" w:cstheme="minorHAnsi"/>
          <w:highlight w:val="green"/>
        </w:rPr>
        <w:t>orbit 63 times</w:t>
      </w:r>
      <w:r w:rsidRPr="002F5FB8">
        <w:rPr>
          <w:rStyle w:val="Emphasis"/>
          <w:rFonts w:asciiTheme="minorHAnsi" w:hAnsiTheme="minorHAnsi" w:cstheme="minorHAnsi"/>
        </w:rPr>
        <w:t xml:space="preserve"> on average. </w:t>
      </w:r>
      <w:r w:rsidRPr="002F5FB8">
        <w:rPr>
          <w:rStyle w:val="Emphasis"/>
          <w:rFonts w:asciiTheme="minorHAnsi" w:hAnsiTheme="minorHAnsi" w:cstheme="minorHAnsi"/>
          <w:highlight w:val="green"/>
        </w:rPr>
        <w:t>A satellite</w:t>
      </w:r>
      <w:r w:rsidRPr="002F5FB8">
        <w:rPr>
          <w:rStyle w:val="Emphasis"/>
          <w:rFonts w:asciiTheme="minorHAnsi" w:hAnsiTheme="minorHAnsi" w:cstheme="minorHAnsi"/>
        </w:rPr>
        <w:t xml:space="preserve"> in the wrong spot at the wrong time </w:t>
      </w:r>
      <w:r w:rsidRPr="002F5FB8">
        <w:rPr>
          <w:rStyle w:val="Emphasis"/>
          <w:rFonts w:asciiTheme="minorHAnsi" w:hAnsiTheme="minorHAnsi" w:cstheme="minorHAnsi"/>
          <w:highlight w:val="green"/>
        </w:rPr>
        <w:t>will suffer</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a</w:t>
      </w:r>
      <w:r w:rsidRPr="002F5FB8">
        <w:rPr>
          <w:rStyle w:val="Emphasis"/>
          <w:rFonts w:asciiTheme="minorHAnsi" w:hAnsiTheme="minorHAnsi" w:cstheme="minorHAnsi"/>
        </w:rPr>
        <w:t xml:space="preserve"> damaging </w:t>
      </w:r>
      <w:r w:rsidRPr="002F5FB8">
        <w:rPr>
          <w:rStyle w:val="Emphasis"/>
          <w:rFonts w:asciiTheme="minorHAnsi" w:hAnsiTheme="minorHAnsi" w:cstheme="minorHAnsi"/>
          <w:highlight w:val="green"/>
        </w:rPr>
        <w:t>high-speed collision</w:t>
      </w:r>
      <w:r w:rsidRPr="002F5FB8">
        <w:rPr>
          <w:rFonts w:asciiTheme="minorHAnsi" w:hAnsiTheme="minorHAnsi" w:cstheme="minorHAnsi"/>
        </w:rPr>
        <w:t xml:space="preserve"> with that dust.</w:t>
      </w:r>
    </w:p>
    <w:p w14:paraId="7513CBEE"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The study also looks at the “catastrophic disruption” of </w:t>
      </w:r>
      <w:r w:rsidRPr="002F5FB8">
        <w:rPr>
          <w:rStyle w:val="Emphasis"/>
          <w:rFonts w:asciiTheme="minorHAnsi" w:hAnsiTheme="minorHAnsi" w:cstheme="minorHAnsi"/>
        </w:rPr>
        <w:t xml:space="preserve">an </w:t>
      </w:r>
      <w:r w:rsidRPr="002F5FB8">
        <w:rPr>
          <w:rStyle w:val="Emphasis"/>
          <w:rFonts w:asciiTheme="minorHAnsi" w:hAnsiTheme="minorHAnsi" w:cstheme="minorHAnsi"/>
          <w:highlight w:val="green"/>
        </w:rPr>
        <w:t>asteroid 5 metres across or bigger</w:t>
      </w:r>
      <w:r w:rsidRPr="002F5FB8">
        <w:rPr>
          <w:rStyle w:val="Emphasis"/>
          <w:rFonts w:asciiTheme="minorHAnsi" w:hAnsiTheme="minorHAnsi" w:cstheme="minorHAnsi"/>
        </w:rPr>
        <w:t xml:space="preserve">. Its total break-up into a pile of rubble </w:t>
      </w:r>
      <w:r w:rsidRPr="002F5FB8">
        <w:rPr>
          <w:rStyle w:val="Emphasis"/>
          <w:rFonts w:asciiTheme="minorHAnsi" w:hAnsiTheme="minorHAnsi" w:cstheme="minorHAnsi"/>
          <w:highlight w:val="green"/>
        </w:rPr>
        <w:t>would increase</w:t>
      </w:r>
      <w:r w:rsidRPr="002F5FB8">
        <w:rPr>
          <w:rStyle w:val="Emphasis"/>
          <w:rFonts w:asciiTheme="minorHAnsi" w:hAnsiTheme="minorHAnsi" w:cstheme="minorHAnsi"/>
        </w:rPr>
        <w:t xml:space="preserve"> the </w:t>
      </w:r>
      <w:r w:rsidRPr="002F5FB8">
        <w:rPr>
          <w:rStyle w:val="Emphasis"/>
          <w:rFonts w:asciiTheme="minorHAnsi" w:hAnsiTheme="minorHAnsi" w:cstheme="minorHAnsi"/>
          <w:highlight w:val="green"/>
        </w:rPr>
        <w:t>risk</w:t>
      </w:r>
      <w:r w:rsidRPr="002F5FB8">
        <w:rPr>
          <w:rStyle w:val="Emphasis"/>
          <w:rFonts w:asciiTheme="minorHAnsi" w:hAnsiTheme="minorHAnsi" w:cstheme="minorHAnsi"/>
        </w:rPr>
        <w:t xml:space="preserve"> to satellites </w:t>
      </w:r>
      <w:r w:rsidRPr="002F5FB8">
        <w:rPr>
          <w:rStyle w:val="Emphasis"/>
          <w:rFonts w:asciiTheme="minorHAnsi" w:hAnsiTheme="minorHAnsi" w:cstheme="minorHAnsi"/>
          <w:highlight w:val="green"/>
        </w:rPr>
        <w:t>by more than 30 per cent</w:t>
      </w:r>
      <w:r w:rsidRPr="002F5FB8">
        <w:rPr>
          <w:rStyle w:val="Emphasis"/>
          <w:rFonts w:asciiTheme="minorHAnsi" w:hAnsiTheme="minorHAnsi" w:cstheme="minorHAnsi"/>
        </w:rPr>
        <w:t xml:space="preserve"> </w:t>
      </w:r>
      <w:r w:rsidRPr="002F5FB8">
        <w:rPr>
          <w:rFonts w:asciiTheme="minorHAnsi" w:hAnsiTheme="minorHAnsi" w:cstheme="minorHAnsi"/>
        </w:rPr>
        <w:t>(arxiv.org/abs/1505.03800).</w:t>
      </w:r>
    </w:p>
    <w:p w14:paraId="1383586F"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That may not have immediate consequences. But as Earth orbits get more crowded with spent rocket stages and satellites, </w:t>
      </w:r>
      <w:r w:rsidRPr="002F5FB8">
        <w:rPr>
          <w:rStyle w:val="Emphasis"/>
          <w:rFonts w:asciiTheme="minorHAnsi" w:hAnsiTheme="minorHAnsi" w:cstheme="minorHAnsi"/>
          <w:highlight w:val="green"/>
        </w:rPr>
        <w:t xml:space="preserve">we will have to worry about </w:t>
      </w:r>
      <w:r w:rsidRPr="002F5FB8">
        <w:rPr>
          <w:rStyle w:val="Emphasis"/>
          <w:rFonts w:asciiTheme="minorHAnsi" w:hAnsiTheme="minorHAnsi" w:cstheme="minorHAnsi"/>
        </w:rPr>
        <w:t xml:space="preserve">cascades of </w:t>
      </w:r>
      <w:r w:rsidRPr="002F5FB8">
        <w:rPr>
          <w:rStyle w:val="Emphasis"/>
          <w:rFonts w:asciiTheme="minorHAnsi" w:hAnsiTheme="minorHAnsi" w:cstheme="minorHAnsi"/>
          <w:highlight w:val="green"/>
        </w:rPr>
        <w:t>collisions</w:t>
      </w:r>
      <w:r w:rsidRPr="002F5FB8">
        <w:rPr>
          <w:rFonts w:asciiTheme="minorHAnsi" w:hAnsiTheme="minorHAnsi" w:cstheme="minorHAnsi"/>
        </w:rPr>
        <w:t xml:space="preserve"> like the one depicted in the movie Gravity.</w:t>
      </w:r>
    </w:p>
    <w:p w14:paraId="30E44E40" w14:textId="77777777" w:rsidR="00A35AB9" w:rsidRPr="002F5FB8" w:rsidRDefault="00A35AB9" w:rsidP="00A35AB9">
      <w:pPr>
        <w:rPr>
          <w:rFonts w:asciiTheme="minorHAnsi" w:hAnsiTheme="minorHAnsi" w:cstheme="minorHAnsi"/>
        </w:rPr>
      </w:pPr>
    </w:p>
    <w:p w14:paraId="419AC25E"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Laundry list of impacts – compromised communication, loss of military capability and more</w:t>
      </w:r>
    </w:p>
    <w:p w14:paraId="691F772C" w14:textId="77777777" w:rsidR="00A35AB9" w:rsidRPr="002F5FB8" w:rsidRDefault="00A35AB9" w:rsidP="00A35AB9">
      <w:pPr>
        <w:rPr>
          <w:rFonts w:asciiTheme="minorHAnsi" w:hAnsiTheme="minorHAnsi" w:cstheme="minorHAnsi"/>
          <w:sz w:val="16"/>
        </w:rPr>
      </w:pPr>
      <w:r w:rsidRPr="002F5FB8">
        <w:rPr>
          <w:rStyle w:val="Style13ptBold"/>
          <w:rFonts w:asciiTheme="minorHAnsi" w:hAnsiTheme="minorHAnsi" w:cstheme="minorHAnsi"/>
        </w:rPr>
        <w:t>Divorsky 15</w:t>
      </w:r>
      <w:r w:rsidRPr="002F5FB8">
        <w:rPr>
          <w:rFonts w:asciiTheme="minorHAnsi" w:hAnsiTheme="minorHAnsi" w:cstheme="minorHAnsi"/>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2F5FB8">
          <w:rPr>
            <w:rStyle w:val="Hyperlink"/>
            <w:rFonts w:asciiTheme="minorHAnsi" w:hAnsiTheme="minorHAnsi" w:cstheme="minorHAnsi"/>
            <w:sz w:val="16"/>
          </w:rPr>
          <w:t>https://gizmodo.com/what-would-happen-if-all-our-satellites-were-suddenly-d-1709006681</w:t>
        </w:r>
      </w:hyperlink>
      <w:r w:rsidRPr="002F5FB8">
        <w:rPr>
          <w:rFonts w:asciiTheme="minorHAnsi" w:hAnsiTheme="minorHAnsi" w:cstheme="minorHAnsi"/>
          <w:sz w:val="16"/>
        </w:rPr>
        <w:t xml:space="preserve"> DD AG</w:t>
      </w:r>
    </w:p>
    <w:p w14:paraId="772BC9D1"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Given these grim prospects, it’s fair to ask what might happen to our civilization if any of these things happened. At the risk of gross understatement</w:t>
      </w:r>
      <w:r w:rsidRPr="002F5FB8">
        <w:rPr>
          <w:rStyle w:val="StyleUnderline"/>
          <w:rFonts w:asciiTheme="minorHAnsi" w:hAnsiTheme="minorHAnsi" w:cstheme="minorHAnsi"/>
        </w:rPr>
        <w:t xml:space="preserve">, the complete </w:t>
      </w:r>
      <w:r w:rsidRPr="002F5FB8">
        <w:rPr>
          <w:rStyle w:val="StyleUnderline"/>
          <w:rFonts w:asciiTheme="minorHAnsi" w:hAnsiTheme="minorHAnsi" w:cstheme="minorHAnsi"/>
          <w:highlight w:val="green"/>
        </w:rPr>
        <w:t>loss of our satellite</w:t>
      </w:r>
      <w:r w:rsidRPr="002F5FB8">
        <w:rPr>
          <w:rStyle w:val="StyleUnderline"/>
          <w:rFonts w:asciiTheme="minorHAnsi" w:hAnsiTheme="minorHAnsi" w:cstheme="minorHAnsi"/>
        </w:rPr>
        <w:t xml:space="preserve"> fleet </w:t>
      </w:r>
      <w:r w:rsidRPr="002F5FB8">
        <w:rPr>
          <w:rStyle w:val="StyleUnderline"/>
          <w:rFonts w:asciiTheme="minorHAnsi" w:hAnsiTheme="minorHAnsi" w:cstheme="minorHAnsi"/>
          <w:highlight w:val="green"/>
        </w:rPr>
        <w:t>would instigate a tremendous disruption</w:t>
      </w:r>
      <w:r w:rsidRPr="002F5FB8">
        <w:rPr>
          <w:rStyle w:val="StyleUnderline"/>
          <w:rFonts w:asciiTheme="minorHAnsi" w:hAnsiTheme="minorHAnsi" w:cstheme="minorHAnsi"/>
        </w:rPr>
        <w:t xml:space="preserve"> to our current mode of technological existence</w:t>
      </w:r>
      <w:r w:rsidRPr="002F5FB8">
        <w:rPr>
          <w:rFonts w:asciiTheme="minorHAnsi" w:hAnsiTheme="minorHAnsi" w:cstheme="minorHAnsi"/>
          <w:sz w:val="16"/>
        </w:rPr>
        <w:t>—disruptions that would be experienced in the short, medium, and long term, and across multiple domains.</w:t>
      </w:r>
    </w:p>
    <w:p w14:paraId="65EA5A46"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Compromised Communications</w:t>
      </w:r>
    </w:p>
    <w:p w14:paraId="6A96194D"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 xml:space="preserve">Almost </w:t>
      </w:r>
      <w:r w:rsidRPr="002F5FB8">
        <w:rPr>
          <w:rStyle w:val="StyleUnderline"/>
          <w:rFonts w:asciiTheme="minorHAnsi" w:hAnsiTheme="minorHAnsi" w:cstheme="minorHAnsi"/>
        </w:rPr>
        <w:t xml:space="preserve">immediately </w:t>
      </w:r>
      <w:r w:rsidRPr="002F5FB8">
        <w:rPr>
          <w:rStyle w:val="StyleUnderline"/>
          <w:rFonts w:asciiTheme="minorHAnsi" w:hAnsiTheme="minorHAnsi" w:cstheme="minorHAnsi"/>
          <w:highlight w:val="green"/>
        </w:rPr>
        <w:t>we’d notice a dramatic reduction in our ability to communicate</w:t>
      </w:r>
      <w:r w:rsidRPr="002F5FB8">
        <w:rPr>
          <w:rFonts w:asciiTheme="minorHAnsi" w:hAnsiTheme="minorHAnsi" w:cstheme="minorHAnsi"/>
          <w:sz w:val="16"/>
        </w:rPr>
        <w:t>, share information, and conduct transactions.</w:t>
      </w:r>
    </w:p>
    <w:p w14:paraId="1B559211"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“If our communications satellites are lost, then bandwidth is also lost,” Jonathan McDowell tells io9. He’s an astrophysicists and Chandra Observatory scientist who works out of the Harvard-Smithsonian Center for Astrophysics.</w:t>
      </w:r>
    </w:p>
    <w:p w14:paraId="3CD149A7"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44035D57"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 xml:space="preserve">All international </w:t>
      </w:r>
      <w:r w:rsidRPr="002F5FB8">
        <w:rPr>
          <w:rStyle w:val="StyleUnderline"/>
          <w:rFonts w:asciiTheme="minorHAnsi" w:hAnsiTheme="minorHAnsi" w:cstheme="minorHAnsi"/>
          <w:highlight w:val="green"/>
        </w:rPr>
        <w:t>calls and data</w:t>
      </w:r>
      <w:r w:rsidRPr="002F5FB8">
        <w:rPr>
          <w:rStyle w:val="StyleUnderline"/>
          <w:rFonts w:asciiTheme="minorHAnsi" w:hAnsiTheme="minorHAnsi" w:cstheme="minorHAnsi"/>
        </w:rPr>
        <w:t xml:space="preserve"> traffic </w:t>
      </w:r>
      <w:r w:rsidRPr="002F5FB8">
        <w:rPr>
          <w:rStyle w:val="StyleUnderline"/>
          <w:rFonts w:asciiTheme="minorHAnsi" w:hAnsiTheme="minorHAnsi" w:cstheme="minorHAnsi"/>
          <w:highlight w:val="green"/>
        </w:rPr>
        <w:t>would have to be re-routed, placing</w:t>
      </w:r>
      <w:r w:rsidRPr="002F5FB8">
        <w:rPr>
          <w:rStyle w:val="StyleUnderline"/>
          <w:rFonts w:asciiTheme="minorHAnsi" w:hAnsiTheme="minorHAnsi" w:cstheme="minorHAnsi"/>
        </w:rPr>
        <w:t xml:space="preserve"> tremendous </w:t>
      </w:r>
      <w:r w:rsidRPr="002F5FB8">
        <w:rPr>
          <w:rStyle w:val="StyleUnderline"/>
          <w:rFonts w:asciiTheme="minorHAnsi" w:hAnsiTheme="minorHAnsi" w:cstheme="minorHAnsi"/>
          <w:highlight w:val="green"/>
        </w:rPr>
        <w:t>pressure on</w:t>
      </w:r>
      <w:r w:rsidRPr="002F5FB8">
        <w:rPr>
          <w:rStyle w:val="StyleUnderline"/>
          <w:rFonts w:asciiTheme="minorHAnsi" w:hAnsiTheme="minorHAnsi" w:cstheme="minorHAnsi"/>
        </w:rPr>
        <w:t xml:space="preserve"> terrestrial and undersea </w:t>
      </w:r>
      <w:r w:rsidRPr="002F5FB8">
        <w:rPr>
          <w:rStyle w:val="StyleUnderline"/>
          <w:rFonts w:asciiTheme="minorHAnsi" w:hAnsiTheme="minorHAnsi" w:cstheme="minorHAnsi"/>
          <w:highlight w:val="green"/>
        </w:rPr>
        <w:t>lines</w:t>
      </w:r>
      <w:r w:rsidRPr="002F5FB8">
        <w:rPr>
          <w:rFonts w:asciiTheme="minorHAnsi" w:hAnsiTheme="minorHAnsi" w:cstheme="minorHAnsi"/>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5020ABFF"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“Indeed, a lot of television would suddenly disappear,” says McDowell. “A sizable portion of TV comes from cable whose companies relay programming from satellites to their hubs.”</w:t>
      </w:r>
    </w:p>
    <w:p w14:paraId="107323DD"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It’s important to note that we actually have a precedent for a dramatic—albeit brief —disruption in com-sat capability. Back in 1998, there was a day in which a single satellite failed and all the world’s pagers stopped working.</w:t>
      </w:r>
    </w:p>
    <w:p w14:paraId="2C33A10A"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The sudden loss of satellite capability would have a profound effect on the military.</w:t>
      </w:r>
    </w:p>
    <w:p w14:paraId="53B5C89C"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FDDE98D"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F55C11A" w14:textId="77777777" w:rsidR="00A35AB9" w:rsidRPr="002F5FB8" w:rsidRDefault="00A35AB9" w:rsidP="00A35AB9">
      <w:pPr>
        <w:rPr>
          <w:rStyle w:val="StyleUnderline"/>
          <w:rFonts w:asciiTheme="minorHAnsi" w:hAnsiTheme="minorHAnsi" w:cstheme="minorHAnsi"/>
        </w:rPr>
      </w:pPr>
      <w:r w:rsidRPr="002F5FB8">
        <w:rPr>
          <w:rFonts w:asciiTheme="minorHAnsi" w:hAnsiTheme="minorHAnsi" w:cstheme="minorHAnsi"/>
          <w:sz w:val="16"/>
        </w:rPr>
        <w:t xml:space="preserve">Moreover, and as McDowell explains to io9, </w:t>
      </w:r>
      <w:r w:rsidRPr="002F5FB8">
        <w:rPr>
          <w:rStyle w:val="StyleUnderline"/>
          <w:rFonts w:asciiTheme="minorHAnsi" w:hAnsiTheme="minorHAnsi" w:cstheme="minorHAnsi"/>
        </w:rPr>
        <w:t xml:space="preserve">the </w:t>
      </w:r>
      <w:r w:rsidRPr="002F5FB8">
        <w:rPr>
          <w:rStyle w:val="StyleUnderline"/>
          <w:rFonts w:asciiTheme="minorHAnsi" w:hAnsiTheme="minorHAnsi" w:cstheme="minorHAnsi"/>
          <w:highlight w:val="green"/>
        </w:rPr>
        <w:t>loss of satellite</w:t>
      </w:r>
      <w:r w:rsidRPr="002F5FB8">
        <w:rPr>
          <w:rStyle w:val="StyleUnderline"/>
          <w:rFonts w:asciiTheme="minorHAnsi" w:hAnsiTheme="minorHAnsi" w:cstheme="minorHAnsi"/>
        </w:rPr>
        <w:t xml:space="preserve"> capability </w:t>
      </w:r>
      <w:r w:rsidRPr="002F5FB8">
        <w:rPr>
          <w:rStyle w:val="StyleUnderline"/>
          <w:rFonts w:asciiTheme="minorHAnsi" w:hAnsiTheme="minorHAnsi" w:cstheme="minorHAnsi"/>
          <w:highlight w:val="green"/>
        </w:rPr>
        <w:t>would have a profound effect on arms control</w:t>
      </w:r>
      <w:r w:rsidRPr="002F5FB8">
        <w:rPr>
          <w:rStyle w:val="StyleUnderline"/>
          <w:rFonts w:asciiTheme="minorHAnsi" w:hAnsiTheme="minorHAnsi" w:cstheme="minorHAnsi"/>
        </w:rPr>
        <w:t xml:space="preserve"> capabilities. Space systems can monitor compliance; </w:t>
      </w:r>
      <w:r w:rsidRPr="002F5FB8">
        <w:rPr>
          <w:rStyle w:val="StyleUnderline"/>
          <w:rFonts w:asciiTheme="minorHAnsi" w:hAnsiTheme="minorHAnsi" w:cstheme="minorHAnsi"/>
          <w:highlight w:val="green"/>
        </w:rPr>
        <w:t>without them, we’d be running blind</w:t>
      </w:r>
      <w:r w:rsidRPr="002F5FB8">
        <w:rPr>
          <w:rStyle w:val="StyleUnderline"/>
          <w:rFonts w:asciiTheme="minorHAnsi" w:hAnsiTheme="minorHAnsi" w:cstheme="minorHAnsi"/>
        </w:rPr>
        <w:t>.</w:t>
      </w:r>
    </w:p>
    <w:p w14:paraId="17DDFE74"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 xml:space="preserve">“The overarching consideration is that </w:t>
      </w:r>
      <w:r w:rsidRPr="002F5FB8">
        <w:rPr>
          <w:rStyle w:val="Style13ptBold"/>
          <w:rFonts w:asciiTheme="minorHAnsi" w:hAnsiTheme="minorHAnsi" w:cstheme="minorHAnsi"/>
          <w:highlight w:val="green"/>
        </w:rPr>
        <w:t>you</w:t>
      </w:r>
      <w:r w:rsidRPr="002F5FB8">
        <w:rPr>
          <w:rStyle w:val="StyleUnderline"/>
          <w:rFonts w:asciiTheme="minorHAnsi" w:hAnsiTheme="minorHAnsi" w:cstheme="minorHAnsi"/>
          <w:highlight w:val="green"/>
        </w:rPr>
        <w:t xml:space="preserve"> wouldn’t</w:t>
      </w:r>
      <w:r w:rsidRPr="002F5FB8">
        <w:rPr>
          <w:rStyle w:val="StyleUnderline"/>
          <w:rFonts w:asciiTheme="minorHAnsi" w:hAnsiTheme="minorHAnsi" w:cstheme="minorHAnsi"/>
        </w:rPr>
        <w:t xml:space="preserve"> really </w:t>
      </w:r>
      <w:r w:rsidRPr="002F5FB8">
        <w:rPr>
          <w:rStyle w:val="StyleUnderline"/>
          <w:rFonts w:asciiTheme="minorHAnsi" w:hAnsiTheme="minorHAnsi" w:cstheme="minorHAnsi"/>
          <w:highlight w:val="green"/>
        </w:rPr>
        <w:t>know what’s going on</w:t>
      </w:r>
      <w:r w:rsidRPr="002F5FB8">
        <w:rPr>
          <w:rStyle w:val="StyleUnderline"/>
          <w:rFonts w:asciiTheme="minorHAnsi" w:hAnsiTheme="minorHAnsi" w:cstheme="minorHAnsi"/>
        </w:rPr>
        <w:t xml:space="preserve">,” </w:t>
      </w:r>
      <w:r w:rsidRPr="002F5FB8">
        <w:rPr>
          <w:rFonts w:asciiTheme="minorHAnsi" w:hAnsiTheme="minorHAnsi" w:cstheme="minorHAnsi"/>
          <w:sz w:val="16"/>
        </w:rPr>
        <w:t>says McDowell. “Satellites provide for both global and local views of what’s happening. We would be less connected, less informed—and with considerably degraded situational awareness.”</w:t>
      </w:r>
    </w:p>
    <w:p w14:paraId="3A77734B" w14:textId="77777777" w:rsidR="00A35AB9" w:rsidRPr="002F5FB8" w:rsidRDefault="00A35AB9" w:rsidP="00A35AB9">
      <w:pPr>
        <w:rPr>
          <w:rStyle w:val="StyleUnderline"/>
          <w:rFonts w:asciiTheme="minorHAnsi" w:hAnsiTheme="minorHAnsi" w:cstheme="minorHAnsi"/>
        </w:rPr>
      </w:pPr>
      <w:r w:rsidRPr="002F5FB8">
        <w:rPr>
          <w:rFonts w:asciiTheme="minorHAnsi" w:hAnsiTheme="minorHAnsi" w:cstheme="minorHAnsi"/>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2F5FB8">
        <w:rPr>
          <w:rStyle w:val="StyleUnderline"/>
          <w:rFonts w:asciiTheme="minorHAnsi" w:hAnsiTheme="minorHAnsi" w:cstheme="minorHAnsi"/>
        </w:rPr>
        <w:t xml:space="preserve">the NOAA has estimated that, </w:t>
      </w:r>
      <w:r w:rsidRPr="002F5FB8">
        <w:rPr>
          <w:rStyle w:val="StyleUnderline"/>
          <w:rFonts w:asciiTheme="minorHAnsi" w:hAnsiTheme="minorHAnsi" w:cstheme="minorHAnsi"/>
          <w:highlight w:val="green"/>
        </w:rPr>
        <w:t>during a typical hurricane</w:t>
      </w:r>
      <w:r w:rsidRPr="002F5FB8">
        <w:rPr>
          <w:rStyle w:val="StyleUnderline"/>
          <w:rFonts w:asciiTheme="minorHAnsi" w:hAnsiTheme="minorHAnsi" w:cstheme="minorHAnsi"/>
        </w:rPr>
        <w:t xml:space="preserve"> season, weather </w:t>
      </w:r>
      <w:r w:rsidRPr="002F5FB8">
        <w:rPr>
          <w:rStyle w:val="StyleUnderline"/>
          <w:rFonts w:asciiTheme="minorHAnsi" w:hAnsiTheme="minorHAnsi" w:cstheme="minorHAnsi"/>
          <w:highlight w:val="green"/>
        </w:rPr>
        <w:t>satellites save as much as $3 billion in lives</w:t>
      </w:r>
      <w:r w:rsidRPr="002F5FB8">
        <w:rPr>
          <w:rStyle w:val="StyleUnderline"/>
          <w:rFonts w:asciiTheme="minorHAnsi" w:hAnsiTheme="minorHAnsi" w:cstheme="minorHAnsi"/>
        </w:rPr>
        <w:t xml:space="preserve"> and property damage.</w:t>
      </w:r>
    </w:p>
    <w:p w14:paraId="138EE535"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There’s also the effect on science to consider. Much of what we know about climate change comes from satellites.</w:t>
      </w:r>
    </w:p>
    <w:p w14:paraId="6BFBD760" w14:textId="77777777" w:rsidR="00A35AB9" w:rsidRPr="002F5FB8" w:rsidRDefault="00A35AB9" w:rsidP="00A35AB9">
      <w:pPr>
        <w:rPr>
          <w:rFonts w:asciiTheme="minorHAnsi" w:hAnsiTheme="minorHAnsi" w:cstheme="minorHAnsi"/>
          <w:sz w:val="16"/>
        </w:rPr>
      </w:pPr>
      <w:r w:rsidRPr="002F5FB8">
        <w:rPr>
          <w:rFonts w:asciiTheme="minorHAnsi" w:hAnsiTheme="minorHAnsi" w:cstheme="minorHAnsi"/>
          <w:sz w:val="16"/>
        </w:rPr>
        <w:t xml:space="preserve">As McDowell explains, the first couple of weeks without satellites wouldn’t make much of a difference. But over a ten-year span, </w:t>
      </w:r>
      <w:r w:rsidRPr="002F5FB8">
        <w:rPr>
          <w:rStyle w:val="StyleUnderline"/>
          <w:rFonts w:asciiTheme="minorHAnsi" w:hAnsiTheme="minorHAnsi" w:cstheme="minorHAnsi"/>
        </w:rPr>
        <w:t xml:space="preserve">the </w:t>
      </w:r>
      <w:r w:rsidRPr="002F5FB8">
        <w:rPr>
          <w:rStyle w:val="StyleUnderline"/>
          <w:rFonts w:asciiTheme="minorHAnsi" w:hAnsiTheme="minorHAnsi" w:cstheme="minorHAnsi"/>
          <w:highlight w:val="green"/>
        </w:rPr>
        <w:t>lack of satellites would preclude</w:t>
      </w:r>
      <w:r w:rsidRPr="002F5FB8">
        <w:rPr>
          <w:rStyle w:val="StyleUnderline"/>
          <w:rFonts w:asciiTheme="minorHAnsi" w:hAnsiTheme="minorHAnsi" w:cstheme="minorHAnsi"/>
        </w:rPr>
        <w:t xml:space="preserve"> our ability to understand and monitor such things as the </w:t>
      </w:r>
      <w:r w:rsidRPr="002F5FB8">
        <w:rPr>
          <w:rStyle w:val="StyleUnderline"/>
          <w:rFonts w:asciiTheme="minorHAnsi" w:hAnsiTheme="minorHAnsi" w:cstheme="minorHAnsi"/>
          <w:highlight w:val="green"/>
        </w:rPr>
        <w:t>ozone</w:t>
      </w:r>
      <w:r w:rsidRPr="002F5FB8">
        <w:rPr>
          <w:rStyle w:val="StyleUnderline"/>
          <w:rFonts w:asciiTheme="minorHAnsi" w:hAnsiTheme="minorHAnsi" w:cstheme="minorHAnsi"/>
        </w:rPr>
        <w:t xml:space="preserve"> layer, </w:t>
      </w:r>
      <w:r w:rsidRPr="002F5FB8">
        <w:rPr>
          <w:rStyle w:val="StyleUnderline"/>
          <w:rFonts w:asciiTheme="minorHAnsi" w:hAnsiTheme="minorHAnsi" w:cstheme="minorHAnsi"/>
          <w:highlight w:val="green"/>
        </w:rPr>
        <w:t>carbon dioxide levels</w:t>
      </w:r>
      <w:r w:rsidRPr="002F5FB8">
        <w:rPr>
          <w:rStyle w:val="StyleUnderline"/>
          <w:rFonts w:asciiTheme="minorHAnsi" w:hAnsiTheme="minorHAnsi" w:cstheme="minorHAnsi"/>
        </w:rPr>
        <w:t>, and the distribution of polar ice.</w:t>
      </w:r>
      <w:r w:rsidRPr="002F5FB8">
        <w:rPr>
          <w:rFonts w:asciiTheme="minorHAnsi" w:hAnsiTheme="minorHAnsi" w:cstheme="minorHAnsi"/>
          <w:sz w:val="16"/>
        </w:rPr>
        <w:t xml:space="preserve"> Ground-based and balloon-driven systems would help, but much of the data we’re currently tracking would suddenly become much spottier.</w:t>
      </w:r>
    </w:p>
    <w:p w14:paraId="378275C3" w14:textId="77777777" w:rsidR="00A35AB9" w:rsidRPr="002F5FB8" w:rsidRDefault="00A35AB9" w:rsidP="00A35AB9">
      <w:pPr>
        <w:rPr>
          <w:rFonts w:asciiTheme="minorHAnsi" w:hAnsiTheme="minorHAnsi" w:cstheme="minorHAnsi"/>
          <w:sz w:val="16"/>
        </w:rPr>
      </w:pPr>
    </w:p>
    <w:p w14:paraId="22EC854B"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 xml:space="preserve">Collisions with </w:t>
      </w:r>
      <w:r w:rsidRPr="002F5FB8">
        <w:rPr>
          <w:rFonts w:asciiTheme="minorHAnsi" w:hAnsiTheme="minorHAnsi" w:cstheme="minorHAnsi"/>
          <w:u w:val="single"/>
        </w:rPr>
        <w:t>high-value satellites</w:t>
      </w:r>
      <w:r w:rsidRPr="002F5FB8">
        <w:rPr>
          <w:rFonts w:asciiTheme="minorHAnsi" w:hAnsiTheme="minorHAnsi" w:cstheme="minorHAnsi"/>
        </w:rPr>
        <w:t xml:space="preserve"> guarantee </w:t>
      </w:r>
      <w:r w:rsidRPr="002F5FB8">
        <w:rPr>
          <w:rFonts w:asciiTheme="minorHAnsi" w:hAnsiTheme="minorHAnsi" w:cstheme="minorHAnsi"/>
          <w:u w:val="single"/>
        </w:rPr>
        <w:t>nuclear escalation.</w:t>
      </w:r>
    </w:p>
    <w:p w14:paraId="66C264B6" w14:textId="77777777" w:rsidR="00A35AB9" w:rsidRPr="002F5FB8" w:rsidRDefault="00A35AB9" w:rsidP="00A35AB9">
      <w:pPr>
        <w:rPr>
          <w:rFonts w:asciiTheme="minorHAnsi" w:hAnsiTheme="minorHAnsi" w:cstheme="minorHAnsi"/>
          <w:szCs w:val="26"/>
        </w:rPr>
      </w:pPr>
      <w:r w:rsidRPr="002F5FB8">
        <w:rPr>
          <w:rStyle w:val="Style13ptBold"/>
          <w:rFonts w:asciiTheme="minorHAnsi" w:hAnsiTheme="minorHAnsi" w:cstheme="minorHAnsi"/>
        </w:rPr>
        <w:t xml:space="preserve">Egeli 21 </w:t>
      </w:r>
      <w:r w:rsidRPr="002F5FB8">
        <w:rPr>
          <w:rFonts w:asciiTheme="minorHAnsi" w:hAnsiTheme="minorHAnsi" w:cstheme="minorHAnsi"/>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6" w:history="1">
        <w:r w:rsidRPr="002F5FB8">
          <w:rPr>
            <w:rStyle w:val="Hyperlink"/>
            <w:rFonts w:asciiTheme="minorHAnsi" w:hAnsiTheme="minorHAnsi" w:cstheme="minorHAnsi"/>
            <w:szCs w:val="26"/>
          </w:rPr>
          <w:t>https://www.tandfonline.com/doi/full/10.1080/25751654.2021.1942681</w:t>
        </w:r>
      </w:hyperlink>
      <w:r w:rsidRPr="002F5FB8">
        <w:rPr>
          <w:rFonts w:asciiTheme="minorHAnsi" w:hAnsiTheme="minorHAnsi" w:cstheme="minorHAnsi"/>
          <w:szCs w:val="26"/>
        </w:rPr>
        <w:t>, VM</w:t>
      </w:r>
    </w:p>
    <w:p w14:paraId="4A9E8B7C" w14:textId="77777777" w:rsidR="00A35AB9" w:rsidRPr="002F5FB8" w:rsidRDefault="00A35AB9" w:rsidP="00A35AB9">
      <w:pPr>
        <w:rPr>
          <w:rFonts w:asciiTheme="minorHAnsi" w:hAnsiTheme="minorHAnsi" w:cstheme="minorHAnsi"/>
          <w:sz w:val="16"/>
          <w:szCs w:val="16"/>
        </w:rPr>
      </w:pPr>
      <w:r w:rsidRPr="002F5FB8">
        <w:rPr>
          <w:rFonts w:asciiTheme="minorHAnsi" w:hAnsiTheme="minorHAnsi" w:cstheme="minorHAnsi"/>
          <w:szCs w:val="26"/>
        </w:rPr>
        <w:t>“</w:t>
      </w:r>
      <w:r w:rsidRPr="002F5FB8">
        <w:rPr>
          <w:rFonts w:asciiTheme="minorHAnsi" w:hAnsiTheme="minorHAnsi" w:cstheme="minorHAnsi"/>
          <w:szCs w:val="26"/>
          <w:highlight w:val="green"/>
          <w:u w:val="single"/>
        </w:rPr>
        <w:t>Amid increased tensions</w:t>
      </w:r>
      <w:r w:rsidRPr="002F5FB8">
        <w:rPr>
          <w:rFonts w:asciiTheme="minorHAnsi" w:hAnsiTheme="minorHAnsi" w:cstheme="minorHAnsi"/>
          <w:szCs w:val="26"/>
          <w:u w:val="single"/>
        </w:rPr>
        <w:t xml:space="preserve">, perhaps even an imminent military confrontation </w:t>
      </w:r>
      <w:r w:rsidRPr="002F5FB8">
        <w:rPr>
          <w:rFonts w:asciiTheme="minorHAnsi" w:hAnsiTheme="minorHAnsi" w:cstheme="minorHAnsi"/>
          <w:szCs w:val="26"/>
          <w:highlight w:val="green"/>
          <w:u w:val="single"/>
        </w:rPr>
        <w:t xml:space="preserve">between </w:t>
      </w:r>
      <w:r w:rsidRPr="002F5FB8">
        <w:rPr>
          <w:rFonts w:asciiTheme="minorHAnsi" w:hAnsiTheme="minorHAnsi" w:cstheme="minorHAnsi"/>
          <w:b/>
          <w:bCs/>
          <w:szCs w:val="26"/>
          <w:highlight w:val="green"/>
          <w:u w:val="single"/>
        </w:rPr>
        <w:t>two nuclear-armed adversaries</w:t>
      </w:r>
      <w:r w:rsidRPr="002F5FB8">
        <w:rPr>
          <w:rFonts w:asciiTheme="minorHAnsi" w:hAnsiTheme="minorHAnsi" w:cstheme="minorHAnsi"/>
          <w:szCs w:val="26"/>
          <w:highlight w:val="green"/>
          <w:u w:val="single"/>
        </w:rPr>
        <w:t>, a</w:t>
      </w:r>
      <w:r w:rsidRPr="002F5FB8">
        <w:rPr>
          <w:rFonts w:asciiTheme="minorHAnsi" w:hAnsiTheme="minorHAnsi" w:cstheme="minorHAnsi"/>
          <w:szCs w:val="26"/>
          <w:u w:val="single"/>
        </w:rPr>
        <w:t xml:space="preserve"> high-value</w:t>
      </w:r>
      <w:r w:rsidRPr="002F5FB8">
        <w:rPr>
          <w:rFonts w:asciiTheme="minorHAnsi" w:hAnsiTheme="minorHAnsi" w:cstheme="minorHAnsi"/>
          <w:szCs w:val="26"/>
        </w:rPr>
        <w:t xml:space="preserve"> (for example, early-warning or strategic communication) </w:t>
      </w:r>
      <w:r w:rsidRPr="002F5FB8">
        <w:rPr>
          <w:rFonts w:asciiTheme="minorHAnsi" w:hAnsiTheme="minorHAnsi" w:cstheme="minorHAnsi"/>
          <w:b/>
          <w:bCs/>
          <w:szCs w:val="26"/>
          <w:highlight w:val="green"/>
          <w:u w:val="single"/>
        </w:rPr>
        <w:t>satellite stops functioning</w:t>
      </w:r>
      <w:r w:rsidRPr="002F5FB8">
        <w:rPr>
          <w:rFonts w:asciiTheme="minorHAnsi" w:hAnsiTheme="minorHAnsi" w:cstheme="minorHAnsi"/>
          <w:b/>
          <w:bCs/>
          <w:szCs w:val="26"/>
          <w:u w:val="single"/>
        </w:rPr>
        <w:t xml:space="preserve"> </w:t>
      </w:r>
      <w:r w:rsidRPr="002F5FB8">
        <w:rPr>
          <w:rFonts w:asciiTheme="minorHAnsi" w:hAnsiTheme="minorHAnsi" w:cstheme="minorHAnsi"/>
          <w:szCs w:val="26"/>
          <w:u w:val="single"/>
        </w:rPr>
        <w:t xml:space="preserve">or communicating </w:t>
      </w:r>
      <w:r w:rsidRPr="002F5FB8">
        <w:rPr>
          <w:rFonts w:asciiTheme="minorHAnsi" w:hAnsiTheme="minorHAnsi" w:cstheme="minorHAnsi"/>
          <w:b/>
          <w:bCs/>
          <w:szCs w:val="26"/>
          <w:highlight w:val="green"/>
          <w:u w:val="single"/>
        </w:rPr>
        <w:t>instantly</w:t>
      </w:r>
      <w:r w:rsidRPr="002F5FB8">
        <w:rPr>
          <w:rFonts w:asciiTheme="minorHAnsi" w:hAnsiTheme="minorHAnsi" w:cstheme="minorHAnsi"/>
          <w:b/>
          <w:bCs/>
          <w:szCs w:val="26"/>
          <w:u w:val="single"/>
        </w:rPr>
        <w:t xml:space="preserve"> and inexplicably</w:t>
      </w:r>
      <w:r w:rsidRPr="002F5FB8">
        <w:rPr>
          <w:rFonts w:asciiTheme="minorHAnsi" w:hAnsiTheme="minorHAnsi" w:cstheme="minorHAnsi"/>
          <w:szCs w:val="26"/>
        </w:rPr>
        <w:t xml:space="preserve">. SSA sensors do not pick up any anomalies. </w:t>
      </w:r>
      <w:r w:rsidRPr="002F5FB8">
        <w:rPr>
          <w:rFonts w:asciiTheme="minorHAnsi" w:hAnsiTheme="minorHAnsi" w:cstheme="minorHAnsi"/>
          <w:b/>
          <w:bCs/>
          <w:szCs w:val="26"/>
          <w:u w:val="single"/>
        </w:rPr>
        <w:t xml:space="preserve">This </w:t>
      </w:r>
      <w:r w:rsidRPr="002F5FB8">
        <w:rPr>
          <w:rFonts w:asciiTheme="minorHAnsi" w:hAnsiTheme="minorHAnsi" w:cstheme="minorHAnsi"/>
          <w:b/>
          <w:bCs/>
          <w:szCs w:val="26"/>
          <w:highlight w:val="green"/>
          <w:u w:val="single"/>
        </w:rPr>
        <w:t>may be the outcome of</w:t>
      </w:r>
      <w:r w:rsidRPr="002F5FB8">
        <w:rPr>
          <w:rFonts w:asciiTheme="minorHAnsi" w:hAnsiTheme="minorHAnsi" w:cstheme="minorHAnsi"/>
          <w:szCs w:val="26"/>
        </w:rPr>
        <w:t xml:space="preserve"> </w:t>
      </w:r>
      <w:r w:rsidRPr="002F5FB8">
        <w:rPr>
          <w:rFonts w:asciiTheme="minorHAnsi" w:hAnsiTheme="minorHAnsi" w:cstheme="minorHAnsi"/>
          <w:sz w:val="16"/>
          <w:szCs w:val="16"/>
        </w:rPr>
        <w:t>a technical malfunction or a natural phenomenon, such as</w:t>
      </w:r>
      <w:r w:rsidRPr="002F5FB8">
        <w:rPr>
          <w:rFonts w:asciiTheme="minorHAnsi" w:hAnsiTheme="minorHAnsi" w:cstheme="minorHAnsi"/>
          <w:szCs w:val="26"/>
        </w:rPr>
        <w:t xml:space="preserve"> the </w:t>
      </w:r>
      <w:r w:rsidRPr="002F5FB8">
        <w:rPr>
          <w:rFonts w:asciiTheme="minorHAnsi" w:hAnsiTheme="minorHAnsi" w:cstheme="minorHAnsi"/>
          <w:szCs w:val="26"/>
          <w:u w:val="single"/>
        </w:rPr>
        <w:t xml:space="preserve">impact of a collision with a meteoroid or piece of </w:t>
      </w:r>
      <w:r w:rsidRPr="002F5FB8">
        <w:rPr>
          <w:rFonts w:asciiTheme="minorHAnsi" w:hAnsiTheme="minorHAnsi" w:cstheme="minorHAnsi"/>
          <w:b/>
          <w:bCs/>
          <w:szCs w:val="26"/>
          <w:highlight w:val="green"/>
          <w:u w:val="single"/>
        </w:rPr>
        <w:t>space debris small enough to have evaded detection</w:t>
      </w:r>
      <w:r w:rsidRPr="002F5FB8">
        <w:rPr>
          <w:rFonts w:asciiTheme="minorHAnsi" w:hAnsiTheme="minorHAnsi" w:cstheme="minorHAnsi"/>
          <w:szCs w:val="26"/>
        </w:rPr>
        <w:t xml:space="preserve">. </w:t>
      </w:r>
      <w:r w:rsidRPr="002F5FB8">
        <w:rPr>
          <w:rFonts w:asciiTheme="minorHAnsi" w:hAnsiTheme="minorHAnsi" w:cstheme="minorHAnsi"/>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2F5FB8">
        <w:rPr>
          <w:rFonts w:asciiTheme="minorHAnsi" w:hAnsiTheme="minorHAnsi" w:cstheme="minorHAnsi"/>
          <w:szCs w:val="26"/>
        </w:rPr>
        <w:t xml:space="preserve">. </w:t>
      </w:r>
      <w:r w:rsidRPr="002F5FB8">
        <w:rPr>
          <w:rFonts w:asciiTheme="minorHAnsi" w:hAnsiTheme="minorHAnsi" w:cstheme="minorHAnsi"/>
          <w:szCs w:val="26"/>
          <w:u w:val="single"/>
        </w:rPr>
        <w:t xml:space="preserve">Could this perhaps be </w:t>
      </w:r>
      <w:r w:rsidRPr="002F5FB8">
        <w:rPr>
          <w:rFonts w:asciiTheme="minorHAnsi" w:hAnsiTheme="minorHAnsi" w:cstheme="minorHAnsi"/>
          <w:szCs w:val="26"/>
          <w:highlight w:val="green"/>
          <w:u w:val="single"/>
        </w:rPr>
        <w:t>the harbinger of a wider nuclear</w:t>
      </w:r>
      <w:r w:rsidRPr="002F5FB8">
        <w:rPr>
          <w:rFonts w:asciiTheme="minorHAnsi" w:hAnsiTheme="minorHAnsi" w:cstheme="minorHAnsi"/>
          <w:szCs w:val="26"/>
          <w:u w:val="single"/>
        </w:rPr>
        <w:t xml:space="preserve"> or nonnuclear </w:t>
      </w:r>
      <w:r w:rsidRPr="002F5FB8">
        <w:rPr>
          <w:rFonts w:asciiTheme="minorHAnsi" w:hAnsiTheme="minorHAnsi" w:cstheme="minorHAnsi"/>
          <w:b/>
          <w:bCs/>
          <w:szCs w:val="26"/>
          <w:highlight w:val="green"/>
          <w:u w:val="single"/>
        </w:rPr>
        <w:t>first strike</w:t>
      </w:r>
      <w:r w:rsidRPr="002F5FB8">
        <w:rPr>
          <w:rFonts w:asciiTheme="minorHAnsi" w:hAnsiTheme="minorHAnsi" w:cstheme="minorHAnsi"/>
          <w:szCs w:val="26"/>
          <w:u w:val="single"/>
        </w:rPr>
        <w:t xml:space="preserve">, along with which </w:t>
      </w:r>
      <w:r w:rsidRPr="002F5FB8">
        <w:rPr>
          <w:rFonts w:asciiTheme="minorHAnsi" w:hAnsiTheme="minorHAnsi" w:cstheme="minorHAnsi"/>
          <w:szCs w:val="26"/>
          <w:highlight w:val="green"/>
          <w:u w:val="single"/>
        </w:rPr>
        <w:t xml:space="preserve">the attacker is seeking to eliminate the </w:t>
      </w:r>
      <w:r w:rsidRPr="002F5FB8">
        <w:rPr>
          <w:rFonts w:asciiTheme="minorHAnsi" w:hAnsiTheme="minorHAnsi" w:cstheme="minorHAnsi"/>
          <w:b/>
          <w:bCs/>
          <w:szCs w:val="26"/>
          <w:highlight w:val="green"/>
          <w:u w:val="single"/>
        </w:rPr>
        <w:t>possibility of retaliation</w:t>
      </w:r>
      <w:r w:rsidRPr="002F5FB8">
        <w:rPr>
          <w:rFonts w:asciiTheme="minorHAnsi" w:hAnsiTheme="minorHAnsi" w:cstheme="minorHAnsi"/>
          <w:szCs w:val="26"/>
          <w:u w:val="single"/>
        </w:rPr>
        <w:t xml:space="preserve"> by degrading the defender’s capacity to command, control, and communicate with its forces</w:t>
      </w:r>
      <w:r w:rsidRPr="002F5FB8">
        <w:rPr>
          <w:rFonts w:asciiTheme="minorHAnsi" w:hAnsiTheme="minorHAnsi" w:cstheme="minorHAnsi"/>
          <w:szCs w:val="26"/>
        </w:rPr>
        <w:t>? Should the defender react immediately before the remaining space-enabled NC3 elements are also compromised and its control over nuclear and nonnuclear forces degrades even further</w:t>
      </w:r>
      <w:r w:rsidRPr="002F5FB8">
        <w:rPr>
          <w:rFonts w:asciiTheme="minorHAnsi" w:hAnsiTheme="minorHAnsi" w:cstheme="minorHAnsi"/>
          <w:szCs w:val="26"/>
          <w:u w:val="single"/>
        </w:rPr>
        <w:t xml:space="preserve">? </w:t>
      </w:r>
      <w:r w:rsidRPr="002F5FB8">
        <w:rPr>
          <w:rFonts w:asciiTheme="minorHAnsi" w:hAnsiTheme="minorHAnsi" w:cstheme="minorHAnsi"/>
          <w:szCs w:val="26"/>
          <w:highlight w:val="green"/>
          <w:u w:val="single"/>
        </w:rPr>
        <w:t>In the absence of a clear</w:t>
      </w:r>
      <w:r w:rsidRPr="002F5FB8">
        <w:rPr>
          <w:rFonts w:asciiTheme="minorHAnsi" w:hAnsiTheme="minorHAnsi" w:cstheme="minorHAnsi"/>
          <w:szCs w:val="26"/>
          <w:u w:val="single"/>
        </w:rPr>
        <w:t xml:space="preserve">-cut </w:t>
      </w:r>
      <w:r w:rsidRPr="002F5FB8">
        <w:rPr>
          <w:rFonts w:asciiTheme="minorHAnsi" w:hAnsiTheme="minorHAnsi" w:cstheme="minorHAnsi"/>
          <w:szCs w:val="26"/>
          <w:highlight w:val="green"/>
          <w:u w:val="single"/>
        </w:rPr>
        <w:t>picture of what</w:t>
      </w:r>
      <w:r w:rsidRPr="002F5FB8">
        <w:rPr>
          <w:rFonts w:asciiTheme="minorHAnsi" w:hAnsiTheme="minorHAnsi" w:cstheme="minorHAnsi"/>
          <w:szCs w:val="26"/>
          <w:u w:val="single"/>
        </w:rPr>
        <w:t xml:space="preserve"> actually </w:t>
      </w:r>
      <w:r w:rsidRPr="002F5FB8">
        <w:rPr>
          <w:rFonts w:asciiTheme="minorHAnsi" w:hAnsiTheme="minorHAnsi" w:cstheme="minorHAnsi"/>
          <w:szCs w:val="26"/>
          <w:highlight w:val="green"/>
          <w:u w:val="single"/>
        </w:rPr>
        <w:t>has happened</w:t>
      </w:r>
      <w:r w:rsidRPr="002F5FB8">
        <w:rPr>
          <w:rFonts w:asciiTheme="minorHAnsi" w:hAnsiTheme="minorHAnsi" w:cstheme="minorHAnsi"/>
          <w:szCs w:val="26"/>
          <w:u w:val="single"/>
        </w:rPr>
        <w:t xml:space="preserve">, there is a risk that </w:t>
      </w:r>
      <w:r w:rsidRPr="002F5FB8">
        <w:rPr>
          <w:rFonts w:asciiTheme="minorHAnsi" w:hAnsiTheme="minorHAnsi" w:cstheme="minorHAnsi"/>
          <w:szCs w:val="26"/>
          <w:highlight w:val="green"/>
          <w:u w:val="single"/>
        </w:rPr>
        <w:t>impending decisions will be made on</w:t>
      </w:r>
      <w:r w:rsidRPr="002F5FB8">
        <w:rPr>
          <w:rFonts w:asciiTheme="minorHAnsi" w:hAnsiTheme="minorHAnsi" w:cstheme="minorHAnsi"/>
          <w:szCs w:val="26"/>
          <w:u w:val="single"/>
        </w:rPr>
        <w:t xml:space="preserve"> the basis of </w:t>
      </w:r>
      <w:r w:rsidRPr="002F5FB8">
        <w:rPr>
          <w:rFonts w:asciiTheme="minorHAnsi" w:hAnsiTheme="minorHAnsi" w:cstheme="minorHAnsi"/>
          <w:szCs w:val="26"/>
          <w:highlight w:val="green"/>
          <w:u w:val="single"/>
        </w:rPr>
        <w:t>insufficient and</w:t>
      </w:r>
      <w:r w:rsidRPr="002F5FB8">
        <w:rPr>
          <w:rFonts w:asciiTheme="minorHAnsi" w:hAnsiTheme="minorHAnsi" w:cstheme="minorHAnsi"/>
          <w:szCs w:val="26"/>
          <w:u w:val="single"/>
        </w:rPr>
        <w:t xml:space="preserve"> potentially </w:t>
      </w:r>
      <w:r w:rsidRPr="002F5FB8">
        <w:rPr>
          <w:rFonts w:asciiTheme="minorHAnsi" w:hAnsiTheme="minorHAnsi" w:cstheme="minorHAnsi"/>
          <w:b/>
          <w:bCs/>
          <w:szCs w:val="26"/>
          <w:highlight w:val="green"/>
          <w:u w:val="single"/>
        </w:rPr>
        <w:t>erroneous info</w:t>
      </w:r>
      <w:r w:rsidRPr="002F5FB8">
        <w:rPr>
          <w:rFonts w:asciiTheme="minorHAnsi" w:hAnsiTheme="minorHAnsi" w:cstheme="minorHAnsi"/>
          <w:b/>
          <w:bCs/>
          <w:szCs w:val="26"/>
          <w:u w:val="single"/>
        </w:rPr>
        <w:t>rmation</w:t>
      </w:r>
      <w:r w:rsidRPr="002F5FB8">
        <w:rPr>
          <w:rFonts w:asciiTheme="minorHAnsi" w:hAnsiTheme="minorHAnsi" w:cstheme="minorHAnsi"/>
          <w:szCs w:val="26"/>
        </w:rPr>
        <w:t xml:space="preserve">, and the climate will be ripe for unfounded presumptions and predispositions. </w:t>
      </w:r>
      <w:r w:rsidRPr="002F5FB8">
        <w:rPr>
          <w:rFonts w:asciiTheme="minorHAnsi" w:hAnsiTheme="minorHAnsi" w:cstheme="minorHAnsi"/>
          <w:szCs w:val="26"/>
          <w:highlight w:val="green"/>
          <w:u w:val="single"/>
        </w:rPr>
        <w:t>The resulting</w:t>
      </w:r>
      <w:r w:rsidRPr="002F5FB8">
        <w:rPr>
          <w:rFonts w:asciiTheme="minorHAnsi" w:hAnsiTheme="minorHAnsi" w:cstheme="minorHAnsi"/>
          <w:szCs w:val="26"/>
          <w:u w:val="single"/>
        </w:rPr>
        <w:t xml:space="preserve"> ultimatums, responses, or </w:t>
      </w:r>
      <w:r w:rsidRPr="002F5FB8">
        <w:rPr>
          <w:rFonts w:asciiTheme="minorHAnsi" w:hAnsiTheme="minorHAnsi" w:cstheme="minorHAnsi"/>
          <w:szCs w:val="26"/>
          <w:highlight w:val="green"/>
          <w:u w:val="single"/>
        </w:rPr>
        <w:t xml:space="preserve">counteractions </w:t>
      </w:r>
      <w:r w:rsidRPr="002F5FB8">
        <w:rPr>
          <w:rFonts w:asciiTheme="minorHAnsi" w:hAnsiTheme="minorHAnsi" w:cstheme="minorHAnsi"/>
          <w:szCs w:val="26"/>
          <w:u w:val="single"/>
        </w:rPr>
        <w:t xml:space="preserve">could </w:t>
      </w:r>
      <w:r w:rsidRPr="002F5FB8">
        <w:rPr>
          <w:rFonts w:asciiTheme="minorHAnsi" w:hAnsiTheme="minorHAnsi" w:cstheme="minorHAnsi"/>
          <w:b/>
          <w:bCs/>
          <w:szCs w:val="26"/>
          <w:highlight w:val="green"/>
          <w:u w:val="single"/>
        </w:rPr>
        <w:t>set off a dangerous cycle of escalation</w:t>
      </w:r>
      <w:r w:rsidRPr="002F5FB8">
        <w:rPr>
          <w:rFonts w:asciiTheme="minorHAnsi" w:hAnsiTheme="minorHAnsi" w:cstheme="minorHAnsi"/>
          <w:szCs w:val="26"/>
          <w:u w:val="single"/>
        </w:rPr>
        <w:t xml:space="preserve"> and tit-for-tat actions, whereby reactions and overreactions between adversaries </w:t>
      </w:r>
      <w:r w:rsidRPr="002F5FB8">
        <w:rPr>
          <w:rFonts w:asciiTheme="minorHAnsi" w:hAnsiTheme="minorHAnsi" w:cstheme="minorHAnsi"/>
          <w:szCs w:val="26"/>
          <w:highlight w:val="green"/>
          <w:u w:val="single"/>
        </w:rPr>
        <w:t>lead to</w:t>
      </w:r>
      <w:r w:rsidRPr="002F5FB8">
        <w:rPr>
          <w:rFonts w:asciiTheme="minorHAnsi" w:hAnsiTheme="minorHAnsi" w:cstheme="minorHAnsi"/>
          <w:szCs w:val="26"/>
          <w:u w:val="single"/>
        </w:rPr>
        <w:t xml:space="preserve"> potentially </w:t>
      </w:r>
      <w:r w:rsidRPr="002F5FB8">
        <w:rPr>
          <w:rFonts w:asciiTheme="minorHAnsi" w:hAnsiTheme="minorHAnsi" w:cstheme="minorHAnsi"/>
          <w:szCs w:val="26"/>
          <w:highlight w:val="green"/>
          <w:u w:val="single"/>
        </w:rPr>
        <w:t>catastrophic consequences</w:t>
      </w:r>
      <w:r w:rsidRPr="002F5FB8">
        <w:rPr>
          <w:rFonts w:asciiTheme="minorHAnsi" w:hAnsiTheme="minorHAnsi" w:cstheme="minorHAnsi"/>
          <w:szCs w:val="26"/>
        </w:rPr>
        <w:t>. At a minimum</w:t>
      </w:r>
      <w:r w:rsidRPr="002F5FB8">
        <w:rPr>
          <w:rFonts w:asciiTheme="minorHAnsi" w:hAnsiTheme="minorHAnsi" w:cstheme="minorHAnsi"/>
          <w:szCs w:val="26"/>
          <w:u w:val="single"/>
        </w:rPr>
        <w:t xml:space="preserve">, </w:t>
      </w:r>
      <w:r w:rsidRPr="002F5FB8">
        <w:rPr>
          <w:rFonts w:asciiTheme="minorHAnsi" w:hAnsiTheme="minorHAnsi" w:cstheme="minorHAnsi"/>
          <w:szCs w:val="26"/>
          <w:highlight w:val="green"/>
          <w:u w:val="single"/>
        </w:rPr>
        <w:t>heightened tension</w:t>
      </w:r>
      <w:r w:rsidRPr="002F5FB8">
        <w:rPr>
          <w:rFonts w:asciiTheme="minorHAnsi" w:hAnsiTheme="minorHAnsi" w:cstheme="minorHAnsi"/>
          <w:szCs w:val="26"/>
          <w:u w:val="single"/>
        </w:rPr>
        <w:t xml:space="preserve"> in orbit </w:t>
      </w:r>
      <w:r w:rsidRPr="002F5FB8">
        <w:rPr>
          <w:rFonts w:asciiTheme="minorHAnsi" w:hAnsiTheme="minorHAnsi" w:cstheme="minorHAnsi"/>
          <w:szCs w:val="26"/>
          <w:highlight w:val="green"/>
          <w:u w:val="single"/>
        </w:rPr>
        <w:t xml:space="preserve">would </w:t>
      </w:r>
      <w:r w:rsidRPr="002F5FB8">
        <w:rPr>
          <w:rFonts w:asciiTheme="minorHAnsi" w:hAnsiTheme="minorHAnsi" w:cstheme="minorHAnsi"/>
          <w:b/>
          <w:bCs/>
          <w:szCs w:val="26"/>
          <w:highlight w:val="green"/>
          <w:u w:val="single"/>
        </w:rPr>
        <w:t>have the outcome of spilling down to Earth</w:t>
      </w:r>
      <w:r w:rsidRPr="002F5FB8">
        <w:rPr>
          <w:rFonts w:asciiTheme="minorHAnsi" w:hAnsiTheme="minorHAnsi" w:cstheme="minorHAnsi"/>
          <w:szCs w:val="26"/>
        </w:rPr>
        <w:t xml:space="preserve"> </w:t>
      </w:r>
      <w:r w:rsidRPr="002F5FB8">
        <w:rPr>
          <w:rFonts w:asciiTheme="minorHAnsi" w:hAnsiTheme="minorHAnsi" w:cstheme="minorHAnsi"/>
          <w:sz w:val="16"/>
          <w:szCs w:val="16"/>
        </w:rPr>
        <w:t>so as to further aggravate an already tense situation.?”</w:t>
      </w:r>
    </w:p>
    <w:p w14:paraId="6A1CF78C" w14:textId="450BB3BE" w:rsidR="00AC35BF" w:rsidRPr="002F5FB8" w:rsidRDefault="00AC35BF" w:rsidP="00AC35BF">
      <w:pPr>
        <w:pStyle w:val="Heading2"/>
        <w:rPr>
          <w:rFonts w:asciiTheme="minorHAnsi" w:hAnsiTheme="minorHAnsi" w:cstheme="minorHAnsi"/>
          <w:color w:val="000000" w:themeColor="text1"/>
          <w:sz w:val="32"/>
          <w:szCs w:val="32"/>
          <w:u w:val="single"/>
        </w:rPr>
      </w:pPr>
      <w:r w:rsidRPr="002F5FB8">
        <w:rPr>
          <w:rFonts w:asciiTheme="minorHAnsi" w:hAnsiTheme="minorHAnsi" w:cstheme="minorHAnsi"/>
          <w:color w:val="000000" w:themeColor="text1"/>
        </w:rPr>
        <w:t>1AC</w:t>
      </w:r>
    </w:p>
    <w:p w14:paraId="7451A4AD" w14:textId="77777777" w:rsidR="00AC35BF" w:rsidRPr="002F5FB8" w:rsidRDefault="00AC35BF" w:rsidP="00AC35BF">
      <w:pPr>
        <w:rPr>
          <w:rFonts w:asciiTheme="minorHAnsi" w:hAnsiTheme="minorHAnsi" w:cstheme="minorHAnsi"/>
        </w:rPr>
      </w:pPr>
    </w:p>
    <w:p w14:paraId="7B27737C" w14:textId="77777777" w:rsidR="00AC35BF" w:rsidRPr="002F5FB8" w:rsidRDefault="00AC35BF" w:rsidP="00AC35BF">
      <w:pPr>
        <w:pStyle w:val="Heading4"/>
        <w:rPr>
          <w:rFonts w:asciiTheme="minorHAnsi" w:hAnsiTheme="minorHAnsi" w:cstheme="minorHAnsi"/>
        </w:rPr>
      </w:pPr>
      <w:r w:rsidRPr="002F5FB8">
        <w:rPr>
          <w:rFonts w:asciiTheme="minorHAnsi" w:hAnsiTheme="minorHAnsi" w:cstheme="minorHAnsi"/>
        </w:rPr>
        <w:t>Plan: The appropriation of outer space through asteroid mining by private entities should be banned.</w:t>
      </w:r>
    </w:p>
    <w:p w14:paraId="338658F4" w14:textId="77777777" w:rsidR="00AC35BF" w:rsidRPr="002F5FB8" w:rsidRDefault="00AC35BF" w:rsidP="00AC35BF">
      <w:pPr>
        <w:rPr>
          <w:rFonts w:asciiTheme="minorHAnsi" w:hAnsiTheme="minorHAnsi" w:cstheme="minorHAnsi"/>
        </w:rPr>
      </w:pPr>
    </w:p>
    <w:p w14:paraId="440F5AB0" w14:textId="77777777" w:rsidR="00AC35BF" w:rsidRPr="002F5FB8" w:rsidRDefault="00AC35BF" w:rsidP="00AC35BF">
      <w:pPr>
        <w:pStyle w:val="Heading4"/>
        <w:rPr>
          <w:rFonts w:asciiTheme="minorHAnsi" w:hAnsiTheme="minorHAnsi" w:cstheme="minorHAnsi"/>
        </w:rPr>
      </w:pPr>
      <w:r w:rsidRPr="002F5FB8">
        <w:rPr>
          <w:rFonts w:asciiTheme="minorHAnsi" w:hAnsiTheme="minorHAnsi" w:cstheme="minorHAnsi"/>
        </w:rPr>
        <w:t>We’ll defend normal means as the signatories of the OST adding an optional protocol under Article II.</w:t>
      </w:r>
    </w:p>
    <w:p w14:paraId="1C16E7CF" w14:textId="77777777" w:rsidR="00AC35BF" w:rsidRPr="002F5FB8" w:rsidRDefault="00AC35BF" w:rsidP="00AC35BF">
      <w:pPr>
        <w:rPr>
          <w:rFonts w:asciiTheme="minorHAnsi" w:hAnsiTheme="minorHAnsi" w:cstheme="minorHAnsi"/>
          <w:color w:val="000000" w:themeColor="text1"/>
        </w:rPr>
      </w:pPr>
      <w:r w:rsidRPr="002F5FB8">
        <w:rPr>
          <w:rStyle w:val="Style13ptBold"/>
          <w:rFonts w:asciiTheme="minorHAnsi" w:hAnsiTheme="minorHAnsi" w:cstheme="minorHAnsi"/>
          <w:color w:val="000000" w:themeColor="text1"/>
        </w:rPr>
        <w:t>Tronchetti 7</w:t>
      </w:r>
      <w:r w:rsidRPr="002F5FB8">
        <w:rPr>
          <w:rFonts w:asciiTheme="minorHAnsi" w:hAnsiTheme="minorHAnsi" w:cstheme="minorHAnsi"/>
          <w:color w:val="000000" w:themeColor="text1"/>
        </w:rPr>
        <w:t xml:space="preserve">[Fabio Tronchetti is a professor at the International Institute of Air and Space Law, Leiden University, The Netherlands, 2007, </w:t>
      </w:r>
      <w:hyperlink r:id="rId17" w:history="1">
        <w:r w:rsidRPr="002F5FB8">
          <w:rPr>
            <w:rStyle w:val="Hyperlink"/>
            <w:rFonts w:asciiTheme="minorHAnsi" w:hAnsiTheme="minorHAnsi" w:cstheme="minorHAnsi"/>
            <w:color w:val="000000" w:themeColor="text1"/>
          </w:rPr>
          <w:t>https://iislweb.org/docs/Diederiks2007.pdf</w:t>
        </w:r>
      </w:hyperlink>
      <w:r w:rsidRPr="002F5FB8">
        <w:rPr>
          <w:rFonts w:asciiTheme="minorHAnsi" w:hAnsiTheme="minorHAnsi" w:cstheme="minorHAnsi"/>
          <w:color w:val="000000" w:themeColor="text1"/>
        </w:rPr>
        <w:t>, 12-15-2021 amrita]</w:t>
      </w:r>
    </w:p>
    <w:p w14:paraId="35C7A9D2" w14:textId="77777777" w:rsidR="00AC35BF" w:rsidRPr="002F5FB8" w:rsidRDefault="00AC35BF" w:rsidP="00AC35BF">
      <w:pPr>
        <w:rPr>
          <w:rFonts w:asciiTheme="minorHAnsi" w:hAnsiTheme="minorHAnsi" w:cstheme="minorHAnsi"/>
          <w:color w:val="000000" w:themeColor="text1"/>
          <w:u w:val="single"/>
        </w:rPr>
      </w:pPr>
      <w:r w:rsidRPr="002F5FB8">
        <w:rPr>
          <w:rFonts w:asciiTheme="minorHAnsi" w:hAnsiTheme="minorHAnsi" w:cstheme="minorHAnsi"/>
          <w:color w:val="000000" w:themeColor="text1"/>
          <w:sz w:val="14"/>
        </w:rPr>
        <w:t xml:space="preserve">ARTICLE II OF THE OUTER SPACE TREATY: A MATTER OF DEBATE </w:t>
      </w:r>
      <w:r w:rsidRPr="002F5FB8">
        <w:rPr>
          <w:rFonts w:asciiTheme="minorHAnsi" w:hAnsiTheme="minorHAnsi" w:cstheme="minorHAnsi"/>
          <w:color w:val="000000" w:themeColor="text1"/>
          <w:u w:val="single"/>
        </w:rPr>
        <w:t>The legal content of Article II of the Outer Space Treaty is one of the most debated and analysed topic in the field of space law</w:t>
      </w:r>
      <w:r w:rsidRPr="002F5FB8">
        <w:rPr>
          <w:rFonts w:asciiTheme="minorHAnsi" w:hAnsiTheme="minorHAnsi" w:cstheme="min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2F5FB8">
        <w:rPr>
          <w:rFonts w:asciiTheme="minorHAnsi" w:hAnsiTheme="minorHAnsi" w:cstheme="minorHAnsi"/>
          <w:color w:val="000000" w:themeColor="text1"/>
          <w:u w:val="single"/>
        </w:rPr>
        <w:t xml:space="preserve">”. </w:t>
      </w:r>
      <w:r w:rsidRPr="002F5FB8">
        <w:rPr>
          <w:rFonts w:asciiTheme="minorHAnsi" w:hAnsiTheme="minorHAnsi" w:cstheme="minorHAnsi"/>
          <w:b/>
          <w:bCs/>
          <w:color w:val="000000" w:themeColor="text1"/>
          <w:highlight w:val="green"/>
          <w:u w:val="single"/>
        </w:rPr>
        <w:t>The text of Article II represents</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the final point of a process, formally initiated with Resolution 1721, aimed at conferring to outer space the status of res communis omnium, namely a thing open for the </w:t>
      </w:r>
      <w:r w:rsidRPr="002F5FB8">
        <w:rPr>
          <w:rFonts w:asciiTheme="minorHAnsi" w:hAnsiTheme="minorHAnsi" w:cstheme="minorHAnsi"/>
          <w:b/>
          <w:bCs/>
          <w:color w:val="000000" w:themeColor="text1"/>
          <w:highlight w:val="green"/>
          <w:u w:val="single"/>
        </w:rPr>
        <w:t>free exploration</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and use by all States </w:t>
      </w:r>
      <w:r w:rsidRPr="002F5FB8">
        <w:rPr>
          <w:rFonts w:asciiTheme="minorHAnsi" w:hAnsiTheme="minorHAnsi" w:cstheme="minorHAnsi"/>
          <w:b/>
          <w:bCs/>
          <w:color w:val="000000" w:themeColor="text1"/>
          <w:highlight w:val="green"/>
          <w:u w:val="single"/>
        </w:rPr>
        <w:t>without the possibility of being appropriated</w:t>
      </w:r>
      <w:r w:rsidRPr="002F5FB8">
        <w:rPr>
          <w:rFonts w:asciiTheme="minorHAnsi" w:hAnsiTheme="minorHAnsi" w:cstheme="minorHAnsi"/>
          <w:color w:val="000000" w:themeColor="text1"/>
          <w:sz w:val="14"/>
        </w:rPr>
        <w:t>. By prohibiting the possibility of making territorial claims over outer space or any part thereof based on use or occupation</w:t>
      </w:r>
      <w:r w:rsidRPr="002F5FB8">
        <w:rPr>
          <w:rFonts w:asciiTheme="minorHAnsi" w:hAnsiTheme="minorHAnsi" w:cstheme="minorHAnsi"/>
          <w:color w:val="000000" w:themeColor="text1"/>
          <w:u w:val="single"/>
        </w:rPr>
        <w:t xml:space="preserve">, Article II </w:t>
      </w:r>
      <w:r w:rsidRPr="002F5FB8">
        <w:rPr>
          <w:rFonts w:asciiTheme="minorHAnsi" w:hAnsiTheme="minorHAnsi" w:cstheme="minorHAnsi"/>
          <w:b/>
          <w:bCs/>
          <w:color w:val="000000" w:themeColor="text1"/>
          <w:highlight w:val="green"/>
          <w:u w:val="single"/>
        </w:rPr>
        <w:t>makes clear that</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the customary procedures of </w:t>
      </w:r>
      <w:r w:rsidRPr="002F5FB8">
        <w:rPr>
          <w:rFonts w:asciiTheme="minorHAnsi" w:hAnsiTheme="minorHAnsi" w:cstheme="minorHAnsi"/>
          <w:b/>
          <w:bCs/>
          <w:color w:val="000000" w:themeColor="text1"/>
          <w:highlight w:val="green"/>
          <w:u w:val="single"/>
        </w:rPr>
        <w:t>i</w:t>
      </w:r>
      <w:r w:rsidRPr="002F5FB8">
        <w:rPr>
          <w:rFonts w:asciiTheme="minorHAnsi" w:hAnsiTheme="minorHAnsi" w:cstheme="minorHAnsi"/>
          <w:color w:val="000000" w:themeColor="text1"/>
          <w:u w:val="single"/>
        </w:rPr>
        <w:t xml:space="preserve">nternational </w:t>
      </w:r>
      <w:r w:rsidRPr="002F5FB8">
        <w:rPr>
          <w:rFonts w:asciiTheme="minorHAnsi" w:hAnsiTheme="minorHAnsi" w:cstheme="minorHAnsi"/>
          <w:b/>
          <w:bCs/>
          <w:color w:val="000000" w:themeColor="text1"/>
          <w:highlight w:val="green"/>
          <w:u w:val="single"/>
        </w:rPr>
        <w:t>law allowing</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subjects to obtain </w:t>
      </w:r>
      <w:r w:rsidRPr="002F5FB8">
        <w:rPr>
          <w:rFonts w:asciiTheme="minorHAnsi" w:hAnsiTheme="minorHAnsi" w:cstheme="minorHAnsi"/>
          <w:b/>
          <w:bCs/>
          <w:color w:val="000000" w:themeColor="text1"/>
          <w:highlight w:val="green"/>
          <w:u w:val="single"/>
        </w:rPr>
        <w:t>sovereignty rights over un-owed lands</w:t>
      </w:r>
      <w:r w:rsidRPr="002F5FB8">
        <w:rPr>
          <w:rFonts w:asciiTheme="minorHAnsi" w:hAnsiTheme="minorHAnsi" w:cstheme="minorHAnsi"/>
          <w:color w:val="000000" w:themeColor="text1"/>
          <w:u w:val="single"/>
        </w:rPr>
        <w:t xml:space="preserve">, namely discovery, occupatio and effective possession, </w:t>
      </w:r>
      <w:r w:rsidRPr="002F5FB8">
        <w:rPr>
          <w:rFonts w:asciiTheme="minorHAnsi" w:hAnsiTheme="minorHAnsi" w:cstheme="minorHAnsi"/>
          <w:b/>
          <w:bCs/>
          <w:color w:val="000000" w:themeColor="text1"/>
          <w:highlight w:val="green"/>
          <w:u w:val="single"/>
        </w:rPr>
        <w:t>do not apply to</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outer </w:t>
      </w:r>
      <w:r w:rsidRPr="002F5FB8">
        <w:rPr>
          <w:rFonts w:asciiTheme="minorHAnsi" w:hAnsiTheme="minorHAnsi" w:cstheme="minorHAnsi"/>
          <w:b/>
          <w:bCs/>
          <w:color w:val="000000" w:themeColor="text1"/>
          <w:highlight w:val="green"/>
          <w:u w:val="single"/>
        </w:rPr>
        <w:t>space</w:t>
      </w:r>
      <w:r w:rsidRPr="002F5FB8">
        <w:rPr>
          <w:rFonts w:asciiTheme="minorHAnsi" w:hAnsiTheme="minorHAnsi" w:cstheme="minorHAnsi"/>
          <w:b/>
          <w:bCs/>
          <w:color w:val="000000" w:themeColor="text1"/>
          <w:sz w:val="14"/>
          <w:highlight w:val="green"/>
        </w:rPr>
        <w:t>.</w:t>
      </w:r>
      <w:r w:rsidRPr="002F5FB8">
        <w:rPr>
          <w:rFonts w:asciiTheme="minorHAnsi" w:hAnsiTheme="minorHAnsi" w:cstheme="minorHAnsi"/>
          <w:color w:val="000000" w:themeColor="text1"/>
          <w:sz w:val="14"/>
          <w:highlight w:val="green"/>
        </w:rPr>
        <w:t xml:space="preserve"> </w:t>
      </w:r>
      <w:r w:rsidRPr="002F5FB8">
        <w:rPr>
          <w:rFonts w:asciiTheme="minorHAnsi" w:hAnsiTheme="minorHAnsi" w:cstheme="min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2F5FB8">
        <w:rPr>
          <w:rFonts w:asciiTheme="minorHAnsi" w:hAnsiTheme="minorHAnsi" w:cstheme="minorHAnsi"/>
          <w:color w:val="000000" w:themeColor="text1"/>
          <w:u w:val="single"/>
        </w:rPr>
        <w:t xml:space="preserve">the question of whether both States and private individuals are subjected to the provisions of Article II. Indeed, </w:t>
      </w:r>
      <w:r w:rsidRPr="002F5FB8">
        <w:rPr>
          <w:rFonts w:asciiTheme="minorHAnsi" w:hAnsiTheme="minorHAnsi" w:cstheme="minorHAnsi"/>
          <w:b/>
          <w:bCs/>
          <w:color w:val="000000" w:themeColor="text1"/>
          <w:highlight w:val="green"/>
          <w:u w:val="single"/>
        </w:rPr>
        <w:t>while Article II forbids</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expressis verbis the national </w:t>
      </w:r>
      <w:r w:rsidRPr="002F5FB8">
        <w:rPr>
          <w:rFonts w:asciiTheme="minorHAnsi" w:hAnsiTheme="minorHAnsi" w:cstheme="minorHAnsi"/>
          <w:b/>
          <w:bCs/>
          <w:color w:val="000000" w:themeColor="text1"/>
          <w:highlight w:val="green"/>
          <w:u w:val="single"/>
        </w:rPr>
        <w:t>appropriation by</w:t>
      </w:r>
      <w:r w:rsidRPr="002F5FB8">
        <w:rPr>
          <w:rFonts w:asciiTheme="minorHAnsi" w:hAnsiTheme="minorHAnsi" w:cstheme="minorHAnsi"/>
          <w:color w:val="000000" w:themeColor="text1"/>
          <w:u w:val="single"/>
        </w:rPr>
        <w:t xml:space="preserve"> claims of </w:t>
      </w:r>
      <w:r w:rsidRPr="002F5FB8">
        <w:rPr>
          <w:rFonts w:asciiTheme="minorHAnsi" w:hAnsiTheme="minorHAnsi" w:cstheme="minorHAnsi"/>
          <w:b/>
          <w:bCs/>
          <w:color w:val="000000" w:themeColor="text1"/>
          <w:highlight w:val="green"/>
          <w:u w:val="single"/>
        </w:rPr>
        <w:t>sovereignty</w:t>
      </w:r>
      <w:r w:rsidRPr="002F5FB8">
        <w:rPr>
          <w:rFonts w:asciiTheme="minorHAnsi" w:hAnsiTheme="minorHAnsi" w:cstheme="minorHAnsi"/>
          <w:color w:val="000000" w:themeColor="text1"/>
          <w:u w:val="single"/>
        </w:rPr>
        <w:t xml:space="preserve">, by means of use and occupation or other means of outer space, </w:t>
      </w:r>
      <w:r w:rsidRPr="002F5FB8">
        <w:rPr>
          <w:rFonts w:asciiTheme="minorHAnsi" w:hAnsiTheme="minorHAnsi" w:cstheme="minorHAnsi"/>
          <w:b/>
          <w:bCs/>
          <w:color w:val="000000" w:themeColor="text1"/>
          <w:highlight w:val="green"/>
          <w:u w:val="single"/>
        </w:rPr>
        <w:t>it does not</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make </w:t>
      </w:r>
      <w:r w:rsidRPr="002F5FB8">
        <w:rPr>
          <w:rFonts w:asciiTheme="minorHAnsi" w:hAnsiTheme="minorHAnsi" w:cstheme="minorHAnsi"/>
          <w:b/>
          <w:bCs/>
          <w:color w:val="000000" w:themeColor="text1"/>
          <w:highlight w:val="green"/>
          <w:u w:val="single"/>
        </w:rPr>
        <w:t>a</w:t>
      </w:r>
      <w:r w:rsidRPr="002F5FB8">
        <w:rPr>
          <w:rFonts w:asciiTheme="minorHAnsi" w:hAnsiTheme="minorHAnsi" w:cstheme="minorHAnsi"/>
          <w:color w:val="000000" w:themeColor="text1"/>
          <w:u w:val="single"/>
        </w:rPr>
        <w:t xml:space="preserve">ny explicit </w:t>
      </w:r>
      <w:r w:rsidRPr="002F5FB8">
        <w:rPr>
          <w:rFonts w:asciiTheme="minorHAnsi" w:hAnsiTheme="minorHAnsi" w:cstheme="minorHAnsi"/>
          <w:b/>
          <w:bCs/>
          <w:color w:val="000000" w:themeColor="text1"/>
          <w:highlight w:val="green"/>
          <w:u w:val="single"/>
        </w:rPr>
        <w:t>mention</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b/>
          <w:bCs/>
          <w:color w:val="000000" w:themeColor="text1"/>
          <w:highlight w:val="green"/>
          <w:u w:val="single"/>
        </w:rPr>
        <w:t>to</w:t>
      </w:r>
      <w:r w:rsidRPr="002F5FB8">
        <w:rPr>
          <w:rFonts w:asciiTheme="minorHAnsi" w:hAnsiTheme="minorHAnsi" w:cstheme="minorHAnsi"/>
          <w:color w:val="000000" w:themeColor="text1"/>
          <w:u w:val="single"/>
        </w:rPr>
        <w:t xml:space="preserve"> its </w:t>
      </w:r>
      <w:r w:rsidRPr="002F5FB8">
        <w:rPr>
          <w:rFonts w:asciiTheme="minorHAnsi" w:hAnsiTheme="minorHAnsi" w:cstheme="minorHAnsi"/>
          <w:b/>
          <w:bCs/>
          <w:color w:val="000000" w:themeColor="text1"/>
          <w:highlight w:val="green"/>
          <w:u w:val="single"/>
        </w:rPr>
        <w:t>private</w:t>
      </w:r>
      <w:r w:rsidRPr="002F5FB8">
        <w:rPr>
          <w:rFonts w:asciiTheme="minorHAnsi" w:hAnsiTheme="minorHAnsi" w:cstheme="minorHAnsi"/>
          <w:color w:val="000000" w:themeColor="text1"/>
          <w:u w:val="single"/>
        </w:rPr>
        <w:t xml:space="preserve"> appropriation</w:t>
      </w:r>
      <w:r w:rsidRPr="002F5FB8">
        <w:rPr>
          <w:rFonts w:asciiTheme="minorHAnsi" w:hAnsiTheme="minorHAnsi" w:cstheme="minorHAnsi"/>
          <w:color w:val="000000" w:themeColor="text1"/>
          <w:sz w:val="14"/>
        </w:rPr>
        <w:t xml:space="preserve">. Relying on this consideration, </w:t>
      </w:r>
      <w:r w:rsidRPr="002F5FB8">
        <w:rPr>
          <w:rFonts w:asciiTheme="minorHAnsi" w:hAnsiTheme="minorHAnsi" w:cstheme="minorHAnsi"/>
          <w:color w:val="000000" w:themeColor="text1"/>
          <w:u w:val="single"/>
        </w:rPr>
        <w:t>some authors have argued that the private appropriation of outer space and celestial bodies is allowed.</w:t>
      </w:r>
      <w:r w:rsidRPr="002F5FB8">
        <w:rPr>
          <w:rFonts w:asciiTheme="minorHAnsi" w:hAnsiTheme="minorHAnsi" w:cstheme="min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2F5FB8">
        <w:rPr>
          <w:rFonts w:asciiTheme="minorHAnsi" w:hAnsiTheme="minorHAnsi" w:cstheme="min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2F5FB8">
        <w:rPr>
          <w:rFonts w:asciiTheme="minorHAnsi" w:hAnsiTheme="minorHAnsi" w:cstheme="minorHAnsi"/>
          <w:color w:val="000000" w:themeColor="text1"/>
          <w:sz w:val="14"/>
        </w:rPr>
        <w:t xml:space="preserve">7 . However, it must be said, that nowadays </w:t>
      </w:r>
      <w:r w:rsidRPr="002F5FB8">
        <w:rPr>
          <w:rFonts w:asciiTheme="minorHAnsi" w:hAnsiTheme="minorHAnsi" w:cstheme="minorHAnsi"/>
          <w:color w:val="000000" w:themeColor="text1"/>
          <w:u w:val="single"/>
        </w:rPr>
        <w:t xml:space="preserve">there is a general consensus on the fact that </w:t>
      </w:r>
      <w:r w:rsidRPr="002F5FB8">
        <w:rPr>
          <w:rFonts w:asciiTheme="minorHAnsi" w:hAnsiTheme="minorHAnsi" w:cstheme="minorHAnsi"/>
          <w:b/>
          <w:bCs/>
          <w:color w:val="000000" w:themeColor="text1"/>
          <w:highlight w:val="green"/>
          <w:u w:val="single"/>
        </w:rPr>
        <w:t>both national appropriation and private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property rights </w:t>
      </w:r>
      <w:r w:rsidRPr="002F5FB8">
        <w:rPr>
          <w:rFonts w:asciiTheme="minorHAnsi" w:hAnsiTheme="minorHAnsi" w:cstheme="minorHAnsi"/>
          <w:b/>
          <w:bCs/>
          <w:color w:val="000000" w:themeColor="text1"/>
          <w:highlight w:val="green"/>
          <w:u w:val="single"/>
        </w:rPr>
        <w:t>are denied</w:t>
      </w:r>
      <w:r w:rsidRPr="002F5FB8">
        <w:rPr>
          <w:rFonts w:asciiTheme="minorHAnsi" w:hAnsiTheme="minorHAnsi" w:cstheme="minorHAnsi"/>
          <w:color w:val="000000" w:themeColor="text1"/>
          <w:u w:val="single"/>
        </w:rPr>
        <w:t xml:space="preserve"> under the Outer Space Treaty</w:t>
      </w:r>
      <w:r w:rsidRPr="002F5FB8">
        <w:rPr>
          <w:rFonts w:asciiTheme="minorHAnsi" w:hAnsiTheme="minorHAnsi" w:cstheme="min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2F5FB8">
        <w:rPr>
          <w:rFonts w:asciiTheme="minorHAnsi" w:hAnsiTheme="minorHAnsi" w:cstheme="minorHAnsi"/>
          <w:b/>
          <w:bCs/>
          <w:color w:val="000000" w:themeColor="text1"/>
          <w:highlight w:val="green"/>
          <w:u w:val="single"/>
        </w:rPr>
        <w:t>Private entities are allowed to carry out</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space </w:t>
      </w:r>
      <w:r w:rsidRPr="002F5FB8">
        <w:rPr>
          <w:rFonts w:asciiTheme="minorHAnsi" w:hAnsiTheme="minorHAnsi" w:cstheme="minorHAnsi"/>
          <w:b/>
          <w:bCs/>
          <w:color w:val="000000" w:themeColor="text1"/>
          <w:highlight w:val="green"/>
          <w:u w:val="single"/>
        </w:rPr>
        <w:t>activities but</w:t>
      </w:r>
      <w:r w:rsidRPr="002F5FB8">
        <w:rPr>
          <w:rFonts w:asciiTheme="minorHAnsi" w:hAnsiTheme="minorHAnsi" w:cstheme="minorHAnsi"/>
          <w:color w:val="000000" w:themeColor="text1"/>
          <w:u w:val="single"/>
        </w:rPr>
        <w:t xml:space="preserve">, according to Article VI of the Outer Space Treaty, they </w:t>
      </w:r>
      <w:r w:rsidRPr="002F5FB8">
        <w:rPr>
          <w:rFonts w:asciiTheme="minorHAnsi" w:hAnsiTheme="minorHAnsi" w:cstheme="minorHAnsi"/>
          <w:b/>
          <w:bCs/>
          <w:color w:val="000000" w:themeColor="text1"/>
          <w:highlight w:val="green"/>
          <w:u w:val="single"/>
        </w:rPr>
        <w:t>must be authorized</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to conduct such activities </w:t>
      </w:r>
      <w:r w:rsidRPr="002F5FB8">
        <w:rPr>
          <w:rFonts w:asciiTheme="minorHAnsi" w:hAnsiTheme="minorHAnsi" w:cstheme="minorHAnsi"/>
          <w:b/>
          <w:bCs/>
          <w:color w:val="000000" w:themeColor="text1"/>
          <w:highlight w:val="green"/>
          <w:u w:val="single"/>
        </w:rPr>
        <w:t>by the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appropriate </w:t>
      </w:r>
      <w:r w:rsidRPr="002F5FB8">
        <w:rPr>
          <w:rFonts w:asciiTheme="minorHAnsi" w:hAnsiTheme="minorHAnsi" w:cstheme="minorHAnsi"/>
          <w:b/>
          <w:bCs/>
          <w:color w:val="000000" w:themeColor="text1"/>
          <w:highlight w:val="green"/>
          <w:u w:val="single"/>
        </w:rPr>
        <w:t>State</w:t>
      </w:r>
      <w:r w:rsidRPr="002F5FB8">
        <w:rPr>
          <w:rFonts w:asciiTheme="minorHAnsi" w:hAnsiTheme="minorHAnsi" w:cstheme="min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2F5FB8">
        <w:rPr>
          <w:rFonts w:asciiTheme="minorHAnsi" w:hAnsiTheme="minorHAnsi" w:cstheme="min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2F5FB8">
        <w:rPr>
          <w:rFonts w:asciiTheme="minorHAnsi" w:hAnsiTheme="minorHAnsi" w:cstheme="minorHAnsi"/>
          <w:b/>
          <w:bCs/>
          <w:color w:val="000000" w:themeColor="text1"/>
          <w:highlight w:val="green"/>
          <w:u w:val="single"/>
        </w:rPr>
        <w:t>the prohibition of national</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appropriation </w:t>
      </w:r>
      <w:r w:rsidRPr="002F5FB8">
        <w:rPr>
          <w:rFonts w:asciiTheme="minorHAnsi" w:hAnsiTheme="minorHAnsi" w:cstheme="minorHAnsi"/>
          <w:b/>
          <w:bCs/>
          <w:color w:val="000000" w:themeColor="text1"/>
          <w:highlight w:val="green"/>
          <w:u w:val="single"/>
        </w:rPr>
        <w:t>implies prohibition of private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2F5FB8">
        <w:rPr>
          <w:rFonts w:asciiTheme="minorHAnsi" w:hAnsiTheme="minorHAnsi" w:cstheme="min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2F5FB8">
        <w:rPr>
          <w:rFonts w:asciiTheme="minorHAnsi" w:hAnsiTheme="minorHAnsi" w:cstheme="min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2F5FB8">
        <w:rPr>
          <w:rFonts w:asciiTheme="minorHAnsi" w:hAnsiTheme="minorHAnsi" w:cstheme="min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2F5FB8">
        <w:rPr>
          <w:rFonts w:asciiTheme="minorHAnsi" w:hAnsiTheme="minorHAnsi" w:cstheme="minorHAnsi"/>
          <w:color w:val="000000" w:themeColor="text1"/>
          <w:u w:val="single"/>
        </w:rPr>
        <w:t xml:space="preserve">. Thus, summing up, we may say that </w:t>
      </w:r>
      <w:r w:rsidRPr="002F5FB8">
        <w:rPr>
          <w:rFonts w:asciiTheme="minorHAnsi" w:hAnsiTheme="minorHAnsi" w:cstheme="minorHAnsi"/>
          <w:b/>
          <w:bCs/>
          <w:color w:val="000000" w:themeColor="text1"/>
          <w:highlight w:val="green"/>
          <w:u w:val="single"/>
        </w:rPr>
        <w:t>prohibition of appropriation of outer space</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 xml:space="preserve">and its parts is a rule which </w:t>
      </w:r>
      <w:r w:rsidRPr="002F5FB8">
        <w:rPr>
          <w:rFonts w:asciiTheme="minorHAnsi" w:hAnsiTheme="minorHAnsi" w:cstheme="minorHAnsi"/>
          <w:b/>
          <w:bCs/>
          <w:color w:val="000000" w:themeColor="text1"/>
          <w:highlight w:val="green"/>
          <w:u w:val="single"/>
        </w:rPr>
        <w:t>is valid for both private and public entity</w:t>
      </w:r>
      <w:r w:rsidRPr="002F5FB8">
        <w:rPr>
          <w:rFonts w:asciiTheme="minorHAnsi" w:hAnsiTheme="minorHAnsi" w:cstheme="minorHAnsi"/>
          <w:color w:val="000000" w:themeColor="text1"/>
          <w:u w:val="single"/>
        </w:rPr>
        <w:t>. The theory that private operators are not subject to this rule represents a myth that is not supported by any valid legal argument.</w:t>
      </w:r>
      <w:r w:rsidRPr="002F5FB8">
        <w:rPr>
          <w:rFonts w:asciiTheme="minorHAnsi" w:hAnsiTheme="minorHAnsi" w:cstheme="min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2F5FB8">
        <w:rPr>
          <w:rFonts w:asciiTheme="minorHAnsi" w:hAnsiTheme="minorHAnsi" w:cstheme="minorHAnsi"/>
          <w:color w:val="000000" w:themeColor="text1"/>
          <w:u w:val="single"/>
        </w:rPr>
        <w:t xml:space="preserve">Therefore, </w:t>
      </w:r>
      <w:r w:rsidRPr="002F5FB8">
        <w:rPr>
          <w:rFonts w:asciiTheme="minorHAnsi" w:hAnsiTheme="minorHAnsi" w:cstheme="minorHAnsi"/>
          <w:b/>
          <w:bCs/>
          <w:color w:val="000000" w:themeColor="text1"/>
          <w:highlight w:val="green"/>
          <w:u w:val="single"/>
        </w:rPr>
        <w:t>the need to protect the non-appropriative nature o</w:t>
      </w:r>
      <w:r w:rsidRPr="002F5FB8">
        <w:rPr>
          <w:rFonts w:asciiTheme="minorHAnsi" w:hAnsiTheme="minorHAnsi" w:cstheme="minorHAnsi"/>
          <w:color w:val="000000" w:themeColor="text1"/>
          <w:u w:val="single"/>
        </w:rPr>
        <w:t xml:space="preserve">f outer </w:t>
      </w:r>
      <w:r w:rsidRPr="002F5FB8">
        <w:rPr>
          <w:rFonts w:asciiTheme="minorHAnsi" w:hAnsiTheme="minorHAnsi" w:cstheme="minorHAnsi"/>
          <w:b/>
          <w:bCs/>
          <w:color w:val="000000" w:themeColor="text1"/>
          <w:highlight w:val="green"/>
          <w:u w:val="single"/>
        </w:rPr>
        <w:t>space emerges</w:t>
      </w:r>
      <w:r w:rsidRPr="002F5FB8">
        <w:rPr>
          <w:rFonts w:asciiTheme="minorHAnsi" w:hAnsiTheme="minorHAnsi" w:cstheme="minorHAnsi"/>
          <w:color w:val="000000" w:themeColor="text1"/>
          <w:highlight w:val="green"/>
          <w:u w:val="single"/>
        </w:rPr>
        <w:t xml:space="preserve"> </w:t>
      </w:r>
      <w:r w:rsidRPr="002F5FB8">
        <w:rPr>
          <w:rFonts w:asciiTheme="minorHAnsi" w:hAnsiTheme="minorHAnsi" w:cstheme="minorHAnsi"/>
          <w:color w:val="000000" w:themeColor="text1"/>
          <w:u w:val="single"/>
        </w:rPr>
        <w:t>in all its relevance.</w:t>
      </w:r>
    </w:p>
    <w:p w14:paraId="47CAAAEA" w14:textId="77777777" w:rsidR="00AC35BF" w:rsidRPr="002F5FB8" w:rsidRDefault="00AC35BF" w:rsidP="00AC35BF">
      <w:pPr>
        <w:rPr>
          <w:rFonts w:asciiTheme="minorHAnsi" w:hAnsiTheme="minorHAnsi" w:cstheme="minorHAnsi"/>
          <w:color w:val="000000" w:themeColor="text1"/>
          <w:sz w:val="14"/>
        </w:rPr>
      </w:pPr>
    </w:p>
    <w:p w14:paraId="3F59E711"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Specifically, early warning satellites going dark signals attacks – that causes miscalc and goes nuclear.</w:t>
      </w:r>
    </w:p>
    <w:p w14:paraId="77025AE7" w14:textId="77777777" w:rsidR="00A35AB9" w:rsidRPr="002F5FB8" w:rsidRDefault="00A35AB9" w:rsidP="00A35AB9">
      <w:pPr>
        <w:rPr>
          <w:rFonts w:asciiTheme="minorHAnsi" w:hAnsiTheme="minorHAnsi" w:cstheme="minorHAnsi"/>
        </w:rPr>
      </w:pPr>
      <w:r w:rsidRPr="002F5FB8">
        <w:rPr>
          <w:rStyle w:val="StyleUnderline"/>
          <w:rFonts w:asciiTheme="minorHAnsi" w:hAnsiTheme="minorHAnsi" w:cstheme="minorHAnsi"/>
          <w:szCs w:val="26"/>
          <w:u w:val="none"/>
        </w:rPr>
        <w:t>Orwig 16</w:t>
      </w:r>
      <w:r w:rsidRPr="002F5FB8">
        <w:rPr>
          <w:rFonts w:asciiTheme="minorHAnsi" w:hAnsiTheme="minorHAnsi" w:cstheme="minorHAnsi"/>
        </w:rPr>
        <w:t xml:space="preserve"> [(Jessica, MS in science and tech journalism from Texas A&amp;M, BS in astronomy and physics from Ohio State) “Russia says a growing problem in space could be enough to spark a war,” Insider,’ January 26, 2016, </w:t>
      </w:r>
      <w:hyperlink r:id="rId18" w:history="1">
        <w:r w:rsidRPr="002F5FB8">
          <w:rPr>
            <w:rStyle w:val="Hyperlink"/>
            <w:rFonts w:asciiTheme="minorHAnsi" w:hAnsiTheme="minorHAnsi" w:cstheme="minorHAnsi"/>
          </w:rPr>
          <w:t>https://www.businessinsider.com/russia-says-space-junk-could-spark-war-2016-1</w:t>
        </w:r>
      </w:hyperlink>
      <w:r w:rsidRPr="002F5FB8">
        <w:rPr>
          <w:rFonts w:asciiTheme="minorHAnsi" w:hAnsiTheme="minorHAnsi" w:cstheme="minorHAnsi"/>
        </w:rPr>
        <w:t>] [pT]</w:t>
      </w:r>
    </w:p>
    <w:p w14:paraId="3066470E" w14:textId="77777777" w:rsidR="00A35AB9" w:rsidRPr="002F5FB8" w:rsidRDefault="00A35AB9" w:rsidP="00A35AB9">
      <w:pPr>
        <w:rPr>
          <w:rStyle w:val="StyleUnderline"/>
          <w:rFonts w:asciiTheme="minorHAnsi" w:hAnsiTheme="minorHAnsi" w:cstheme="minorHAnsi"/>
        </w:rPr>
      </w:pPr>
      <w:r w:rsidRPr="002F5FB8">
        <w:rPr>
          <w:rFonts w:asciiTheme="minorHAnsi" w:hAnsiTheme="minorHAnsi" w:cstheme="minorHAnsi"/>
        </w:rPr>
        <w:t xml:space="preserve">NASA has already warned that the large amount of space junk around our planet is growing beyond our control, but now a </w:t>
      </w:r>
      <w:r w:rsidRPr="002F5FB8">
        <w:rPr>
          <w:rStyle w:val="StyleUnderline"/>
          <w:rFonts w:asciiTheme="minorHAnsi" w:hAnsiTheme="minorHAnsi" w:cstheme="minorHAnsi"/>
        </w:rPr>
        <w:t xml:space="preserve">team of </w:t>
      </w:r>
      <w:r w:rsidRPr="002F5FB8">
        <w:rPr>
          <w:rStyle w:val="StyleUnderline"/>
          <w:rFonts w:asciiTheme="minorHAnsi" w:hAnsiTheme="minorHAnsi" w:cstheme="minorHAnsi"/>
          <w:highlight w:val="green"/>
        </w:rPr>
        <w:t xml:space="preserve">Russian </w:t>
      </w:r>
      <w:r w:rsidRPr="002F5FB8">
        <w:rPr>
          <w:rStyle w:val="Emphasis"/>
          <w:rFonts w:asciiTheme="minorHAnsi" w:hAnsiTheme="minorHAnsi" w:cstheme="minorHAnsi"/>
          <w:highlight w:val="green"/>
        </w:rPr>
        <w:t>scientists</w:t>
      </w:r>
      <w:r w:rsidRPr="002F5FB8">
        <w:rPr>
          <w:rStyle w:val="Emphasis"/>
          <w:rFonts w:asciiTheme="minorHAnsi" w:hAnsiTheme="minorHAnsi" w:cstheme="minorHAnsi"/>
        </w:rPr>
        <w:t xml:space="preserve"> has </w:t>
      </w:r>
      <w:r w:rsidRPr="002F5FB8">
        <w:rPr>
          <w:rStyle w:val="Emphasis"/>
          <w:rFonts w:asciiTheme="minorHAnsi" w:hAnsiTheme="minorHAnsi" w:cstheme="minorHAnsi"/>
          <w:highlight w:val="green"/>
        </w:rPr>
        <w:t>cited</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another</w:t>
      </w:r>
      <w:r w:rsidRPr="002F5FB8">
        <w:rPr>
          <w:rStyle w:val="StyleUnderline"/>
          <w:rFonts w:asciiTheme="minorHAnsi" w:hAnsiTheme="minorHAnsi" w:cstheme="minorHAnsi"/>
        </w:rPr>
        <w:t xml:space="preserve"> potentially unforeseen </w:t>
      </w:r>
      <w:r w:rsidRPr="002F5FB8">
        <w:rPr>
          <w:rStyle w:val="Emphasis"/>
          <w:rFonts w:asciiTheme="minorHAnsi" w:hAnsiTheme="minorHAnsi" w:cstheme="minorHAnsi"/>
          <w:highlight w:val="green"/>
        </w:rPr>
        <w:t>consequence</w:t>
      </w:r>
      <w:r w:rsidRPr="002F5FB8">
        <w:rPr>
          <w:rStyle w:val="StyleUnderline"/>
          <w:rFonts w:asciiTheme="minorHAnsi" w:hAnsiTheme="minorHAnsi" w:cstheme="minorHAnsi"/>
          <w:highlight w:val="green"/>
        </w:rPr>
        <w:t xml:space="preserve"> of</w:t>
      </w:r>
      <w:r w:rsidRPr="002F5FB8">
        <w:rPr>
          <w:rStyle w:val="StyleUnderline"/>
          <w:rFonts w:asciiTheme="minorHAnsi" w:hAnsiTheme="minorHAnsi" w:cstheme="minorHAnsi"/>
        </w:rPr>
        <w:t xml:space="preserve"> that </w:t>
      </w:r>
      <w:r w:rsidRPr="002F5FB8">
        <w:rPr>
          <w:rStyle w:val="StyleUnderline"/>
          <w:rFonts w:asciiTheme="minorHAnsi" w:hAnsiTheme="minorHAnsi" w:cstheme="minorHAnsi"/>
          <w:highlight w:val="green"/>
        </w:rPr>
        <w:t>debris</w:t>
      </w:r>
      <w:r w:rsidRPr="002F5FB8">
        <w:rPr>
          <w:rStyle w:val="StyleUnderline"/>
          <w:rFonts w:asciiTheme="minorHAnsi" w:hAnsiTheme="minorHAnsi" w:cstheme="minorHAnsi"/>
        </w:rPr>
        <w:t xml:space="preserve">: </w:t>
      </w:r>
      <w:r w:rsidRPr="002F5FB8">
        <w:rPr>
          <w:rStyle w:val="Emphasis"/>
          <w:rFonts w:asciiTheme="minorHAnsi" w:hAnsiTheme="minorHAnsi" w:cstheme="minorHAnsi"/>
          <w:highlight w:val="green"/>
        </w:rPr>
        <w:t>War</w:t>
      </w:r>
      <w:r w:rsidRPr="002F5FB8">
        <w:rPr>
          <w:rStyle w:val="StyleUnderline"/>
          <w:rFonts w:asciiTheme="minorHAnsi" w:hAnsiTheme="minorHAnsi" w:cstheme="minorHAnsi"/>
        </w:rPr>
        <w:t>.</w:t>
      </w:r>
    </w:p>
    <w:p w14:paraId="5EC0B6BB"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Scientists estimate that anywhere from 500,000 to 600,000 pieces of human-made space debris between 0.4 and 4 inches in size are currently orbiting the Earth and traveling at speeds over 17,000 miles per hour.</w:t>
      </w:r>
    </w:p>
    <w:p w14:paraId="222F0B30" w14:textId="77777777" w:rsidR="00A35AB9" w:rsidRPr="002F5FB8" w:rsidRDefault="00A35AB9" w:rsidP="00A35AB9">
      <w:pPr>
        <w:rPr>
          <w:rFonts w:asciiTheme="minorHAnsi" w:hAnsiTheme="minorHAnsi" w:cstheme="minorHAnsi"/>
        </w:rPr>
      </w:pPr>
      <w:r w:rsidRPr="002F5FB8">
        <w:rPr>
          <w:rStyle w:val="Emphasis"/>
          <w:rFonts w:asciiTheme="minorHAnsi" w:hAnsiTheme="minorHAnsi" w:cstheme="minorHAnsi"/>
          <w:highlight w:val="green"/>
        </w:rPr>
        <w:t>If</w:t>
      </w:r>
      <w:r w:rsidRPr="002F5FB8">
        <w:rPr>
          <w:rStyle w:val="Emphasis"/>
          <w:rFonts w:asciiTheme="minorHAnsi" w:hAnsiTheme="minorHAnsi" w:cstheme="minorHAnsi"/>
        </w:rPr>
        <w:t xml:space="preserve"> one of those </w:t>
      </w:r>
      <w:r w:rsidRPr="002F5FB8">
        <w:rPr>
          <w:rStyle w:val="Emphasis"/>
          <w:rFonts w:asciiTheme="minorHAnsi" w:hAnsiTheme="minorHAnsi" w:cstheme="minorHAnsi"/>
          <w:highlight w:val="green"/>
        </w:rPr>
        <w:t>pieces smashed</w:t>
      </w:r>
      <w:r w:rsidRPr="002F5FB8">
        <w:rPr>
          <w:rStyle w:val="Emphasis"/>
          <w:rFonts w:asciiTheme="minorHAnsi" w:hAnsiTheme="minorHAnsi" w:cstheme="minorHAnsi"/>
        </w:rPr>
        <w:t xml:space="preserve"> into </w:t>
      </w:r>
      <w:r w:rsidRPr="002F5FB8">
        <w:rPr>
          <w:rStyle w:val="Emphasis"/>
          <w:rFonts w:asciiTheme="minorHAnsi" w:hAnsiTheme="minorHAnsi" w:cstheme="minorHAnsi"/>
          <w:highlight w:val="green"/>
        </w:rPr>
        <w:t>a military satellite it</w:t>
      </w:r>
      <w:r w:rsidRPr="002F5FB8">
        <w:rPr>
          <w:rStyle w:val="StyleUnderline"/>
          <w:rFonts w:asciiTheme="minorHAnsi" w:hAnsiTheme="minorHAnsi" w:cstheme="minorHAnsi"/>
        </w:rPr>
        <w:t xml:space="preserve"> "</w:t>
      </w:r>
      <w:r w:rsidRPr="002F5FB8">
        <w:rPr>
          <w:rStyle w:val="Emphasis"/>
          <w:rFonts w:asciiTheme="minorHAnsi" w:hAnsiTheme="minorHAnsi" w:cstheme="minorHAnsi"/>
          <w:highlight w:val="green"/>
        </w:rPr>
        <w:t>may provoke</w:t>
      </w:r>
      <w:r w:rsidRPr="002F5FB8">
        <w:rPr>
          <w:rStyle w:val="StyleUnderline"/>
          <w:rFonts w:asciiTheme="minorHAnsi" w:hAnsiTheme="minorHAnsi" w:cstheme="minorHAnsi"/>
          <w:highlight w:val="green"/>
        </w:rPr>
        <w:t xml:space="preserve"> </w:t>
      </w:r>
      <w:r w:rsidRPr="002F5FB8">
        <w:rPr>
          <w:rStyle w:val="StyleUnderline"/>
          <w:rFonts w:asciiTheme="minorHAnsi" w:hAnsiTheme="minorHAnsi" w:cstheme="minorHAnsi"/>
        </w:rPr>
        <w:t xml:space="preserve">political or even </w:t>
      </w:r>
      <w:r w:rsidRPr="002F5FB8">
        <w:rPr>
          <w:rStyle w:val="Emphasis"/>
          <w:rFonts w:asciiTheme="minorHAnsi" w:hAnsiTheme="minorHAnsi" w:cstheme="minorHAnsi"/>
          <w:highlight w:val="green"/>
        </w:rPr>
        <w:t>armed conflict</w:t>
      </w:r>
      <w:r w:rsidRPr="002F5FB8">
        <w:rPr>
          <w:rStyle w:val="StyleUnderline"/>
          <w:rFonts w:asciiTheme="minorHAnsi" w:hAnsiTheme="minorHAnsi" w:cstheme="minorHAnsi"/>
          <w:highlight w:val="green"/>
        </w:rPr>
        <w:t xml:space="preserve"> between space-faring nations</w:t>
      </w:r>
      <w:r w:rsidRPr="002F5FB8">
        <w:rPr>
          <w:rStyle w:val="StyleUnderline"/>
          <w:rFonts w:asciiTheme="minorHAnsi" w:hAnsiTheme="minorHAnsi" w:cstheme="minorHAnsi"/>
        </w:rPr>
        <w:t>,"</w:t>
      </w:r>
      <w:r w:rsidRPr="002F5FB8">
        <w:rPr>
          <w:rFonts w:asciiTheme="minorHAnsi" w:hAnsiTheme="minorHAnsi" w:cstheme="minorHAnsi"/>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1CCEF75" w14:textId="77777777" w:rsidR="00A35AB9" w:rsidRPr="002F5FB8" w:rsidRDefault="00A35AB9" w:rsidP="00A35AB9">
      <w:pPr>
        <w:rPr>
          <w:rFonts w:asciiTheme="minorHAnsi" w:hAnsiTheme="minorHAnsi" w:cstheme="minorHAnsi"/>
        </w:rPr>
      </w:pPr>
      <w:r w:rsidRPr="002F5FB8">
        <w:rPr>
          <w:rStyle w:val="Emphasis"/>
          <w:rFonts w:asciiTheme="minorHAnsi" w:hAnsiTheme="minorHAnsi" w:cstheme="minorHAnsi"/>
        </w:rPr>
        <w:t>Say</w:t>
      </w:r>
      <w:r w:rsidRPr="002F5FB8">
        <w:rPr>
          <w:rStyle w:val="StyleUnderline"/>
          <w:rFonts w:asciiTheme="minorHAnsi" w:hAnsiTheme="minorHAnsi" w:cstheme="minorHAnsi"/>
        </w:rPr>
        <w:t xml:space="preserve">, for example, </w:t>
      </w:r>
      <w:r w:rsidRPr="002F5FB8">
        <w:rPr>
          <w:rStyle w:val="Emphasis"/>
          <w:rFonts w:asciiTheme="minorHAnsi" w:hAnsiTheme="minorHAnsi" w:cstheme="minorHAnsi"/>
        </w:rPr>
        <w:t xml:space="preserve">that </w:t>
      </w:r>
      <w:r w:rsidRPr="002F5FB8">
        <w:rPr>
          <w:rStyle w:val="Emphasis"/>
          <w:rFonts w:asciiTheme="minorHAnsi" w:hAnsiTheme="minorHAnsi" w:cstheme="minorHAnsi"/>
          <w:highlight w:val="green"/>
        </w:rPr>
        <w:t>a satellite</w:t>
      </w:r>
      <w:r w:rsidRPr="002F5FB8">
        <w:rPr>
          <w:rStyle w:val="Emphasis"/>
          <w:rFonts w:asciiTheme="minorHAnsi" w:hAnsiTheme="minorHAnsi" w:cstheme="minorHAnsi"/>
        </w:rPr>
        <w:t xml:space="preserve"> was </w:t>
      </w:r>
      <w:r w:rsidRPr="002F5FB8">
        <w:rPr>
          <w:rStyle w:val="Emphasis"/>
          <w:rFonts w:asciiTheme="minorHAnsi" w:hAnsiTheme="minorHAnsi" w:cstheme="minorHAnsi"/>
          <w:highlight w:val="green"/>
        </w:rPr>
        <w:t>destroyed</w:t>
      </w:r>
      <w:r w:rsidRPr="002F5FB8">
        <w:rPr>
          <w:rStyle w:val="Emphasis"/>
          <w:rFonts w:asciiTheme="minorHAnsi" w:hAnsiTheme="minorHAnsi" w:cstheme="minorHAnsi"/>
        </w:rPr>
        <w:t xml:space="preserve"> or significantly damaged</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in orbit</w:t>
      </w:r>
      <w:r w:rsidRPr="002F5FB8">
        <w:rPr>
          <w:rStyle w:val="StyleUnderline"/>
          <w:rFonts w:asciiTheme="minorHAnsi" w:hAnsiTheme="minorHAnsi" w:cstheme="minorHAnsi"/>
        </w:rPr>
        <w:t xml:space="preserve"> — </w:t>
      </w:r>
      <w:r w:rsidRPr="002F5FB8">
        <w:rPr>
          <w:rStyle w:val="Emphasis"/>
          <w:rFonts w:asciiTheme="minorHAnsi" w:hAnsiTheme="minorHAnsi" w:cstheme="minorHAnsi"/>
        </w:rPr>
        <w:t>something</w:t>
      </w:r>
      <w:r w:rsidRPr="002F5FB8">
        <w:rPr>
          <w:rStyle w:val="StyleUnderline"/>
          <w:rFonts w:asciiTheme="minorHAnsi" w:hAnsiTheme="minorHAnsi" w:cstheme="minorHAnsi"/>
        </w:rPr>
        <w:t xml:space="preserve"> that </w:t>
      </w:r>
      <w:r w:rsidRPr="002F5FB8">
        <w:rPr>
          <w:rStyle w:val="Emphasis"/>
          <w:rFonts w:asciiTheme="minorHAnsi" w:hAnsiTheme="minorHAnsi" w:cstheme="minorHAnsi"/>
        </w:rPr>
        <w:t>a 4-inch hunk of space junk could easily do</w:t>
      </w:r>
      <w:r w:rsidRPr="002F5FB8">
        <w:rPr>
          <w:rStyle w:val="StyleUnderline"/>
          <w:rFonts w:asciiTheme="minorHAnsi" w:hAnsiTheme="minorHAnsi" w:cstheme="minorHAnsi"/>
        </w:rPr>
        <w:t xml:space="preserve"> traveling </w:t>
      </w:r>
      <w:r w:rsidRPr="002F5FB8">
        <w:rPr>
          <w:rStyle w:val="Emphasis"/>
          <w:rFonts w:asciiTheme="minorHAnsi" w:hAnsiTheme="minorHAnsi" w:cstheme="minorHAnsi"/>
        </w:rPr>
        <w:t>at</w:t>
      </w:r>
      <w:r w:rsidRPr="002F5FB8">
        <w:rPr>
          <w:rStyle w:val="StyleUnderline"/>
          <w:rFonts w:asciiTheme="minorHAnsi" w:hAnsiTheme="minorHAnsi" w:cstheme="minorHAnsi"/>
        </w:rPr>
        <w:t xml:space="preserve"> speeds of </w:t>
      </w:r>
      <w:r w:rsidRPr="002F5FB8">
        <w:rPr>
          <w:rStyle w:val="Emphasis"/>
          <w:rFonts w:asciiTheme="minorHAnsi" w:hAnsiTheme="minorHAnsi" w:cstheme="minorHAnsi"/>
        </w:rPr>
        <w:t>17,500 miles per hour</w:t>
      </w:r>
      <w:r w:rsidRPr="002F5FB8">
        <w:rPr>
          <w:rFonts w:asciiTheme="minorHAnsi" w:hAnsiTheme="minorHAnsi" w:cstheme="minorHAnsi"/>
        </w:rPr>
        <w:t xml:space="preserve">, Adushkin reported. (Even smaller pieces no bigger than size of a pea could cause enough damage to the satellite that it would no longer operate correctly, he notes.) </w:t>
      </w:r>
    </w:p>
    <w:p w14:paraId="2E0B05C4"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It would be </w:t>
      </w:r>
      <w:r w:rsidRPr="002F5FB8">
        <w:rPr>
          <w:rStyle w:val="Emphasis"/>
          <w:rFonts w:asciiTheme="minorHAnsi" w:hAnsiTheme="minorHAnsi" w:cstheme="minorHAnsi"/>
          <w:highlight w:val="green"/>
        </w:rPr>
        <w:t>difficult</w:t>
      </w:r>
      <w:r w:rsidRPr="002F5FB8">
        <w:rPr>
          <w:rStyle w:val="Emphasis"/>
          <w:rFonts w:asciiTheme="minorHAnsi" w:hAnsiTheme="minorHAnsi" w:cstheme="minorHAnsi"/>
        </w:rPr>
        <w:t xml:space="preserve"> for anyone </w:t>
      </w:r>
      <w:r w:rsidRPr="002F5FB8">
        <w:rPr>
          <w:rStyle w:val="Emphasis"/>
          <w:rFonts w:asciiTheme="minorHAnsi" w:hAnsiTheme="minorHAnsi" w:cstheme="minorHAnsi"/>
          <w:highlight w:val="green"/>
        </w:rPr>
        <w:t>to determine whether the event was</w:t>
      </w:r>
      <w:r w:rsidRPr="002F5FB8">
        <w:rPr>
          <w:rStyle w:val="Emphasis"/>
          <w:rFonts w:asciiTheme="minorHAnsi" w:hAnsiTheme="minorHAnsi" w:cstheme="minorHAnsi"/>
        </w:rPr>
        <w:t xml:space="preserve"> accidental or </w:t>
      </w:r>
      <w:r w:rsidRPr="002F5FB8">
        <w:rPr>
          <w:rStyle w:val="Emphasis"/>
          <w:rFonts w:asciiTheme="minorHAnsi" w:hAnsiTheme="minorHAnsi" w:cstheme="minorHAnsi"/>
          <w:highlight w:val="green"/>
        </w:rPr>
        <w:t>deliberate</w:t>
      </w:r>
      <w:r w:rsidRPr="002F5FB8">
        <w:rPr>
          <w:rStyle w:val="StyleUnderline"/>
          <w:rFonts w:asciiTheme="minorHAnsi" w:hAnsiTheme="minorHAnsi" w:cstheme="minorHAnsi"/>
        </w:rPr>
        <w:t xml:space="preserve">. </w:t>
      </w:r>
    </w:p>
    <w:p w14:paraId="77E8F4C3"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This </w:t>
      </w:r>
      <w:r w:rsidRPr="002F5FB8">
        <w:rPr>
          <w:rStyle w:val="Emphasis"/>
          <w:rFonts w:asciiTheme="minorHAnsi" w:hAnsiTheme="minorHAnsi" w:cstheme="minorHAnsi"/>
          <w:highlight w:val="green"/>
        </w:rPr>
        <w:t>lack of</w:t>
      </w:r>
      <w:r w:rsidRPr="002F5FB8">
        <w:rPr>
          <w:rStyle w:val="StyleUnderline"/>
          <w:rFonts w:asciiTheme="minorHAnsi" w:hAnsiTheme="minorHAnsi" w:cstheme="minorHAnsi"/>
          <w:highlight w:val="green"/>
        </w:rPr>
        <w:t xml:space="preserve"> immediate </w:t>
      </w:r>
      <w:r w:rsidRPr="002F5FB8">
        <w:rPr>
          <w:rStyle w:val="Emphasis"/>
          <w:rFonts w:asciiTheme="minorHAnsi" w:hAnsiTheme="minorHAnsi" w:cstheme="minorHAnsi"/>
          <w:highlight w:val="green"/>
        </w:rPr>
        <w:t>proof</w:t>
      </w:r>
      <w:r w:rsidRPr="002F5FB8">
        <w:rPr>
          <w:rStyle w:val="StyleUnderline"/>
          <w:rFonts w:asciiTheme="minorHAnsi" w:hAnsiTheme="minorHAnsi" w:cstheme="minorHAnsi"/>
        </w:rPr>
        <w:t xml:space="preserve"> could </w:t>
      </w:r>
      <w:r w:rsidRPr="002F5FB8">
        <w:rPr>
          <w:rStyle w:val="Emphasis"/>
          <w:rFonts w:asciiTheme="minorHAnsi" w:hAnsiTheme="minorHAnsi" w:cstheme="minorHAnsi"/>
          <w:highlight w:val="green"/>
        </w:rPr>
        <w:t>lead to false accusations</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heated arguments and</w:t>
      </w:r>
      <w:r w:rsidRPr="002F5FB8">
        <w:rPr>
          <w:rStyle w:val="StyleUnderline"/>
          <w:rFonts w:asciiTheme="minorHAnsi" w:hAnsiTheme="minorHAnsi" w:cstheme="minorHAnsi"/>
        </w:rPr>
        <w:t xml:space="preserve">, </w:t>
      </w:r>
      <w:r w:rsidRPr="002F5FB8">
        <w:rPr>
          <w:rStyle w:val="Emphasis"/>
          <w:rFonts w:asciiTheme="minorHAnsi" w:hAnsiTheme="minorHAnsi" w:cstheme="minorHAnsi"/>
          <w:highlight w:val="green"/>
        </w:rPr>
        <w:t>eventually</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war</w:t>
      </w:r>
      <w:r w:rsidRPr="002F5FB8">
        <w:rPr>
          <w:rStyle w:val="StyleUnderline"/>
          <w:rFonts w:asciiTheme="minorHAnsi" w:hAnsiTheme="minorHAnsi" w:cstheme="minorHAnsi"/>
        </w:rPr>
        <w:t xml:space="preserve">, according to Adushkin and his colleagues. </w:t>
      </w:r>
    </w:p>
    <w:p w14:paraId="3F02D566"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A politically dangerous dilemma</w:t>
      </w:r>
    </w:p>
    <w:p w14:paraId="6AC18DEF"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In the report, the Adushkin said that there have </w:t>
      </w:r>
      <w:r w:rsidRPr="002F5FB8">
        <w:rPr>
          <w:rStyle w:val="StyleUnderline"/>
          <w:rFonts w:asciiTheme="minorHAnsi" w:hAnsiTheme="minorHAnsi" w:cstheme="minorHAnsi"/>
          <w:highlight w:val="green"/>
        </w:rPr>
        <w:t xml:space="preserve">already been </w:t>
      </w:r>
      <w:r w:rsidRPr="002F5FB8">
        <w:rPr>
          <w:rStyle w:val="Emphasis"/>
          <w:rFonts w:asciiTheme="minorHAnsi" w:hAnsiTheme="minorHAnsi" w:cstheme="minorHAnsi"/>
          <w:highlight w:val="green"/>
        </w:rPr>
        <w:t>repeated</w:t>
      </w:r>
      <w:r w:rsidRPr="002F5FB8">
        <w:rPr>
          <w:rStyle w:val="Emphasis"/>
          <w:rFonts w:asciiTheme="minorHAnsi" w:hAnsiTheme="minorHAnsi" w:cstheme="minorHAnsi"/>
        </w:rPr>
        <w:t xml:space="preserve"> "sudden </w:t>
      </w:r>
      <w:r w:rsidRPr="002F5FB8">
        <w:rPr>
          <w:rStyle w:val="Emphasis"/>
          <w:rFonts w:asciiTheme="minorHAnsi" w:hAnsiTheme="minorHAnsi" w:cstheme="minorHAnsi"/>
          <w:highlight w:val="green"/>
        </w:rPr>
        <w:t>failures</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of military spacecraft</w:t>
      </w:r>
      <w:r w:rsidRPr="002F5FB8">
        <w:rPr>
          <w:rStyle w:val="StyleUnderline"/>
          <w:rFonts w:asciiTheme="minorHAnsi" w:hAnsiTheme="minorHAnsi" w:cstheme="minorHAnsi"/>
        </w:rPr>
        <w:t xml:space="preserve"> in the last two decades </w:t>
      </w:r>
      <w:r w:rsidRPr="002F5FB8">
        <w:rPr>
          <w:rStyle w:val="StyleUnderline"/>
          <w:rFonts w:asciiTheme="minorHAnsi" w:hAnsiTheme="minorHAnsi" w:cstheme="minorHAnsi"/>
          <w:highlight w:val="green"/>
        </w:rPr>
        <w:t>that cannot be explained.</w:t>
      </w:r>
      <w:r w:rsidRPr="002F5FB8">
        <w:rPr>
          <w:rStyle w:val="StyleUnderline"/>
          <w:rFonts w:asciiTheme="minorHAnsi" w:hAnsiTheme="minorHAnsi" w:cstheme="minorHAnsi"/>
        </w:rPr>
        <w:t xml:space="preserve"> </w:t>
      </w:r>
    </w:p>
    <w:p w14:paraId="1E6EE889"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"So, there are two possible explanations," he wrote. The first is "unregistered collisions with space objects." The second is "machinations" [deliberate action] of the space adversary. </w:t>
      </w:r>
    </w:p>
    <w:p w14:paraId="1FDB9A07"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w:t>
      </w:r>
      <w:r w:rsidRPr="002F5FB8">
        <w:rPr>
          <w:rStyle w:val="StyleUnderline"/>
          <w:rFonts w:asciiTheme="minorHAnsi" w:hAnsiTheme="minorHAnsi" w:cstheme="minorHAnsi"/>
        </w:rPr>
        <w:t>This is a politically dangerous dilemma</w:t>
      </w:r>
      <w:r w:rsidRPr="002F5FB8">
        <w:rPr>
          <w:rFonts w:asciiTheme="minorHAnsi" w:hAnsiTheme="minorHAnsi" w:cstheme="minorHAnsi"/>
        </w:rPr>
        <w:t xml:space="preserve">," he added. </w:t>
      </w:r>
    </w:p>
    <w:p w14:paraId="46B0B23E"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But </w:t>
      </w:r>
      <w:r w:rsidRPr="002F5FB8">
        <w:rPr>
          <w:rStyle w:val="Emphasis"/>
          <w:rFonts w:asciiTheme="minorHAnsi" w:hAnsiTheme="minorHAnsi" w:cstheme="minorHAnsi"/>
        </w:rPr>
        <w:t>these mysterious failures in the past aren't what concerns Adushkin most</w:t>
      </w:r>
      <w:r w:rsidRPr="002F5FB8">
        <w:rPr>
          <w:rStyle w:val="StyleUnderline"/>
          <w:rFonts w:asciiTheme="minorHAnsi" w:hAnsiTheme="minorHAnsi" w:cstheme="minorHAnsi"/>
        </w:rPr>
        <w:t xml:space="preserve">. </w:t>
      </w:r>
    </w:p>
    <w:p w14:paraId="03B2DB1B"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It's </w:t>
      </w:r>
      <w:r w:rsidRPr="002F5FB8">
        <w:rPr>
          <w:rStyle w:val="StyleUnderline"/>
          <w:rFonts w:asciiTheme="minorHAnsi" w:hAnsiTheme="minorHAnsi" w:cstheme="minorHAnsi"/>
          <w:highlight w:val="green"/>
        </w:rPr>
        <w:t>a future threat of</w:t>
      </w:r>
      <w:r w:rsidRPr="002F5FB8">
        <w:rPr>
          <w:rStyle w:val="StyleUnderline"/>
          <w:rFonts w:asciiTheme="minorHAnsi" w:hAnsiTheme="minorHAnsi" w:cstheme="minorHAnsi"/>
        </w:rPr>
        <w:t xml:space="preserve"> what experts call </w:t>
      </w:r>
      <w:r w:rsidRPr="002F5FB8">
        <w:rPr>
          <w:rStyle w:val="Emphasis"/>
          <w:rFonts w:asciiTheme="minorHAnsi" w:hAnsiTheme="minorHAnsi" w:cstheme="minorHAnsi"/>
          <w:highlight w:val="green"/>
        </w:rPr>
        <w:t>the cascade effect</w:t>
      </w:r>
      <w:r w:rsidRPr="002F5FB8">
        <w:rPr>
          <w:rStyle w:val="StyleUnderline"/>
          <w:rFonts w:asciiTheme="minorHAnsi" w:hAnsiTheme="minorHAnsi" w:cstheme="minorHAnsi"/>
        </w:rPr>
        <w:t xml:space="preserve"> that has Adushkin and other scientists around the world extremely concerned. </w:t>
      </w:r>
    </w:p>
    <w:p w14:paraId="7F8C4178"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highlight w:val="green"/>
        </w:rPr>
        <w:t>The Kessler Syndrome</w:t>
      </w:r>
    </w:p>
    <w:p w14:paraId="42B88E4E"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In 1978, American astrophysicist Donald Kessler predicted that the amount of space debris around Earth would begin to grow exponentially after the turn of the millennium. </w:t>
      </w:r>
    </w:p>
    <w:p w14:paraId="3D382DF6"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Kessler 's predictions rely on the fact that over time, </w:t>
      </w:r>
      <w:r w:rsidRPr="002F5FB8">
        <w:rPr>
          <w:rStyle w:val="Emphasis"/>
          <w:rFonts w:asciiTheme="minorHAnsi" w:hAnsiTheme="minorHAnsi" w:cstheme="minorHAnsi"/>
          <w:highlight w:val="green"/>
        </w:rPr>
        <w:t>space junk accumulates</w:t>
      </w:r>
      <w:r w:rsidRPr="002F5FB8">
        <w:rPr>
          <w:rStyle w:val="StyleUnderline"/>
          <w:rFonts w:asciiTheme="minorHAnsi" w:hAnsiTheme="minorHAnsi" w:cstheme="minorHAnsi"/>
        </w:rPr>
        <w:t xml:space="preserve">. We </w:t>
      </w:r>
      <w:r w:rsidRPr="002F5FB8">
        <w:rPr>
          <w:rStyle w:val="StyleUnderline"/>
          <w:rFonts w:asciiTheme="minorHAnsi" w:hAnsiTheme="minorHAnsi" w:cstheme="minorHAnsi"/>
          <w:highlight w:val="green"/>
        </w:rPr>
        <w:t>leave most</w:t>
      </w:r>
      <w:r w:rsidRPr="002F5FB8">
        <w:rPr>
          <w:rStyle w:val="StyleUnderline"/>
          <w:rFonts w:asciiTheme="minorHAnsi" w:hAnsiTheme="minorHAnsi" w:cstheme="minorHAnsi"/>
        </w:rPr>
        <w:t xml:space="preserve"> of our </w:t>
      </w:r>
      <w:r w:rsidRPr="002F5FB8">
        <w:rPr>
          <w:rStyle w:val="StyleUnderline"/>
          <w:rFonts w:asciiTheme="minorHAnsi" w:hAnsiTheme="minorHAnsi" w:cstheme="minorHAnsi"/>
          <w:highlight w:val="green"/>
        </w:rPr>
        <w:t>defunct satellites in space</w:t>
      </w:r>
      <w:r w:rsidRPr="002F5FB8">
        <w:rPr>
          <w:rStyle w:val="StyleUnderline"/>
          <w:rFonts w:asciiTheme="minorHAnsi" w:hAnsiTheme="minorHAnsi" w:cstheme="minorHAnsi"/>
        </w:rPr>
        <w:t xml:space="preserve">, and </w:t>
      </w:r>
      <w:r w:rsidRPr="002F5FB8">
        <w:rPr>
          <w:rStyle w:val="StyleUnderline"/>
          <w:rFonts w:asciiTheme="minorHAnsi" w:hAnsiTheme="minorHAnsi" w:cstheme="minorHAnsi"/>
          <w:highlight w:val="green"/>
        </w:rPr>
        <w:t>when meteors and other man-made space debris slam into them</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you get a cascade of debris</w:t>
      </w:r>
      <w:r w:rsidRPr="002F5FB8">
        <w:rPr>
          <w:rStyle w:val="StyleUnderline"/>
          <w:rFonts w:asciiTheme="minorHAnsi" w:hAnsiTheme="minorHAnsi" w:cstheme="minorHAnsi"/>
        </w:rPr>
        <w:t xml:space="preserve">. </w:t>
      </w:r>
    </w:p>
    <w:p w14:paraId="2F48183A"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The cascade effect — also known as </w:t>
      </w:r>
      <w:r w:rsidRPr="002F5FB8">
        <w:rPr>
          <w:rStyle w:val="StyleUnderline"/>
          <w:rFonts w:asciiTheme="minorHAnsi" w:hAnsiTheme="minorHAnsi" w:cstheme="minorHAnsi"/>
          <w:highlight w:val="green"/>
        </w:rPr>
        <w:t>the Kessler Syndrome</w:t>
      </w:r>
      <w:r w:rsidRPr="002F5FB8">
        <w:rPr>
          <w:rStyle w:val="StyleUnderline"/>
          <w:rFonts w:asciiTheme="minorHAnsi" w:hAnsiTheme="minorHAnsi" w:cstheme="minorHAnsi"/>
        </w:rPr>
        <w:t xml:space="preserve"> — </w:t>
      </w:r>
      <w:r w:rsidRPr="002F5FB8">
        <w:rPr>
          <w:rStyle w:val="StyleUnderline"/>
          <w:rFonts w:asciiTheme="minorHAnsi" w:hAnsiTheme="minorHAnsi" w:cstheme="minorHAnsi"/>
          <w:highlight w:val="green"/>
        </w:rPr>
        <w:t xml:space="preserve">refers to </w:t>
      </w:r>
      <w:r w:rsidRPr="002F5FB8">
        <w:rPr>
          <w:rStyle w:val="Emphasis"/>
          <w:rFonts w:asciiTheme="minorHAnsi" w:hAnsiTheme="minorHAnsi" w:cstheme="minorHAnsi"/>
          <w:highlight w:val="green"/>
        </w:rPr>
        <w:t>a critical point</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where</w:t>
      </w:r>
      <w:r w:rsidRPr="002F5FB8">
        <w:rPr>
          <w:rStyle w:val="Emphasis"/>
          <w:rFonts w:asciiTheme="minorHAnsi" w:hAnsiTheme="minorHAnsi" w:cstheme="minorHAnsi"/>
        </w:rPr>
        <w:t>in</w:t>
      </w:r>
      <w:r w:rsidRPr="002F5FB8">
        <w:rPr>
          <w:rStyle w:val="StyleUnderline"/>
          <w:rFonts w:asciiTheme="minorHAnsi" w:hAnsiTheme="minorHAnsi" w:cstheme="minorHAnsi"/>
        </w:rPr>
        <w:t xml:space="preserve"> the </w:t>
      </w:r>
      <w:r w:rsidRPr="002F5FB8">
        <w:rPr>
          <w:rStyle w:val="Emphasis"/>
          <w:rFonts w:asciiTheme="minorHAnsi" w:hAnsiTheme="minorHAnsi" w:cstheme="minorHAnsi"/>
          <w:highlight w:val="green"/>
        </w:rPr>
        <w:t>density of space junk grows so large that a single collision</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 xml:space="preserve">could </w:t>
      </w:r>
      <w:r w:rsidRPr="002F5FB8">
        <w:rPr>
          <w:rStyle w:val="Emphasis"/>
          <w:rFonts w:asciiTheme="minorHAnsi" w:hAnsiTheme="minorHAnsi" w:cstheme="minorHAnsi"/>
          <w:highlight w:val="green"/>
        </w:rPr>
        <w:t>set off a domino effect</w:t>
      </w:r>
      <w:r w:rsidRPr="002F5FB8">
        <w:rPr>
          <w:rStyle w:val="StyleUnderline"/>
          <w:rFonts w:asciiTheme="minorHAnsi" w:hAnsiTheme="minorHAnsi" w:cstheme="minorHAnsi"/>
        </w:rPr>
        <w:t xml:space="preserve"> </w:t>
      </w:r>
      <w:r w:rsidRPr="002F5FB8">
        <w:rPr>
          <w:rStyle w:val="Emphasis"/>
          <w:rFonts w:asciiTheme="minorHAnsi" w:hAnsiTheme="minorHAnsi" w:cstheme="minorHAnsi"/>
        </w:rPr>
        <w:t>of increasingly more collisions</w:t>
      </w:r>
      <w:r w:rsidRPr="002F5FB8">
        <w:rPr>
          <w:rStyle w:val="StyleUnderline"/>
          <w:rFonts w:asciiTheme="minorHAnsi" w:hAnsiTheme="minorHAnsi" w:cstheme="minorHAnsi"/>
        </w:rPr>
        <w:t xml:space="preserve">. </w:t>
      </w:r>
    </w:p>
    <w:p w14:paraId="7BD62516"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For Kessler, this is a problem because it would "create small debris faster than it can be removed," Kessler said last year. And this cloud of junk could eventually make missions to space too dangerous. </w:t>
      </w:r>
    </w:p>
    <w:p w14:paraId="6159A9C9"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For Adushkin, </w:t>
      </w:r>
      <w:r w:rsidRPr="002F5FB8">
        <w:rPr>
          <w:rStyle w:val="Emphasis"/>
          <w:rFonts w:asciiTheme="minorHAnsi" w:hAnsiTheme="minorHAnsi" w:cstheme="minorHAnsi"/>
          <w:highlight w:val="green"/>
        </w:rPr>
        <w:t>this would exacerbate the issue of identifying</w:t>
      </w:r>
      <w:r w:rsidRPr="002F5FB8">
        <w:rPr>
          <w:rStyle w:val="StyleUnderline"/>
          <w:rFonts w:asciiTheme="minorHAnsi" w:hAnsiTheme="minorHAnsi" w:cstheme="minorHAnsi"/>
        </w:rPr>
        <w:t xml:space="preserve"> what, or </w:t>
      </w:r>
      <w:r w:rsidRPr="002F5FB8">
        <w:rPr>
          <w:rStyle w:val="StyleUnderline"/>
          <w:rFonts w:asciiTheme="minorHAnsi" w:hAnsiTheme="minorHAnsi" w:cstheme="minorHAnsi"/>
          <w:highlight w:val="green"/>
        </w:rPr>
        <w:t>who</w:t>
      </w:r>
      <w:r w:rsidRPr="002F5FB8">
        <w:rPr>
          <w:rStyle w:val="StyleUnderline"/>
          <w:rFonts w:asciiTheme="minorHAnsi" w:hAnsiTheme="minorHAnsi" w:cstheme="minorHAnsi"/>
        </w:rPr>
        <w:t xml:space="preserve">, </w:t>
      </w:r>
      <w:r w:rsidRPr="002F5FB8">
        <w:rPr>
          <w:rStyle w:val="StyleUnderline"/>
          <w:rFonts w:asciiTheme="minorHAnsi" w:hAnsiTheme="minorHAnsi" w:cstheme="minorHAnsi"/>
          <w:highlight w:val="green"/>
        </w:rPr>
        <w:t xml:space="preserve">could be behind </w:t>
      </w:r>
      <w:r w:rsidRPr="002F5FB8">
        <w:rPr>
          <w:rStyle w:val="Emphasis"/>
          <w:rFonts w:asciiTheme="minorHAnsi" w:hAnsiTheme="minorHAnsi" w:cstheme="minorHAnsi"/>
          <w:highlight w:val="green"/>
        </w:rPr>
        <w:t>broken satellites</w:t>
      </w:r>
      <w:r w:rsidRPr="002F5FB8">
        <w:rPr>
          <w:rStyle w:val="StyleUnderline"/>
          <w:rFonts w:asciiTheme="minorHAnsi" w:hAnsiTheme="minorHAnsi" w:cstheme="minorHAnsi"/>
        </w:rPr>
        <w:t xml:space="preserve">. </w:t>
      </w:r>
    </w:p>
    <w:p w14:paraId="47D37A55"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The future </w:t>
      </w:r>
    </w:p>
    <w:p w14:paraId="1708E174" w14:textId="77777777" w:rsidR="00A35AB9" w:rsidRPr="002F5FB8" w:rsidRDefault="00A35AB9" w:rsidP="00A35AB9">
      <w:pPr>
        <w:rPr>
          <w:rStyle w:val="StyleUnderline"/>
          <w:rFonts w:asciiTheme="minorHAnsi" w:hAnsiTheme="minorHAnsi" w:cstheme="minorHAnsi"/>
        </w:rPr>
      </w:pPr>
      <w:r w:rsidRPr="002F5FB8">
        <w:rPr>
          <w:rStyle w:val="StyleUnderline"/>
          <w:rFonts w:asciiTheme="minorHAnsi" w:hAnsiTheme="minorHAnsi" w:cstheme="minorHAnsi"/>
        </w:rPr>
        <w:t xml:space="preserve">So far, </w:t>
      </w:r>
      <w:r w:rsidRPr="002F5FB8">
        <w:rPr>
          <w:rStyle w:val="StyleUnderline"/>
          <w:rFonts w:asciiTheme="minorHAnsi" w:hAnsiTheme="minorHAnsi" w:cstheme="minorHAnsi"/>
          <w:highlight w:val="green"/>
        </w:rPr>
        <w:t xml:space="preserve">the </w:t>
      </w:r>
      <w:r w:rsidRPr="002F5FB8">
        <w:rPr>
          <w:rStyle w:val="Emphasis"/>
          <w:rFonts w:asciiTheme="minorHAnsi" w:hAnsiTheme="minorHAnsi" w:cstheme="minorHAnsi"/>
          <w:highlight w:val="green"/>
        </w:rPr>
        <w:t>US and</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R</w:t>
      </w:r>
      <w:r w:rsidRPr="002F5FB8">
        <w:rPr>
          <w:rStyle w:val="Emphasis"/>
          <w:rFonts w:asciiTheme="minorHAnsi" w:hAnsiTheme="minorHAnsi" w:cstheme="minorHAnsi"/>
        </w:rPr>
        <w:t>ussia</w:t>
      </w:r>
      <w:r w:rsidRPr="002F5FB8">
        <w:rPr>
          <w:rStyle w:val="StyleUnderline"/>
          <w:rFonts w:asciiTheme="minorHAnsi" w:hAnsiTheme="minorHAnsi" w:cstheme="minorHAnsi"/>
        </w:rPr>
        <w:t xml:space="preserve">n </w:t>
      </w:r>
      <w:r w:rsidRPr="002F5FB8">
        <w:rPr>
          <w:rStyle w:val="StyleUnderline"/>
          <w:rFonts w:asciiTheme="minorHAnsi" w:hAnsiTheme="minorHAnsi" w:cstheme="minorHAnsi"/>
          <w:highlight w:val="green"/>
        </w:rPr>
        <w:t>S</w:t>
      </w:r>
      <w:r w:rsidRPr="002F5FB8">
        <w:rPr>
          <w:rStyle w:val="StyleUnderline"/>
          <w:rFonts w:asciiTheme="minorHAnsi" w:hAnsiTheme="minorHAnsi" w:cstheme="minorHAnsi"/>
        </w:rPr>
        <w:t xml:space="preserve">pace </w:t>
      </w:r>
      <w:r w:rsidRPr="002F5FB8">
        <w:rPr>
          <w:rStyle w:val="StyleUnderline"/>
          <w:rFonts w:asciiTheme="minorHAnsi" w:hAnsiTheme="minorHAnsi" w:cstheme="minorHAnsi"/>
          <w:highlight w:val="green"/>
        </w:rPr>
        <w:t>S</w:t>
      </w:r>
      <w:r w:rsidRPr="002F5FB8">
        <w:rPr>
          <w:rStyle w:val="StyleUnderline"/>
          <w:rFonts w:asciiTheme="minorHAnsi" w:hAnsiTheme="minorHAnsi" w:cstheme="minorHAnsi"/>
        </w:rPr>
        <w:t xml:space="preserve">urveillance </w:t>
      </w:r>
      <w:r w:rsidRPr="002F5FB8">
        <w:rPr>
          <w:rStyle w:val="StyleUnderline"/>
          <w:rFonts w:asciiTheme="minorHAnsi" w:hAnsiTheme="minorHAnsi" w:cstheme="minorHAnsi"/>
          <w:highlight w:val="green"/>
        </w:rPr>
        <w:t>S</w:t>
      </w:r>
      <w:r w:rsidRPr="002F5FB8">
        <w:rPr>
          <w:rStyle w:val="StyleUnderline"/>
          <w:rFonts w:asciiTheme="minorHAnsi" w:hAnsiTheme="minorHAnsi" w:cstheme="minorHAnsi"/>
        </w:rPr>
        <w:t xml:space="preserve">ystems have </w:t>
      </w:r>
      <w:r w:rsidRPr="002F5FB8">
        <w:rPr>
          <w:rStyle w:val="Emphasis"/>
          <w:rFonts w:asciiTheme="minorHAnsi" w:hAnsiTheme="minorHAnsi" w:cstheme="minorHAnsi"/>
          <w:highlight w:val="green"/>
        </w:rPr>
        <w:t>catalogued</w:t>
      </w:r>
      <w:r w:rsidRPr="002F5FB8">
        <w:rPr>
          <w:rStyle w:val="Emphasis"/>
          <w:rFonts w:asciiTheme="minorHAnsi" w:hAnsiTheme="minorHAnsi" w:cstheme="minorHAnsi"/>
        </w:rPr>
        <w:t xml:space="preserve"> </w:t>
      </w:r>
      <w:r w:rsidRPr="002F5FB8">
        <w:rPr>
          <w:rStyle w:val="Emphasis"/>
          <w:rFonts w:asciiTheme="minorHAnsi" w:hAnsiTheme="minorHAnsi" w:cstheme="minorHAnsi"/>
          <w:highlight w:val="green"/>
        </w:rPr>
        <w:t>170,000 pieces of</w:t>
      </w:r>
      <w:r w:rsidRPr="002F5FB8">
        <w:rPr>
          <w:rStyle w:val="Emphasis"/>
          <w:rFonts w:asciiTheme="minorHAnsi" w:hAnsiTheme="minorHAnsi" w:cstheme="minorHAnsi"/>
        </w:rPr>
        <w:t xml:space="preserve"> large space </w:t>
      </w:r>
      <w:r w:rsidRPr="002F5FB8">
        <w:rPr>
          <w:rStyle w:val="Emphasis"/>
          <w:rFonts w:asciiTheme="minorHAnsi" w:hAnsiTheme="minorHAnsi" w:cstheme="minorHAnsi"/>
          <w:highlight w:val="green"/>
        </w:rPr>
        <w:t>debris</w:t>
      </w:r>
      <w:r w:rsidRPr="002F5FB8">
        <w:rPr>
          <w:rStyle w:val="StyleUnderline"/>
          <w:rFonts w:asciiTheme="minorHAnsi" w:hAnsiTheme="minorHAnsi" w:cstheme="minorHAnsi"/>
        </w:rPr>
        <w:t xml:space="preserve"> (between 4 and 8 inches wide) and are currently tracking them to prevent anymore dilemmas like the ones Adushkin and his colleagues cite in their paper. </w:t>
      </w:r>
    </w:p>
    <w:p w14:paraId="4ABDD90F"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But it's not just the large objects that concern Adushkin, who reported that even small objects (less than 1/3 of an inch) could damage satellites to the point they can't function properly. </w:t>
      </w:r>
    </w:p>
    <w:p w14:paraId="703CFDF2"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Using mathematical models, Adushkin and his colleagues calculated what the situtation will be like in 200 years if we continue to leave satellites in space and make no effort to clean up the mess. They estimate we'll have: </w:t>
      </w:r>
    </w:p>
    <w:p w14:paraId="6EE72386"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1.5 times more fragments greater than 8 inches across </w:t>
      </w:r>
    </w:p>
    <w:p w14:paraId="344ABA33"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 xml:space="preserve">3.2 times more fragments between 4 and 8 inches across </w:t>
      </w:r>
    </w:p>
    <w:p w14:paraId="31D60D5F" w14:textId="77777777" w:rsidR="00A35AB9" w:rsidRPr="002F5FB8" w:rsidRDefault="00A35AB9" w:rsidP="00A35AB9">
      <w:pPr>
        <w:rPr>
          <w:rFonts w:asciiTheme="minorHAnsi" w:hAnsiTheme="minorHAnsi" w:cstheme="minorHAnsi"/>
        </w:rPr>
      </w:pPr>
      <w:r w:rsidRPr="002F5FB8">
        <w:rPr>
          <w:rFonts w:asciiTheme="minorHAnsi" w:hAnsiTheme="minorHAnsi" w:cstheme="minorHAnsi"/>
        </w:rPr>
        <w:t>13-20 times more smaller-sized fragments less than 4 inches across</w:t>
      </w:r>
    </w:p>
    <w:p w14:paraId="7BCBBCFD" w14:textId="77777777" w:rsidR="00A35AB9" w:rsidRPr="002F5FB8" w:rsidRDefault="00A35AB9" w:rsidP="00A35AB9">
      <w:pPr>
        <w:rPr>
          <w:rFonts w:asciiTheme="minorHAnsi" w:hAnsiTheme="minorHAnsi" w:cstheme="minorHAnsi"/>
        </w:rPr>
      </w:pPr>
      <w:r w:rsidRPr="002F5FB8">
        <w:rPr>
          <w:rStyle w:val="StyleUnderline"/>
          <w:rFonts w:asciiTheme="minorHAnsi" w:hAnsiTheme="minorHAnsi" w:cstheme="minorHAnsi"/>
        </w:rPr>
        <w:t xml:space="preserve">"The </w:t>
      </w:r>
      <w:r w:rsidRPr="002F5FB8">
        <w:rPr>
          <w:rStyle w:val="StyleUnderline"/>
          <w:rFonts w:asciiTheme="minorHAnsi" w:hAnsiTheme="minorHAnsi" w:cstheme="minorHAnsi"/>
          <w:highlight w:val="green"/>
        </w:rPr>
        <w:t xml:space="preserve">number of </w:t>
      </w:r>
      <w:r w:rsidRPr="002F5FB8">
        <w:rPr>
          <w:rStyle w:val="StyleUnderline"/>
          <w:rFonts w:asciiTheme="minorHAnsi" w:hAnsiTheme="minorHAnsi" w:cstheme="minorHAnsi"/>
        </w:rPr>
        <w:t xml:space="preserve">small-size, </w:t>
      </w:r>
      <w:r w:rsidRPr="002F5FB8">
        <w:rPr>
          <w:rStyle w:val="Emphasis"/>
          <w:rFonts w:asciiTheme="minorHAnsi" w:hAnsiTheme="minorHAnsi" w:cstheme="minorHAnsi"/>
          <w:highlight w:val="green"/>
        </w:rPr>
        <w:t>non-catalogued objects will grow exponentially</w:t>
      </w:r>
      <w:r w:rsidRPr="002F5FB8">
        <w:rPr>
          <w:rStyle w:val="Emphasis"/>
          <w:rFonts w:asciiTheme="minorHAnsi" w:hAnsiTheme="minorHAnsi" w:cstheme="minorHAnsi"/>
        </w:rPr>
        <w:t xml:space="preserve"> in mutual collisions</w:t>
      </w:r>
      <w:r w:rsidRPr="002F5FB8">
        <w:rPr>
          <w:rStyle w:val="StyleUnderline"/>
          <w:rFonts w:asciiTheme="minorHAnsi" w:hAnsiTheme="minorHAnsi" w:cstheme="minorHAnsi"/>
        </w:rPr>
        <w:t>,"</w:t>
      </w:r>
      <w:r w:rsidRPr="002F5FB8">
        <w:rPr>
          <w:rFonts w:asciiTheme="minorHAnsi" w:hAnsiTheme="minorHAnsi" w:cstheme="minorHAnsi"/>
        </w:rPr>
        <w:t xml:space="preserve"> the researchers reported.</w:t>
      </w:r>
    </w:p>
    <w:p w14:paraId="521E410D" w14:textId="77777777" w:rsidR="00A35AB9" w:rsidRPr="002F5FB8" w:rsidRDefault="00A35AB9" w:rsidP="00A35AB9">
      <w:pPr>
        <w:rPr>
          <w:rFonts w:asciiTheme="minorHAnsi" w:hAnsiTheme="minorHAnsi" w:cstheme="minorHAnsi"/>
        </w:rPr>
      </w:pPr>
    </w:p>
    <w:p w14:paraId="646B22B0" w14:textId="77777777" w:rsidR="00A35AB9" w:rsidRPr="002F5FB8" w:rsidRDefault="00A35AB9" w:rsidP="00A35AB9">
      <w:pPr>
        <w:pStyle w:val="Heading2"/>
        <w:rPr>
          <w:rFonts w:asciiTheme="minorHAnsi" w:hAnsiTheme="minorHAnsi" w:cstheme="minorHAnsi"/>
        </w:rPr>
      </w:pPr>
      <w:r w:rsidRPr="002F5FB8">
        <w:rPr>
          <w:rFonts w:asciiTheme="minorHAnsi" w:hAnsiTheme="minorHAnsi" w:cstheme="minorHAnsi"/>
        </w:rPr>
        <w:t>FW</w:t>
      </w:r>
    </w:p>
    <w:p w14:paraId="7D1E957F" w14:textId="77777777" w:rsidR="00A35AB9" w:rsidRPr="002F5FB8" w:rsidRDefault="00A35AB9" w:rsidP="00A35AB9">
      <w:pPr>
        <w:keepNext/>
        <w:keepLines/>
        <w:spacing w:before="40" w:after="0"/>
        <w:outlineLvl w:val="3"/>
        <w:rPr>
          <w:rFonts w:asciiTheme="minorHAnsi" w:eastAsiaTheme="majorEastAsia" w:hAnsiTheme="minorHAnsi" w:cstheme="minorHAnsi"/>
          <w:b/>
          <w:bCs/>
          <w:szCs w:val="26"/>
        </w:rPr>
      </w:pPr>
      <w:bookmarkStart w:id="0" w:name="_Hlk82771812"/>
      <w:r w:rsidRPr="002F5FB8">
        <w:rPr>
          <w:rFonts w:asciiTheme="minorHAnsi" w:eastAsiaTheme="majorEastAsia" w:hAnsiTheme="minorHAnsi" w:cstheme="minorHAnsi"/>
          <w:b/>
          <w:bCs/>
          <w:i/>
          <w:iCs/>
          <w:szCs w:val="26"/>
        </w:rPr>
        <w:t xml:space="preserve">Only </w:t>
      </w:r>
      <w:r w:rsidRPr="002F5FB8">
        <w:rPr>
          <w:rFonts w:asciiTheme="minorHAnsi" w:eastAsiaTheme="majorEastAsia" w:hAnsiTheme="minorHAnsi" w:cstheme="minorHAnsi"/>
          <w:b/>
          <w:bCs/>
          <w:szCs w:val="26"/>
        </w:rPr>
        <w:t>pleasure and pain are intrinsically valuable – all others exist in relation</w:t>
      </w:r>
    </w:p>
    <w:p w14:paraId="195A27FE" w14:textId="77777777" w:rsidR="00A35AB9" w:rsidRPr="002F5FB8" w:rsidRDefault="00A35AB9" w:rsidP="00A35AB9">
      <w:pPr>
        <w:rPr>
          <w:rFonts w:asciiTheme="minorHAnsi" w:hAnsiTheme="minorHAnsi" w:cstheme="minorHAnsi"/>
        </w:rPr>
      </w:pPr>
      <w:r w:rsidRPr="002F5FB8">
        <w:rPr>
          <w:rFonts w:asciiTheme="minorHAnsi" w:hAnsiTheme="minorHAnsi" w:cstheme="minorHAnsi"/>
          <w:b/>
        </w:rPr>
        <w:t>Moen 16</w:t>
      </w:r>
      <w:r w:rsidRPr="002F5FB8">
        <w:rPr>
          <w:rFonts w:asciiTheme="minorHAnsi" w:hAnsiTheme="minorHAnsi" w:cstheme="minorHAnsi"/>
        </w:rPr>
        <w:t xml:space="preserve"> [Ole Martin Moen, Research Fellow in Philosophy at University of Oslo “An Argument for Hedonism” Journal of Value Inquiry (Springer), 50 (2) 2016: 267–281] SJDI</w:t>
      </w:r>
    </w:p>
    <w:p w14:paraId="32BD02AE" w14:textId="77777777" w:rsidR="00A35AB9" w:rsidRPr="002F5FB8" w:rsidRDefault="00A35AB9" w:rsidP="00A35AB9">
      <w:pPr>
        <w:rPr>
          <w:rFonts w:asciiTheme="minorHAnsi" w:hAnsiTheme="minorHAnsi" w:cstheme="minorHAnsi"/>
          <w:b/>
          <w:u w:val="single"/>
        </w:rPr>
      </w:pPr>
      <w:r w:rsidRPr="002F5FB8">
        <w:rPr>
          <w:rFonts w:asciiTheme="minorHAnsi" w:hAnsiTheme="minorHAnsi" w:cstheme="minorHAnsi"/>
          <w:sz w:val="16"/>
        </w:rPr>
        <w:t xml:space="preserve">Let us start by observing, empirically, that </w:t>
      </w:r>
      <w:r w:rsidRPr="002F5FB8">
        <w:rPr>
          <w:rFonts w:asciiTheme="minorHAnsi" w:hAnsiTheme="minorHAnsi" w:cstheme="minorHAnsi"/>
          <w:b/>
          <w:u w:val="single"/>
        </w:rPr>
        <w:t xml:space="preserve">a widely shared judgment about intrinsic value and disvalue is that </w:t>
      </w:r>
      <w:r w:rsidRPr="002F5FB8">
        <w:rPr>
          <w:rFonts w:asciiTheme="minorHAnsi" w:hAnsiTheme="minorHAnsi" w:cstheme="minorHAnsi"/>
          <w:b/>
          <w:highlight w:val="green"/>
          <w:u w:val="single"/>
        </w:rPr>
        <w:t>pleasure is intrinsically valuable and pain is intrinsically disvaluable</w:t>
      </w:r>
      <w:r w:rsidRPr="002F5FB8">
        <w:rPr>
          <w:rFonts w:asciiTheme="minorHAnsi" w:hAnsiTheme="minorHAnsi" w:cstheme="minorHAnsi"/>
          <w:b/>
          <w:u w:val="single"/>
        </w:rPr>
        <w:t>.</w:t>
      </w:r>
      <w:r w:rsidRPr="002F5FB8">
        <w:rPr>
          <w:rFonts w:asciiTheme="minorHAnsi" w:hAnsiTheme="minorHAnsi" w:cstheme="minorHAnsi"/>
          <w:sz w:val="16"/>
        </w:rPr>
        <w:t xml:space="preserve"> </w:t>
      </w:r>
      <w:r w:rsidRPr="002F5FB8">
        <w:rPr>
          <w:rFonts w:asciiTheme="minorHAnsi" w:hAnsiTheme="minorHAnsi" w:cstheme="minorHAnsi"/>
          <w:b/>
          <w:u w:val="single"/>
        </w:rPr>
        <w:t>On virtually any proposed list of intrinsic values and disvalues (we will look at some of them below), pleasure is included among the intrinsic values and pain among the intrinsic disvalues.</w:t>
      </w:r>
      <w:r w:rsidRPr="002F5FB8">
        <w:rPr>
          <w:rFonts w:asciiTheme="minorHAnsi" w:hAnsiTheme="minorHAnsi" w:cstheme="minorHAnsi"/>
          <w:sz w:val="16"/>
        </w:rPr>
        <w:t xml:space="preserve"> This inclusion makes intuitive sense, moreover, for </w:t>
      </w:r>
      <w:r w:rsidRPr="002F5FB8">
        <w:rPr>
          <w:rFonts w:asciiTheme="minorHAnsi" w:hAnsiTheme="minorHAnsi" w:cstheme="minorHAnsi"/>
          <w:b/>
          <w:highlight w:val="green"/>
          <w:u w:val="single"/>
        </w:rPr>
        <w:t>there is something undeniably good about</w:t>
      </w:r>
      <w:r w:rsidRPr="002F5FB8">
        <w:rPr>
          <w:rFonts w:asciiTheme="minorHAnsi" w:hAnsiTheme="minorHAnsi" w:cstheme="minorHAnsi"/>
          <w:b/>
          <w:u w:val="single"/>
        </w:rPr>
        <w:t xml:space="preserve"> the way </w:t>
      </w:r>
      <w:r w:rsidRPr="002F5FB8">
        <w:rPr>
          <w:rFonts w:asciiTheme="minorHAnsi" w:hAnsiTheme="minorHAnsi" w:cstheme="minorHAnsi"/>
          <w:b/>
          <w:highlight w:val="green"/>
          <w:u w:val="single"/>
        </w:rPr>
        <w:t>pleasure</w:t>
      </w:r>
      <w:r w:rsidRPr="002F5FB8">
        <w:rPr>
          <w:rFonts w:asciiTheme="minorHAnsi" w:hAnsiTheme="minorHAnsi" w:cstheme="minorHAnsi"/>
          <w:b/>
          <w:u w:val="single"/>
        </w:rPr>
        <w:t xml:space="preserve"> feels </w:t>
      </w:r>
      <w:r w:rsidRPr="002F5FB8">
        <w:rPr>
          <w:rFonts w:asciiTheme="minorHAnsi" w:hAnsiTheme="minorHAnsi" w:cstheme="minorHAnsi"/>
          <w:b/>
          <w:highlight w:val="green"/>
          <w:u w:val="single"/>
        </w:rPr>
        <w:t xml:space="preserve">and </w:t>
      </w:r>
      <w:r w:rsidRPr="002F5FB8">
        <w:rPr>
          <w:rFonts w:asciiTheme="minorHAnsi" w:hAnsiTheme="minorHAnsi" w:cstheme="minorHAnsi"/>
          <w:b/>
          <w:u w:val="single"/>
        </w:rPr>
        <w:t xml:space="preserve">something undeniably </w:t>
      </w:r>
      <w:r w:rsidRPr="002F5FB8">
        <w:rPr>
          <w:rFonts w:asciiTheme="minorHAnsi" w:hAnsiTheme="minorHAnsi" w:cstheme="minorHAnsi"/>
          <w:b/>
          <w:highlight w:val="green"/>
          <w:u w:val="single"/>
        </w:rPr>
        <w:t>bad about</w:t>
      </w:r>
      <w:r w:rsidRPr="002F5FB8">
        <w:rPr>
          <w:rFonts w:asciiTheme="minorHAnsi" w:hAnsiTheme="minorHAnsi" w:cstheme="minorHAnsi"/>
          <w:b/>
          <w:u w:val="single"/>
        </w:rPr>
        <w:t xml:space="preserve"> the way </w:t>
      </w:r>
      <w:r w:rsidRPr="002F5FB8">
        <w:rPr>
          <w:rFonts w:asciiTheme="minorHAnsi" w:hAnsiTheme="minorHAnsi" w:cstheme="minorHAnsi"/>
          <w:b/>
          <w:highlight w:val="green"/>
          <w:u w:val="single"/>
        </w:rPr>
        <w:t>pain</w:t>
      </w:r>
      <w:r w:rsidRPr="002F5FB8">
        <w:rPr>
          <w:rFonts w:asciiTheme="minorHAnsi" w:hAnsiTheme="minorHAnsi" w:cstheme="minorHAnsi"/>
          <w:b/>
          <w:u w:val="single"/>
        </w:rPr>
        <w:t xml:space="preserve"> feels, and neither the goodness of pleasure nor the badness of pain seems to be exhausted by the further effects that these experiences might have.</w:t>
      </w:r>
      <w:r w:rsidRPr="002F5FB8">
        <w:rPr>
          <w:rFonts w:asciiTheme="minorHAnsi" w:hAnsiTheme="minorHAnsi" w:cstheme="minorHAnsi"/>
          <w:sz w:val="16"/>
        </w:rPr>
        <w:t xml:space="preserve"> “Pleasure” and “pain” are here understood inclusively, as encompassing anything hedonically positive and anything hedonically negative.2 </w:t>
      </w:r>
      <w:r w:rsidRPr="002F5FB8">
        <w:rPr>
          <w:rFonts w:asciiTheme="minorHAnsi" w:hAnsiTheme="minorHAnsi" w:cstheme="minorHAnsi"/>
          <w:b/>
          <w:u w:val="single"/>
        </w:rPr>
        <w:t>The special value statuses of pleasure and pain are manifested in how we treat these experiences in our everyday reasoning about values.</w:t>
      </w:r>
      <w:r w:rsidRPr="002F5FB8">
        <w:rPr>
          <w:rFonts w:asciiTheme="minorHAnsi" w:hAnsiTheme="minorHAnsi" w:cstheme="minorHAnsi"/>
          <w:sz w:val="16"/>
        </w:rPr>
        <w:t xml:space="preserve"> If you tell me that you are heading for the convenience store, </w:t>
      </w:r>
      <w:r w:rsidRPr="002F5FB8">
        <w:rPr>
          <w:rFonts w:asciiTheme="minorHAnsi" w:hAnsiTheme="minorHAnsi" w:cstheme="minorHAnsi"/>
          <w:b/>
          <w:u w:val="single"/>
        </w:rPr>
        <w:t>I might ask: “What for?” This is a reasonable question, for when you go to the convenience store you usually do so</w:t>
      </w:r>
      <w:r w:rsidRPr="002F5FB8">
        <w:rPr>
          <w:rFonts w:asciiTheme="minorHAnsi" w:hAnsiTheme="minorHAnsi" w:cstheme="minorHAnsi"/>
          <w:sz w:val="16"/>
        </w:rPr>
        <w:t xml:space="preserve">, not merely for the sake of going to the convenience store, but </w:t>
      </w:r>
      <w:r w:rsidRPr="002F5FB8">
        <w:rPr>
          <w:rFonts w:asciiTheme="minorHAnsi" w:hAnsiTheme="minorHAnsi" w:cstheme="minorHAnsi"/>
          <w:b/>
          <w:u w:val="single"/>
        </w:rPr>
        <w:t>for the sake of achieving something further that you deem to be valuable.</w:t>
      </w:r>
      <w:r w:rsidRPr="002F5FB8">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F5FB8">
        <w:rPr>
          <w:rFonts w:asciiTheme="minorHAnsi" w:hAnsiTheme="minorHAnsi" w:cstheme="minorHAnsi"/>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2F5FB8">
        <w:rPr>
          <w:rFonts w:asciiTheme="minorHAnsi" w:hAnsiTheme="minorHAnsi" w:cstheme="minorHAnsi"/>
          <w:sz w:val="16"/>
        </w:rPr>
        <w:t>3 As Aristotle observes</w:t>
      </w:r>
      <w:r w:rsidRPr="002F5FB8">
        <w:rPr>
          <w:rFonts w:asciiTheme="minorHAnsi" w:hAnsiTheme="minorHAnsi" w:cstheme="minorHAnsi"/>
          <w:b/>
          <w:u w:val="single"/>
        </w:rPr>
        <w:t>: “We never ask [a man] what his end is in being pleased, because we assume that pleasure is choice worthy in itself.</w:t>
      </w:r>
      <w:r w:rsidRPr="002F5FB8">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F5FB8">
        <w:rPr>
          <w:rFonts w:asciiTheme="minorHAnsi" w:hAnsiTheme="minorHAnsi" w:cstheme="minorHAnsi"/>
          <w:b/>
          <w:u w:val="single"/>
        </w:rPr>
        <w:t xml:space="preserve">pleasure and pain are both places where we reach the end of the line in matters of value. </w:t>
      </w:r>
    </w:p>
    <w:p w14:paraId="181CAB06"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 xml:space="preserve">Thus, the standard is maximizing expected well-being. Prefer additionally – </w:t>
      </w:r>
    </w:p>
    <w:bookmarkEnd w:id="0"/>
    <w:p w14:paraId="1ED9C88B"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1] Actor specificity:</w:t>
      </w:r>
    </w:p>
    <w:p w14:paraId="23EF3B4A" w14:textId="77777777" w:rsidR="00A35AB9" w:rsidRPr="002F5FB8" w:rsidRDefault="00A35AB9" w:rsidP="00A35AB9">
      <w:pPr>
        <w:pStyle w:val="Heading4"/>
        <w:tabs>
          <w:tab w:val="left" w:pos="5490"/>
        </w:tabs>
        <w:rPr>
          <w:rFonts w:asciiTheme="minorHAnsi" w:hAnsiTheme="minorHAnsi" w:cstheme="minorHAnsi"/>
        </w:rPr>
      </w:pPr>
      <w:r w:rsidRPr="002F5FB8">
        <w:rPr>
          <w:rFonts w:asciiTheme="minorHAnsi" w:hAnsiTheme="minorHAnsi" w:cstheme="minorHAnsi"/>
        </w:rPr>
        <w:t>A] Aggregation – every policy benefits some and harms others, which also means side constraints freeze action.</w:t>
      </w:r>
    </w:p>
    <w:p w14:paraId="2BC2419A" w14:textId="77777777" w:rsidR="00A35AB9" w:rsidRPr="002F5FB8" w:rsidRDefault="00A35AB9" w:rsidP="00A35AB9">
      <w:pPr>
        <w:pStyle w:val="Heading4"/>
        <w:rPr>
          <w:rFonts w:asciiTheme="minorHAnsi" w:hAnsiTheme="minorHAnsi" w:cstheme="minorHAnsi"/>
        </w:rPr>
      </w:pPr>
      <w:r w:rsidRPr="002F5FB8">
        <w:rPr>
          <w:rFonts w:asciiTheme="minorHAnsi" w:hAnsiTheme="minorHAnsi" w:cstheme="minorHAnsi"/>
        </w:rPr>
        <w:t>B] No act-omission distinction – choosing to omit is an act itself – governments decide not to act which means being presented with the aff creates a choice between two actions, neither of which is an omission</w:t>
      </w:r>
    </w:p>
    <w:p w14:paraId="565B81DE" w14:textId="77777777" w:rsidR="00A35AB9" w:rsidRPr="002F5FB8" w:rsidRDefault="00A35AB9" w:rsidP="00A35AB9">
      <w:pPr>
        <w:pStyle w:val="Heading4"/>
        <w:tabs>
          <w:tab w:val="left" w:pos="2250"/>
        </w:tabs>
        <w:spacing w:line="276" w:lineRule="auto"/>
        <w:rPr>
          <w:rFonts w:asciiTheme="minorHAnsi" w:hAnsiTheme="minorHAnsi" w:cstheme="minorHAnsi"/>
        </w:rPr>
      </w:pPr>
      <w:r w:rsidRPr="002F5FB8">
        <w:rPr>
          <w:rFonts w:asciiTheme="minorHAnsi" w:hAnsiTheme="minorHAnsi"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sectPr w:rsidR="00A35AB9" w:rsidRPr="002F5F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A35AB9"/>
    <w:rsid w:val="000139A3"/>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5E17"/>
    <w:rsid w:val="002E69D8"/>
    <w:rsid w:val="00315690"/>
    <w:rsid w:val="00316B75"/>
    <w:rsid w:val="00325646"/>
    <w:rsid w:val="003460F2"/>
    <w:rsid w:val="00366DBA"/>
    <w:rsid w:val="0038158C"/>
    <w:rsid w:val="003902BA"/>
    <w:rsid w:val="00397A57"/>
    <w:rsid w:val="003A09E2"/>
    <w:rsid w:val="00407037"/>
    <w:rsid w:val="004605D6"/>
    <w:rsid w:val="004C60E8"/>
    <w:rsid w:val="004D6290"/>
    <w:rsid w:val="004D6F60"/>
    <w:rsid w:val="004E3579"/>
    <w:rsid w:val="004E728B"/>
    <w:rsid w:val="004F39E0"/>
    <w:rsid w:val="00537BD5"/>
    <w:rsid w:val="0057268A"/>
    <w:rsid w:val="005D2912"/>
    <w:rsid w:val="006065BD"/>
    <w:rsid w:val="0063232E"/>
    <w:rsid w:val="00645FA9"/>
    <w:rsid w:val="00647866"/>
    <w:rsid w:val="00665003"/>
    <w:rsid w:val="006A2AD0"/>
    <w:rsid w:val="006C2375"/>
    <w:rsid w:val="006D4ECC"/>
    <w:rsid w:val="00722258"/>
    <w:rsid w:val="007243E5"/>
    <w:rsid w:val="00766EA0"/>
    <w:rsid w:val="0079093D"/>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5AB9"/>
    <w:rsid w:val="00A93661"/>
    <w:rsid w:val="00A95652"/>
    <w:rsid w:val="00AC0AB8"/>
    <w:rsid w:val="00AC35BF"/>
    <w:rsid w:val="00B33C6D"/>
    <w:rsid w:val="00B4508F"/>
    <w:rsid w:val="00B55AD5"/>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CA1E9"/>
  <w15:chartTrackingRefBased/>
  <w15:docId w15:val="{74615C74-2436-4702-9E4B-25D715825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35BF"/>
    <w:rPr>
      <w:rFonts w:ascii="Calibri" w:hAnsi="Calibri" w:cs="Calibri"/>
      <w:sz w:val="26"/>
    </w:rPr>
  </w:style>
  <w:style w:type="paragraph" w:styleId="Heading1">
    <w:name w:val="heading 1"/>
    <w:aliases w:val="Pocket"/>
    <w:basedOn w:val="Normal"/>
    <w:next w:val="Normal"/>
    <w:link w:val="Heading1Char"/>
    <w:qFormat/>
    <w:rsid w:val="00AC35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AC35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C35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AC35B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AC35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35BF"/>
  </w:style>
  <w:style w:type="character" w:customStyle="1" w:styleId="Heading1Char">
    <w:name w:val="Heading 1 Char"/>
    <w:aliases w:val="Pocket Char"/>
    <w:basedOn w:val="DefaultParagraphFont"/>
    <w:link w:val="Heading1"/>
    <w:rsid w:val="00AC35B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AC35B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C35B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AC35BF"/>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AC35BF"/>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AC35BF"/>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AC35BF"/>
    <w:rPr>
      <w:b/>
      <w:sz w:val="26"/>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C35BF"/>
    <w:rPr>
      <w:color w:val="auto"/>
      <w:u w:val="none"/>
    </w:rPr>
  </w:style>
  <w:style w:type="character" w:styleId="FollowedHyperlink">
    <w:name w:val="FollowedHyperlink"/>
    <w:basedOn w:val="DefaultParagraphFont"/>
    <w:uiPriority w:val="99"/>
    <w:semiHidden/>
    <w:unhideWhenUsed/>
    <w:rsid w:val="00AC35BF"/>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35A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35AB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org/2017/01/turning-a-blind-eye-towards-armageddon-u-s-leaders-reject-nuclear-winter-studies/" TargetMode="External"/><Relationship Id="rId13" Type="http://schemas.openxmlformats.org/officeDocument/2006/relationships/hyperlink" Target="http://aip.scitation.org/doi/full/10.1063/1.4980833" TargetMode="External"/><Relationship Id="rId18" Type="http://schemas.openxmlformats.org/officeDocument/2006/relationships/hyperlink" Target="https://www.businessinsider.com/russia-says-space-junk-could-spark-war-2016-1" TargetMode="External"/><Relationship Id="rId3" Type="http://schemas.openxmlformats.org/officeDocument/2006/relationships/styles" Target="styles.xml"/><Relationship Id="rId7" Type="http://schemas.openxmlformats.org/officeDocument/2006/relationships/hyperlink" Target="https://www.law.upenn.edu/live/files/7804-grego-space-and-crisis-stabilitypdf" TargetMode="External"/><Relationship Id="rId12" Type="http://schemas.openxmlformats.org/officeDocument/2006/relationships/hyperlink" Target="https://www.orbitaldebris.jsc.nasa.gov/faq.html" TargetMode="External"/><Relationship Id="rId17" Type="http://schemas.openxmlformats.org/officeDocument/2006/relationships/hyperlink" Target="https://iislweb.org/docs/Diederiks2007.pdf" TargetMode="External"/><Relationship Id="rId2" Type="http://schemas.openxmlformats.org/officeDocument/2006/relationships/numbering" Target="numbering.xml"/><Relationship Id="rId16" Type="http://schemas.openxmlformats.org/officeDocument/2006/relationships/hyperlink" Target="https://www.tandfonline.com/doi/full/10.1080/25751654.2021.194268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ining.com/experts-warn-of-brewing-space-mining-war-among-us-china-and-russia/"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webSettings" Target="webSettings.xml"/><Relationship Id="rId15" Type="http://schemas.openxmlformats.org/officeDocument/2006/relationships/hyperlink" Target="https://gizmodo.com/what-would-happen-if-all-our-satellites-were-suddenly-d-1709006681" TargetMode="External"/><Relationship Id="rId10" Type="http://schemas.openxmlformats.org/officeDocument/2006/relationships/hyperlink" Target="https://www.scientificamerican.com/podcast/episode/the-sneaky-danger-of-space-dus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8157</Words>
  <Characters>46497</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6</cp:revision>
  <dcterms:created xsi:type="dcterms:W3CDTF">2022-01-29T16:41:00Z</dcterms:created>
  <dcterms:modified xsi:type="dcterms:W3CDTF">2022-01-29T18:30:00Z</dcterms:modified>
</cp:coreProperties>
</file>