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F22E5" w14:textId="5BBA7704" w:rsidR="008B6B26" w:rsidRDefault="008B6B26" w:rsidP="008B6B26">
      <w:pPr>
        <w:pStyle w:val="Heading3"/>
      </w:pPr>
      <w:r>
        <w:t>T</w:t>
      </w:r>
    </w:p>
    <w:p w14:paraId="56CB38C5" w14:textId="48C79796" w:rsidR="00ED6840" w:rsidRPr="00ED0763" w:rsidRDefault="00ED6840" w:rsidP="00ED6840">
      <w:pPr>
        <w:pStyle w:val="Heading4"/>
      </w:pPr>
      <w:r w:rsidRPr="00ED0763">
        <w:t>Interpretation: Affirmatives must defend a just government</w:t>
      </w:r>
    </w:p>
    <w:p w14:paraId="4D4DB2C2" w14:textId="77777777" w:rsidR="00ED6840" w:rsidRPr="00ED0763" w:rsidRDefault="00ED6840" w:rsidP="00ED6840">
      <w:pPr>
        <w:pStyle w:val="Heading4"/>
      </w:pPr>
      <w:r w:rsidRPr="00ED0763">
        <w:t>Just is defined as ‘acting in conformity with what is morally upright’ according to Merriam Webster</w:t>
      </w:r>
    </w:p>
    <w:p w14:paraId="38CFAA79" w14:textId="77777777" w:rsidR="00ED6840" w:rsidRPr="00ED0763" w:rsidRDefault="00ED6840" w:rsidP="00ED6840">
      <w:r w:rsidRPr="00ED0763">
        <w:t>Merriam-Webster, "Definition of JUST," https://www.merriam-webster.com/dictionary/just</w:t>
      </w:r>
    </w:p>
    <w:p w14:paraId="11CBB050" w14:textId="77777777" w:rsidR="00ED6840" w:rsidRPr="00ED0763" w:rsidRDefault="00ED6840" w:rsidP="00ED6840">
      <w:r w:rsidRPr="00ED0763">
        <w:t>acting or being in conformity with what is morally upright or good</w:t>
      </w:r>
    </w:p>
    <w:p w14:paraId="4E37A40F" w14:textId="77777777" w:rsidR="00ED6840" w:rsidRPr="00ED0763" w:rsidRDefault="00ED6840" w:rsidP="00ED6840">
      <w:pPr>
        <w:pStyle w:val="Heading4"/>
      </w:pPr>
      <w:r w:rsidRPr="00ED0763">
        <w:t>The USFG is racist.</w:t>
      </w:r>
    </w:p>
    <w:p w14:paraId="479DB9BA" w14:textId="77777777" w:rsidR="00ED6840" w:rsidRPr="00ED0763" w:rsidRDefault="00ED6840" w:rsidP="00ED6840">
      <w:r w:rsidRPr="00ED0763">
        <w:rPr>
          <w:rFonts w:eastAsiaTheme="majorEastAsia" w:cstheme="majorBidi"/>
          <w:b/>
          <w:bCs/>
          <w:sz w:val="26"/>
          <w:szCs w:val="26"/>
        </w:rPr>
        <w:t>White House 21</w:t>
      </w:r>
      <w:r w:rsidRPr="00ED0763">
        <w:t xml:space="preserve">, 1-20-2021, "Executive Order </w:t>
      </w:r>
      <w:proofErr w:type="gramStart"/>
      <w:r w:rsidRPr="00ED0763">
        <w:t>On</w:t>
      </w:r>
      <w:proofErr w:type="gramEnd"/>
      <w:r w:rsidRPr="00ED0763">
        <w:t xml:space="preserve"> Advancing Racial Equity and Support for Underserved Communities Through the Federal Government," White House, https://www.whitehouse.gov/briefing-room/presidential-actions/2021/01/20/executive-order-advancing-racial-equity-and-support-for-underserved-communities-through-the-federal-government/</w:t>
      </w:r>
    </w:p>
    <w:p w14:paraId="08EAEC17" w14:textId="77777777" w:rsidR="00ED6840" w:rsidRPr="00ED0763" w:rsidRDefault="00ED6840" w:rsidP="00ED6840">
      <w:r w:rsidRPr="00ED0763">
        <w:t xml:space="preserve">Section 1.  Policy.  Equal opportunity is the bedrock of American democracy, and our diversity is one of our country’s greatest strengths.  But for too many, the American Dream remains out of reach.  </w:t>
      </w:r>
      <w:r w:rsidRPr="00ED0763">
        <w:rPr>
          <w:rStyle w:val="StyleUnderline"/>
          <w:highlight w:val="cyan"/>
        </w:rPr>
        <w:t>Entrenched disparities in</w:t>
      </w:r>
      <w:r w:rsidRPr="00ED0763">
        <w:rPr>
          <w:rStyle w:val="StyleUnderline"/>
        </w:rPr>
        <w:t xml:space="preserve"> our laws and public policies, and in our public and private institutions, </w:t>
      </w:r>
      <w:r w:rsidRPr="00ED0763">
        <w:rPr>
          <w:rStyle w:val="StyleUnderline"/>
          <w:highlight w:val="cyan"/>
        </w:rPr>
        <w:t>have</w:t>
      </w:r>
      <w:r w:rsidRPr="00ED0763">
        <w:rPr>
          <w:rStyle w:val="StyleUnderline"/>
        </w:rPr>
        <w:t xml:space="preserve"> often </w:t>
      </w:r>
      <w:r w:rsidRPr="00ED0763">
        <w:rPr>
          <w:rStyle w:val="StyleUnderline"/>
          <w:highlight w:val="cyan"/>
        </w:rPr>
        <w:t>denied</w:t>
      </w:r>
      <w:r w:rsidRPr="00ED0763">
        <w:rPr>
          <w:rStyle w:val="StyleUnderline"/>
        </w:rPr>
        <w:t xml:space="preserve"> that </w:t>
      </w:r>
      <w:r w:rsidRPr="00ED0763">
        <w:rPr>
          <w:rStyle w:val="StyleUnderline"/>
          <w:highlight w:val="cyan"/>
        </w:rPr>
        <w:t xml:space="preserve">equal opportunity </w:t>
      </w:r>
      <w:r w:rsidRPr="00ED0763">
        <w:rPr>
          <w:rStyle w:val="StyleUnderline"/>
        </w:rPr>
        <w:t xml:space="preserve">to individuals and communities.  </w:t>
      </w:r>
      <w:r w:rsidRPr="00ED0763">
        <w:rPr>
          <w:rStyle w:val="StyleUnderline"/>
          <w:highlight w:val="cyan"/>
        </w:rPr>
        <w:t>Our country faces</w:t>
      </w:r>
      <w:r w:rsidRPr="00ED0763">
        <w:rPr>
          <w:highlight w:val="cyan"/>
        </w:rPr>
        <w:t xml:space="preserve"> </w:t>
      </w:r>
      <w:r w:rsidRPr="00ED0763">
        <w:t xml:space="preserve">converging economic, health, and climate crises that have exposed and exacerbated inequities, while a historic movement for justice has highlighted the </w:t>
      </w:r>
      <w:r w:rsidRPr="00ED0763">
        <w:rPr>
          <w:rStyle w:val="StyleUnderline"/>
          <w:highlight w:val="cyan"/>
        </w:rPr>
        <w:t>unbearable</w:t>
      </w:r>
      <w:r w:rsidRPr="00ED0763">
        <w:rPr>
          <w:rStyle w:val="StyleUnderline"/>
        </w:rPr>
        <w:t xml:space="preserve"> human costs of </w:t>
      </w:r>
      <w:r w:rsidRPr="00ED0763">
        <w:rPr>
          <w:rStyle w:val="StyleUnderline"/>
          <w:highlight w:val="cyan"/>
        </w:rPr>
        <w:t>systemic racism</w:t>
      </w:r>
      <w:r w:rsidRPr="00ED0763">
        <w:t>.  Our Nation deserves an ambitious whole-of-government equity agenda that matches the scale of the opportunities and challenges that we face.</w:t>
      </w:r>
    </w:p>
    <w:p w14:paraId="376FE7D4" w14:textId="77777777" w:rsidR="00ED6840" w:rsidRPr="00ED0763" w:rsidRDefault="00ED6840" w:rsidP="00ED6840">
      <w:pPr>
        <w:pStyle w:val="Heading4"/>
      </w:pPr>
      <w:r w:rsidRPr="00ED0763">
        <w:t>Violation: Being racist is not in line with being morally upright</w:t>
      </w:r>
    </w:p>
    <w:p w14:paraId="5B1D6FB4" w14:textId="77777777" w:rsidR="00ED6840" w:rsidRPr="00ED0763" w:rsidRDefault="00ED6840" w:rsidP="00ED6840">
      <w:pPr>
        <w:pStyle w:val="Heading4"/>
      </w:pPr>
      <w:r w:rsidRPr="00ED0763">
        <w:t>1] Precision – the counter-</w:t>
      </w:r>
      <w:proofErr w:type="spellStart"/>
      <w:r w:rsidRPr="00ED0763">
        <w:t>interp</w:t>
      </w:r>
      <w:proofErr w:type="spellEnd"/>
      <w:r w:rsidRPr="00ED0763">
        <w:t xml:space="preserve"> justifies them arbitrarily doing away with random words in the resolution which decks negative ground and preparation because the </w:t>
      </w:r>
      <w:proofErr w:type="spellStart"/>
      <w:r w:rsidRPr="00ED0763">
        <w:t>aff</w:t>
      </w:r>
      <w:proofErr w:type="spellEnd"/>
      <w:r w:rsidRPr="00ED0763">
        <w:t xml:space="preserve"> is no longer bounded by the resolution. Independent voter for jurisdiction – the judge doesn’t have the jurisdiction to vote </w:t>
      </w:r>
      <w:proofErr w:type="spellStart"/>
      <w:r w:rsidRPr="00ED0763">
        <w:t>aff</w:t>
      </w:r>
      <w:proofErr w:type="spellEnd"/>
      <w:r w:rsidRPr="00ED0763">
        <w:t xml:space="preserve"> if there wasn’t a legitimate </w:t>
      </w:r>
      <w:proofErr w:type="spellStart"/>
      <w:r w:rsidRPr="00ED0763">
        <w:t>aff</w:t>
      </w:r>
      <w:proofErr w:type="spellEnd"/>
      <w:r w:rsidRPr="00ED0763">
        <w:t>.</w:t>
      </w:r>
    </w:p>
    <w:p w14:paraId="1353355E" w14:textId="77777777" w:rsidR="00ED6840" w:rsidRPr="00ED0763" w:rsidRDefault="00ED6840" w:rsidP="00ED6840">
      <w:pPr>
        <w:pStyle w:val="Heading4"/>
      </w:pPr>
      <w:r w:rsidRPr="00ED0763">
        <w:t>2] Limits – Their interpretation opens debate up to hundreds of potential unjust governments with different labor regulations and socioeconomic conditions which explodes the burden for neg prep.  An ideal government is best, we can prep what that would look like and defend our interpretation.</w:t>
      </w:r>
    </w:p>
    <w:p w14:paraId="7A331CFA" w14:textId="77777777" w:rsidR="00ED6840" w:rsidRPr="00ED0763" w:rsidRDefault="00ED6840" w:rsidP="00ED6840">
      <w:pPr>
        <w:pStyle w:val="Heading4"/>
      </w:pPr>
      <w:r w:rsidRPr="00ED0763">
        <w:t>3] Philosophical education – It allows us to debate principles in the abstract about how a perfect government ought to act.  It outweighs since every other topic is about specific states, but we only get this education for 2 months.</w:t>
      </w:r>
    </w:p>
    <w:p w14:paraId="15EBAE1D" w14:textId="77777777" w:rsidR="00ED6840" w:rsidRPr="00ED0763" w:rsidRDefault="00ED6840" w:rsidP="00ED6840">
      <w:pPr>
        <w:pStyle w:val="Heading4"/>
        <w:rPr>
          <w:rFonts w:cs="Calibri"/>
        </w:rPr>
      </w:pPr>
      <w:r w:rsidRPr="00ED0763">
        <w:rPr>
          <w:rFonts w:cs="Calibri"/>
        </w:rPr>
        <w:t xml:space="preserve">Fairness is a voter – its intrinsic to any competitive activity </w:t>
      </w:r>
    </w:p>
    <w:p w14:paraId="0D835BCA" w14:textId="77777777" w:rsidR="00ED6840" w:rsidRPr="00ED0763" w:rsidRDefault="00ED6840" w:rsidP="00ED6840">
      <w:pPr>
        <w:pStyle w:val="Heading4"/>
        <w:rPr>
          <w:rFonts w:cs="Calibri"/>
        </w:rPr>
      </w:pPr>
      <w:r w:rsidRPr="00ED0763">
        <w:rPr>
          <w:rFonts w:cs="Calibri"/>
        </w:rPr>
        <w:t>Education is a voter – it’s the reason schools fund debate and host tournaments</w:t>
      </w:r>
    </w:p>
    <w:p w14:paraId="03651247" w14:textId="77777777" w:rsidR="00ED6840" w:rsidRPr="00ED0763" w:rsidRDefault="00ED6840" w:rsidP="00ED6840">
      <w:pPr>
        <w:pStyle w:val="Heading4"/>
        <w:rPr>
          <w:rFonts w:cs="Calibri"/>
        </w:rPr>
      </w:pPr>
      <w:r w:rsidRPr="00ED0763">
        <w:rPr>
          <w:rFonts w:cs="Calibri"/>
        </w:rPr>
        <w:t>Drop the debater – 1] it deters future abuse and sets a positive norm 2] Dropping the argument on T would be dropping the advocacy which is functionally the same</w:t>
      </w:r>
    </w:p>
    <w:p w14:paraId="577AE29E" w14:textId="77777777" w:rsidR="00ED6840" w:rsidRPr="00ED0763" w:rsidRDefault="00ED6840" w:rsidP="00ED6840">
      <w:pPr>
        <w:pStyle w:val="Heading4"/>
        <w:rPr>
          <w:rFonts w:cs="Calibri"/>
        </w:rPr>
      </w:pPr>
      <w:r w:rsidRPr="00ED0763">
        <w:rPr>
          <w:rFonts w:cs="Calibri"/>
        </w:rPr>
        <w:t xml:space="preserve">Use competing </w:t>
      </w:r>
      <w:proofErr w:type="spellStart"/>
      <w:r w:rsidRPr="00ED0763">
        <w:rPr>
          <w:rFonts w:cs="Calibri"/>
        </w:rPr>
        <w:t>interps</w:t>
      </w:r>
      <w:proofErr w:type="spellEnd"/>
      <w:r w:rsidRPr="00ED0763">
        <w:rPr>
          <w:rFonts w:cs="Calibri"/>
        </w:rPr>
        <w:t xml:space="preserve"> – 1] reasonability is self-serving and arbitrary – they can justify their </w:t>
      </w:r>
      <w:proofErr w:type="spellStart"/>
      <w:r w:rsidRPr="00ED0763">
        <w:rPr>
          <w:rFonts w:cs="Calibri"/>
        </w:rPr>
        <w:t>brightline</w:t>
      </w:r>
      <w:proofErr w:type="spellEnd"/>
      <w:r w:rsidRPr="00ED0763">
        <w:rPr>
          <w:rFonts w:cs="Calibri"/>
        </w:rPr>
        <w:t xml:space="preserve"> no matter how abusive it is 2] it invites arbitrary judge intervention, so we won’t know your abuse meter 3) </w:t>
      </w:r>
    </w:p>
    <w:p w14:paraId="2054A36A" w14:textId="77777777" w:rsidR="00ED6840" w:rsidRPr="00ED0763" w:rsidRDefault="00ED6840" w:rsidP="00ED6840">
      <w:pPr>
        <w:pStyle w:val="Heading4"/>
        <w:rPr>
          <w:rFonts w:cs="Calibri"/>
        </w:rPr>
      </w:pPr>
      <w:r w:rsidRPr="00ED0763">
        <w:rPr>
          <w:rFonts w:cs="Calibri"/>
        </w:rPr>
        <w:t xml:space="preserve">No RVIs – a] illogical – fairness is a burden just like the </w:t>
      </w:r>
      <w:proofErr w:type="spellStart"/>
      <w:r w:rsidRPr="00ED0763">
        <w:rPr>
          <w:rFonts w:cs="Calibri"/>
        </w:rPr>
        <w:t>aff</w:t>
      </w:r>
      <w:proofErr w:type="spellEnd"/>
      <w:r w:rsidRPr="00ED0763">
        <w:rPr>
          <w:rFonts w:cs="Calibri"/>
        </w:rPr>
        <w:t xml:space="preserve"> has the burden of inherency b] norming – I can’t concede the </w:t>
      </w:r>
      <w:proofErr w:type="spellStart"/>
      <w:r w:rsidRPr="00ED0763">
        <w:rPr>
          <w:rFonts w:cs="Calibri"/>
        </w:rPr>
        <w:t>counterinterp</w:t>
      </w:r>
      <w:proofErr w:type="spellEnd"/>
      <w:r w:rsidRPr="00ED0763">
        <w:rPr>
          <w:rFonts w:cs="Calibri"/>
        </w:rPr>
        <w:t xml:space="preserve"> if I realize I’m wrong which forces me to argue for bad norms c] chilling effect – debaters are scared to check real abuse which means inf abuse goes unchecked d] substance </w:t>
      </w:r>
      <w:proofErr w:type="spellStart"/>
      <w:r w:rsidRPr="00ED0763">
        <w:rPr>
          <w:rFonts w:cs="Calibri"/>
        </w:rPr>
        <w:t>crowdout</w:t>
      </w:r>
      <w:proofErr w:type="spellEnd"/>
      <w:r w:rsidRPr="00ED0763">
        <w:rPr>
          <w:rFonts w:cs="Calibri"/>
        </w:rPr>
        <w:t xml:space="preserve"> – prevents 1AR </w:t>
      </w:r>
      <w:proofErr w:type="spellStart"/>
      <w:r w:rsidRPr="00ED0763">
        <w:rPr>
          <w:rFonts w:cs="Calibri"/>
        </w:rPr>
        <w:t>blipstorms</w:t>
      </w:r>
      <w:proofErr w:type="spellEnd"/>
      <w:r w:rsidRPr="00ED0763">
        <w:rPr>
          <w:rFonts w:cs="Calibri"/>
        </w:rPr>
        <w:t xml:space="preserve"> and allows us to get back to substance </w:t>
      </w:r>
    </w:p>
    <w:p w14:paraId="29AF81C5" w14:textId="4AA22D22" w:rsidR="00F82558" w:rsidRDefault="00F82558" w:rsidP="00F82558">
      <w:pPr>
        <w:pStyle w:val="Heading3"/>
      </w:pPr>
      <w:r>
        <w:t>CP</w:t>
      </w:r>
    </w:p>
    <w:p w14:paraId="47306E46" w14:textId="1CD2BCA5" w:rsidR="00ED6840" w:rsidRPr="00ED0763" w:rsidRDefault="00ED6840" w:rsidP="00ED6840">
      <w:pPr>
        <w:pStyle w:val="Heading4"/>
      </w:pPr>
      <w:r w:rsidRPr="00ED0763">
        <w:t xml:space="preserve">Counterplan Text: </w:t>
      </w:r>
      <w:r w:rsidR="00840D2A">
        <w:t>The United States</w:t>
      </w:r>
      <w:r w:rsidRPr="00ED0763">
        <w:t xml:space="preserve"> ought to recognize a right</w:t>
      </w:r>
      <w:r w:rsidR="00840D2A">
        <w:t xml:space="preserve"> agricultural</w:t>
      </w:r>
      <w:r w:rsidRPr="00ED0763">
        <w:t xml:space="preserve"> of workers to strike when authorized by </w:t>
      </w:r>
      <w:proofErr w:type="gramStart"/>
      <w:r w:rsidRPr="00ED0763">
        <w:t>a majority of</w:t>
      </w:r>
      <w:proofErr w:type="gramEnd"/>
      <w:r w:rsidRPr="00ED0763">
        <w:t xml:space="preserve"> striking workers through a secret balloting process</w:t>
      </w:r>
    </w:p>
    <w:p w14:paraId="28034088" w14:textId="77777777" w:rsidR="00ED6840" w:rsidRPr="00ED0763" w:rsidRDefault="00ED6840" w:rsidP="00ED6840">
      <w:pPr>
        <w:pStyle w:val="Heading4"/>
      </w:pPr>
      <w:r w:rsidRPr="00ED0763">
        <w:t>That solves</w:t>
      </w:r>
    </w:p>
    <w:p w14:paraId="1FCF77BA" w14:textId="77777777" w:rsidR="00ED6840" w:rsidRPr="00ED0763" w:rsidRDefault="00ED6840" w:rsidP="00ED6840">
      <w:proofErr w:type="spellStart"/>
      <w:r w:rsidRPr="00ED0763">
        <w:rPr>
          <w:rStyle w:val="StyleUnderline"/>
        </w:rPr>
        <w:t>Tenza</w:t>
      </w:r>
      <w:proofErr w:type="spellEnd"/>
      <w:r w:rsidRPr="00ED0763">
        <w:rPr>
          <w:rStyle w:val="StyleUnderline"/>
        </w:rPr>
        <w:t xml:space="preserve"> 19</w:t>
      </w:r>
      <w:r w:rsidRPr="00ED0763">
        <w:t xml:space="preserve"> -- </w:t>
      </w:r>
      <w:proofErr w:type="spellStart"/>
      <w:r w:rsidRPr="00ED0763">
        <w:t>Mlungisi</w:t>
      </w:r>
      <w:proofErr w:type="spellEnd"/>
      <w:r w:rsidRPr="00ED0763">
        <w:t xml:space="preserve"> </w:t>
      </w:r>
      <w:proofErr w:type="spellStart"/>
      <w:r w:rsidRPr="00ED0763">
        <w:t>Tenza</w:t>
      </w:r>
      <w:proofErr w:type="spellEnd"/>
      <w:r w:rsidRPr="00ED0763">
        <w:t xml:space="preserve"> (LLB, LLM, LLD @ University of KwaZulu-Natal), Investigating the need to reintroduce a ballot requirement for a protected strike in South Africa, August 1</w:t>
      </w:r>
      <w:proofErr w:type="gramStart"/>
      <w:r w:rsidRPr="00ED0763">
        <w:t xml:space="preserve"> 2019</w:t>
      </w:r>
      <w:proofErr w:type="gramEnd"/>
      <w:r w:rsidRPr="00ED0763">
        <w:t xml:space="preserve">, </w:t>
      </w:r>
      <w:r w:rsidRPr="00ED0763">
        <w:rPr>
          <w:i/>
          <w:iCs/>
        </w:rPr>
        <w:t>Obiter</w:t>
      </w:r>
      <w:r w:rsidRPr="00ED0763">
        <w:rPr>
          <w:b/>
          <w:bCs/>
        </w:rPr>
        <w:t xml:space="preserve"> </w:t>
      </w:r>
      <w:r w:rsidRPr="00ED0763">
        <w:t>Volume 40, Issue 2, https://journals.co.za/doi/10.10520/EJC-1936af7594 WJ</w:t>
      </w:r>
    </w:p>
    <w:p w14:paraId="7530D7A2" w14:textId="77777777" w:rsidR="00ED6840" w:rsidRPr="00ED0763" w:rsidRDefault="00ED6840" w:rsidP="00ED6840">
      <w:pPr>
        <w:rPr>
          <w:rStyle w:val="StyleUnderline"/>
        </w:rPr>
      </w:pPr>
      <w:r w:rsidRPr="00ED0763">
        <w:rPr>
          <w:rStyle w:val="StyleUnderline"/>
          <w:highlight w:val="cyan"/>
        </w:rPr>
        <w:t xml:space="preserve">Violent protracted strikes can have devastating effects on employers, </w:t>
      </w:r>
      <w:proofErr w:type="gramStart"/>
      <w:r w:rsidRPr="00ED0763">
        <w:rPr>
          <w:rStyle w:val="StyleUnderline"/>
          <w:highlight w:val="cyan"/>
        </w:rPr>
        <w:t>employees</w:t>
      </w:r>
      <w:proofErr w:type="gramEnd"/>
      <w:r w:rsidRPr="00ED0763">
        <w:rPr>
          <w:rStyle w:val="StyleUnderline"/>
          <w:highlight w:val="cyan"/>
        </w:rPr>
        <w:t xml:space="preserve"> and the economy</w:t>
      </w:r>
      <w:r w:rsidRPr="00ED0763">
        <w:rPr>
          <w:rStyle w:val="StyleUnderline"/>
        </w:rPr>
        <w:t xml:space="preserve"> at large</w:t>
      </w:r>
      <w:r w:rsidRPr="00ED0763">
        <w:rPr>
          <w:sz w:val="16"/>
        </w:rPr>
        <w:t xml:space="preserve">. </w:t>
      </w:r>
      <w:proofErr w:type="gramStart"/>
      <w:r w:rsidRPr="00ED0763">
        <w:rPr>
          <w:sz w:val="16"/>
        </w:rPr>
        <w:t>Despite the fact that</w:t>
      </w:r>
      <w:proofErr w:type="gramEnd"/>
      <w:r w:rsidRPr="00ED0763">
        <w:rPr>
          <w:sz w:val="16"/>
        </w:rPr>
        <w:t xml:space="preserve"> workers have a constitutional right to strike, </w:t>
      </w:r>
      <w:r w:rsidRPr="00ED0763">
        <w:rPr>
          <w:rStyle w:val="StyleUnderline"/>
          <w:highlight w:val="cyan"/>
        </w:rPr>
        <w:t>it is important that</w:t>
      </w:r>
      <w:r w:rsidRPr="00ED0763">
        <w:rPr>
          <w:rStyle w:val="StyleUnderline"/>
        </w:rPr>
        <w:t xml:space="preserve"> the exercising of </w:t>
      </w:r>
      <w:r w:rsidRPr="00ED0763">
        <w:rPr>
          <w:rStyle w:val="StyleUnderline"/>
          <w:highlight w:val="cyan"/>
        </w:rPr>
        <w:t>such a right not be allowed to go beyond the necessary limits</w:t>
      </w:r>
      <w:r w:rsidRPr="00ED0763">
        <w:rPr>
          <w:sz w:val="16"/>
        </w:rPr>
        <w:t xml:space="preserve">. Currently, </w:t>
      </w:r>
      <w:r w:rsidRPr="00ED0763">
        <w:rPr>
          <w:rStyle w:val="StyleUnderline"/>
          <w:highlight w:val="cyan"/>
        </w:rPr>
        <w:t xml:space="preserve">strikes are often </w:t>
      </w:r>
      <w:proofErr w:type="spellStart"/>
      <w:r w:rsidRPr="00ED0763">
        <w:rPr>
          <w:rStyle w:val="StyleUnderline"/>
          <w:highlight w:val="cyan"/>
        </w:rPr>
        <w:t>characterised</w:t>
      </w:r>
      <w:proofErr w:type="spellEnd"/>
      <w:r w:rsidRPr="00ED0763">
        <w:rPr>
          <w:rStyle w:val="StyleUnderline"/>
          <w:highlight w:val="cyan"/>
        </w:rPr>
        <w:t xml:space="preserve"> by violent conduct</w:t>
      </w:r>
      <w:r w:rsidRPr="00ED0763">
        <w:rPr>
          <w:sz w:val="16"/>
        </w:rPr>
        <w:t xml:space="preserve">. </w:t>
      </w:r>
      <w:r w:rsidRPr="00ED0763">
        <w:rPr>
          <w:rStyle w:val="StyleUnderline"/>
          <w:highlight w:val="cyan"/>
        </w:rPr>
        <w:t>Resolution</w:t>
      </w:r>
      <w:r w:rsidRPr="00ED0763">
        <w:rPr>
          <w:rStyle w:val="StyleUnderline"/>
        </w:rPr>
        <w:t xml:space="preserve"> of strikes also </w:t>
      </w:r>
      <w:r w:rsidRPr="00ED0763">
        <w:rPr>
          <w:rStyle w:val="StyleUnderline"/>
          <w:highlight w:val="cyan"/>
        </w:rPr>
        <w:t>takes a long time</w:t>
      </w:r>
      <w:r w:rsidRPr="00ED0763">
        <w:rPr>
          <w:rStyle w:val="StyleUnderline"/>
        </w:rPr>
        <w:t xml:space="preserve">, </w:t>
      </w:r>
      <w:r w:rsidRPr="00ED0763">
        <w:rPr>
          <w:rStyle w:val="StyleUnderline"/>
          <w:highlight w:val="cyan"/>
        </w:rPr>
        <w:t>leaving many</w:t>
      </w:r>
      <w:r w:rsidRPr="00ED0763">
        <w:rPr>
          <w:rStyle w:val="StyleUnderline"/>
        </w:rPr>
        <w:t xml:space="preserve"> people </w:t>
      </w:r>
      <w:r w:rsidRPr="00ED0763">
        <w:rPr>
          <w:rStyle w:val="StyleUnderline"/>
          <w:highlight w:val="cyan"/>
        </w:rPr>
        <w:t xml:space="preserve">unemployed </w:t>
      </w:r>
      <w:r w:rsidRPr="00ED0763">
        <w:rPr>
          <w:rStyle w:val="StyleUnderline"/>
        </w:rPr>
        <w:t>by the time a solution is found</w:t>
      </w:r>
      <w:r w:rsidRPr="00ED0763">
        <w:rPr>
          <w:sz w:val="16"/>
        </w:rPr>
        <w:t xml:space="preserve">. </w:t>
      </w:r>
      <w:r w:rsidRPr="00ED0763">
        <w:rPr>
          <w:rStyle w:val="StyleUnderline"/>
        </w:rPr>
        <w:t xml:space="preserve">This not only affects the employees </w:t>
      </w:r>
      <w:proofErr w:type="gramStart"/>
      <w:r w:rsidRPr="00ED0763">
        <w:rPr>
          <w:rStyle w:val="StyleUnderline"/>
        </w:rPr>
        <w:t>concerned</w:t>
      </w:r>
      <w:r w:rsidRPr="00ED0763">
        <w:rPr>
          <w:sz w:val="16"/>
        </w:rPr>
        <w:t xml:space="preserve">, </w:t>
      </w:r>
      <w:r w:rsidRPr="00ED0763">
        <w:rPr>
          <w:rStyle w:val="StyleUnderline"/>
        </w:rPr>
        <w:t>but</w:t>
      </w:r>
      <w:proofErr w:type="gramEnd"/>
      <w:r w:rsidRPr="00ED0763">
        <w:rPr>
          <w:rStyle w:val="StyleUnderline"/>
        </w:rPr>
        <w:t xml:space="preserve"> is </w:t>
      </w:r>
      <w:r w:rsidRPr="00ED0763">
        <w:rPr>
          <w:rStyle w:val="StyleUnderline"/>
          <w:highlight w:val="cyan"/>
        </w:rPr>
        <w:t>a contributing factor to poverty</w:t>
      </w:r>
      <w:r w:rsidRPr="00ED0763">
        <w:rPr>
          <w:sz w:val="16"/>
        </w:rPr>
        <w:t xml:space="preserve">. To prevent long and violent strikes from taking place, it is suggested that </w:t>
      </w:r>
      <w:r w:rsidRPr="00ED0763">
        <w:rPr>
          <w:rStyle w:val="StyleUnderline"/>
        </w:rPr>
        <w:t xml:space="preserve">there should be changes to existing </w:t>
      </w:r>
      <w:proofErr w:type="spellStart"/>
      <w:r w:rsidRPr="00ED0763">
        <w:rPr>
          <w:rStyle w:val="StyleUnderline"/>
        </w:rPr>
        <w:t>labour</w:t>
      </w:r>
      <w:proofErr w:type="spellEnd"/>
      <w:r w:rsidRPr="00ED0763">
        <w:rPr>
          <w:rStyle w:val="StyleUnderline"/>
        </w:rPr>
        <w:t xml:space="preserve"> law </w:t>
      </w:r>
      <w:proofErr w:type="gramStart"/>
      <w:r w:rsidRPr="00ED0763">
        <w:rPr>
          <w:rStyle w:val="StyleUnderline"/>
        </w:rPr>
        <w:t>so as to</w:t>
      </w:r>
      <w:proofErr w:type="gramEnd"/>
      <w:r w:rsidRPr="00ED0763">
        <w:rPr>
          <w:rStyle w:val="StyleUnderline"/>
        </w:rPr>
        <w:t xml:space="preserve"> include a ballot requirement</w:t>
      </w:r>
      <w:r w:rsidRPr="00ED0763">
        <w:rPr>
          <w:sz w:val="16"/>
        </w:rPr>
        <w:t xml:space="preserve">. </w:t>
      </w:r>
      <w:r w:rsidRPr="00ED0763">
        <w:rPr>
          <w:rStyle w:val="StyleUnderline"/>
          <w:highlight w:val="cyan"/>
        </w:rPr>
        <w:t>The law should compel a convening union to</w:t>
      </w:r>
      <w:r w:rsidRPr="00ED0763">
        <w:rPr>
          <w:rStyle w:val="StyleUnderline"/>
        </w:rPr>
        <w:t xml:space="preserve"> </w:t>
      </w:r>
      <w:r w:rsidRPr="00ED0763">
        <w:rPr>
          <w:rStyle w:val="StyleUnderline"/>
          <w:highlight w:val="cyan"/>
        </w:rPr>
        <w:t>ballot members before</w:t>
      </w:r>
      <w:r w:rsidRPr="00ED0763">
        <w:rPr>
          <w:rStyle w:val="StyleUnderline"/>
        </w:rPr>
        <w:t xml:space="preserve"> staging </w:t>
      </w:r>
      <w:r w:rsidRPr="00ED0763">
        <w:rPr>
          <w:rStyle w:val="StyleUnderline"/>
          <w:highlight w:val="cyan"/>
        </w:rPr>
        <w:t>a strike</w:t>
      </w:r>
      <w:r w:rsidRPr="00ED0763">
        <w:rPr>
          <w:sz w:val="16"/>
        </w:rPr>
        <w:t xml:space="preserve">. To be credible, </w:t>
      </w:r>
      <w:r w:rsidRPr="00ED0763">
        <w:rPr>
          <w:rStyle w:val="StyleUnderline"/>
        </w:rPr>
        <w:t xml:space="preserve">the balloting process should be </w:t>
      </w:r>
      <w:r w:rsidRPr="00ED0763">
        <w:rPr>
          <w:rStyle w:val="StyleUnderline"/>
          <w:highlight w:val="cyan"/>
        </w:rPr>
        <w:t>chaired by an independent body</w:t>
      </w:r>
      <w:r w:rsidRPr="00ED0763">
        <w:rPr>
          <w:sz w:val="16"/>
        </w:rPr>
        <w:t xml:space="preserve">, such as the IEC or a representative from the CCMA. This is the position in Australia and Canada. In these countries, </w:t>
      </w:r>
      <w:r w:rsidRPr="00ED0763">
        <w:rPr>
          <w:rStyle w:val="StyleUnderline"/>
          <w:highlight w:val="cyan"/>
        </w:rPr>
        <w:t>if a union calls a strike</w:t>
      </w:r>
      <w:r w:rsidRPr="00ED0763">
        <w:rPr>
          <w:rStyle w:val="StyleUnderline"/>
        </w:rPr>
        <w:t xml:space="preserve"> </w:t>
      </w:r>
      <w:r w:rsidRPr="00ED0763">
        <w:rPr>
          <w:rStyle w:val="StyleUnderline"/>
          <w:highlight w:val="cyan"/>
        </w:rPr>
        <w:t>without having balloted its members, such a strike is unlawful</w:t>
      </w:r>
      <w:r w:rsidRPr="00ED0763">
        <w:rPr>
          <w:rStyle w:val="StyleUnderline"/>
        </w:rPr>
        <w:t xml:space="preserve"> and civil action can be taken against the union and its members</w:t>
      </w:r>
      <w:r w:rsidRPr="00ED0763">
        <w:rPr>
          <w:sz w:val="16"/>
        </w:rPr>
        <w:t xml:space="preserve">. </w:t>
      </w:r>
      <w:r w:rsidRPr="00ED0763">
        <w:rPr>
          <w:rStyle w:val="StyleUnderline"/>
          <w:highlight w:val="cyan"/>
        </w:rPr>
        <w:t>Balloting</w:t>
      </w:r>
      <w:r w:rsidRPr="00ED0763">
        <w:rPr>
          <w:rStyle w:val="StyleUnderline"/>
        </w:rPr>
        <w:t xml:space="preserve"> members prior to strike action </w:t>
      </w:r>
      <w:r w:rsidRPr="00ED0763">
        <w:rPr>
          <w:rStyle w:val="StyleUnderline"/>
          <w:highlight w:val="cyan"/>
        </w:rPr>
        <w:t>would help to establish their willingness to embark on a strike</w:t>
      </w:r>
      <w:r w:rsidRPr="00ED0763">
        <w:rPr>
          <w:rStyle w:val="StyleUnderline"/>
        </w:rPr>
        <w:t xml:space="preserve">. If the majority vote in </w:t>
      </w:r>
      <w:proofErr w:type="spellStart"/>
      <w:r w:rsidRPr="00ED0763">
        <w:rPr>
          <w:rStyle w:val="StyleUnderline"/>
        </w:rPr>
        <w:t>favour</w:t>
      </w:r>
      <w:proofErr w:type="spellEnd"/>
      <w:r w:rsidRPr="00ED0763">
        <w:rPr>
          <w:rStyle w:val="StyleUnderline"/>
        </w:rPr>
        <w:t xml:space="preserve"> of a strike, </w:t>
      </w:r>
      <w:r w:rsidRPr="00ED0763">
        <w:rPr>
          <w:rStyle w:val="StyleUnderline"/>
          <w:highlight w:val="cyan"/>
        </w:rPr>
        <w:t>it would send a signal to the employer that workers are serious</w:t>
      </w:r>
      <w:r w:rsidRPr="00ED0763">
        <w:rPr>
          <w:rStyle w:val="StyleUnderline"/>
        </w:rPr>
        <w:t xml:space="preserve"> </w:t>
      </w:r>
      <w:r w:rsidRPr="00ED0763">
        <w:rPr>
          <w:rStyle w:val="StyleUnderline"/>
          <w:highlight w:val="cyan"/>
        </w:rPr>
        <w:t>and that it must consider their</w:t>
      </w:r>
      <w:r w:rsidRPr="00ED0763">
        <w:rPr>
          <w:rStyle w:val="StyleUnderline"/>
        </w:rPr>
        <w:t xml:space="preserve"> concerns or </w:t>
      </w:r>
      <w:r w:rsidRPr="00ED0763">
        <w:rPr>
          <w:rStyle w:val="StyleUnderline"/>
          <w:highlight w:val="cyan"/>
        </w:rPr>
        <w:t>demands</w:t>
      </w:r>
      <w:r w:rsidRPr="00ED0763">
        <w:rPr>
          <w:rStyle w:val="StyleUnderline"/>
        </w:rPr>
        <w:t xml:space="preserve"> </w:t>
      </w:r>
      <w:r w:rsidRPr="00ED0763">
        <w:rPr>
          <w:rStyle w:val="StyleUnderline"/>
          <w:highlight w:val="cyan"/>
        </w:rPr>
        <w:t>in a serious light</w:t>
      </w:r>
      <w:r w:rsidRPr="00ED0763">
        <w:rPr>
          <w:sz w:val="16"/>
        </w:rPr>
        <w:t xml:space="preserve">. The </w:t>
      </w:r>
      <w:r w:rsidRPr="00ED0763">
        <w:rPr>
          <w:rStyle w:val="StyleUnderline"/>
        </w:rPr>
        <w:t>employer and employee representatives are expected to engage fruitfully during negotiations and to avoid impending industrial action.</w:t>
      </w:r>
    </w:p>
    <w:p w14:paraId="6DCD637A" w14:textId="77777777" w:rsidR="00ED6840" w:rsidRPr="00ED0763" w:rsidRDefault="00ED6840" w:rsidP="00ED6840"/>
    <w:p w14:paraId="7B6E2272" w14:textId="77777777" w:rsidR="00ED6840" w:rsidRPr="00ED0763" w:rsidRDefault="00ED6840" w:rsidP="00ED6840">
      <w:pPr>
        <w:pStyle w:val="Heading4"/>
      </w:pPr>
      <w:r w:rsidRPr="00ED0763">
        <w:t xml:space="preserve">Secret ballots ensure </w:t>
      </w:r>
      <w:r w:rsidRPr="00ED0763">
        <w:rPr>
          <w:u w:val="single"/>
        </w:rPr>
        <w:t>democratic consultation</w:t>
      </w:r>
      <w:r w:rsidRPr="00ED0763">
        <w:t xml:space="preserve"> which reduces </w:t>
      </w:r>
      <w:r w:rsidRPr="00ED0763">
        <w:rPr>
          <w:u w:val="single"/>
        </w:rPr>
        <w:t>long-run poverty</w:t>
      </w:r>
      <w:r w:rsidRPr="00ED0763">
        <w:t xml:space="preserve"> and </w:t>
      </w:r>
      <w:r w:rsidRPr="00ED0763">
        <w:rPr>
          <w:u w:val="single"/>
        </w:rPr>
        <w:t>violence</w:t>
      </w:r>
      <w:r w:rsidRPr="00ED0763">
        <w:t xml:space="preserve"> – it ensures strikes represent workers, not leadership</w:t>
      </w:r>
    </w:p>
    <w:p w14:paraId="4B2C7B9B" w14:textId="77777777" w:rsidR="00ED6840" w:rsidRPr="00ED0763" w:rsidRDefault="00ED6840" w:rsidP="00ED6840">
      <w:proofErr w:type="spellStart"/>
      <w:r w:rsidRPr="00ED0763">
        <w:rPr>
          <w:rStyle w:val="StyleUnderline"/>
        </w:rPr>
        <w:t>Tenza</w:t>
      </w:r>
      <w:proofErr w:type="spellEnd"/>
      <w:r w:rsidRPr="00ED0763">
        <w:rPr>
          <w:rStyle w:val="StyleUnderline"/>
        </w:rPr>
        <w:t xml:space="preserve"> 19</w:t>
      </w:r>
      <w:r w:rsidRPr="00ED0763">
        <w:t xml:space="preserve"> -- </w:t>
      </w:r>
      <w:proofErr w:type="spellStart"/>
      <w:r w:rsidRPr="00ED0763">
        <w:t>Mlungisi</w:t>
      </w:r>
      <w:proofErr w:type="spellEnd"/>
      <w:r w:rsidRPr="00ED0763">
        <w:t xml:space="preserve"> </w:t>
      </w:r>
      <w:proofErr w:type="spellStart"/>
      <w:r w:rsidRPr="00ED0763">
        <w:t>Tenza</w:t>
      </w:r>
      <w:proofErr w:type="spellEnd"/>
      <w:r w:rsidRPr="00ED0763">
        <w:t xml:space="preserve"> (LLB, LLM, LLD @ University of KwaZulu-Natal), Investigating the need to reintroduce a ballot requirement for a protected strike in South Africa, August 1</w:t>
      </w:r>
      <w:proofErr w:type="gramStart"/>
      <w:r w:rsidRPr="00ED0763">
        <w:t xml:space="preserve"> 2019</w:t>
      </w:r>
      <w:proofErr w:type="gramEnd"/>
      <w:r w:rsidRPr="00ED0763">
        <w:t xml:space="preserve">, </w:t>
      </w:r>
      <w:r w:rsidRPr="00ED0763">
        <w:rPr>
          <w:i/>
          <w:iCs/>
        </w:rPr>
        <w:t>Obiter</w:t>
      </w:r>
      <w:r w:rsidRPr="00ED0763">
        <w:rPr>
          <w:b/>
          <w:bCs/>
        </w:rPr>
        <w:t xml:space="preserve"> </w:t>
      </w:r>
      <w:r w:rsidRPr="00ED0763">
        <w:t>Volume 40, Issue 2, https://journals.co.za/doi/10.10520/EJC-1936af7594 WJ</w:t>
      </w:r>
    </w:p>
    <w:p w14:paraId="048EBD75" w14:textId="77777777" w:rsidR="00ED6840" w:rsidRPr="00ED0763" w:rsidRDefault="00ED6840" w:rsidP="00ED6840">
      <w:pPr>
        <w:rPr>
          <w:sz w:val="16"/>
        </w:rPr>
      </w:pPr>
      <w:r w:rsidRPr="00ED0763">
        <w:rPr>
          <w:rStyle w:val="StyleUnderline"/>
        </w:rPr>
        <w:t>If balloting members prior to a strike is made a requirement for a protected strike, the article argues that the ballot must be secret</w:t>
      </w:r>
      <w:r w:rsidRPr="00ED0763">
        <w:rPr>
          <w:sz w:val="16"/>
        </w:rPr>
        <w:t xml:space="preserve">. The LRAA 2018 hints at a move in this direction.72 This would be in line with our voting traditions, as it would reinforce worker control of unions. Von Webster believes that </w:t>
      </w:r>
      <w:r w:rsidRPr="00ED0763">
        <w:rPr>
          <w:rStyle w:val="StyleUnderline"/>
          <w:highlight w:val="cyan"/>
        </w:rPr>
        <w:t>workers must have the sense of having democratic control of the strike</w:t>
      </w:r>
      <w:r w:rsidRPr="00ED0763">
        <w:rPr>
          <w:rStyle w:val="StyleUnderline"/>
        </w:rPr>
        <w:t xml:space="preserve"> and this would be </w:t>
      </w:r>
      <w:r w:rsidRPr="00ED0763">
        <w:rPr>
          <w:rStyle w:val="StyleUnderline"/>
          <w:highlight w:val="cyan"/>
        </w:rPr>
        <w:t>ensured by</w:t>
      </w:r>
      <w:r w:rsidRPr="00ED0763">
        <w:rPr>
          <w:rStyle w:val="StyleUnderline"/>
        </w:rPr>
        <w:t xml:space="preserve"> a </w:t>
      </w:r>
      <w:r w:rsidRPr="00ED0763">
        <w:rPr>
          <w:rStyle w:val="StyleUnderline"/>
          <w:highlight w:val="cyan"/>
        </w:rPr>
        <w:t>confidential balloting</w:t>
      </w:r>
      <w:r w:rsidRPr="00ED0763">
        <w:rPr>
          <w:rStyle w:val="StyleUnderline"/>
        </w:rPr>
        <w:t xml:space="preserve"> of members before and during the strike</w:t>
      </w:r>
      <w:r w:rsidRPr="00ED0763">
        <w:rPr>
          <w:sz w:val="16"/>
        </w:rPr>
        <w:t xml:space="preserve">.73 </w:t>
      </w:r>
      <w:r w:rsidRPr="00ED0763">
        <w:rPr>
          <w:rStyle w:val="StyleUnderline"/>
          <w:highlight w:val="cyan"/>
        </w:rPr>
        <w:t>If workers exercise democratic control</w:t>
      </w:r>
      <w:r w:rsidRPr="00ED0763">
        <w:rPr>
          <w:rStyle w:val="StyleUnderline"/>
        </w:rPr>
        <w:t xml:space="preserve"> of the strike, the possibility of strike violence would be reduced, and </w:t>
      </w:r>
      <w:r w:rsidRPr="00ED0763">
        <w:rPr>
          <w:rStyle w:val="StyleUnderline"/>
          <w:highlight w:val="cyan"/>
        </w:rPr>
        <w:t>the union would be more likely to take responsibility</w:t>
      </w:r>
      <w:r w:rsidRPr="00ED0763">
        <w:rPr>
          <w:rStyle w:val="StyleUnderline"/>
        </w:rPr>
        <w:t xml:space="preserve"> for the consequences of the strike</w:t>
      </w:r>
      <w:r w:rsidRPr="00ED0763">
        <w:rPr>
          <w:sz w:val="16"/>
        </w:rPr>
        <w:t xml:space="preserve">. In this way, the strike could be used more </w:t>
      </w:r>
      <w:proofErr w:type="gramStart"/>
      <w:r w:rsidRPr="00ED0763">
        <w:rPr>
          <w:sz w:val="16"/>
        </w:rPr>
        <w:t>strategically</w:t>
      </w:r>
      <w:proofErr w:type="gramEnd"/>
      <w:r w:rsidRPr="00ED0763">
        <w:rPr>
          <w:sz w:val="16"/>
        </w:rPr>
        <w:t xml:space="preserve"> and employers could respond more constructively.</w:t>
      </w:r>
    </w:p>
    <w:p w14:paraId="7306E44D" w14:textId="77777777" w:rsidR="00ED6840" w:rsidRPr="00ED0763" w:rsidRDefault="00ED6840" w:rsidP="00ED6840">
      <w:pPr>
        <w:rPr>
          <w:sz w:val="16"/>
        </w:rPr>
      </w:pPr>
      <w:r w:rsidRPr="00ED0763">
        <w:rPr>
          <w:sz w:val="16"/>
        </w:rPr>
        <w:t xml:space="preserve">The voting process must be fair and secret and there must be no intimidation of those who cast their ballot, or of those who do not want to vote. Concerns may be raised about the secrecy of the voting process. In MAWU v Natal Die Casting,74 a ballot was conducted from the boot of a car near the company premises. </w:t>
      </w:r>
      <w:r w:rsidRPr="00ED0763">
        <w:rPr>
          <w:rStyle w:val="StyleUnderline"/>
        </w:rPr>
        <w:t>The Industrial Court found that holding the ballot in the open, did not mean it was not secret</w:t>
      </w:r>
      <w:r w:rsidRPr="00ED0763">
        <w:rPr>
          <w:sz w:val="16"/>
        </w:rPr>
        <w:t xml:space="preserve">. The court accepted that trade unions do not have the same facilities as employers. It said that what mattered was that the voter should not be put under constraint. In White v Neill Tools,75 the court stated that the strike ballot provides the individual with an opportunity to cast his or her vote in secret and to consider the consequences of the contemplated action privately and without being unduly influenced, </w:t>
      </w:r>
      <w:proofErr w:type="spellStart"/>
      <w:proofErr w:type="gramStart"/>
      <w:r w:rsidRPr="00ED0763">
        <w:rPr>
          <w:sz w:val="16"/>
        </w:rPr>
        <w:t>pressurised</w:t>
      </w:r>
      <w:proofErr w:type="spellEnd"/>
      <w:proofErr w:type="gramEnd"/>
      <w:r w:rsidRPr="00ED0763">
        <w:rPr>
          <w:sz w:val="16"/>
        </w:rPr>
        <w:t xml:space="preserve"> or intimidated by having to make choices in the open.</w:t>
      </w:r>
    </w:p>
    <w:p w14:paraId="6A716404" w14:textId="77777777" w:rsidR="00ED6840" w:rsidRPr="00ED0763" w:rsidRDefault="00ED6840" w:rsidP="00ED6840">
      <w:pPr>
        <w:rPr>
          <w:sz w:val="16"/>
        </w:rPr>
      </w:pPr>
      <w:r w:rsidRPr="00ED0763">
        <w:rPr>
          <w:sz w:val="16"/>
        </w:rPr>
        <w:t xml:space="preserve">Voting secretly is important because, in a strike context, the employer is entitled to know that it is dealing with </w:t>
      </w:r>
      <w:proofErr w:type="gramStart"/>
      <w:r w:rsidRPr="00ED0763">
        <w:rPr>
          <w:sz w:val="16"/>
        </w:rPr>
        <w:t>the majority of</w:t>
      </w:r>
      <w:proofErr w:type="gramEnd"/>
      <w:r w:rsidRPr="00ED0763">
        <w:rPr>
          <w:sz w:val="16"/>
        </w:rPr>
        <w:t xml:space="preserve"> members in question, which is so demonstrated by a ballot properly conducted in terms of the law.76 </w:t>
      </w:r>
      <w:r w:rsidRPr="00ED0763">
        <w:rPr>
          <w:rStyle w:val="StyleUnderline"/>
        </w:rPr>
        <w:t xml:space="preserve">A </w:t>
      </w:r>
      <w:r w:rsidRPr="00ED0763">
        <w:rPr>
          <w:rStyle w:val="StyleUnderline"/>
          <w:highlight w:val="cyan"/>
        </w:rPr>
        <w:t>secret ballot</w:t>
      </w:r>
      <w:r w:rsidRPr="00ED0763">
        <w:rPr>
          <w:rStyle w:val="StyleUnderline"/>
        </w:rPr>
        <w:t xml:space="preserve">, as opposed to a “hands-up” system, </w:t>
      </w:r>
      <w:r w:rsidRPr="00ED0763">
        <w:rPr>
          <w:rStyle w:val="StyleUnderline"/>
          <w:highlight w:val="cyan"/>
        </w:rPr>
        <w:t>avoids</w:t>
      </w:r>
      <w:r w:rsidRPr="00ED0763">
        <w:rPr>
          <w:rStyle w:val="StyleUnderline"/>
        </w:rPr>
        <w:t xml:space="preserve"> the scenario of </w:t>
      </w:r>
      <w:r w:rsidRPr="00ED0763">
        <w:rPr>
          <w:rStyle w:val="StyleUnderline"/>
          <w:highlight w:val="cyan"/>
        </w:rPr>
        <w:t>the union putting pressure on members</w:t>
      </w:r>
      <w:r w:rsidRPr="00ED0763">
        <w:rPr>
          <w:rStyle w:val="StyleUnderline"/>
        </w:rPr>
        <w:t xml:space="preserve"> to vote in </w:t>
      </w:r>
      <w:proofErr w:type="spellStart"/>
      <w:r w:rsidRPr="00ED0763">
        <w:rPr>
          <w:rStyle w:val="StyleUnderline"/>
        </w:rPr>
        <w:t>favour</w:t>
      </w:r>
      <w:proofErr w:type="spellEnd"/>
      <w:r w:rsidRPr="00ED0763">
        <w:rPr>
          <w:rStyle w:val="StyleUnderline"/>
        </w:rPr>
        <w:t xml:space="preserve"> of the strike.</w:t>
      </w:r>
      <w:r w:rsidRPr="00ED0763">
        <w:rPr>
          <w:sz w:val="16"/>
        </w:rPr>
        <w:t xml:space="preserve"> There is a strong belief that </w:t>
      </w:r>
      <w:r w:rsidRPr="00ED0763">
        <w:rPr>
          <w:rStyle w:val="StyleUnderline"/>
        </w:rPr>
        <w:t>if voting takes place by a show of hands, intimidation may occur and some employees may be targeted by other employees</w:t>
      </w:r>
      <w:r w:rsidRPr="00ED0763">
        <w:rPr>
          <w:sz w:val="16"/>
        </w:rPr>
        <w:t xml:space="preserve">.77 In addition, </w:t>
      </w:r>
      <w:r w:rsidRPr="00ED0763">
        <w:rPr>
          <w:rStyle w:val="StyleUnderline"/>
        </w:rPr>
        <w:t>a secret ballot prior to a protected strike would ensure that strikes are taken seriously</w:t>
      </w:r>
      <w:r w:rsidRPr="00ED0763">
        <w:rPr>
          <w:sz w:val="16"/>
        </w:rPr>
        <w:t>, and they are not viewed just as actions of “</w:t>
      </w:r>
      <w:proofErr w:type="spellStart"/>
      <w:r w:rsidRPr="00ED0763">
        <w:rPr>
          <w:sz w:val="16"/>
        </w:rPr>
        <w:t>uncivilised</w:t>
      </w:r>
      <w:proofErr w:type="spellEnd"/>
      <w:r w:rsidRPr="00ED0763">
        <w:rPr>
          <w:sz w:val="16"/>
        </w:rPr>
        <w:t xml:space="preserve"> hooligans” because of the current concomitant damage to property and the intimidation and killing of people.</w:t>
      </w:r>
    </w:p>
    <w:p w14:paraId="1B16EC02" w14:textId="77777777" w:rsidR="00ED6840" w:rsidRPr="00ED0763" w:rsidRDefault="00ED6840" w:rsidP="00ED6840">
      <w:pPr>
        <w:rPr>
          <w:sz w:val="16"/>
        </w:rPr>
      </w:pPr>
      <w:r w:rsidRPr="00ED0763">
        <w:rPr>
          <w:sz w:val="16"/>
        </w:rPr>
        <w:t xml:space="preserve">Although the reintroduction of ballots was discussed before the introduction of the LRAA of 2018, the new amendments to the LRA on balloting members do not change the position and will not have any effect on violent and unprotected strikes. It can be argued that by removing the ballot requirement from the Amendment Bill of 2012, the legislature lost an opportunity to refashion and refresh strike law, </w:t>
      </w:r>
      <w:proofErr w:type="gramStart"/>
      <w:r w:rsidRPr="00ED0763">
        <w:rPr>
          <w:sz w:val="16"/>
        </w:rPr>
        <w:t>taking into account</w:t>
      </w:r>
      <w:proofErr w:type="gramEnd"/>
      <w:r w:rsidRPr="00ED0763">
        <w:rPr>
          <w:sz w:val="16"/>
        </w:rPr>
        <w:t xml:space="preserve"> contemporary social and economic realities.78 </w:t>
      </w:r>
      <w:r w:rsidRPr="00ED0763">
        <w:rPr>
          <w:rStyle w:val="StyleUnderline"/>
        </w:rPr>
        <w:t>If a ballot requirement could be made law, strikes would only commence if the majority of the employees agreed, and that would lead to less intimidation of non-strikers and greater coherence among strikers</w:t>
      </w:r>
      <w:r w:rsidRPr="00ED0763">
        <w:rPr>
          <w:sz w:val="16"/>
        </w:rPr>
        <w:t xml:space="preserve">. If the reintroduction of a secret ballot were given a chance, things might change for the better as a strike would go ahead if it was supported by </w:t>
      </w:r>
      <w:proofErr w:type="gramStart"/>
      <w:r w:rsidRPr="00ED0763">
        <w:rPr>
          <w:sz w:val="16"/>
        </w:rPr>
        <w:t>a majority of</w:t>
      </w:r>
      <w:proofErr w:type="gramEnd"/>
      <w:r w:rsidRPr="00ED0763">
        <w:rPr>
          <w:sz w:val="16"/>
        </w:rPr>
        <w:t xml:space="preserve"> the members. However, </w:t>
      </w:r>
      <w:proofErr w:type="spellStart"/>
      <w:r w:rsidRPr="00ED0763">
        <w:rPr>
          <w:rStyle w:val="StyleUnderline"/>
          <w:highlight w:val="cyan"/>
        </w:rPr>
        <w:t>labour</w:t>
      </w:r>
      <w:proofErr w:type="spellEnd"/>
      <w:r w:rsidRPr="00ED0763">
        <w:rPr>
          <w:rStyle w:val="StyleUnderline"/>
          <w:highlight w:val="cyan"/>
        </w:rPr>
        <w:t xml:space="preserve"> will have to be thoroughly consulted and convinced that the aim is not to disadvantage them</w:t>
      </w:r>
      <w:r w:rsidRPr="00ED0763">
        <w:rPr>
          <w:rStyle w:val="StyleUnderline"/>
        </w:rPr>
        <w:t xml:space="preserve">, but rather to improve the economy </w:t>
      </w:r>
      <w:r w:rsidRPr="00ED0763">
        <w:rPr>
          <w:rStyle w:val="StyleUnderline"/>
          <w:highlight w:val="cyan"/>
        </w:rPr>
        <w:t>and reduce the loss of jobs</w:t>
      </w:r>
      <w:r w:rsidRPr="00ED0763">
        <w:rPr>
          <w:rStyle w:val="StyleUnderline"/>
        </w:rPr>
        <w:t>, which is the normal consequence of prolonged and violent strikes</w:t>
      </w:r>
      <w:r w:rsidRPr="00ED0763">
        <w:rPr>
          <w:sz w:val="16"/>
        </w:rPr>
        <w:t xml:space="preserve">. </w:t>
      </w:r>
      <w:r w:rsidRPr="00ED0763">
        <w:rPr>
          <w:rStyle w:val="StyleUnderline"/>
          <w:highlight w:val="cyan"/>
        </w:rPr>
        <w:t>A secret ballot ensures that the union has a democratic mandate</w:t>
      </w:r>
      <w:r w:rsidRPr="00ED0763">
        <w:rPr>
          <w:rStyle w:val="StyleUnderline"/>
        </w:rPr>
        <w:t xml:space="preserve"> for a strike, and, if necessary, further ballots can be held during negotiations, for example, when a provisional agreement is reached</w:t>
      </w:r>
      <w:r w:rsidRPr="00ED0763">
        <w:rPr>
          <w:sz w:val="16"/>
        </w:rPr>
        <w:t xml:space="preserve">. In addition, if the ballot is secret, it prevents unions from putting pressure on employees to vote in </w:t>
      </w:r>
      <w:proofErr w:type="spellStart"/>
      <w:r w:rsidRPr="00ED0763">
        <w:rPr>
          <w:sz w:val="16"/>
        </w:rPr>
        <w:t>favour</w:t>
      </w:r>
      <w:proofErr w:type="spellEnd"/>
      <w:r w:rsidRPr="00ED0763">
        <w:rPr>
          <w:sz w:val="16"/>
        </w:rPr>
        <w:t xml:space="preserve"> of the strike. </w:t>
      </w:r>
      <w:r w:rsidRPr="00ED0763">
        <w:rPr>
          <w:rStyle w:val="StyleUnderline"/>
          <w:highlight w:val="cyan"/>
        </w:rPr>
        <w:t>It would</w:t>
      </w:r>
      <w:r w:rsidRPr="00ED0763">
        <w:rPr>
          <w:rStyle w:val="StyleUnderline"/>
        </w:rPr>
        <w:t xml:space="preserve"> also </w:t>
      </w:r>
      <w:r w:rsidRPr="00ED0763">
        <w:rPr>
          <w:rStyle w:val="StyleUnderline"/>
          <w:highlight w:val="cyan"/>
        </w:rPr>
        <w:t>ensure that the right</w:t>
      </w:r>
      <w:r w:rsidRPr="00ED0763">
        <w:rPr>
          <w:rStyle w:val="StyleUnderline"/>
        </w:rPr>
        <w:t xml:space="preserve"> to protected industrial action </w:t>
      </w:r>
      <w:r w:rsidRPr="00ED0763">
        <w:rPr>
          <w:rStyle w:val="StyleUnderline"/>
          <w:highlight w:val="cyan"/>
        </w:rPr>
        <w:t>is not abused by union officials</w:t>
      </w:r>
      <w:r w:rsidRPr="00ED0763">
        <w:rPr>
          <w:rStyle w:val="StyleUnderline"/>
        </w:rPr>
        <w:t>, who might want to push agendas unrelated to the interests of workers at the workplace concerned</w:t>
      </w:r>
      <w:r w:rsidRPr="00ED0763">
        <w:rPr>
          <w:sz w:val="16"/>
        </w:rPr>
        <w:t xml:space="preserve">. Moreover, </w:t>
      </w:r>
      <w:r w:rsidRPr="00ED0763">
        <w:rPr>
          <w:rStyle w:val="Emphasis"/>
          <w:highlight w:val="cyan"/>
        </w:rPr>
        <w:t>a secret ballot does not stand in the way of the protection</w:t>
      </w:r>
      <w:r w:rsidRPr="00ED0763">
        <w:rPr>
          <w:rStyle w:val="Emphasis"/>
        </w:rPr>
        <w:t xml:space="preserve"> of strike </w:t>
      </w:r>
      <w:proofErr w:type="gramStart"/>
      <w:r w:rsidRPr="00ED0763">
        <w:rPr>
          <w:rStyle w:val="Emphasis"/>
        </w:rPr>
        <w:t xml:space="preserve">action, </w:t>
      </w:r>
      <w:r w:rsidRPr="00ED0763">
        <w:rPr>
          <w:rStyle w:val="Emphasis"/>
          <w:highlight w:val="cyan"/>
        </w:rPr>
        <w:t>but</w:t>
      </w:r>
      <w:proofErr w:type="gramEnd"/>
      <w:r w:rsidRPr="00ED0763">
        <w:rPr>
          <w:rStyle w:val="Emphasis"/>
          <w:highlight w:val="cyan"/>
        </w:rPr>
        <w:t xml:space="preserve"> provides a mechanism to ensure that a protected strike is the genuine choice of </w:t>
      </w:r>
      <w:r w:rsidRPr="00ED0763">
        <w:rPr>
          <w:rStyle w:val="Emphasis"/>
        </w:rPr>
        <w:t xml:space="preserve">the majority of </w:t>
      </w:r>
      <w:r w:rsidRPr="00ED0763">
        <w:rPr>
          <w:rStyle w:val="Emphasis"/>
          <w:highlight w:val="cyan"/>
        </w:rPr>
        <w:t>employees</w:t>
      </w:r>
      <w:r w:rsidRPr="00ED0763">
        <w:rPr>
          <w:rStyle w:val="Emphasis"/>
        </w:rPr>
        <w:t xml:space="preserve"> employed by the employer or in the workplace</w:t>
      </w:r>
      <w:r w:rsidRPr="00ED0763">
        <w:rPr>
          <w:sz w:val="16"/>
        </w:rPr>
        <w:t xml:space="preserve">. If the vote is in </w:t>
      </w:r>
      <w:proofErr w:type="spellStart"/>
      <w:r w:rsidRPr="00ED0763">
        <w:rPr>
          <w:sz w:val="16"/>
        </w:rPr>
        <w:t>favour</w:t>
      </w:r>
      <w:proofErr w:type="spellEnd"/>
      <w:r w:rsidRPr="00ED0763">
        <w:rPr>
          <w:sz w:val="16"/>
        </w:rPr>
        <w:t xml:space="preserve"> of a strike, it means there is an appetite for it and perhaps the concerns or demands of employees are genuine. </w:t>
      </w:r>
      <w:r w:rsidRPr="00ED0763">
        <w:rPr>
          <w:rStyle w:val="StyleUnderline"/>
        </w:rPr>
        <w:t xml:space="preserve">A secret ballot can also protect jobs by avoiding unnecessary strikes that may result in dismissal </w:t>
      </w:r>
      <w:proofErr w:type="gramStart"/>
      <w:r w:rsidRPr="00ED0763">
        <w:rPr>
          <w:rStyle w:val="StyleUnderline"/>
        </w:rPr>
        <w:t>on the basis of</w:t>
      </w:r>
      <w:proofErr w:type="gramEnd"/>
      <w:r w:rsidRPr="00ED0763">
        <w:rPr>
          <w:rStyle w:val="StyleUnderline"/>
        </w:rPr>
        <w:t xml:space="preserve"> operational requirements of the business</w:t>
      </w:r>
      <w:r w:rsidRPr="00ED0763">
        <w:rPr>
          <w:sz w:val="16"/>
        </w:rPr>
        <w:t>.79 It is important to note that, in this context, employers can reduce the number of employees if the business is no longer making a profit; this might happen if no production takes place, which in turn results in a loss of customers. Importantly again, if a strike goes on for an unduly long period, customers or clients might shift loyalty to other businesses resulting in a loss of profit.</w:t>
      </w:r>
    </w:p>
    <w:p w14:paraId="5968DA8C" w14:textId="77777777" w:rsidR="00ED6840" w:rsidRPr="00ED0763" w:rsidRDefault="00ED6840" w:rsidP="00ED6840">
      <w:pPr>
        <w:pStyle w:val="Heading4"/>
        <w:rPr>
          <w:shd w:val="clear" w:color="auto" w:fill="FFFFFF"/>
        </w:rPr>
      </w:pPr>
      <w:r w:rsidRPr="00ED0763">
        <w:rPr>
          <w:shd w:val="clear" w:color="auto" w:fill="FFFFFF"/>
        </w:rPr>
        <w:t>Labor unions effective – no need for more strikes</w:t>
      </w:r>
    </w:p>
    <w:p w14:paraId="26951430" w14:textId="77777777" w:rsidR="00ED6840" w:rsidRPr="00ED0763" w:rsidRDefault="00ED6840" w:rsidP="00ED6840">
      <w:r w:rsidRPr="00ED0763">
        <w:rPr>
          <w:rFonts w:ascii="Arial" w:hAnsi="Arial" w:cs="Arial"/>
          <w:sz w:val="20"/>
          <w:szCs w:val="20"/>
          <w:shd w:val="clear" w:color="auto" w:fill="FFFFFF"/>
        </w:rPr>
        <w:t>Graham 16’ Graham, James. "A Reconsideration of the Right to Strike." </w:t>
      </w:r>
      <w:r w:rsidRPr="00ED0763">
        <w:rPr>
          <w:rFonts w:ascii="Arial" w:hAnsi="Arial" w:cs="Arial"/>
          <w:i/>
          <w:iCs/>
          <w:sz w:val="20"/>
          <w:szCs w:val="20"/>
          <w:shd w:val="clear" w:color="auto" w:fill="FFFFFF"/>
        </w:rPr>
        <w:t>The Catholic Lawyer</w:t>
      </w:r>
      <w:r w:rsidRPr="00ED0763">
        <w:rPr>
          <w:rFonts w:ascii="Arial" w:hAnsi="Arial" w:cs="Arial"/>
          <w:sz w:val="20"/>
          <w:szCs w:val="20"/>
          <w:shd w:val="clear" w:color="auto" w:fill="FFFFFF"/>
        </w:rPr>
        <w:t> 9.2 (2016): 4.</w:t>
      </w:r>
    </w:p>
    <w:p w14:paraId="40343B6C" w14:textId="77777777" w:rsidR="00ED6840" w:rsidRPr="00ED0763" w:rsidRDefault="00ED6840" w:rsidP="00ED6840">
      <w:r w:rsidRPr="00ED0763">
        <w:rPr>
          <w:rStyle w:val="Emphasis"/>
        </w:rPr>
        <w:t>E</w:t>
      </w:r>
      <w:r w:rsidRPr="00ED0763">
        <w:rPr>
          <w:rStyle w:val="Emphasis"/>
          <w:highlight w:val="cyan"/>
        </w:rPr>
        <w:t>mployers in certain industries almost always bow to union demand</w:t>
      </w:r>
      <w:r w:rsidRPr="00ED0763">
        <w:rPr>
          <w:rStyle w:val="Emphasis"/>
        </w:rPr>
        <w:t>s because, having banded together in collective bargaining associations with their competitors</w:t>
      </w:r>
      <w:r w:rsidRPr="00ED0763">
        <w:rPr>
          <w:rStyle w:val="Emphasis"/>
          <w:highlight w:val="cyan"/>
        </w:rPr>
        <w:t xml:space="preserve">, they are </w:t>
      </w:r>
      <w:proofErr w:type="gramStart"/>
      <w:r w:rsidRPr="00ED0763">
        <w:rPr>
          <w:rStyle w:val="Emphasis"/>
          <w:highlight w:val="cyan"/>
        </w:rPr>
        <w:t>in a position</w:t>
      </w:r>
      <w:proofErr w:type="gramEnd"/>
      <w:r w:rsidRPr="00ED0763">
        <w:rPr>
          <w:rStyle w:val="Emphasis"/>
          <w:highlight w:val="cyan"/>
        </w:rPr>
        <w:t xml:space="preserve"> to make the public pay the price of increased wages or shorter hour</w:t>
      </w:r>
      <w:r w:rsidRPr="00ED0763">
        <w:rPr>
          <w:highlight w:val="cyan"/>
        </w:rPr>
        <w:t>s</w:t>
      </w:r>
      <w:r w:rsidRPr="00ED0763">
        <w:t xml:space="preserve">. This is an oversimplification, of course, but it would not be naive not to suppose, for example, that at least one effect of the inflated wage scales in the building trades is to make it more difficult for the </w:t>
      </w:r>
      <w:proofErr w:type="spellStart"/>
      <w:r w:rsidRPr="00ED0763">
        <w:t>lowerincome</w:t>
      </w:r>
      <w:proofErr w:type="spellEnd"/>
      <w:r w:rsidRPr="00ED0763">
        <w:t xml:space="preserve"> groups to increase their earnings and someday to buy a </w:t>
      </w:r>
      <w:r w:rsidRPr="00ED0763">
        <w:rPr>
          <w:rStyle w:val="StyleUnderline"/>
        </w:rPr>
        <w:t xml:space="preserve">home. Conclusion In any 'event, </w:t>
      </w:r>
      <w:proofErr w:type="gramStart"/>
      <w:r w:rsidRPr="00ED0763">
        <w:rPr>
          <w:rStyle w:val="StyleUnderline"/>
        </w:rPr>
        <w:t>it would appear that government</w:t>
      </w:r>
      <w:proofErr w:type="gramEnd"/>
      <w:r w:rsidRPr="00ED0763">
        <w:rPr>
          <w:rStyle w:val="StyleUnderline"/>
        </w:rPr>
        <w:t xml:space="preserve"> neutrality in labor disputes is fast becoming a thing of the past.</w:t>
      </w:r>
      <w:r w:rsidRPr="00ED0763">
        <w:t xml:space="preserve"> The Kennedy administration has to date shown no reluctance to invoke the Taft-Hartley injunction procedures in labor disputes affecting the national welfare. </w:t>
      </w:r>
      <w:r w:rsidRPr="00ED0763">
        <w:rPr>
          <w:rStyle w:val="Emphasis"/>
        </w:rPr>
        <w:t xml:space="preserve">A proposal by former Secretary of Labor Goldberg that government representatives participate as "observers" in major negotiations was greeted with a cry of indignation from George Meaney and a chilly "no thanks" from management spokesmen, </w:t>
      </w:r>
      <w:r w:rsidRPr="00ED0763">
        <w:t xml:space="preserve">but Goldberg's proposal does reflect an increasing concern for the public interest in labor-management disputes. It seems that government mediators often will intervene in disputes that only remotely affect national defense interests. </w:t>
      </w:r>
      <w:r w:rsidRPr="00ED0763">
        <w:rPr>
          <w:rStyle w:val="StyleUnderline"/>
        </w:rPr>
        <w:t xml:space="preserve">Perhaps this tendency has been influenced by the </w:t>
      </w:r>
      <w:proofErr w:type="gramStart"/>
      <w:r w:rsidRPr="00ED0763">
        <w:rPr>
          <w:rStyle w:val="StyleUnderline"/>
        </w:rPr>
        <w:t>widely-held</w:t>
      </w:r>
      <w:proofErr w:type="gramEnd"/>
      <w:r w:rsidRPr="00ED0763">
        <w:rPr>
          <w:rStyle w:val="StyleUnderline"/>
        </w:rPr>
        <w:t xml:space="preserve"> view among labor practitioners that public tolerance for strikes is much lower today than during the years when unions were organizing in the mass production industries</w:t>
      </w:r>
      <w:r w:rsidRPr="00ED0763">
        <w:t xml:space="preserve">.3 6 </w:t>
      </w:r>
      <w:r w:rsidRPr="00ED0763">
        <w:rPr>
          <w:rStyle w:val="Emphasis"/>
        </w:rPr>
        <w:t xml:space="preserve">In conclusion, it is safe to say that </w:t>
      </w:r>
      <w:r w:rsidRPr="00ED0763">
        <w:rPr>
          <w:rStyle w:val="Emphasis"/>
          <w:highlight w:val="cyan"/>
        </w:rPr>
        <w:t>additional legislation to curb illegal strikes and to compel arbitration in certain industries may not only be inevitable but necessary as well.</w:t>
      </w:r>
      <w:r w:rsidRPr="00ED0763">
        <w:rPr>
          <w:rStyle w:val="Emphasis"/>
        </w:rPr>
        <w:t xml:space="preserve"> </w:t>
      </w:r>
      <w:r w:rsidRPr="00ED0763">
        <w:t xml:space="preserve">We also can expect government regulation over other areas of collective bargaining unless the powerful unions pay heed to the principle enunciated by Pope Pius XI in </w:t>
      </w:r>
      <w:proofErr w:type="spellStart"/>
      <w:r w:rsidRPr="00ED0763">
        <w:t>Quadragesimo</w:t>
      </w:r>
      <w:proofErr w:type="spellEnd"/>
      <w:r w:rsidRPr="00ED0763">
        <w:t xml:space="preserve"> Anno </w:t>
      </w:r>
      <w:r w:rsidRPr="00ED0763">
        <w:rPr>
          <w:highlight w:val="cyan"/>
        </w:rPr>
        <w:t>that the right to strike should be exercised only as a last resort and in situations where it needs no justification</w:t>
      </w:r>
      <w:r w:rsidRPr="00ED0763">
        <w:t>.</w:t>
      </w:r>
    </w:p>
    <w:p w14:paraId="2ED86ABD" w14:textId="77777777" w:rsidR="00ED6840" w:rsidRPr="00ED0763" w:rsidRDefault="00ED6840" w:rsidP="00ED6840">
      <w:pPr>
        <w:pStyle w:val="Heading4"/>
      </w:pPr>
      <w:r w:rsidRPr="00ED0763">
        <w:t>Thumpers to collective bargaining – employers use legal intimidation tactics that strikes can’t solve</w:t>
      </w:r>
    </w:p>
    <w:p w14:paraId="3F839998" w14:textId="77777777" w:rsidR="00ED6840" w:rsidRPr="00ED0763" w:rsidRDefault="00ED6840" w:rsidP="00ED6840">
      <w:pPr>
        <w:rPr>
          <w:sz w:val="16"/>
        </w:rPr>
      </w:pPr>
      <w:proofErr w:type="spellStart"/>
      <w:r w:rsidRPr="00ED0763">
        <w:rPr>
          <w:rStyle w:val="Style13ptBold"/>
        </w:rPr>
        <w:t>Lafer</w:t>
      </w:r>
      <w:proofErr w:type="spellEnd"/>
      <w:r w:rsidRPr="00ED0763">
        <w:rPr>
          <w:rStyle w:val="Style13ptBold"/>
        </w:rPr>
        <w:t xml:space="preserve"> and </w:t>
      </w:r>
      <w:proofErr w:type="spellStart"/>
      <w:r w:rsidRPr="00ED0763">
        <w:rPr>
          <w:rStyle w:val="Style13ptBold"/>
        </w:rPr>
        <w:t>Loustaunau</w:t>
      </w:r>
      <w:proofErr w:type="spellEnd"/>
      <w:r w:rsidRPr="00ED0763">
        <w:rPr>
          <w:rStyle w:val="Style13ptBold"/>
        </w:rPr>
        <w:t xml:space="preserve"> 20</w:t>
      </w:r>
      <w:r w:rsidRPr="00ED0763">
        <w:t xml:space="preserve"> - </w:t>
      </w:r>
      <w:r w:rsidRPr="00ED0763">
        <w:rPr>
          <w:sz w:val="16"/>
        </w:rPr>
        <w:t xml:space="preserve">Gordon </w:t>
      </w:r>
      <w:proofErr w:type="spellStart"/>
      <w:r w:rsidRPr="00ED0763">
        <w:rPr>
          <w:sz w:val="16"/>
        </w:rPr>
        <w:t>Lafer</w:t>
      </w:r>
      <w:proofErr w:type="spellEnd"/>
      <w:r w:rsidRPr="00ED0763">
        <w:rPr>
          <w:sz w:val="16"/>
        </w:rPr>
        <w:t xml:space="preserve"> and Lola </w:t>
      </w:r>
      <w:proofErr w:type="spellStart"/>
      <w:r w:rsidRPr="00ED0763">
        <w:rPr>
          <w:sz w:val="16"/>
        </w:rPr>
        <w:t>Loustanunau</w:t>
      </w:r>
      <w:proofErr w:type="spellEnd"/>
      <w:r w:rsidRPr="00ED0763">
        <w:rPr>
          <w:sz w:val="16"/>
        </w:rPr>
        <w:t xml:space="preserve">, [Gordon </w:t>
      </w:r>
      <w:proofErr w:type="spellStart"/>
      <w:r w:rsidRPr="00ED0763">
        <w:rPr>
          <w:sz w:val="16"/>
        </w:rPr>
        <w:t>Lafer</w:t>
      </w:r>
      <w:proofErr w:type="spellEnd"/>
      <w:r w:rsidRPr="00ED0763">
        <w:rPr>
          <w:sz w:val="16"/>
        </w:rPr>
        <w:t xml:space="preserve"> is a political economist and is a Professor at the University of Oregon’s Labor Education and Research Center.  He has written widely on issues of labor and employment </w:t>
      </w:r>
      <w:proofErr w:type="gramStart"/>
      <w:r w:rsidRPr="00ED0763">
        <w:rPr>
          <w:sz w:val="16"/>
        </w:rPr>
        <w:t>policy, and</w:t>
      </w:r>
      <w:proofErr w:type="gramEnd"/>
      <w:r w:rsidRPr="00ED0763">
        <w:rPr>
          <w:sz w:val="16"/>
        </w:rPr>
        <w:t xml:space="preserve"> is author of The Job Training Charade (Cornell University Press, 2002). Lola </w:t>
      </w:r>
      <w:proofErr w:type="spellStart"/>
      <w:r w:rsidRPr="00ED0763">
        <w:rPr>
          <w:sz w:val="16"/>
        </w:rPr>
        <w:t>Loustaunau</w:t>
      </w:r>
      <w:proofErr w:type="spellEnd"/>
      <w:r w:rsidRPr="00ED0763">
        <w:rPr>
          <w:sz w:val="16"/>
        </w:rPr>
        <w:t xml:space="preserve"> is an assistant research fellow at the Labor Education and Research Center, University of Oregon, Eugene.] 7-23-2020, "Fear at work: An inside account of how employers threaten, intimidate, and harass workers to stop them from exercising their right to collective bargaining," Economic Policy Institute, </w:t>
      </w:r>
      <w:hyperlink r:id="rId6" w:history="1">
        <w:r w:rsidRPr="00ED0763">
          <w:rPr>
            <w:rStyle w:val="Hyperlink"/>
            <w:sz w:val="16"/>
          </w:rPr>
          <w:t>https://www.epi.org/publication/fear-at-work-how-employers-scare-workers-out-of-unionizing/</w:t>
        </w:r>
      </w:hyperlink>
    </w:p>
    <w:p w14:paraId="36A83A41" w14:textId="77777777" w:rsidR="00ED6840" w:rsidRPr="00ED0763" w:rsidRDefault="00ED6840" w:rsidP="00ED6840">
      <w:pPr>
        <w:rPr>
          <w:rStyle w:val="StyleUnderline"/>
        </w:rPr>
      </w:pPr>
      <w:r w:rsidRPr="00ED0763">
        <w:rPr>
          <w:rStyle w:val="StyleUnderline"/>
        </w:rPr>
        <w:t xml:space="preserve">What this report finds: Most American workers want a union in their workplace but very few have it, because </w:t>
      </w:r>
      <w:r w:rsidRPr="00ED0763">
        <w:rPr>
          <w:rStyle w:val="StyleUnderline"/>
          <w:highlight w:val="cyan"/>
        </w:rPr>
        <w:t>the right to organize</w:t>
      </w:r>
      <w:r w:rsidRPr="00ED0763">
        <w:rPr>
          <w:rStyle w:val="StyleUnderline"/>
        </w:rPr>
        <w:t>—supposedly guaranteed by federal law—</w:t>
      </w:r>
      <w:r w:rsidRPr="00ED0763">
        <w:rPr>
          <w:rStyle w:val="StyleUnderline"/>
          <w:highlight w:val="cyan"/>
        </w:rPr>
        <w:t>has been</w:t>
      </w:r>
      <w:r w:rsidRPr="00ED0763">
        <w:rPr>
          <w:rStyle w:val="StyleUnderline"/>
        </w:rPr>
        <w:t xml:space="preserve"> effectively </w:t>
      </w:r>
      <w:r w:rsidRPr="00ED0763">
        <w:rPr>
          <w:rStyle w:val="StyleUnderline"/>
          <w:highlight w:val="cyan"/>
        </w:rPr>
        <w:t>cancelled out by</w:t>
      </w:r>
      <w:r w:rsidRPr="00ED0763">
        <w:rPr>
          <w:rStyle w:val="StyleUnderline"/>
        </w:rPr>
        <w:t xml:space="preserve"> a combination of </w:t>
      </w:r>
      <w:r w:rsidRPr="00ED0763">
        <w:rPr>
          <w:rStyle w:val="StyleUnderline"/>
          <w:highlight w:val="cyan"/>
        </w:rPr>
        <w:t>legal and illegal employer intimidation tactics</w:t>
      </w:r>
      <w:r w:rsidRPr="00ED0763">
        <w:rPr>
          <w:rStyle w:val="StyleUnderline"/>
        </w:rPr>
        <w:t xml:space="preserve">. This report focuses on the legal tactics—heavy-handed tactics that would be illegal in any election for public office but are regularly deployed by employers under the broken National Labor Relations Board’s union election system. Under this system, </w:t>
      </w:r>
      <w:r w:rsidRPr="00ED0763">
        <w:rPr>
          <w:rStyle w:val="StyleUnderline"/>
          <w:highlight w:val="cyan"/>
        </w:rPr>
        <w:t xml:space="preserve">employees in workplace elections have no right to free speech or a free press, are threatened with losing their jobs if they vote to establish a </w:t>
      </w:r>
      <w:proofErr w:type="gramStart"/>
      <w:r w:rsidRPr="00ED0763">
        <w:rPr>
          <w:rStyle w:val="StyleUnderline"/>
          <w:highlight w:val="cyan"/>
        </w:rPr>
        <w:t>union</w:t>
      </w:r>
      <w:r w:rsidRPr="00ED0763">
        <w:rPr>
          <w:rStyle w:val="StyleUnderline"/>
        </w:rPr>
        <w:t xml:space="preserve">, </w:t>
      </w:r>
      <w:r w:rsidRPr="00ED0763">
        <w:rPr>
          <w:rStyle w:val="StyleUnderline"/>
          <w:highlight w:val="cyan"/>
        </w:rPr>
        <w:t>and</w:t>
      </w:r>
      <w:proofErr w:type="gramEnd"/>
      <w:r w:rsidRPr="00ED0763">
        <w:rPr>
          <w:rStyle w:val="StyleUnderline"/>
        </w:rPr>
        <w:t xml:space="preserve"> can be </w:t>
      </w:r>
      <w:r w:rsidRPr="00ED0763">
        <w:rPr>
          <w:rStyle w:val="StyleUnderline"/>
          <w:highlight w:val="cyan"/>
        </w:rPr>
        <w:t>forced to hear</w:t>
      </w:r>
      <w:r w:rsidRPr="00ED0763">
        <w:rPr>
          <w:rStyle w:val="StyleUnderline"/>
        </w:rPr>
        <w:t xml:space="preserve"> one-sided </w:t>
      </w:r>
      <w:r w:rsidRPr="00ED0763">
        <w:rPr>
          <w:rStyle w:val="StyleUnderline"/>
          <w:highlight w:val="cyan"/>
        </w:rPr>
        <w:t>propaganda</w:t>
      </w:r>
      <w:r w:rsidRPr="00ED0763">
        <w:rPr>
          <w:rStyle w:val="StyleUnderline"/>
        </w:rPr>
        <w:t xml:space="preserve"> with no right to ask questions or hear from opposing viewpoints. Employers—including many respectable, </w:t>
      </w:r>
      <w:r w:rsidRPr="00ED0763">
        <w:rPr>
          <w:rStyle w:val="StyleUnderline"/>
          <w:highlight w:val="cyan"/>
        </w:rPr>
        <w:t>name-brand companies</w:t>
      </w:r>
      <w:r w:rsidRPr="00ED0763">
        <w:rPr>
          <w:rStyle w:val="StyleUnderline"/>
        </w:rPr>
        <w:t xml:space="preserve">—collectively </w:t>
      </w:r>
      <w:r w:rsidRPr="00ED0763">
        <w:rPr>
          <w:rStyle w:val="StyleUnderline"/>
          <w:highlight w:val="cyan"/>
        </w:rPr>
        <w:t>spend $340 million per year on “union avoidance”</w:t>
      </w:r>
      <w:r w:rsidRPr="00ED0763">
        <w:rPr>
          <w:rStyle w:val="StyleUnderline"/>
        </w:rPr>
        <w:t xml:space="preserve"> consultants who teach them how to exploit </w:t>
      </w:r>
      <w:proofErr w:type="gramStart"/>
      <w:r w:rsidRPr="00ED0763">
        <w:rPr>
          <w:rStyle w:val="StyleUnderline"/>
        </w:rPr>
        <w:t>these weakness of federal labor</w:t>
      </w:r>
      <w:proofErr w:type="gramEnd"/>
      <w:r w:rsidRPr="00ED0763">
        <w:rPr>
          <w:rStyle w:val="StyleUnderline"/>
        </w:rPr>
        <w:t xml:space="preserve"> law </w:t>
      </w:r>
      <w:r w:rsidRPr="00ED0763">
        <w:rPr>
          <w:rStyle w:val="StyleUnderline"/>
          <w:highlight w:val="cyan"/>
        </w:rPr>
        <w:t>to</w:t>
      </w:r>
      <w:r w:rsidRPr="00ED0763">
        <w:rPr>
          <w:rStyle w:val="StyleUnderline"/>
        </w:rPr>
        <w:t xml:space="preserve"> effectively </w:t>
      </w:r>
      <w:r w:rsidRPr="00ED0763">
        <w:rPr>
          <w:rStyle w:val="StyleUnderline"/>
          <w:highlight w:val="cyan"/>
        </w:rPr>
        <w:t>scare workers out of</w:t>
      </w:r>
      <w:r w:rsidRPr="00ED0763">
        <w:rPr>
          <w:rStyle w:val="StyleUnderline"/>
        </w:rPr>
        <w:t xml:space="preserve"> exercising their legal right to </w:t>
      </w:r>
      <w:r w:rsidRPr="00ED0763">
        <w:rPr>
          <w:rStyle w:val="StyleUnderline"/>
          <w:highlight w:val="cyan"/>
        </w:rPr>
        <w:t>collective bargaining</w:t>
      </w:r>
      <w:r w:rsidRPr="00ED0763">
        <w:rPr>
          <w:rStyle w:val="StyleUnderline"/>
        </w:rPr>
        <w:t>.</w:t>
      </w:r>
    </w:p>
    <w:p w14:paraId="6ECFA7E0" w14:textId="77777777" w:rsidR="00ED6840" w:rsidRPr="00ED0763" w:rsidRDefault="00ED6840" w:rsidP="00ED6840">
      <w:pPr>
        <w:rPr>
          <w:rStyle w:val="StyleUnderline"/>
        </w:rPr>
      </w:pPr>
      <w:r w:rsidRPr="00ED0763">
        <w:rPr>
          <w:sz w:val="16"/>
        </w:rPr>
        <w:t xml:space="preserve">Inside accounts of unionization drives at a tire manufacturing plant in Georgia and at a pay TV services company in Texas illustrate what those campaigns look like in real life. </w:t>
      </w:r>
      <w:r w:rsidRPr="00ED0763">
        <w:rPr>
          <w:rStyle w:val="StyleUnderline"/>
        </w:rPr>
        <w:t>Below are some of the common employer tactics that often turn overwhelming support for unions at the outset of a campaign into a “no” vote just weeks later. All of these are legal under current law:</w:t>
      </w:r>
    </w:p>
    <w:p w14:paraId="2F683B88" w14:textId="77777777" w:rsidR="00ED6840" w:rsidRPr="00ED0763" w:rsidRDefault="00ED6840" w:rsidP="00ED6840">
      <w:pPr>
        <w:rPr>
          <w:rStyle w:val="StyleUnderline"/>
        </w:rPr>
      </w:pPr>
      <w:r w:rsidRPr="00ED0763">
        <w:rPr>
          <w:rStyle w:val="StyleUnderline"/>
        </w:rPr>
        <w:t>Forcing employees to attend daily anti-union meetings where pro-union workers have no right to present alternative views and can be fired on the spot if they ask a question.</w:t>
      </w:r>
    </w:p>
    <w:p w14:paraId="4CC08D53" w14:textId="77777777" w:rsidR="00ED6840" w:rsidRPr="00ED0763" w:rsidRDefault="00ED6840" w:rsidP="00ED6840">
      <w:pPr>
        <w:rPr>
          <w:rStyle w:val="StyleUnderline"/>
        </w:rPr>
      </w:pPr>
      <w:r w:rsidRPr="00ED0763">
        <w:rPr>
          <w:rStyle w:val="StyleUnderline"/>
        </w:rPr>
        <w:t xml:space="preserve">Plastering the workplace with anti-union posters, banners, and looping video ads—and denying pro-union </w:t>
      </w:r>
      <w:proofErr w:type="gramStart"/>
      <w:r w:rsidRPr="00ED0763">
        <w:rPr>
          <w:rStyle w:val="StyleUnderline"/>
        </w:rPr>
        <w:t>employees</w:t>
      </w:r>
      <w:proofErr w:type="gramEnd"/>
      <w:r w:rsidRPr="00ED0763">
        <w:rPr>
          <w:rStyle w:val="StyleUnderline"/>
        </w:rPr>
        <w:t xml:space="preserve"> access to any of these media.</w:t>
      </w:r>
    </w:p>
    <w:p w14:paraId="11FA767B" w14:textId="77777777" w:rsidR="00ED6840" w:rsidRPr="00ED0763" w:rsidRDefault="00ED6840" w:rsidP="00ED6840">
      <w:pPr>
        <w:rPr>
          <w:rStyle w:val="StyleUnderline"/>
        </w:rPr>
      </w:pPr>
      <w:r w:rsidRPr="00ED0763">
        <w:rPr>
          <w:rStyle w:val="StyleUnderline"/>
        </w:rPr>
        <w:t>Instructing managers to tell employees that there’s a good chance they will lose their jobs if they vote to unionize.</w:t>
      </w:r>
    </w:p>
    <w:p w14:paraId="50A0118B" w14:textId="77777777" w:rsidR="00ED6840" w:rsidRPr="00ED0763" w:rsidRDefault="00ED6840" w:rsidP="00ED6840">
      <w:pPr>
        <w:rPr>
          <w:rStyle w:val="StyleUnderline"/>
        </w:rPr>
      </w:pPr>
      <w:r w:rsidRPr="00ED0763">
        <w:rPr>
          <w:rStyle w:val="StyleUnderline"/>
        </w:rPr>
        <w:t>Having supervisors hold multiple one-on-one talks with each of their employees, stressing why it would be bad for them to vote in a union.</w:t>
      </w:r>
    </w:p>
    <w:p w14:paraId="27CDD891" w14:textId="77777777" w:rsidR="00ED6840" w:rsidRPr="00ED0763" w:rsidRDefault="00ED6840" w:rsidP="00ED6840">
      <w:pPr>
        <w:rPr>
          <w:rStyle w:val="StyleUnderline"/>
        </w:rPr>
      </w:pPr>
      <w:r w:rsidRPr="00ED0763">
        <w:rPr>
          <w:rStyle w:val="StyleUnderline"/>
        </w:rPr>
        <w:t>Having managers tell employees that pro-union workers are “the enemy within.”</w:t>
      </w:r>
    </w:p>
    <w:p w14:paraId="1EF9E8B4" w14:textId="77777777" w:rsidR="00ED6840" w:rsidRDefault="00ED6840" w:rsidP="00ED6840">
      <w:pPr>
        <w:rPr>
          <w:sz w:val="16"/>
        </w:rPr>
      </w:pPr>
      <w:r w:rsidRPr="00ED0763">
        <w:rPr>
          <w:rStyle w:val="StyleUnderline"/>
        </w:rPr>
        <w:t>Telling supervisors to grill subordinates about their views on unionization, effectively destroying the principle of a secret ballot</w:t>
      </w:r>
      <w:r w:rsidRPr="00ED0763">
        <w:rPr>
          <w:sz w:val="16"/>
        </w:rPr>
        <w:t>.</w:t>
      </w:r>
    </w:p>
    <w:p w14:paraId="017DEF34" w14:textId="657BC272" w:rsidR="00F82558" w:rsidRPr="00ED0763" w:rsidRDefault="00F82558" w:rsidP="00F82558">
      <w:pPr>
        <w:pStyle w:val="Heading3"/>
      </w:pPr>
      <w:r>
        <w:t>Econ</w:t>
      </w:r>
    </w:p>
    <w:p w14:paraId="0E11FF8A" w14:textId="77777777" w:rsidR="00ED6840" w:rsidRPr="00ED0763" w:rsidRDefault="00ED6840" w:rsidP="00ED6840">
      <w:pPr>
        <w:pStyle w:val="Heading4"/>
      </w:pPr>
      <w:r w:rsidRPr="00ED0763">
        <w:t xml:space="preserve">The U.S economy is surging </w:t>
      </w:r>
      <w:proofErr w:type="gramStart"/>
      <w:r w:rsidRPr="00ED0763">
        <w:t>and on the rise</w:t>
      </w:r>
      <w:proofErr w:type="gramEnd"/>
      <w:r w:rsidRPr="00ED0763">
        <w:t xml:space="preserve"> – optimism from investors and manufacturing sectors seeing a big boost proves the economy is expanding </w:t>
      </w:r>
    </w:p>
    <w:p w14:paraId="6384F95E" w14:textId="77777777" w:rsidR="00ED6840" w:rsidRPr="00ED0763" w:rsidRDefault="00ED6840" w:rsidP="00ED6840">
      <w:pPr>
        <w:rPr>
          <w:sz w:val="16"/>
        </w:rPr>
      </w:pPr>
      <w:r w:rsidRPr="00ED0763">
        <w:rPr>
          <w:rStyle w:val="Style13ptBold"/>
          <w:rFonts w:eastAsiaTheme="majorEastAsia" w:cstheme="majorBidi"/>
          <w:szCs w:val="26"/>
        </w:rPr>
        <w:t>Harrison and Hannon 20</w:t>
      </w:r>
      <w:r w:rsidRPr="00ED0763">
        <w:rPr>
          <w:rStyle w:val="Style13ptBold"/>
          <w:sz w:val="16"/>
        </w:rPr>
        <w:t xml:space="preserve"> </w:t>
      </w:r>
      <w:r w:rsidRPr="00ED0763">
        <w:rPr>
          <w:sz w:val="16"/>
        </w:rPr>
        <w:t xml:space="preserve">[David Harrison is a reporter that covers the U.S. economy and the Federal Reserve from The Wall Street Journal's Washington D.C. bureau. Paul Hannon is a reporter that covers economics and central banks for the Wall Street Journal.] “U.S. Economic Recovery Gains Steam While Others Stutter.” Wall Street Journal. August 30, 2020. </w:t>
      </w:r>
      <w:hyperlink r:id="rId7" w:history="1">
        <w:r w:rsidRPr="00ED0763">
          <w:rPr>
            <w:rStyle w:val="Hyperlink"/>
            <w:sz w:val="16"/>
          </w:rPr>
          <w:t>https://www.wsj.com/articles/global-economies-show-signs-of-stuttering-recovery-from-coronavirus-lockdowns-11598001890</w:t>
        </w:r>
      </w:hyperlink>
      <w:r w:rsidRPr="00ED0763">
        <w:rPr>
          <w:sz w:val="16"/>
        </w:rPr>
        <w:t xml:space="preserve"> BSPK</w:t>
      </w:r>
    </w:p>
    <w:p w14:paraId="7F5F79BD" w14:textId="77777777" w:rsidR="00ED6840" w:rsidRPr="00ED0763" w:rsidRDefault="00ED6840" w:rsidP="00ED6840">
      <w:pPr>
        <w:rPr>
          <w:sz w:val="16"/>
        </w:rPr>
      </w:pPr>
      <w:r w:rsidRPr="00ED0763">
        <w:rPr>
          <w:rStyle w:val="StyleUnderline"/>
          <w:highlight w:val="cyan"/>
        </w:rPr>
        <w:t>The U.S. economy picked up momentum this month as companies shook off the effects of the pandemic</w:t>
      </w:r>
      <w:r w:rsidRPr="00ED0763">
        <w:rPr>
          <w:rStyle w:val="StyleUnderline"/>
        </w:rPr>
        <w:t>-induced downturn</w:t>
      </w:r>
      <w:r w:rsidRPr="00ED0763">
        <w:rPr>
          <w:sz w:val="16"/>
        </w:rPr>
        <w:t xml:space="preserve">, though recoveries in other parts of the world slowed, according to new surveys of purchasing managers. </w:t>
      </w:r>
    </w:p>
    <w:p w14:paraId="0CCE4BC3" w14:textId="77777777" w:rsidR="00ED6840" w:rsidRPr="00ED0763" w:rsidRDefault="00ED6840" w:rsidP="00ED6840">
      <w:pPr>
        <w:rPr>
          <w:sz w:val="16"/>
        </w:rPr>
      </w:pPr>
      <w:r w:rsidRPr="00ED0763">
        <w:rPr>
          <w:sz w:val="16"/>
        </w:rPr>
        <w:t xml:space="preserve">The data released Friday suggest </w:t>
      </w:r>
      <w:r w:rsidRPr="00ED0763">
        <w:rPr>
          <w:rStyle w:val="StyleUnderline"/>
        </w:rPr>
        <w:t xml:space="preserve">U.S. </w:t>
      </w:r>
      <w:r w:rsidRPr="00ED0763">
        <w:rPr>
          <w:rStyle w:val="StyleUnderline"/>
          <w:highlight w:val="cyan"/>
        </w:rPr>
        <w:t>firms are seeing demand return as they reopen</w:t>
      </w:r>
      <w:r w:rsidRPr="00ED0763">
        <w:rPr>
          <w:rStyle w:val="StyleUnderline"/>
        </w:rPr>
        <w:t xml:space="preserve"> from the lockdowns </w:t>
      </w:r>
      <w:r w:rsidRPr="00ED0763">
        <w:rPr>
          <w:sz w:val="16"/>
        </w:rPr>
        <w:t>imposed in the spring and early summer. They also indicate</w:t>
      </w:r>
      <w:r w:rsidRPr="00ED0763">
        <w:rPr>
          <w:rStyle w:val="StyleUnderline"/>
        </w:rPr>
        <w:t xml:space="preserve"> the economy has so far </w:t>
      </w:r>
      <w:r w:rsidRPr="00ED0763">
        <w:rPr>
          <w:rStyle w:val="StyleUnderline"/>
          <w:highlight w:val="cyan"/>
        </w:rPr>
        <w:t>managed to weather July’s</w:t>
      </w:r>
      <w:r w:rsidRPr="00ED0763">
        <w:rPr>
          <w:rStyle w:val="StyleUnderline"/>
        </w:rPr>
        <w:t xml:space="preserve"> sharp </w:t>
      </w:r>
      <w:r w:rsidRPr="00ED0763">
        <w:rPr>
          <w:rStyle w:val="StyleUnderline"/>
          <w:highlight w:val="cyan"/>
        </w:rPr>
        <w:t>rise in new</w:t>
      </w:r>
      <w:r w:rsidRPr="00ED0763">
        <w:rPr>
          <w:rStyle w:val="StyleUnderline"/>
        </w:rPr>
        <w:t xml:space="preserve"> coronavirus </w:t>
      </w:r>
      <w:r w:rsidRPr="00ED0763">
        <w:rPr>
          <w:rStyle w:val="StyleUnderline"/>
          <w:highlight w:val="cyan"/>
        </w:rPr>
        <w:t>infections</w:t>
      </w:r>
      <w:r w:rsidRPr="00ED0763">
        <w:rPr>
          <w:rStyle w:val="StyleUnderline"/>
        </w:rPr>
        <w:t xml:space="preserve"> and business closures</w:t>
      </w:r>
      <w:r w:rsidRPr="00ED0763">
        <w:rPr>
          <w:sz w:val="16"/>
        </w:rPr>
        <w:t xml:space="preserve"> that threatened to knock the recovery off course</w:t>
      </w:r>
      <w:r w:rsidRPr="00ED0763">
        <w:rPr>
          <w:rStyle w:val="StyleUnderline"/>
        </w:rPr>
        <w:t>.</w:t>
      </w:r>
      <w:r w:rsidRPr="00ED0763">
        <w:rPr>
          <w:sz w:val="16"/>
        </w:rPr>
        <w:t xml:space="preserve"> </w:t>
      </w:r>
    </w:p>
    <w:p w14:paraId="613D344E" w14:textId="77777777" w:rsidR="00ED6840" w:rsidRPr="00ED0763" w:rsidRDefault="00ED6840" w:rsidP="00ED6840">
      <w:pPr>
        <w:rPr>
          <w:sz w:val="16"/>
        </w:rPr>
      </w:pPr>
      <w:r w:rsidRPr="00ED0763">
        <w:rPr>
          <w:sz w:val="16"/>
        </w:rPr>
        <w:t xml:space="preserve">Data firm IHS Markit said its </w:t>
      </w:r>
      <w:r w:rsidRPr="00ED0763">
        <w:rPr>
          <w:rStyle w:val="StyleUnderline"/>
        </w:rPr>
        <w:t xml:space="preserve">composite </w:t>
      </w:r>
      <w:r w:rsidRPr="00ED0763">
        <w:rPr>
          <w:rStyle w:val="StyleUnderline"/>
          <w:highlight w:val="cyan"/>
        </w:rPr>
        <w:t>p</w:t>
      </w:r>
      <w:r w:rsidRPr="00ED0763">
        <w:rPr>
          <w:rStyle w:val="StyleUnderline"/>
        </w:rPr>
        <w:t>urchasing-</w:t>
      </w:r>
      <w:r w:rsidRPr="00ED0763">
        <w:rPr>
          <w:rStyle w:val="StyleUnderline"/>
          <w:highlight w:val="cyan"/>
        </w:rPr>
        <w:t>m</w:t>
      </w:r>
      <w:r w:rsidRPr="00ED0763">
        <w:rPr>
          <w:rStyle w:val="StyleUnderline"/>
        </w:rPr>
        <w:t xml:space="preserve">anagers </w:t>
      </w:r>
      <w:r w:rsidRPr="00ED0763">
        <w:rPr>
          <w:rStyle w:val="StyleUnderline"/>
          <w:highlight w:val="cyan"/>
        </w:rPr>
        <w:t>i</w:t>
      </w:r>
      <w:r w:rsidRPr="00ED0763">
        <w:rPr>
          <w:rStyle w:val="StyleUnderline"/>
        </w:rPr>
        <w:t xml:space="preserve">ndex, </w:t>
      </w:r>
      <w:r w:rsidRPr="00ED0763">
        <w:rPr>
          <w:rStyle w:val="StyleUnderline"/>
          <w:highlight w:val="cyan"/>
        </w:rPr>
        <w:t>a measure of manufacturing and services activity, rose to 54.7</w:t>
      </w:r>
      <w:r w:rsidRPr="00ED0763">
        <w:rPr>
          <w:rStyle w:val="StyleUnderline"/>
        </w:rPr>
        <w:t xml:space="preserve"> from 50.3 in July, </w:t>
      </w:r>
      <w:r w:rsidRPr="00ED0763">
        <w:rPr>
          <w:rStyle w:val="StyleUnderline"/>
          <w:highlight w:val="cyan"/>
        </w:rPr>
        <w:t>an 18-month high, with both sectors seeing a big increase.</w:t>
      </w:r>
      <w:r w:rsidRPr="00ED0763">
        <w:rPr>
          <w:rStyle w:val="StyleUnderline"/>
        </w:rPr>
        <w:t xml:space="preserve"> A reading above 50 is </w:t>
      </w:r>
      <w:r w:rsidRPr="00ED0763">
        <w:rPr>
          <w:rStyle w:val="StyleUnderline"/>
          <w:highlight w:val="cyan"/>
        </w:rPr>
        <w:t>a sign of expansion</w:t>
      </w:r>
      <w:r w:rsidRPr="00ED0763">
        <w:rPr>
          <w:sz w:val="16"/>
        </w:rPr>
        <w:t xml:space="preserve"> while a reading below 50 is a sign of contraction. </w:t>
      </w:r>
    </w:p>
    <w:p w14:paraId="040C8495" w14:textId="77777777" w:rsidR="00ED6840" w:rsidRPr="00ED0763" w:rsidRDefault="00ED6840" w:rsidP="00ED6840">
      <w:pPr>
        <w:rPr>
          <w:sz w:val="16"/>
        </w:rPr>
      </w:pPr>
      <w:r w:rsidRPr="00ED0763">
        <w:rPr>
          <w:rStyle w:val="StyleUnderline"/>
        </w:rPr>
        <w:t>The index of manufacturing output was up to 53.6 from 50.9</w:t>
      </w:r>
      <w:r w:rsidRPr="00ED0763">
        <w:rPr>
          <w:sz w:val="16"/>
        </w:rPr>
        <w:t xml:space="preserve"> in July. </w:t>
      </w:r>
      <w:r w:rsidRPr="00ED0763">
        <w:rPr>
          <w:rStyle w:val="StyleUnderline"/>
        </w:rPr>
        <w:t>The services activity index rose to 54.8 from 50</w:t>
      </w:r>
      <w:r w:rsidRPr="00ED0763">
        <w:rPr>
          <w:sz w:val="16"/>
        </w:rPr>
        <w:t>.</w:t>
      </w:r>
    </w:p>
    <w:p w14:paraId="6F46FF59" w14:textId="77777777" w:rsidR="00ED6840" w:rsidRPr="00ED0763" w:rsidRDefault="00ED6840" w:rsidP="00ED6840">
      <w:pPr>
        <w:rPr>
          <w:sz w:val="16"/>
        </w:rPr>
      </w:pPr>
      <w:r w:rsidRPr="00ED0763">
        <w:rPr>
          <w:sz w:val="16"/>
        </w:rPr>
        <w:t>“</w:t>
      </w:r>
      <w:r w:rsidRPr="00ED0763">
        <w:rPr>
          <w:rStyle w:val="StyleUnderline"/>
          <w:highlight w:val="cyan"/>
        </w:rPr>
        <w:t>It’s solid</w:t>
      </w:r>
      <w:r w:rsidRPr="00ED0763">
        <w:rPr>
          <w:sz w:val="16"/>
        </w:rPr>
        <w:t xml:space="preserve">,” said Michael Pearce, senior U.S. economist at Capital Economics. “We’ve had a few reasons to worry that the recovery might have lost momentum or gone into a bit of a </w:t>
      </w:r>
      <w:proofErr w:type="gramStart"/>
      <w:r w:rsidRPr="00ED0763">
        <w:rPr>
          <w:sz w:val="16"/>
        </w:rPr>
        <w:t>reverse</w:t>
      </w:r>
      <w:proofErr w:type="gramEnd"/>
      <w:r w:rsidRPr="00ED0763">
        <w:rPr>
          <w:sz w:val="16"/>
        </w:rPr>
        <w:t xml:space="preserve"> but they don’t seem to have materialized. </w:t>
      </w:r>
      <w:r w:rsidRPr="00ED0763">
        <w:rPr>
          <w:rStyle w:val="StyleUnderline"/>
          <w:highlight w:val="cyan"/>
        </w:rPr>
        <w:t>The economy</w:t>
      </w:r>
      <w:r w:rsidRPr="00ED0763">
        <w:rPr>
          <w:rStyle w:val="StyleUnderline"/>
        </w:rPr>
        <w:t xml:space="preserve"> seems to be </w:t>
      </w:r>
      <w:r w:rsidRPr="00ED0763">
        <w:rPr>
          <w:rStyle w:val="StyleUnderline"/>
          <w:highlight w:val="cyan"/>
        </w:rPr>
        <w:t>powering ahead.</w:t>
      </w:r>
      <w:r w:rsidRPr="00ED0763">
        <w:rPr>
          <w:sz w:val="16"/>
        </w:rPr>
        <w:t xml:space="preserve">” </w:t>
      </w:r>
    </w:p>
    <w:p w14:paraId="11BEF484" w14:textId="77777777" w:rsidR="00ED6840" w:rsidRPr="00ED0763" w:rsidRDefault="00ED6840" w:rsidP="00ED6840">
      <w:pPr>
        <w:rPr>
          <w:sz w:val="16"/>
        </w:rPr>
      </w:pPr>
      <w:r w:rsidRPr="00ED0763">
        <w:rPr>
          <w:sz w:val="16"/>
        </w:rPr>
        <w:t xml:space="preserve">In a separate report Friday, the National Association of Realtors said </w:t>
      </w:r>
      <w:r w:rsidRPr="00ED0763">
        <w:rPr>
          <w:rStyle w:val="StyleUnderline"/>
          <w:highlight w:val="cyan"/>
        </w:rPr>
        <w:t>sales of</w:t>
      </w:r>
      <w:r w:rsidRPr="00ED0763">
        <w:rPr>
          <w:rStyle w:val="StyleUnderline"/>
        </w:rPr>
        <w:t xml:space="preserve"> previously owned </w:t>
      </w:r>
      <w:r w:rsidRPr="00ED0763">
        <w:rPr>
          <w:rStyle w:val="StyleUnderline"/>
          <w:highlight w:val="cyan"/>
        </w:rPr>
        <w:t>homes surged</w:t>
      </w:r>
      <w:r w:rsidRPr="00ED0763">
        <w:rPr>
          <w:rStyle w:val="StyleUnderline"/>
        </w:rPr>
        <w:t xml:space="preserve"> 24.7%</w:t>
      </w:r>
      <w:r w:rsidRPr="00ED0763">
        <w:rPr>
          <w:sz w:val="16"/>
        </w:rPr>
        <w:t xml:space="preserve"> in July from June, </w:t>
      </w:r>
      <w:r w:rsidRPr="00ED0763">
        <w:rPr>
          <w:rStyle w:val="StyleUnderline"/>
          <w:highlight w:val="cyan"/>
        </w:rPr>
        <w:t>propelled by low interest rates</w:t>
      </w:r>
      <w:r w:rsidRPr="00ED0763">
        <w:rPr>
          <w:rStyle w:val="StyleUnderline"/>
        </w:rPr>
        <w:t xml:space="preserve"> and people’s desire for more space.</w:t>
      </w:r>
      <w:r w:rsidRPr="00ED0763">
        <w:rPr>
          <w:sz w:val="16"/>
        </w:rPr>
        <w:t xml:space="preserve"> </w:t>
      </w:r>
    </w:p>
    <w:p w14:paraId="65B7371B" w14:textId="77777777" w:rsidR="00ED6840" w:rsidRPr="00ED0763" w:rsidRDefault="00ED6840" w:rsidP="00ED6840">
      <w:pPr>
        <w:rPr>
          <w:sz w:val="16"/>
        </w:rPr>
      </w:pPr>
      <w:r w:rsidRPr="00ED0763">
        <w:rPr>
          <w:sz w:val="16"/>
        </w:rPr>
        <w:t xml:space="preserve">Economists warned that the unusual economic environment—a sharp and deep contraction in the spring caused by a global pandemic—makes it harder to interpret recent data. For instance, Mr. Pearce said, since the PMI numbers only measure month-to month change, they don’t show how much ground the U.S. still needs to make up. </w:t>
      </w:r>
    </w:p>
    <w:p w14:paraId="40C9E7C4" w14:textId="77777777" w:rsidR="00ED6840" w:rsidRPr="00ED0763" w:rsidRDefault="00ED6840" w:rsidP="00ED6840">
      <w:pPr>
        <w:rPr>
          <w:sz w:val="16"/>
        </w:rPr>
      </w:pPr>
      <w:r w:rsidRPr="00ED0763">
        <w:rPr>
          <w:sz w:val="16"/>
        </w:rPr>
        <w:t xml:space="preserve">U.S. output fell at an annualized rate of 32.9% in the second quarter, the worst contraction on record, the Commerce Department said. Economists surveyed by The Wall Street Journal earlier this month expected </w:t>
      </w:r>
      <w:r w:rsidRPr="00ED0763">
        <w:rPr>
          <w:rStyle w:val="StyleUnderline"/>
          <w:highlight w:val="cyan"/>
        </w:rPr>
        <w:t>an 18.3%</w:t>
      </w:r>
      <w:r w:rsidRPr="00ED0763">
        <w:rPr>
          <w:rStyle w:val="StyleUnderline"/>
        </w:rPr>
        <w:t xml:space="preserve"> annualized </w:t>
      </w:r>
      <w:r w:rsidRPr="00ED0763">
        <w:rPr>
          <w:rStyle w:val="StyleUnderline"/>
          <w:highlight w:val="cyan"/>
        </w:rPr>
        <w:t>pace of increase</w:t>
      </w:r>
      <w:r w:rsidRPr="00ED0763">
        <w:rPr>
          <w:rStyle w:val="StyleUnderline"/>
        </w:rPr>
        <w:t xml:space="preserve"> in the third quarter. </w:t>
      </w:r>
    </w:p>
    <w:p w14:paraId="1CCD25B1" w14:textId="77777777" w:rsidR="00ED6840" w:rsidRPr="00ED0763" w:rsidRDefault="00ED6840" w:rsidP="00ED6840">
      <w:pPr>
        <w:rPr>
          <w:sz w:val="16"/>
        </w:rPr>
      </w:pPr>
      <w:r w:rsidRPr="00ED0763">
        <w:rPr>
          <w:sz w:val="16"/>
        </w:rPr>
        <w:t xml:space="preserve">Other indicators suggest the U.S. economy remains vulnerable. New applications for jobless benefits rose last week, the Labor Department reported Thursday. Payroll gains slowed in July from June. More pain could be on the way as several companies, including Boeing Co., have announced job cuts. </w:t>
      </w:r>
    </w:p>
    <w:p w14:paraId="052BC8D4" w14:textId="77777777" w:rsidR="00ED6840" w:rsidRPr="00ED0763" w:rsidRDefault="00ED6840" w:rsidP="00ED6840">
      <w:pPr>
        <w:rPr>
          <w:sz w:val="16"/>
        </w:rPr>
      </w:pPr>
      <w:r w:rsidRPr="00ED0763">
        <w:rPr>
          <w:sz w:val="16"/>
        </w:rPr>
        <w:t xml:space="preserve">The Federal Reserve said last week that industrial production was still 8.2% below its level a year ago. Restaurant reservations are about 50% of where they were a year ago, according to OpenTable, an improvement from April and May, when they had almost completely frozen up. </w:t>
      </w:r>
    </w:p>
    <w:p w14:paraId="7BC4121A" w14:textId="77777777" w:rsidR="00ED6840" w:rsidRPr="00ED0763" w:rsidRDefault="00ED6840" w:rsidP="00ED6840">
      <w:pPr>
        <w:rPr>
          <w:sz w:val="16"/>
        </w:rPr>
      </w:pPr>
      <w:r w:rsidRPr="00ED0763">
        <w:rPr>
          <w:rStyle w:val="StyleUnderline"/>
          <w:highlight w:val="cyan"/>
        </w:rPr>
        <w:t>A rise in demand drove the August expansion</w:t>
      </w:r>
      <w:r w:rsidRPr="00ED0763">
        <w:rPr>
          <w:sz w:val="16"/>
        </w:rPr>
        <w:t xml:space="preserve">, IHS Markit said, </w:t>
      </w:r>
      <w:r w:rsidRPr="00ED0763">
        <w:rPr>
          <w:rStyle w:val="StyleUnderline"/>
        </w:rPr>
        <w:t xml:space="preserve">thanks to </w:t>
      </w:r>
      <w:r w:rsidRPr="00ED0763">
        <w:rPr>
          <w:rStyle w:val="StyleUnderline"/>
          <w:highlight w:val="cyan"/>
        </w:rPr>
        <w:t>returning customers, new marketing campaigns and the easing of lockdowns overseas, which helped boost exports</w:t>
      </w:r>
      <w:r w:rsidRPr="00ED0763">
        <w:rPr>
          <w:rStyle w:val="StyleUnderline"/>
        </w:rPr>
        <w:t>.</w:t>
      </w:r>
      <w:r w:rsidRPr="00ED0763">
        <w:rPr>
          <w:sz w:val="16"/>
        </w:rPr>
        <w:t xml:space="preserve"> Survey respondents said they remained </w:t>
      </w:r>
      <w:r w:rsidRPr="00ED0763">
        <w:rPr>
          <w:rStyle w:val="StyleUnderline"/>
          <w:highlight w:val="cyan"/>
        </w:rPr>
        <w:t>optimistic about the next 12 months</w:t>
      </w:r>
      <w:r w:rsidRPr="00ED0763">
        <w:rPr>
          <w:sz w:val="16"/>
        </w:rPr>
        <w:t xml:space="preserve"> although they expressed concerns about the pandemic. </w:t>
      </w:r>
    </w:p>
    <w:p w14:paraId="2BF76C47" w14:textId="77777777" w:rsidR="00ED6840" w:rsidRPr="00ED0763" w:rsidRDefault="00ED6840" w:rsidP="00ED6840">
      <w:pPr>
        <w:rPr>
          <w:sz w:val="16"/>
        </w:rPr>
      </w:pPr>
      <w:r w:rsidRPr="00ED0763">
        <w:rPr>
          <w:sz w:val="16"/>
        </w:rPr>
        <w:t xml:space="preserve">Arne Sorenson, chief executive of Marriott International Inc., said </w:t>
      </w:r>
      <w:r w:rsidRPr="00ED0763">
        <w:rPr>
          <w:rStyle w:val="StyleUnderline"/>
        </w:rPr>
        <w:t>business at the hotel chain had been recovering, driven largely by cooped-up leisure travelers eager to get out of the house</w:t>
      </w:r>
      <w:r w:rsidRPr="00ED0763">
        <w:rPr>
          <w:sz w:val="16"/>
        </w:rPr>
        <w:t xml:space="preserve">. </w:t>
      </w:r>
    </w:p>
    <w:p w14:paraId="4E01AAF2" w14:textId="77777777" w:rsidR="00ED6840" w:rsidRPr="00ED0763" w:rsidRDefault="00ED6840" w:rsidP="00ED6840">
      <w:pPr>
        <w:rPr>
          <w:sz w:val="16"/>
        </w:rPr>
      </w:pPr>
      <w:r w:rsidRPr="00ED0763">
        <w:rPr>
          <w:sz w:val="16"/>
        </w:rPr>
        <w:t xml:space="preserve">“I am no more optimistic about the virus than I was a month ago,” he told analysts last week. “I am, however, </w:t>
      </w:r>
      <w:r w:rsidRPr="00ED0763">
        <w:rPr>
          <w:rStyle w:val="StyleUnderline"/>
        </w:rPr>
        <w:t>more optimistic about the recovery of travel and the recovery of our business</w:t>
      </w:r>
      <w:r w:rsidRPr="00ED0763">
        <w:rPr>
          <w:sz w:val="16"/>
        </w:rPr>
        <w:t xml:space="preserve">.” </w:t>
      </w:r>
    </w:p>
    <w:p w14:paraId="3107E6DF" w14:textId="77777777" w:rsidR="00ED6840" w:rsidRPr="00ED0763" w:rsidRDefault="00ED6840" w:rsidP="00ED6840">
      <w:pPr>
        <w:pStyle w:val="Heading4"/>
      </w:pPr>
      <w:r w:rsidRPr="00ED0763">
        <w:t>Strikes deck economy– 3 warrants</w:t>
      </w:r>
    </w:p>
    <w:p w14:paraId="1730D481" w14:textId="77777777" w:rsidR="00ED6840" w:rsidRPr="00ED0763" w:rsidRDefault="00ED6840" w:rsidP="00ED6840">
      <w:pPr>
        <w:pStyle w:val="Heading4"/>
      </w:pPr>
      <w:r w:rsidRPr="00ED0763">
        <w:t>1] Stop investment</w:t>
      </w:r>
    </w:p>
    <w:p w14:paraId="47550406" w14:textId="77777777" w:rsidR="00ED6840" w:rsidRPr="00ED0763" w:rsidRDefault="00ED6840" w:rsidP="00ED6840">
      <w:proofErr w:type="spellStart"/>
      <w:r w:rsidRPr="00ED0763">
        <w:rPr>
          <w:rStyle w:val="Style13ptBold"/>
        </w:rPr>
        <w:t>Tenza</w:t>
      </w:r>
      <w:proofErr w:type="spellEnd"/>
      <w:r w:rsidRPr="00ED0763">
        <w:rPr>
          <w:rStyle w:val="Style13ptBold"/>
        </w:rPr>
        <w:t xml:space="preserve"> 20 - </w:t>
      </w:r>
      <w:proofErr w:type="spellStart"/>
      <w:r w:rsidRPr="00ED0763">
        <w:rPr>
          <w:sz w:val="16"/>
        </w:rPr>
        <w:t>Tenza</w:t>
      </w:r>
      <w:proofErr w:type="spellEnd"/>
      <w:r w:rsidRPr="00ED0763">
        <w:rPr>
          <w:sz w:val="16"/>
        </w:rPr>
        <w:t xml:space="preserve">, </w:t>
      </w:r>
      <w:proofErr w:type="spellStart"/>
      <w:r w:rsidRPr="00ED0763">
        <w:rPr>
          <w:sz w:val="16"/>
        </w:rPr>
        <w:t>Mlungisi</w:t>
      </w:r>
      <w:proofErr w:type="spellEnd"/>
      <w:proofErr w:type="gramStart"/>
      <w:r w:rsidRPr="00ED0763">
        <w:rPr>
          <w:sz w:val="16"/>
        </w:rPr>
        <w:t>. .</w:t>
      </w:r>
      <w:proofErr w:type="gramEnd"/>
      <w:r w:rsidRPr="00ED0763">
        <w:rPr>
          <w:sz w:val="16"/>
        </w:rPr>
        <w:t xml:space="preserve"> [Senior Lecturer, University of KwaZulu-</w:t>
      </w:r>
      <w:proofErr w:type="gramStart"/>
      <w:r w:rsidRPr="00ED0763">
        <w:rPr>
          <w:sz w:val="16"/>
        </w:rPr>
        <w:t>Natal]  “</w:t>
      </w:r>
      <w:proofErr w:type="gramEnd"/>
      <w:r w:rsidRPr="00ED0763">
        <w:rPr>
          <w:sz w:val="16"/>
        </w:rPr>
        <w:t>The Effects of Violent Strikes on the Economy of a Developing Country: A Case of South Africa.” Obiter, Nelson Mandela University, 2020, http://www.scielo.org.za/scielo.php?script=sci_arttext&amp;amp;pid=S1682-58532020000300004</w:t>
      </w:r>
      <w:r w:rsidRPr="00ED0763">
        <w:t>VS</w:t>
      </w:r>
    </w:p>
    <w:p w14:paraId="238825A2" w14:textId="77777777" w:rsidR="00ED6840" w:rsidRPr="00ED0763" w:rsidRDefault="00ED6840" w:rsidP="00ED6840">
      <w:pPr>
        <w:rPr>
          <w:sz w:val="16"/>
        </w:rPr>
      </w:pPr>
      <w:r w:rsidRPr="00ED0763">
        <w:rPr>
          <w:sz w:val="16"/>
        </w:rPr>
        <w:t xml:space="preserve">These strikes are not only violent but take long to resolve. </w:t>
      </w:r>
      <w:r w:rsidRPr="00ED0763">
        <w:rPr>
          <w:rStyle w:val="StyleUnderline"/>
        </w:rPr>
        <w:t xml:space="preserve">Generally, </w:t>
      </w:r>
      <w:r w:rsidRPr="00ED0763">
        <w:rPr>
          <w:rStyle w:val="StyleUnderline"/>
          <w:highlight w:val="cyan"/>
        </w:rPr>
        <w:t>a</w:t>
      </w:r>
      <w:r w:rsidRPr="00ED0763">
        <w:rPr>
          <w:rStyle w:val="StyleUnderline"/>
        </w:rPr>
        <w:t xml:space="preserve"> lengthy </w:t>
      </w:r>
      <w:r w:rsidRPr="00ED0763">
        <w:rPr>
          <w:rStyle w:val="StyleUnderline"/>
          <w:highlight w:val="cyan"/>
        </w:rPr>
        <w:t>strike has a negative effect on employment</w:t>
      </w:r>
      <w:r w:rsidRPr="00ED0763">
        <w:rPr>
          <w:rStyle w:val="StyleUnderline"/>
        </w:rPr>
        <w:t xml:space="preserve">, reduces business </w:t>
      </w:r>
      <w:r w:rsidRPr="00ED0763">
        <w:rPr>
          <w:rStyle w:val="StyleUnderline"/>
          <w:highlight w:val="cyan"/>
        </w:rPr>
        <w:t>confidence</w:t>
      </w:r>
      <w:r w:rsidRPr="00ED0763">
        <w:rPr>
          <w:rStyle w:val="StyleUnderline"/>
        </w:rPr>
        <w:t xml:space="preserve"> and increases the risk of economic </w:t>
      </w:r>
      <w:r w:rsidRPr="00ED0763">
        <w:rPr>
          <w:rStyle w:val="StyleUnderline"/>
          <w:highlight w:val="cyan"/>
        </w:rPr>
        <w:t>stagflation</w:t>
      </w:r>
      <w:r w:rsidRPr="00ED0763">
        <w:rPr>
          <w:rStyle w:val="StyleUnderline"/>
        </w:rPr>
        <w:t>.</w:t>
      </w:r>
      <w:r w:rsidRPr="00ED0763">
        <w:rPr>
          <w:sz w:val="16"/>
        </w:rPr>
        <w:t xml:space="preserve"> </w:t>
      </w:r>
      <w:r w:rsidRPr="00ED0763">
        <w:rPr>
          <w:rStyle w:val="StyleUnderline"/>
        </w:rPr>
        <w:t xml:space="preserve">In addition, such </w:t>
      </w:r>
      <w:r w:rsidRPr="00ED0763">
        <w:rPr>
          <w:rStyle w:val="StyleUnderline"/>
          <w:highlight w:val="cyan"/>
        </w:rPr>
        <w:t>strikes have a</w:t>
      </w:r>
      <w:r w:rsidRPr="00ED0763">
        <w:rPr>
          <w:rStyle w:val="StyleUnderline"/>
        </w:rPr>
        <w:t xml:space="preserve"> major </w:t>
      </w:r>
      <w:r w:rsidRPr="00ED0763">
        <w:rPr>
          <w:rStyle w:val="StyleUnderline"/>
          <w:highlight w:val="cyan"/>
        </w:rPr>
        <w:t>setback on</w:t>
      </w:r>
      <w:r w:rsidRPr="00ED0763">
        <w:rPr>
          <w:rStyle w:val="StyleUnderline"/>
        </w:rPr>
        <w:t xml:space="preserve"> the growth of the </w:t>
      </w:r>
      <w:r w:rsidRPr="00ED0763">
        <w:rPr>
          <w:rStyle w:val="StyleUnderline"/>
          <w:highlight w:val="cyan"/>
        </w:rPr>
        <w:t>economy and investment</w:t>
      </w:r>
      <w:r w:rsidRPr="00ED0763">
        <w:rPr>
          <w:rStyle w:val="StyleUnderline"/>
        </w:rPr>
        <w:t xml:space="preserve"> opportunities. It is common knowledge that consumer spending is directly linked to economic growth.</w:t>
      </w:r>
      <w:r w:rsidRPr="00ED0763">
        <w:rPr>
          <w:sz w:val="16"/>
        </w:rPr>
        <w:t xml:space="preserve"> At the same time, if the economy is not showing signs of growth, employment opportunities are shed, and poverty becomes </w:t>
      </w:r>
      <w:proofErr w:type="gramStart"/>
      <w:r w:rsidRPr="00ED0763">
        <w:rPr>
          <w:sz w:val="16"/>
        </w:rPr>
        <w:t>the end result</w:t>
      </w:r>
      <w:proofErr w:type="gramEnd"/>
      <w:r w:rsidRPr="00ED0763">
        <w:rPr>
          <w:sz w:val="16"/>
        </w:rPr>
        <w:t xml:space="preserve">. The economy of South Africa </w:t>
      </w:r>
      <w:proofErr w:type="gramStart"/>
      <w:r w:rsidRPr="00ED0763">
        <w:rPr>
          <w:sz w:val="16"/>
        </w:rPr>
        <w:t>is in need of</w:t>
      </w:r>
      <w:proofErr w:type="gramEnd"/>
      <w:r w:rsidRPr="00ED0763">
        <w:rPr>
          <w:sz w:val="16"/>
        </w:rPr>
        <w:t xml:space="preserve"> rapid growth to enable it to deal with the high levels of unemployment and resultant poverty.</w:t>
      </w:r>
    </w:p>
    <w:p w14:paraId="39188E52" w14:textId="77777777" w:rsidR="00ED6840" w:rsidRPr="00ED0763" w:rsidRDefault="00ED6840" w:rsidP="00ED6840">
      <w:pPr>
        <w:rPr>
          <w:rStyle w:val="StyleUnderline"/>
        </w:rPr>
      </w:pPr>
      <w:r w:rsidRPr="00ED0763">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ED0763">
        <w:rPr>
          <w:rStyle w:val="StyleUnderline"/>
          <w:highlight w:val="cyan"/>
        </w:rPr>
        <w:t xml:space="preserve">getting returns for investment may not </w:t>
      </w:r>
      <w:proofErr w:type="spellStart"/>
      <w:r w:rsidRPr="00ED0763">
        <w:rPr>
          <w:rStyle w:val="StyleUnderline"/>
          <w:highlight w:val="cyan"/>
        </w:rPr>
        <w:t>materialise</w:t>
      </w:r>
      <w:proofErr w:type="spellEnd"/>
      <w:r w:rsidRPr="00ED0763">
        <w:rPr>
          <w:rStyle w:val="StyleUnderline"/>
          <w:highlight w:val="cyan"/>
        </w:rPr>
        <w:t xml:space="preserve"> if the </w:t>
      </w:r>
      <w:proofErr w:type="spellStart"/>
      <w:r w:rsidRPr="00ED0763">
        <w:rPr>
          <w:rStyle w:val="StyleUnderline"/>
          <w:highlight w:val="cyan"/>
        </w:rPr>
        <w:t>labour</w:t>
      </w:r>
      <w:proofErr w:type="spellEnd"/>
      <w:r w:rsidRPr="00ED0763">
        <w:rPr>
          <w:rStyle w:val="StyleUnderline"/>
          <w:highlight w:val="cyan"/>
        </w:rPr>
        <w:t xml:space="preserve"> environment is not fertile</w:t>
      </w:r>
      <w:r w:rsidRPr="00ED0763">
        <w:rPr>
          <w:rStyle w:val="StyleUnderline"/>
        </w:rPr>
        <w:t xml:space="preserve"> for such investments </w:t>
      </w:r>
      <w:proofErr w:type="gramStart"/>
      <w:r w:rsidRPr="00ED0763">
        <w:rPr>
          <w:rStyle w:val="StyleUnderline"/>
        </w:rPr>
        <w:t>as a result of</w:t>
      </w:r>
      <w:proofErr w:type="gramEnd"/>
      <w:r w:rsidRPr="00ED0763">
        <w:rPr>
          <w:rStyle w:val="StyleUnderline"/>
        </w:rPr>
        <w:t xml:space="preserve">, for example, unstable </w:t>
      </w:r>
      <w:proofErr w:type="spellStart"/>
      <w:r w:rsidRPr="00ED0763">
        <w:rPr>
          <w:rStyle w:val="StyleUnderline"/>
        </w:rPr>
        <w:t>labour</w:t>
      </w:r>
      <w:proofErr w:type="spellEnd"/>
      <w:r w:rsidRPr="00ED0763">
        <w:rPr>
          <w:rStyle w:val="StyleUnderline"/>
        </w:rPr>
        <w:t xml:space="preserve"> relations. Therefore, </w:t>
      </w:r>
      <w:r w:rsidRPr="00ED0763">
        <w:rPr>
          <w:rStyle w:val="StyleUnderline"/>
          <w:highlight w:val="cyan"/>
        </w:rPr>
        <w:t>investors may be reluctant to invest</w:t>
      </w:r>
      <w:r w:rsidRPr="00ED0763">
        <w:rPr>
          <w:rStyle w:val="StyleUnderline"/>
        </w:rPr>
        <w:t xml:space="preserve"> where there is an unstable or fragile </w:t>
      </w:r>
      <w:proofErr w:type="spellStart"/>
      <w:r w:rsidRPr="00ED0763">
        <w:rPr>
          <w:rStyle w:val="StyleUnderline"/>
        </w:rPr>
        <w:t>labour</w:t>
      </w:r>
      <w:proofErr w:type="spellEnd"/>
      <w:r w:rsidRPr="00ED0763">
        <w:rPr>
          <w:rStyle w:val="StyleUnderline"/>
        </w:rPr>
        <w:t xml:space="preserve"> relations environment.</w:t>
      </w:r>
    </w:p>
    <w:p w14:paraId="7E18AACA" w14:textId="77777777" w:rsidR="00ED6840" w:rsidRPr="00ED0763" w:rsidRDefault="00ED6840" w:rsidP="00ED6840">
      <w:pPr>
        <w:pStyle w:val="Heading4"/>
      </w:pPr>
      <w:r w:rsidRPr="00ED0763">
        <w:t>2] Strikes negatively impact labor and confidence, causing major economic losses</w:t>
      </w:r>
    </w:p>
    <w:p w14:paraId="135D00C5" w14:textId="77777777" w:rsidR="00ED6840" w:rsidRPr="00ED0763" w:rsidRDefault="00ED6840" w:rsidP="00ED6840">
      <w:proofErr w:type="spellStart"/>
      <w:r w:rsidRPr="00ED0763">
        <w:rPr>
          <w:rStyle w:val="Style13ptBold"/>
        </w:rPr>
        <w:t>Tenza</w:t>
      </w:r>
      <w:proofErr w:type="spellEnd"/>
      <w:r w:rsidRPr="00ED0763">
        <w:rPr>
          <w:rStyle w:val="Style13ptBold"/>
        </w:rPr>
        <w:t xml:space="preserve"> 20 - </w:t>
      </w:r>
      <w:proofErr w:type="spellStart"/>
      <w:r w:rsidRPr="00ED0763">
        <w:rPr>
          <w:sz w:val="16"/>
        </w:rPr>
        <w:t>Tenza</w:t>
      </w:r>
      <w:proofErr w:type="spellEnd"/>
      <w:r w:rsidRPr="00ED0763">
        <w:rPr>
          <w:sz w:val="16"/>
        </w:rPr>
        <w:t xml:space="preserve">, </w:t>
      </w:r>
      <w:proofErr w:type="spellStart"/>
      <w:r w:rsidRPr="00ED0763">
        <w:rPr>
          <w:sz w:val="16"/>
        </w:rPr>
        <w:t>Mlungisi</w:t>
      </w:r>
      <w:proofErr w:type="spellEnd"/>
      <w:proofErr w:type="gramStart"/>
      <w:r w:rsidRPr="00ED0763">
        <w:rPr>
          <w:sz w:val="16"/>
        </w:rPr>
        <w:t>. .</w:t>
      </w:r>
      <w:proofErr w:type="gramEnd"/>
      <w:r w:rsidRPr="00ED0763">
        <w:rPr>
          <w:sz w:val="16"/>
        </w:rPr>
        <w:t xml:space="preserve"> [Senior Lecturer, University of KwaZulu-Natal] “The Effects of Violent Strikes on the Economy of a Developing Country: A Case of South Africa.” Obiter, Nelson Mandela University, 2020, http://www.scielo.org.za/scielo.php?script=sci_arttext&amp;amp;pid=S1682-58532020000300004. </w:t>
      </w:r>
      <w:r w:rsidRPr="00ED0763">
        <w:t>VS</w:t>
      </w:r>
    </w:p>
    <w:p w14:paraId="71F342EE" w14:textId="77777777" w:rsidR="00ED6840" w:rsidRPr="00ED0763" w:rsidRDefault="00ED6840" w:rsidP="00ED6840">
      <w:pPr>
        <w:rPr>
          <w:sz w:val="16"/>
        </w:rPr>
      </w:pPr>
      <w:r w:rsidRPr="00ED0763">
        <w:rPr>
          <w:sz w:val="16"/>
        </w:rPr>
        <w:t xml:space="preserve">When South Africa obtained democracy in 1994, there was a dream of a better country with a new vision for industrial relations.5 However, the number of violent strikes that have </w:t>
      </w:r>
      <w:proofErr w:type="spellStart"/>
      <w:r w:rsidRPr="00ED0763">
        <w:rPr>
          <w:sz w:val="16"/>
        </w:rPr>
        <w:t>bedevilled</w:t>
      </w:r>
      <w:proofErr w:type="spellEnd"/>
      <w:r w:rsidRPr="00ED0763">
        <w:rPr>
          <w:sz w:val="16"/>
        </w:rPr>
        <w:t xml:space="preserve"> this country in recent years seems to have shattered-down the aspirations of a better South Africa. </w:t>
      </w:r>
      <w:r w:rsidRPr="00ED0763">
        <w:rPr>
          <w:rStyle w:val="StyleUnderline"/>
          <w:highlight w:val="cyan"/>
        </w:rPr>
        <w:t>South Africa recorded 114 strikes</w:t>
      </w:r>
      <w:r w:rsidRPr="00ED0763">
        <w:rPr>
          <w:rStyle w:val="StyleUnderline"/>
        </w:rPr>
        <w:t xml:space="preserve"> in 2013 and 88 strikes in 2014, </w:t>
      </w:r>
      <w:r w:rsidRPr="00ED0763">
        <w:rPr>
          <w:rStyle w:val="StyleUnderline"/>
          <w:highlight w:val="cyan"/>
        </w:rPr>
        <w:t>which cost the country</w:t>
      </w:r>
      <w:r w:rsidRPr="00ED0763">
        <w:rPr>
          <w:rStyle w:val="StyleUnderline"/>
        </w:rPr>
        <w:t xml:space="preserve"> about </w:t>
      </w:r>
      <w:r w:rsidRPr="00ED0763">
        <w:rPr>
          <w:rStyle w:val="StyleUnderline"/>
          <w:highlight w:val="cyan"/>
        </w:rPr>
        <w:t>R6.1 billion</w:t>
      </w:r>
      <w:r w:rsidRPr="00ED0763">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ED0763">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ED0763">
        <w:rPr>
          <w:rStyle w:val="StyleUnderline"/>
        </w:rPr>
        <w:t xml:space="preserve">This strike was closely followed by a four-week strike in the metal and engineering sector. All these </w:t>
      </w:r>
      <w:r w:rsidRPr="00ED0763">
        <w:rPr>
          <w:rStyle w:val="StyleUnderline"/>
          <w:highlight w:val="cyan"/>
        </w:rPr>
        <w:t>strikes</w:t>
      </w:r>
      <w:r w:rsidRPr="00ED0763">
        <w:rPr>
          <w:rStyle w:val="StyleUnderline"/>
        </w:rPr>
        <w:t xml:space="preserve"> (and those not mentioned here) </w:t>
      </w:r>
      <w:r w:rsidRPr="00ED0763">
        <w:rPr>
          <w:rStyle w:val="StyleUnderline"/>
          <w:highlight w:val="cyan"/>
        </w:rPr>
        <w:t xml:space="preserve">were </w:t>
      </w:r>
      <w:proofErr w:type="spellStart"/>
      <w:r w:rsidRPr="00ED0763">
        <w:rPr>
          <w:rStyle w:val="StyleUnderline"/>
          <w:highlight w:val="cyan"/>
        </w:rPr>
        <w:t>characterised</w:t>
      </w:r>
      <w:proofErr w:type="spellEnd"/>
      <w:r w:rsidRPr="00ED0763">
        <w:rPr>
          <w:rStyle w:val="StyleUnderline"/>
          <w:highlight w:val="cyan"/>
        </w:rPr>
        <w:t xml:space="preserve"> with violence</w:t>
      </w:r>
      <w:r w:rsidRPr="00ED0763">
        <w:rPr>
          <w:rStyle w:val="StyleUnderline"/>
        </w:rPr>
        <w:t xml:space="preserve"> accompanied by damage to property, intimidation, assault and sometimes the killing of people.</w:t>
      </w:r>
      <w:r w:rsidRPr="00ED0763">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ED0763">
        <w:rPr>
          <w:sz w:val="16"/>
        </w:rPr>
        <w:t>characterise</w:t>
      </w:r>
      <w:proofErr w:type="spellEnd"/>
      <w:r w:rsidRPr="00ED0763">
        <w:rPr>
          <w:sz w:val="16"/>
        </w:rPr>
        <w:t xml:space="preserve"> the South African </w:t>
      </w:r>
      <w:proofErr w:type="spellStart"/>
      <w:r w:rsidRPr="00ED0763">
        <w:rPr>
          <w:sz w:val="16"/>
        </w:rPr>
        <w:t>labour</w:t>
      </w:r>
      <w:proofErr w:type="spellEnd"/>
      <w:r w:rsidRPr="00ED0763">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ED0763">
        <w:rPr>
          <w:rStyle w:val="StyleUnderline"/>
        </w:rPr>
        <w:t xml:space="preserve">Generally, </w:t>
      </w:r>
      <w:r w:rsidRPr="00ED0763">
        <w:rPr>
          <w:rStyle w:val="StyleUnderline"/>
          <w:highlight w:val="cyan"/>
        </w:rPr>
        <w:t>a</w:t>
      </w:r>
      <w:r w:rsidRPr="00ED0763">
        <w:rPr>
          <w:rStyle w:val="StyleUnderline"/>
        </w:rPr>
        <w:t xml:space="preserve"> lengthy </w:t>
      </w:r>
      <w:r w:rsidRPr="00ED0763">
        <w:rPr>
          <w:rStyle w:val="StyleUnderline"/>
          <w:highlight w:val="cyan"/>
        </w:rPr>
        <w:t>strike has a negative effect on employment</w:t>
      </w:r>
      <w:r w:rsidRPr="00ED0763">
        <w:rPr>
          <w:rStyle w:val="StyleUnderline"/>
        </w:rPr>
        <w:t xml:space="preserve">, reduces business </w:t>
      </w:r>
      <w:r w:rsidRPr="00ED0763">
        <w:rPr>
          <w:rStyle w:val="StyleUnderline"/>
          <w:highlight w:val="cyan"/>
        </w:rPr>
        <w:t>confidence</w:t>
      </w:r>
      <w:r w:rsidRPr="00ED0763">
        <w:rPr>
          <w:rStyle w:val="StyleUnderline"/>
        </w:rPr>
        <w:t xml:space="preserve"> and increases the risk of economic </w:t>
      </w:r>
      <w:r w:rsidRPr="00ED0763">
        <w:rPr>
          <w:rStyle w:val="StyleUnderline"/>
          <w:highlight w:val="cyan"/>
        </w:rPr>
        <w:t>stagflation</w:t>
      </w:r>
      <w:r w:rsidRPr="00ED0763">
        <w:rPr>
          <w:rStyle w:val="StyleUnderline"/>
        </w:rPr>
        <w:t>.</w:t>
      </w:r>
      <w:r w:rsidRPr="00ED0763">
        <w:rPr>
          <w:sz w:val="16"/>
        </w:rPr>
        <w:t xml:space="preserve"> </w:t>
      </w:r>
      <w:r w:rsidRPr="00ED0763">
        <w:rPr>
          <w:rStyle w:val="StyleUnderline"/>
        </w:rPr>
        <w:t xml:space="preserve">In addition, such </w:t>
      </w:r>
      <w:r w:rsidRPr="00ED0763">
        <w:rPr>
          <w:rStyle w:val="StyleUnderline"/>
          <w:highlight w:val="cyan"/>
        </w:rPr>
        <w:t>strikes have a</w:t>
      </w:r>
      <w:r w:rsidRPr="00ED0763">
        <w:rPr>
          <w:rStyle w:val="StyleUnderline"/>
        </w:rPr>
        <w:t xml:space="preserve"> major </w:t>
      </w:r>
      <w:r w:rsidRPr="00ED0763">
        <w:rPr>
          <w:rStyle w:val="StyleUnderline"/>
          <w:highlight w:val="cyan"/>
        </w:rPr>
        <w:t>setback on</w:t>
      </w:r>
      <w:r w:rsidRPr="00ED0763">
        <w:rPr>
          <w:rStyle w:val="StyleUnderline"/>
        </w:rPr>
        <w:t xml:space="preserve"> the growth of the </w:t>
      </w:r>
      <w:r w:rsidRPr="00ED0763">
        <w:rPr>
          <w:rStyle w:val="StyleUnderline"/>
          <w:highlight w:val="cyan"/>
        </w:rPr>
        <w:t>economy and investment</w:t>
      </w:r>
      <w:r w:rsidRPr="00ED0763">
        <w:rPr>
          <w:rStyle w:val="StyleUnderline"/>
        </w:rPr>
        <w:t xml:space="preserve"> opportunities. It is common knowledge that consumer spending is directly linked to economic growth.</w:t>
      </w:r>
      <w:r w:rsidRPr="00ED0763">
        <w:rPr>
          <w:sz w:val="16"/>
        </w:rPr>
        <w:t xml:space="preserve"> At the same time, if the economy is not showing signs of growth, employment opportunities are shed, and poverty becomes </w:t>
      </w:r>
      <w:proofErr w:type="gramStart"/>
      <w:r w:rsidRPr="00ED0763">
        <w:rPr>
          <w:sz w:val="16"/>
        </w:rPr>
        <w:t>the end result</w:t>
      </w:r>
      <w:proofErr w:type="gramEnd"/>
      <w:r w:rsidRPr="00ED0763">
        <w:rPr>
          <w:sz w:val="16"/>
        </w:rPr>
        <w:t xml:space="preserve">. The economy of South Africa </w:t>
      </w:r>
      <w:proofErr w:type="gramStart"/>
      <w:r w:rsidRPr="00ED0763">
        <w:rPr>
          <w:sz w:val="16"/>
        </w:rPr>
        <w:t>is in need of</w:t>
      </w:r>
      <w:proofErr w:type="gramEnd"/>
      <w:r w:rsidRPr="00ED0763">
        <w:rPr>
          <w:sz w:val="16"/>
        </w:rPr>
        <w:t xml:space="preserve"> rapid growth to enable it to deal with the high levels of unemployment and resultant poverty.</w:t>
      </w:r>
    </w:p>
    <w:p w14:paraId="1C5B9B99" w14:textId="77777777" w:rsidR="00ED6840" w:rsidRPr="00ED0763" w:rsidRDefault="00ED6840" w:rsidP="00ED6840">
      <w:pPr>
        <w:pStyle w:val="Heading4"/>
      </w:pPr>
      <w:r w:rsidRPr="00ED0763">
        <w:t>3] Strikes harm key industries, stunting economic growth</w:t>
      </w:r>
    </w:p>
    <w:p w14:paraId="016D0F3B" w14:textId="77777777" w:rsidR="00ED6840" w:rsidRPr="00ED0763" w:rsidRDefault="00ED6840" w:rsidP="00ED6840">
      <w:r w:rsidRPr="00ED0763">
        <w:rPr>
          <w:rStyle w:val="Style13ptBold"/>
        </w:rPr>
        <w:t>McElroy 19</w:t>
      </w:r>
      <w:r w:rsidRPr="00ED0763">
        <w:rPr>
          <w:sz w:val="16"/>
        </w:rPr>
        <w:t xml:space="preserve"> John McElroy [MPA at McCombs school of Business] 10/25/2019 "Strikes Hurt Everybody" </w:t>
      </w:r>
      <w:hyperlink r:id="rId8" w:history="1">
        <w:r w:rsidRPr="00ED0763">
          <w:rPr>
            <w:rStyle w:val="Hyperlink"/>
            <w:sz w:val="16"/>
          </w:rPr>
          <w:t>https://www.wardsauto.com/ideaxchange/strikes-hurt-everybody</w:t>
        </w:r>
      </w:hyperlink>
      <w:r w:rsidRPr="00ED0763">
        <w:rPr>
          <w:sz w:val="16"/>
        </w:rPr>
        <w:t xml:space="preserve"> </w:t>
      </w:r>
      <w:r w:rsidRPr="00ED0763">
        <w:t>VS</w:t>
      </w:r>
    </w:p>
    <w:p w14:paraId="4FEE0B52" w14:textId="77777777" w:rsidR="00ED6840" w:rsidRPr="00ED0763" w:rsidRDefault="00ED6840" w:rsidP="00ED6840">
      <w:pPr>
        <w:rPr>
          <w:sz w:val="16"/>
        </w:rPr>
      </w:pPr>
      <w:r w:rsidRPr="00ED0763">
        <w:rPr>
          <w:sz w:val="16"/>
        </w:rPr>
        <w:t xml:space="preserve">This creates a poisonous relationship between the company and its workforce.  </w:t>
      </w:r>
      <w:r w:rsidRPr="00ED0763">
        <w:rPr>
          <w:rStyle w:val="StyleUnderline"/>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drives away customers. </w:t>
      </w:r>
      <w:r w:rsidRPr="00ED0763">
        <w:rPr>
          <w:sz w:val="16"/>
        </w:rPr>
        <w:t xml:space="preserve">Who wants to buy a shiny new car from a company that’s accused of underpaying its workers and treating them unfairly? </w:t>
      </w:r>
      <w:r w:rsidRPr="00ED0763">
        <w:rPr>
          <w:rStyle w:val="StyleUnderline"/>
        </w:rPr>
        <w:t xml:space="preserve">Data from the Center for Automotive Research (CAR) in Ann Arbor, MI, show that </w:t>
      </w:r>
      <w:r w:rsidRPr="00ED0763">
        <w:rPr>
          <w:rStyle w:val="StyleUnderline"/>
          <w:highlight w:val="cyan"/>
        </w:rPr>
        <w:t>GM loses market share during strikes and never gets it back. GM lost two percentage points during the 1998 strike</w:t>
      </w:r>
      <w:r w:rsidRPr="00ED0763">
        <w:rPr>
          <w:rStyle w:val="StyleUnderline"/>
        </w:rPr>
        <w:t xml:space="preserve">, which in today’s market would </w:t>
      </w:r>
      <w:r w:rsidRPr="00ED0763">
        <w:rPr>
          <w:rStyle w:val="StyleUnderline"/>
          <w:highlight w:val="cyan"/>
        </w:rPr>
        <w:t>represent a loss of 340,000 sales</w:t>
      </w:r>
      <w:r w:rsidRPr="00ED0763">
        <w:rPr>
          <w:rStyle w:val="StyleUnderline"/>
        </w:rPr>
        <w:t xml:space="preserve">. </w:t>
      </w:r>
      <w:r w:rsidRPr="00ED0763">
        <w:rPr>
          <w:sz w:val="16"/>
        </w:rPr>
        <w:t xml:space="preserve">Because GM reports sales on a quarterly basis we’ll only find out at the end of December if it lost market share from this strike. </w:t>
      </w:r>
      <w:r w:rsidRPr="00ED0763">
        <w:rPr>
          <w:rStyle w:val="StyleUnderline"/>
        </w:rPr>
        <w:t xml:space="preserve">UAW members say one of their greatest concerns is job security. But </w:t>
      </w:r>
      <w:r w:rsidRPr="00ED0763">
        <w:rPr>
          <w:rStyle w:val="StyleUnderline"/>
          <w:highlight w:val="cyan"/>
        </w:rPr>
        <w:t>causing a company to lose market share is a</w:t>
      </w:r>
      <w:r w:rsidRPr="00ED0763">
        <w:rPr>
          <w:rStyle w:val="StyleUnderline"/>
        </w:rPr>
        <w:t xml:space="preserve"> sure-fire </w:t>
      </w:r>
      <w:r w:rsidRPr="00ED0763">
        <w:rPr>
          <w:rStyle w:val="StyleUnderline"/>
          <w:highlight w:val="cyan"/>
        </w:rPr>
        <w:t>path to more plant closings and layoffs</w:t>
      </w:r>
      <w:r w:rsidRPr="00ED0763">
        <w:rPr>
          <w:rStyle w:val="StyleUnderline"/>
        </w:rPr>
        <w:t>.</w:t>
      </w:r>
      <w:r w:rsidRPr="00ED0763">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ED0763">
        <w:rPr>
          <w:rStyle w:val="StyleUnderline"/>
        </w:rPr>
        <w:t xml:space="preserve">But </w:t>
      </w:r>
      <w:r w:rsidRPr="00ED0763">
        <w:rPr>
          <w:rStyle w:val="StyleUnderline"/>
          <w:highlight w:val="cyan"/>
        </w:rPr>
        <w:t>strikes</w:t>
      </w:r>
      <w:r w:rsidRPr="00ED0763">
        <w:rPr>
          <w:rStyle w:val="StyleUnderline"/>
        </w:rPr>
        <w:t xml:space="preserve"> don’t just hurt the people walking the picket lines or the company they’re striking against. They </w:t>
      </w:r>
      <w:r w:rsidRPr="00ED0763">
        <w:rPr>
          <w:rStyle w:val="StyleUnderline"/>
          <w:highlight w:val="cyan"/>
        </w:rPr>
        <w:t>hurt suppliers</w:t>
      </w:r>
      <w:r w:rsidRPr="00ED0763">
        <w:rPr>
          <w:rStyle w:val="StyleUnderline"/>
        </w:rPr>
        <w:t xml:space="preserve">, car </w:t>
      </w:r>
      <w:r w:rsidRPr="00ED0763">
        <w:rPr>
          <w:rStyle w:val="StyleUnderline"/>
          <w:highlight w:val="cyan"/>
        </w:rPr>
        <w:t>dealers and</w:t>
      </w:r>
      <w:r w:rsidRPr="00ED0763">
        <w:rPr>
          <w:rStyle w:val="StyleUnderline"/>
        </w:rPr>
        <w:t xml:space="preserve"> the </w:t>
      </w:r>
      <w:r w:rsidRPr="00ED0763">
        <w:rPr>
          <w:rStyle w:val="StyleUnderline"/>
          <w:highlight w:val="cyan"/>
        </w:rPr>
        <w:t>communities</w:t>
      </w:r>
      <w:r w:rsidRPr="00ED0763">
        <w:rPr>
          <w:rStyle w:val="StyleUnderline"/>
        </w:rPr>
        <w:t xml:space="preserve"> located near the plants. The Anderson Economic Group estimates that </w:t>
      </w:r>
      <w:r w:rsidRPr="00ED0763">
        <w:rPr>
          <w:rStyle w:val="StyleUnderline"/>
          <w:highlight w:val="cyan"/>
        </w:rPr>
        <w:t>75,000 workers at supplier companies were</w:t>
      </w:r>
      <w:r w:rsidRPr="00ED0763">
        <w:rPr>
          <w:rStyle w:val="StyleUnderline"/>
        </w:rPr>
        <w:t xml:space="preserve"> temporarily </w:t>
      </w:r>
      <w:r w:rsidRPr="00ED0763">
        <w:rPr>
          <w:rStyle w:val="StyleUnderline"/>
          <w:highlight w:val="cyan"/>
        </w:rPr>
        <w:t>laid off because of the GM strike.</w:t>
      </w:r>
      <w:r w:rsidRPr="00ED0763">
        <w:rPr>
          <w:rStyle w:val="StyleUnderline"/>
        </w:rPr>
        <w:t xml:space="preserve"> Unlike UAW picketers, those supplier workers won’t get any strike pay or an $11,000 contract signing bonus. No, most of them lost close to a month’s worth of wages, which must be financially devastating for them. GM’s suppliers also lost a lot of money. So now </w:t>
      </w:r>
      <w:r w:rsidRPr="00ED0763">
        <w:rPr>
          <w:rStyle w:val="StyleUnderline"/>
          <w:highlight w:val="cyan"/>
        </w:rPr>
        <w:t>they’re cutting budgets and delaying capital investments to make up for the lost revenue</w:t>
      </w:r>
      <w:r w:rsidRPr="00ED0763">
        <w:rPr>
          <w:rStyle w:val="StyleUnderline"/>
        </w:rPr>
        <w:t xml:space="preserve">, which is a </w:t>
      </w:r>
      <w:r w:rsidRPr="00ED0763">
        <w:rPr>
          <w:rStyle w:val="StyleUnderline"/>
          <w:highlight w:val="cyan"/>
        </w:rPr>
        <w:t>further drag on the economy</w:t>
      </w:r>
      <w:r w:rsidRPr="00ED0763">
        <w:rPr>
          <w:rStyle w:val="StyleUnderline"/>
        </w:rPr>
        <w:t xml:space="preserve">. According to CAR, the </w:t>
      </w:r>
      <w:proofErr w:type="gramStart"/>
      <w:r w:rsidRPr="00ED0763">
        <w:rPr>
          <w:rStyle w:val="StyleUnderline"/>
        </w:rPr>
        <w:t>communities</w:t>
      </w:r>
      <w:proofErr w:type="gramEnd"/>
      <w:r w:rsidRPr="00ED0763">
        <w:rPr>
          <w:rStyle w:val="StyleUnderline"/>
        </w:rPr>
        <w:t xml:space="preserve"> and states where GM’s plants are located collectively lost a couple of hundred million dollars in payroll and tax revenue. Some economists warn that </w:t>
      </w:r>
      <w:r w:rsidRPr="00ED0763">
        <w:rPr>
          <w:rStyle w:val="StyleUnderline"/>
          <w:highlight w:val="cyan"/>
        </w:rPr>
        <w:t xml:space="preserve">if the strike were prolonged it could knock </w:t>
      </w:r>
      <w:r w:rsidRPr="00ED0763">
        <w:rPr>
          <w:rStyle w:val="StyleUnderline"/>
        </w:rPr>
        <w:t xml:space="preserve">the state of </w:t>
      </w:r>
      <w:r w:rsidRPr="00ED0763">
        <w:rPr>
          <w:rStyle w:val="StyleUnderline"/>
          <w:highlight w:val="cyan"/>
        </w:rPr>
        <w:t>Michigan</w:t>
      </w:r>
      <w:r w:rsidRPr="00ED0763">
        <w:rPr>
          <w:rStyle w:val="StyleUnderline"/>
        </w:rPr>
        <w:t xml:space="preserve"> – home to GM and the UAW – </w:t>
      </w:r>
      <w:r w:rsidRPr="00ED0763">
        <w:rPr>
          <w:rStyle w:val="StyleUnderline"/>
          <w:highlight w:val="cyan"/>
        </w:rPr>
        <w:t>into a recession</w:t>
      </w:r>
      <w:r w:rsidRPr="00ED0763">
        <w:rPr>
          <w:rStyle w:val="StyleUnderline"/>
        </w:rPr>
        <w:t xml:space="preserve">. </w:t>
      </w:r>
      <w:r w:rsidRPr="00ED0763">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ED0763">
        <w:rPr>
          <w:sz w:val="16"/>
        </w:rPr>
        <w:t>McElroyI’m</w:t>
      </w:r>
      <w:proofErr w:type="spellEnd"/>
      <w:r w:rsidRPr="00ED0763">
        <w:rPr>
          <w:sz w:val="16"/>
        </w:rPr>
        <w:t xml:space="preserve"> not sure how this will ever be resolved. I understand the need for collective bargaining and the threat of a strike. But there’s got to be a better way to get workers a raise without torching the countryside.</w:t>
      </w:r>
    </w:p>
    <w:p w14:paraId="7A352E2A" w14:textId="77777777" w:rsidR="00ED6840" w:rsidRPr="00ED0763" w:rsidRDefault="00ED6840" w:rsidP="00ED6840"/>
    <w:p w14:paraId="653903B5" w14:textId="77777777" w:rsidR="00ED6840" w:rsidRPr="00ED0763" w:rsidRDefault="00ED6840" w:rsidP="00ED6840">
      <w:pPr>
        <w:pStyle w:val="Heading4"/>
      </w:pPr>
      <w:r w:rsidRPr="00ED0763">
        <w:t>Just the right to strike contributes to econ damage– the right to strike is accompanied with increased strikes, many of them being violent, devastating key industries and the economy</w:t>
      </w:r>
    </w:p>
    <w:p w14:paraId="575019BC" w14:textId="77777777" w:rsidR="00ED6840" w:rsidRPr="00ED0763" w:rsidRDefault="00ED6840" w:rsidP="00ED6840">
      <w:proofErr w:type="spellStart"/>
      <w:r w:rsidRPr="00ED0763">
        <w:rPr>
          <w:rStyle w:val="Style13ptBold"/>
        </w:rPr>
        <w:t>Tenza</w:t>
      </w:r>
      <w:proofErr w:type="spellEnd"/>
      <w:r w:rsidRPr="00ED0763">
        <w:rPr>
          <w:rStyle w:val="Style13ptBold"/>
        </w:rPr>
        <w:t xml:space="preserve"> 20 - </w:t>
      </w:r>
      <w:proofErr w:type="spellStart"/>
      <w:r w:rsidRPr="00ED0763">
        <w:rPr>
          <w:sz w:val="16"/>
        </w:rPr>
        <w:t>Tenza</w:t>
      </w:r>
      <w:proofErr w:type="spellEnd"/>
      <w:r w:rsidRPr="00ED0763">
        <w:rPr>
          <w:sz w:val="16"/>
        </w:rPr>
        <w:t xml:space="preserve">, </w:t>
      </w:r>
      <w:proofErr w:type="spellStart"/>
      <w:r w:rsidRPr="00ED0763">
        <w:rPr>
          <w:sz w:val="16"/>
        </w:rPr>
        <w:t>Mlungisi</w:t>
      </w:r>
      <w:proofErr w:type="spellEnd"/>
      <w:proofErr w:type="gramStart"/>
      <w:r w:rsidRPr="00ED0763">
        <w:rPr>
          <w:sz w:val="16"/>
        </w:rPr>
        <w:t>. .</w:t>
      </w:r>
      <w:proofErr w:type="gramEnd"/>
      <w:r w:rsidRPr="00ED0763">
        <w:rPr>
          <w:sz w:val="16"/>
        </w:rPr>
        <w:t xml:space="preserve"> [Senior Lecturer, University of KwaZulu-Natal] “The Effects of Violent Strikes on the Economy of a Developing Country: A Case of South Africa.” Obiter, Nelson Mandela University, 2020, http://www.scielo.org.za/scielo.php?script=sci_arttext&amp;amp;pid=S1682-58532020000300004. </w:t>
      </w:r>
      <w:r w:rsidRPr="00ED0763">
        <w:t>VS</w:t>
      </w:r>
    </w:p>
    <w:p w14:paraId="36F8191D" w14:textId="77777777" w:rsidR="00ED6840" w:rsidRPr="00ED0763" w:rsidRDefault="00ED6840" w:rsidP="00ED6840">
      <w:pPr>
        <w:rPr>
          <w:sz w:val="16"/>
        </w:rPr>
      </w:pPr>
      <w:r w:rsidRPr="00ED0763">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ED0763">
        <w:rPr>
          <w:rStyle w:val="StyleUnderline"/>
        </w:rPr>
        <w:t xml:space="preserve">However, it becomes difficult when the </w:t>
      </w:r>
      <w:r w:rsidRPr="00ED0763">
        <w:rPr>
          <w:rStyle w:val="StyleUnderline"/>
          <w:highlight w:val="cyan"/>
        </w:rPr>
        <w:t>growth of the economy is hampered by</w:t>
      </w:r>
      <w:r w:rsidRPr="00ED0763">
        <w:rPr>
          <w:rStyle w:val="StyleUnderline"/>
        </w:rPr>
        <w:t xml:space="preserve"> the exercise of one or more of the constitutionally entrenched rights such as </w:t>
      </w:r>
      <w:r w:rsidRPr="00ED0763">
        <w:rPr>
          <w:rStyle w:val="StyleUnderline"/>
          <w:highlight w:val="cyan"/>
        </w:rPr>
        <w:t>the right to strike</w:t>
      </w:r>
      <w:r w:rsidRPr="00ED0763">
        <w:rPr>
          <w:rStyle w:val="StyleUnderline"/>
        </w:rPr>
        <w:t xml:space="preserve">.1 </w:t>
      </w:r>
      <w:r w:rsidRPr="00ED0763">
        <w:rPr>
          <w:rStyle w:val="StyleUnderline"/>
          <w:highlight w:val="cyan"/>
        </w:rPr>
        <w:t>Strikes</w:t>
      </w:r>
      <w:r w:rsidRPr="00ED0763">
        <w:rPr>
          <w:rStyle w:val="StyleUnderline"/>
        </w:rPr>
        <w:t xml:space="preserve"> in South Africa are becoming more common, and this </w:t>
      </w:r>
      <w:r w:rsidRPr="00ED0763">
        <w:rPr>
          <w:rStyle w:val="StyleUnderline"/>
          <w:highlight w:val="cyan"/>
        </w:rPr>
        <w:t xml:space="preserve">affects businesses, </w:t>
      </w:r>
      <w:proofErr w:type="gramStart"/>
      <w:r w:rsidRPr="00ED0763">
        <w:rPr>
          <w:rStyle w:val="StyleUnderline"/>
          <w:highlight w:val="cyan"/>
        </w:rPr>
        <w:t>employees</w:t>
      </w:r>
      <w:proofErr w:type="gramEnd"/>
      <w:r w:rsidRPr="00ED0763">
        <w:rPr>
          <w:rStyle w:val="StyleUnderline"/>
        </w:rPr>
        <w:t xml:space="preserve"> and their </w:t>
      </w:r>
      <w:r w:rsidRPr="00ED0763">
        <w:rPr>
          <w:rStyle w:val="StyleUnderline"/>
          <w:highlight w:val="cyan"/>
        </w:rPr>
        <w:t>families, and</w:t>
      </w:r>
      <w:r w:rsidRPr="00ED0763">
        <w:rPr>
          <w:rStyle w:val="StyleUnderline"/>
        </w:rPr>
        <w:t xml:space="preserve"> eventually, </w:t>
      </w:r>
      <w:r w:rsidRPr="00ED0763">
        <w:rPr>
          <w:rStyle w:val="StyleUnderline"/>
          <w:highlight w:val="cyan"/>
        </w:rPr>
        <w:t>the economy</w:t>
      </w:r>
      <w:r w:rsidRPr="00ED0763">
        <w:rPr>
          <w:rStyle w:val="StyleUnderline"/>
        </w:rPr>
        <w:t>. It becomes more dangerous for the economy and society at large if strikes are accompanied by violence causing damage to property and injury to people.</w:t>
      </w:r>
      <w:r w:rsidRPr="00ED0763">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ED0763">
        <w:rPr>
          <w:rStyle w:val="StyleUnderline"/>
        </w:rPr>
        <w:t xml:space="preserve">However, these </w:t>
      </w:r>
      <w:r w:rsidRPr="00ED0763">
        <w:rPr>
          <w:rStyle w:val="StyleUnderline"/>
          <w:highlight w:val="cyan"/>
        </w:rPr>
        <w:t>economic advantages have been affected by</w:t>
      </w:r>
      <w:r w:rsidRPr="00ED0763">
        <w:rPr>
          <w:rStyle w:val="StyleUnderline"/>
        </w:rPr>
        <w:t xml:space="preserve"> protracted and violent </w:t>
      </w:r>
      <w:r w:rsidRPr="00ED0763">
        <w:rPr>
          <w:rStyle w:val="StyleUnderline"/>
          <w:highlight w:val="cyan"/>
        </w:rPr>
        <w:t>strikes</w:t>
      </w:r>
      <w:r w:rsidRPr="00ED0763">
        <w:rPr>
          <w:rStyle w:val="StyleUnderline"/>
        </w:rPr>
        <w:t xml:space="preserve">.3 For example, in the platinum industries, </w:t>
      </w:r>
      <w:proofErr w:type="spellStart"/>
      <w:r w:rsidRPr="00ED0763">
        <w:rPr>
          <w:rStyle w:val="StyleUnderline"/>
          <w:highlight w:val="cyan"/>
        </w:rPr>
        <w:t>labour</w:t>
      </w:r>
      <w:proofErr w:type="spellEnd"/>
      <w:r w:rsidRPr="00ED0763">
        <w:rPr>
          <w:rStyle w:val="StyleUnderline"/>
          <w:highlight w:val="cyan"/>
        </w:rPr>
        <w:t xml:space="preserve"> stoppages</w:t>
      </w:r>
      <w:r w:rsidRPr="00ED0763">
        <w:rPr>
          <w:rStyle w:val="StyleUnderline"/>
        </w:rPr>
        <w:t xml:space="preserve"> since 2012 </w:t>
      </w:r>
      <w:r w:rsidRPr="00ED0763">
        <w:rPr>
          <w:rStyle w:val="StyleUnderline"/>
          <w:highlight w:val="cyan"/>
        </w:rPr>
        <w:t>have cost</w:t>
      </w:r>
      <w:r w:rsidRPr="00ED0763">
        <w:rPr>
          <w:rStyle w:val="StyleUnderline"/>
        </w:rPr>
        <w:t xml:space="preserve"> the sector approximately </w:t>
      </w:r>
      <w:r w:rsidRPr="00ED0763">
        <w:rPr>
          <w:rStyle w:val="StyleUnderline"/>
          <w:highlight w:val="cyan"/>
        </w:rPr>
        <w:t>R18 billion</w:t>
      </w:r>
      <w:r w:rsidRPr="00ED0763">
        <w:rPr>
          <w:rStyle w:val="StyleUnderline"/>
        </w:rPr>
        <w:t xml:space="preserve"> lost in revenue a</w:t>
      </w:r>
      <w:r w:rsidRPr="00ED0763">
        <w:rPr>
          <w:rStyle w:val="StyleUnderline"/>
          <w:highlight w:val="cyan"/>
        </w:rPr>
        <w:t>nd 900 000 oz in lost output. The</w:t>
      </w:r>
      <w:r w:rsidRPr="00ED0763">
        <w:rPr>
          <w:rStyle w:val="StyleUnderline"/>
        </w:rPr>
        <w:t xml:space="preserve"> five-month-long </w:t>
      </w:r>
      <w:r w:rsidRPr="00ED0763">
        <w:rPr>
          <w:rStyle w:val="StyleUnderline"/>
          <w:highlight w:val="cyan"/>
        </w:rPr>
        <w:t>strike</w:t>
      </w:r>
      <w:r w:rsidRPr="00ED0763">
        <w:rPr>
          <w:rStyle w:val="StyleUnderline"/>
        </w:rPr>
        <w:t xml:space="preserve"> in early 2014 </w:t>
      </w:r>
      <w:r w:rsidRPr="00ED0763">
        <w:rPr>
          <w:rStyle w:val="StyleUnderline"/>
          <w:highlight w:val="cyan"/>
        </w:rPr>
        <w:t>at Impala Platinum Mine amounted to a loss of</w:t>
      </w:r>
      <w:r w:rsidRPr="00ED0763">
        <w:rPr>
          <w:rStyle w:val="StyleUnderline"/>
        </w:rPr>
        <w:t xml:space="preserve"> about </w:t>
      </w:r>
      <w:r w:rsidRPr="00ED0763">
        <w:rPr>
          <w:rStyle w:val="StyleUnderline"/>
          <w:highlight w:val="cyan"/>
        </w:rPr>
        <w:t>R400 million a day</w:t>
      </w:r>
      <w:r w:rsidRPr="00ED0763">
        <w:rPr>
          <w:rStyle w:val="StyleUnderline"/>
        </w:rPr>
        <w:t xml:space="preserve"> in revenue.4</w:t>
      </w:r>
      <w:r w:rsidRPr="00ED0763">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ED0763">
        <w:rPr>
          <w:sz w:val="16"/>
        </w:rPr>
        <w:t>favourable</w:t>
      </w:r>
      <w:proofErr w:type="spellEnd"/>
      <w:r w:rsidRPr="00ED0763">
        <w:rPr>
          <w:sz w:val="16"/>
        </w:rPr>
        <w:t xml:space="preserve"> to economic growth.</w:t>
      </w:r>
    </w:p>
    <w:p w14:paraId="66E842E0" w14:textId="77777777" w:rsidR="00ED6840" w:rsidRPr="00ED0763" w:rsidRDefault="00ED6840" w:rsidP="00ED6840"/>
    <w:p w14:paraId="775A874E" w14:textId="77777777" w:rsidR="00ED6840" w:rsidRPr="00ED0763" w:rsidRDefault="00ED6840" w:rsidP="00ED6840"/>
    <w:p w14:paraId="6705A5CF" w14:textId="77777777" w:rsidR="00ED6840" w:rsidRPr="00ED0763" w:rsidRDefault="00ED6840" w:rsidP="00ED6840">
      <w:pPr>
        <w:pStyle w:val="Heading4"/>
      </w:pPr>
      <w:r w:rsidRPr="00ED0763">
        <w:t>Econ collapse goes nuclear — extinction</w:t>
      </w:r>
    </w:p>
    <w:p w14:paraId="5EB6D462" w14:textId="77777777" w:rsidR="00ED6840" w:rsidRPr="00ED0763" w:rsidRDefault="00ED6840" w:rsidP="00ED6840">
      <w:pPr>
        <w:rPr>
          <w:szCs w:val="16"/>
        </w:rPr>
      </w:pPr>
      <w:r w:rsidRPr="00ED0763">
        <w:rPr>
          <w:rStyle w:val="Style13ptBold"/>
          <w:rFonts w:eastAsia="Calibri"/>
        </w:rPr>
        <w:t>Mann</w:t>
      </w:r>
      <w:r w:rsidRPr="00ED0763">
        <w:rPr>
          <w:rStyle w:val="Style13ptBold"/>
        </w:rPr>
        <w:t xml:space="preserve"> 14</w:t>
      </w:r>
      <w:r w:rsidRPr="00ED0763">
        <w:t xml:space="preserve"> </w:t>
      </w:r>
      <w:r w:rsidRPr="00ED0763">
        <w:rPr>
          <w:szCs w:val="16"/>
        </w:rPr>
        <w:t>(</w:t>
      </w:r>
      <w:r w:rsidRPr="00ED0763">
        <w:rPr>
          <w:rFonts w:eastAsia="Calibri"/>
          <w:szCs w:val="16"/>
        </w:rPr>
        <w:t>Eric</w:t>
      </w:r>
      <w:r w:rsidRPr="00ED0763">
        <w:rPr>
          <w:szCs w:val="16"/>
        </w:rPr>
        <w:t xml:space="preserve"> </w:t>
      </w:r>
      <w:r w:rsidRPr="00ED0763">
        <w:rPr>
          <w:rFonts w:eastAsia="Calibri"/>
          <w:szCs w:val="16"/>
        </w:rPr>
        <w:t>Mann</w:t>
      </w:r>
      <w:r w:rsidRPr="00ED0763">
        <w:rPr>
          <w:szCs w:val="16"/>
        </w:rPr>
        <w:t xml:space="preserve"> </w:t>
      </w:r>
      <w:r w:rsidRPr="00ED0763">
        <w:rPr>
          <w:rFonts w:eastAsia="Calibri"/>
          <w:szCs w:val="16"/>
        </w:rPr>
        <w:t>is</w:t>
      </w:r>
      <w:r w:rsidRPr="00ED0763">
        <w:rPr>
          <w:szCs w:val="16"/>
        </w:rPr>
        <w:t xml:space="preserve"> </w:t>
      </w:r>
      <w:r w:rsidRPr="00ED0763">
        <w:rPr>
          <w:rFonts w:eastAsia="Calibri"/>
          <w:szCs w:val="16"/>
        </w:rPr>
        <w:t>a</w:t>
      </w:r>
      <w:r w:rsidRPr="00ED0763">
        <w:rPr>
          <w:szCs w:val="16"/>
        </w:rPr>
        <w:t xml:space="preserve"> </w:t>
      </w:r>
      <w:r w:rsidRPr="00ED0763">
        <w:rPr>
          <w:rFonts w:eastAsia="Calibri"/>
          <w:szCs w:val="16"/>
        </w:rPr>
        <w:t>special</w:t>
      </w:r>
      <w:r w:rsidRPr="00ED0763">
        <w:rPr>
          <w:szCs w:val="16"/>
        </w:rPr>
        <w:t xml:space="preserve"> </w:t>
      </w:r>
      <w:r w:rsidRPr="00ED0763">
        <w:rPr>
          <w:rFonts w:eastAsia="Calibri"/>
          <w:szCs w:val="16"/>
        </w:rPr>
        <w:t>agent</w:t>
      </w:r>
      <w:r w:rsidRPr="00ED0763">
        <w:rPr>
          <w:szCs w:val="16"/>
        </w:rPr>
        <w:t xml:space="preserve"> </w:t>
      </w:r>
      <w:r w:rsidRPr="00ED0763">
        <w:rPr>
          <w:rFonts w:eastAsia="Calibri"/>
          <w:szCs w:val="16"/>
        </w:rPr>
        <w:t>with</w:t>
      </w:r>
      <w:r w:rsidRPr="00ED0763">
        <w:rPr>
          <w:szCs w:val="16"/>
        </w:rPr>
        <w:t xml:space="preserve"> </w:t>
      </w:r>
      <w:r w:rsidRPr="00ED0763">
        <w:rPr>
          <w:rFonts w:eastAsia="Calibri"/>
          <w:szCs w:val="16"/>
        </w:rPr>
        <w:t>a</w:t>
      </w:r>
      <w:r w:rsidRPr="00ED0763">
        <w:rPr>
          <w:szCs w:val="16"/>
        </w:rPr>
        <w:t xml:space="preserve"> </w:t>
      </w:r>
      <w:r w:rsidRPr="00ED0763">
        <w:rPr>
          <w:rFonts w:eastAsia="Calibri"/>
          <w:szCs w:val="16"/>
        </w:rPr>
        <w:t>United</w:t>
      </w:r>
      <w:r w:rsidRPr="00ED0763">
        <w:rPr>
          <w:szCs w:val="16"/>
        </w:rPr>
        <w:t xml:space="preserve"> </w:t>
      </w:r>
      <w:r w:rsidRPr="00ED0763">
        <w:rPr>
          <w:rFonts w:eastAsia="Calibri"/>
          <w:szCs w:val="16"/>
        </w:rPr>
        <w:t>States</w:t>
      </w:r>
      <w:r w:rsidRPr="00ED0763">
        <w:rPr>
          <w:szCs w:val="16"/>
        </w:rPr>
        <w:t xml:space="preserve"> </w:t>
      </w:r>
      <w:r w:rsidRPr="00ED0763">
        <w:rPr>
          <w:rFonts w:eastAsia="Calibri"/>
          <w:szCs w:val="16"/>
        </w:rPr>
        <w:t>federal</w:t>
      </w:r>
      <w:r w:rsidRPr="00ED0763">
        <w:rPr>
          <w:szCs w:val="16"/>
        </w:rPr>
        <w:t xml:space="preserve"> </w:t>
      </w:r>
      <w:r w:rsidRPr="00ED0763">
        <w:rPr>
          <w:rFonts w:eastAsia="Calibri"/>
          <w:szCs w:val="16"/>
        </w:rPr>
        <w:t>agency</w:t>
      </w:r>
      <w:r w:rsidRPr="00ED0763">
        <w:rPr>
          <w:szCs w:val="16"/>
        </w:rPr>
        <w:t xml:space="preserve">, </w:t>
      </w:r>
      <w:r w:rsidRPr="00ED0763">
        <w:rPr>
          <w:rFonts w:eastAsia="Calibri"/>
          <w:szCs w:val="16"/>
        </w:rPr>
        <w:t>with</w:t>
      </w:r>
      <w:r w:rsidRPr="00ED0763">
        <w:rPr>
          <w:szCs w:val="16"/>
        </w:rPr>
        <w:t xml:space="preserve"> </w:t>
      </w:r>
      <w:r w:rsidRPr="00ED0763">
        <w:rPr>
          <w:rFonts w:eastAsia="Calibri"/>
          <w:szCs w:val="16"/>
        </w:rPr>
        <w:t>significant</w:t>
      </w:r>
      <w:r w:rsidRPr="00ED0763">
        <w:rPr>
          <w:szCs w:val="16"/>
        </w:rPr>
        <w:t xml:space="preserve"> </w:t>
      </w:r>
      <w:r w:rsidRPr="00ED0763">
        <w:rPr>
          <w:rFonts w:eastAsia="Calibri"/>
          <w:szCs w:val="16"/>
        </w:rPr>
        <w:t>domestic</w:t>
      </w:r>
      <w:r w:rsidRPr="00ED0763">
        <w:rPr>
          <w:szCs w:val="16"/>
        </w:rPr>
        <w:t xml:space="preserve"> </w:t>
      </w:r>
      <w:r w:rsidRPr="00ED0763">
        <w:rPr>
          <w:rFonts w:eastAsia="Calibri"/>
          <w:szCs w:val="16"/>
        </w:rPr>
        <w:t>and</w:t>
      </w:r>
      <w:r w:rsidRPr="00ED0763">
        <w:rPr>
          <w:szCs w:val="16"/>
        </w:rPr>
        <w:t xml:space="preserve"> </w:t>
      </w:r>
      <w:r w:rsidRPr="00ED0763">
        <w:rPr>
          <w:rFonts w:eastAsia="Calibri"/>
          <w:szCs w:val="16"/>
        </w:rPr>
        <w:t>international</w:t>
      </w:r>
      <w:r w:rsidRPr="00ED0763">
        <w:rPr>
          <w:szCs w:val="16"/>
        </w:rPr>
        <w:t xml:space="preserve"> </w:t>
      </w:r>
      <w:r w:rsidRPr="00ED0763">
        <w:rPr>
          <w:rFonts w:eastAsia="Calibri"/>
          <w:szCs w:val="16"/>
        </w:rPr>
        <w:t>counterintelligence</w:t>
      </w:r>
      <w:r w:rsidRPr="00ED0763">
        <w:rPr>
          <w:szCs w:val="16"/>
        </w:rPr>
        <w:t xml:space="preserve"> </w:t>
      </w:r>
      <w:r w:rsidRPr="00ED0763">
        <w:rPr>
          <w:rFonts w:eastAsia="Calibri"/>
          <w:szCs w:val="16"/>
        </w:rPr>
        <w:t>and</w:t>
      </w:r>
      <w:r w:rsidRPr="00ED0763">
        <w:rPr>
          <w:szCs w:val="16"/>
        </w:rPr>
        <w:t xml:space="preserve"> </w:t>
      </w:r>
      <w:r w:rsidRPr="00ED0763">
        <w:rPr>
          <w:rFonts w:eastAsia="Calibri"/>
          <w:szCs w:val="16"/>
        </w:rPr>
        <w:t>counter</w:t>
      </w:r>
      <w:r w:rsidRPr="00ED0763">
        <w:rPr>
          <w:szCs w:val="16"/>
        </w:rPr>
        <w:t>-</w:t>
      </w:r>
      <w:r w:rsidRPr="00ED0763">
        <w:rPr>
          <w:rFonts w:eastAsia="Calibri"/>
          <w:szCs w:val="16"/>
        </w:rPr>
        <w:t>terrorism</w:t>
      </w:r>
      <w:r w:rsidRPr="00ED0763">
        <w:rPr>
          <w:szCs w:val="16"/>
        </w:rPr>
        <w:t xml:space="preserve"> </w:t>
      </w:r>
      <w:r w:rsidRPr="00ED0763">
        <w:rPr>
          <w:rFonts w:eastAsia="Calibri"/>
          <w:szCs w:val="16"/>
        </w:rPr>
        <w:t>experience</w:t>
      </w:r>
      <w:r w:rsidRPr="00ED0763">
        <w:rPr>
          <w:szCs w:val="16"/>
        </w:rPr>
        <w:t xml:space="preserve">. </w:t>
      </w:r>
      <w:r w:rsidRPr="00ED0763">
        <w:rPr>
          <w:rFonts w:eastAsia="Calibri"/>
          <w:szCs w:val="16"/>
        </w:rPr>
        <w:t>Worked</w:t>
      </w:r>
      <w:r w:rsidRPr="00ED0763">
        <w:rPr>
          <w:szCs w:val="16"/>
        </w:rPr>
        <w:t xml:space="preserve"> </w:t>
      </w:r>
      <w:r w:rsidRPr="00ED0763">
        <w:rPr>
          <w:rFonts w:eastAsia="Calibri"/>
          <w:szCs w:val="16"/>
        </w:rPr>
        <w:t>as</w:t>
      </w:r>
      <w:r w:rsidRPr="00ED0763">
        <w:rPr>
          <w:szCs w:val="16"/>
        </w:rPr>
        <w:t xml:space="preserve"> </w:t>
      </w:r>
      <w:r w:rsidRPr="00ED0763">
        <w:rPr>
          <w:rFonts w:eastAsia="Calibri"/>
          <w:szCs w:val="16"/>
        </w:rPr>
        <w:t>a</w:t>
      </w:r>
      <w:r w:rsidRPr="00ED0763">
        <w:rPr>
          <w:szCs w:val="16"/>
        </w:rPr>
        <w:t xml:space="preserve"> </w:t>
      </w:r>
      <w:r w:rsidRPr="00ED0763">
        <w:rPr>
          <w:rFonts w:eastAsia="Calibri"/>
          <w:szCs w:val="16"/>
        </w:rPr>
        <w:t>special</w:t>
      </w:r>
      <w:r w:rsidRPr="00ED0763">
        <w:rPr>
          <w:szCs w:val="16"/>
        </w:rPr>
        <w:t xml:space="preserve"> </w:t>
      </w:r>
      <w:r w:rsidRPr="00ED0763">
        <w:rPr>
          <w:rFonts w:eastAsia="Calibri"/>
          <w:szCs w:val="16"/>
        </w:rPr>
        <w:t>assistant</w:t>
      </w:r>
      <w:r w:rsidRPr="00ED0763">
        <w:rPr>
          <w:szCs w:val="16"/>
        </w:rPr>
        <w:t xml:space="preserve"> </w:t>
      </w:r>
      <w:r w:rsidRPr="00ED0763">
        <w:rPr>
          <w:rFonts w:eastAsia="Calibri"/>
          <w:szCs w:val="16"/>
        </w:rPr>
        <w:t>for</w:t>
      </w:r>
      <w:r w:rsidRPr="00ED0763">
        <w:rPr>
          <w:szCs w:val="16"/>
        </w:rPr>
        <w:t xml:space="preserve"> </w:t>
      </w:r>
      <w:r w:rsidRPr="00ED0763">
        <w:rPr>
          <w:rFonts w:eastAsia="Calibri"/>
          <w:szCs w:val="16"/>
        </w:rPr>
        <w:t>a</w:t>
      </w:r>
      <w:r w:rsidRPr="00ED0763">
        <w:rPr>
          <w:szCs w:val="16"/>
        </w:rPr>
        <w:t xml:space="preserve"> </w:t>
      </w:r>
      <w:r w:rsidRPr="00ED0763">
        <w:rPr>
          <w:rFonts w:eastAsia="Calibri"/>
          <w:szCs w:val="16"/>
        </w:rPr>
        <w:t>U</w:t>
      </w:r>
      <w:r w:rsidRPr="00ED0763">
        <w:rPr>
          <w:szCs w:val="16"/>
        </w:rPr>
        <w:t>.</w:t>
      </w:r>
      <w:r w:rsidRPr="00ED0763">
        <w:rPr>
          <w:rFonts w:eastAsia="Calibri"/>
          <w:szCs w:val="16"/>
        </w:rPr>
        <w:t>S</w:t>
      </w:r>
      <w:r w:rsidRPr="00ED0763">
        <w:rPr>
          <w:szCs w:val="16"/>
        </w:rPr>
        <w:t xml:space="preserve">. </w:t>
      </w:r>
      <w:r w:rsidRPr="00ED0763">
        <w:rPr>
          <w:rFonts w:eastAsia="Calibri"/>
          <w:szCs w:val="16"/>
        </w:rPr>
        <w:t>Senator</w:t>
      </w:r>
      <w:r w:rsidRPr="00ED0763">
        <w:rPr>
          <w:szCs w:val="16"/>
        </w:rPr>
        <w:t xml:space="preserve"> </w:t>
      </w:r>
      <w:r w:rsidRPr="00ED0763">
        <w:rPr>
          <w:rFonts w:eastAsia="Calibri"/>
          <w:szCs w:val="16"/>
        </w:rPr>
        <w:t>and</w:t>
      </w:r>
      <w:r w:rsidRPr="00ED0763">
        <w:rPr>
          <w:szCs w:val="16"/>
        </w:rPr>
        <w:t xml:space="preserve"> </w:t>
      </w:r>
      <w:r w:rsidRPr="00ED0763">
        <w:rPr>
          <w:rFonts w:eastAsia="Calibri"/>
          <w:szCs w:val="16"/>
        </w:rPr>
        <w:t>served</w:t>
      </w:r>
      <w:r w:rsidRPr="00ED0763">
        <w:rPr>
          <w:szCs w:val="16"/>
        </w:rPr>
        <w:t xml:space="preserve"> </w:t>
      </w:r>
      <w:r w:rsidRPr="00ED0763">
        <w:rPr>
          <w:rFonts w:eastAsia="Calibri"/>
          <w:szCs w:val="16"/>
        </w:rPr>
        <w:t>as</w:t>
      </w:r>
      <w:r w:rsidRPr="00ED0763">
        <w:rPr>
          <w:szCs w:val="16"/>
        </w:rPr>
        <w:t xml:space="preserve"> </w:t>
      </w:r>
      <w:r w:rsidRPr="00ED0763">
        <w:rPr>
          <w:rFonts w:eastAsia="Calibri"/>
          <w:szCs w:val="16"/>
        </w:rPr>
        <w:t>a</w:t>
      </w:r>
      <w:r w:rsidRPr="00ED0763">
        <w:rPr>
          <w:szCs w:val="16"/>
        </w:rPr>
        <w:t xml:space="preserve"> </w:t>
      </w:r>
      <w:r w:rsidRPr="00ED0763">
        <w:rPr>
          <w:rFonts w:eastAsia="Calibri"/>
          <w:szCs w:val="16"/>
        </w:rPr>
        <w:t>presidential</w:t>
      </w:r>
      <w:r w:rsidRPr="00ED0763">
        <w:rPr>
          <w:szCs w:val="16"/>
        </w:rPr>
        <w:t xml:space="preserve"> </w:t>
      </w:r>
      <w:r w:rsidRPr="00ED0763">
        <w:rPr>
          <w:rFonts w:eastAsia="Calibri"/>
          <w:szCs w:val="16"/>
        </w:rPr>
        <w:t>appointee</w:t>
      </w:r>
      <w:r w:rsidRPr="00ED0763">
        <w:rPr>
          <w:szCs w:val="16"/>
        </w:rPr>
        <w:t xml:space="preserve"> </w:t>
      </w:r>
      <w:r w:rsidRPr="00ED0763">
        <w:rPr>
          <w:rFonts w:eastAsia="Calibri"/>
          <w:szCs w:val="16"/>
        </w:rPr>
        <w:t>for</w:t>
      </w:r>
      <w:r w:rsidRPr="00ED0763">
        <w:rPr>
          <w:szCs w:val="16"/>
        </w:rPr>
        <w:t xml:space="preserve"> </w:t>
      </w:r>
      <w:r w:rsidRPr="00ED0763">
        <w:rPr>
          <w:rFonts w:eastAsia="Calibri"/>
          <w:szCs w:val="16"/>
        </w:rPr>
        <w:t>the</w:t>
      </w:r>
      <w:r w:rsidRPr="00ED0763">
        <w:rPr>
          <w:szCs w:val="16"/>
        </w:rPr>
        <w:t xml:space="preserve"> </w:t>
      </w:r>
      <w:r w:rsidRPr="00ED0763">
        <w:rPr>
          <w:rFonts w:eastAsia="Calibri"/>
          <w:szCs w:val="16"/>
        </w:rPr>
        <w:t>U</w:t>
      </w:r>
      <w:r w:rsidRPr="00ED0763">
        <w:rPr>
          <w:szCs w:val="16"/>
        </w:rPr>
        <w:t>.</w:t>
      </w:r>
      <w:r w:rsidRPr="00ED0763">
        <w:rPr>
          <w:rFonts w:eastAsia="Calibri"/>
          <w:szCs w:val="16"/>
        </w:rPr>
        <w:t>S</w:t>
      </w:r>
      <w:r w:rsidRPr="00ED0763">
        <w:rPr>
          <w:szCs w:val="16"/>
        </w:rPr>
        <w:t xml:space="preserve">. </w:t>
      </w:r>
      <w:r w:rsidRPr="00ED0763">
        <w:rPr>
          <w:rFonts w:eastAsia="Calibri"/>
          <w:szCs w:val="16"/>
        </w:rPr>
        <w:t>Congress</w:t>
      </w:r>
      <w:r w:rsidRPr="00ED0763">
        <w:rPr>
          <w:szCs w:val="16"/>
        </w:rPr>
        <w:t xml:space="preserve">. </w:t>
      </w:r>
      <w:r w:rsidRPr="00ED0763">
        <w:rPr>
          <w:rFonts w:eastAsia="Calibri"/>
          <w:szCs w:val="16"/>
        </w:rPr>
        <w:t>He</w:t>
      </w:r>
      <w:r w:rsidRPr="00ED0763">
        <w:rPr>
          <w:szCs w:val="16"/>
        </w:rPr>
        <w:t xml:space="preserve"> </w:t>
      </w:r>
      <w:r w:rsidRPr="00ED0763">
        <w:rPr>
          <w:rFonts w:eastAsia="Calibri"/>
          <w:szCs w:val="16"/>
        </w:rPr>
        <w:t>is</w:t>
      </w:r>
      <w:r w:rsidRPr="00ED0763">
        <w:rPr>
          <w:szCs w:val="16"/>
        </w:rPr>
        <w:t xml:space="preserve"> </w:t>
      </w:r>
      <w:r w:rsidRPr="00ED0763">
        <w:rPr>
          <w:rFonts w:eastAsia="Calibri"/>
          <w:szCs w:val="16"/>
        </w:rPr>
        <w:t>currently</w:t>
      </w:r>
      <w:r w:rsidRPr="00ED0763">
        <w:rPr>
          <w:szCs w:val="16"/>
        </w:rPr>
        <w:t xml:space="preserve"> </w:t>
      </w:r>
      <w:r w:rsidRPr="00ED0763">
        <w:rPr>
          <w:rFonts w:eastAsia="Calibri"/>
          <w:szCs w:val="16"/>
        </w:rPr>
        <w:t>responsible</w:t>
      </w:r>
      <w:r w:rsidRPr="00ED0763">
        <w:rPr>
          <w:szCs w:val="16"/>
        </w:rPr>
        <w:t xml:space="preserve"> </w:t>
      </w:r>
      <w:r w:rsidRPr="00ED0763">
        <w:rPr>
          <w:rFonts w:eastAsia="Calibri"/>
          <w:szCs w:val="16"/>
        </w:rPr>
        <w:t>for</w:t>
      </w:r>
      <w:r w:rsidRPr="00ED0763">
        <w:rPr>
          <w:szCs w:val="16"/>
        </w:rPr>
        <w:t xml:space="preserve"> </w:t>
      </w:r>
      <w:r w:rsidRPr="00ED0763">
        <w:rPr>
          <w:rFonts w:eastAsia="Calibri"/>
          <w:szCs w:val="16"/>
        </w:rPr>
        <w:t>an</w:t>
      </w:r>
      <w:r w:rsidRPr="00ED0763">
        <w:rPr>
          <w:szCs w:val="16"/>
        </w:rPr>
        <w:t xml:space="preserve"> </w:t>
      </w:r>
      <w:r w:rsidRPr="00ED0763">
        <w:rPr>
          <w:rFonts w:eastAsia="Calibri"/>
          <w:szCs w:val="16"/>
        </w:rPr>
        <w:t>internal</w:t>
      </w:r>
      <w:r w:rsidRPr="00ED0763">
        <w:rPr>
          <w:szCs w:val="16"/>
        </w:rPr>
        <w:t xml:space="preserve"> </w:t>
      </w:r>
      <w:r w:rsidRPr="00ED0763">
        <w:rPr>
          <w:rFonts w:eastAsia="Calibri"/>
          <w:szCs w:val="16"/>
        </w:rPr>
        <w:t>security</w:t>
      </w:r>
      <w:r w:rsidRPr="00ED0763">
        <w:rPr>
          <w:szCs w:val="16"/>
        </w:rPr>
        <w:t xml:space="preserve"> </w:t>
      </w:r>
      <w:r w:rsidRPr="00ED0763">
        <w:rPr>
          <w:rFonts w:eastAsia="Calibri"/>
          <w:szCs w:val="16"/>
        </w:rPr>
        <w:t>and</w:t>
      </w:r>
      <w:r w:rsidRPr="00ED0763">
        <w:rPr>
          <w:szCs w:val="16"/>
        </w:rPr>
        <w:t xml:space="preserve"> </w:t>
      </w:r>
      <w:r w:rsidRPr="00ED0763">
        <w:rPr>
          <w:rFonts w:eastAsia="Calibri"/>
          <w:szCs w:val="16"/>
        </w:rPr>
        <w:t>vulnerability</w:t>
      </w:r>
      <w:r w:rsidRPr="00ED0763">
        <w:rPr>
          <w:szCs w:val="16"/>
        </w:rPr>
        <w:t xml:space="preserve"> </w:t>
      </w:r>
      <w:r w:rsidRPr="00ED0763">
        <w:rPr>
          <w:rFonts w:eastAsia="Calibri"/>
          <w:szCs w:val="16"/>
        </w:rPr>
        <w:t>assessment</w:t>
      </w:r>
      <w:r w:rsidRPr="00ED0763">
        <w:rPr>
          <w:szCs w:val="16"/>
        </w:rPr>
        <w:t xml:space="preserve"> </w:t>
      </w:r>
      <w:r w:rsidRPr="00ED0763">
        <w:rPr>
          <w:rFonts w:eastAsia="Calibri"/>
          <w:szCs w:val="16"/>
        </w:rPr>
        <w:t>program</w:t>
      </w:r>
      <w:r w:rsidRPr="00ED0763">
        <w:rPr>
          <w:szCs w:val="16"/>
        </w:rPr>
        <w:t xml:space="preserve">. </w:t>
      </w:r>
      <w:r w:rsidRPr="00ED0763">
        <w:rPr>
          <w:rFonts w:eastAsia="Calibri"/>
          <w:szCs w:val="16"/>
        </w:rPr>
        <w:t>Bachelors</w:t>
      </w:r>
      <w:r w:rsidRPr="00ED0763">
        <w:rPr>
          <w:szCs w:val="16"/>
        </w:rPr>
        <w:t xml:space="preserve"> </w:t>
      </w:r>
      <w:r w:rsidRPr="00ED0763">
        <w:rPr>
          <w:rFonts w:eastAsia="Calibri"/>
          <w:szCs w:val="16"/>
        </w:rPr>
        <w:t>@</w:t>
      </w:r>
      <w:r w:rsidRPr="00ED0763">
        <w:rPr>
          <w:szCs w:val="16"/>
        </w:rPr>
        <w:t xml:space="preserve"> </w:t>
      </w:r>
      <w:r w:rsidRPr="00ED0763">
        <w:rPr>
          <w:rFonts w:eastAsia="Calibri"/>
          <w:szCs w:val="16"/>
        </w:rPr>
        <w:t>University</w:t>
      </w:r>
      <w:r w:rsidRPr="00ED0763">
        <w:rPr>
          <w:szCs w:val="16"/>
        </w:rPr>
        <w:t xml:space="preserve"> </w:t>
      </w:r>
      <w:r w:rsidRPr="00ED0763">
        <w:rPr>
          <w:rFonts w:eastAsia="Calibri"/>
          <w:szCs w:val="16"/>
        </w:rPr>
        <w:t>of</w:t>
      </w:r>
      <w:r w:rsidRPr="00ED0763">
        <w:rPr>
          <w:szCs w:val="16"/>
        </w:rPr>
        <w:t xml:space="preserve"> </w:t>
      </w:r>
      <w:r w:rsidRPr="00ED0763">
        <w:rPr>
          <w:rFonts w:eastAsia="Calibri"/>
          <w:szCs w:val="16"/>
        </w:rPr>
        <w:t>South</w:t>
      </w:r>
      <w:r w:rsidRPr="00ED0763">
        <w:rPr>
          <w:szCs w:val="16"/>
        </w:rPr>
        <w:t xml:space="preserve"> </w:t>
      </w:r>
      <w:r w:rsidRPr="00ED0763">
        <w:rPr>
          <w:rFonts w:eastAsia="Calibri"/>
          <w:szCs w:val="16"/>
        </w:rPr>
        <w:t>Carolina</w:t>
      </w:r>
      <w:r w:rsidRPr="00ED0763">
        <w:rPr>
          <w:szCs w:val="16"/>
        </w:rPr>
        <w:t xml:space="preserve">, </w:t>
      </w:r>
      <w:r w:rsidRPr="00ED0763">
        <w:rPr>
          <w:rFonts w:eastAsia="Calibri"/>
          <w:szCs w:val="16"/>
        </w:rPr>
        <w:t>Graduate</w:t>
      </w:r>
      <w:r w:rsidRPr="00ED0763">
        <w:rPr>
          <w:szCs w:val="16"/>
        </w:rPr>
        <w:t xml:space="preserve"> </w:t>
      </w:r>
      <w:r w:rsidRPr="00ED0763">
        <w:rPr>
          <w:rFonts w:eastAsia="Calibri"/>
          <w:szCs w:val="16"/>
        </w:rPr>
        <w:t>degree</w:t>
      </w:r>
      <w:r w:rsidRPr="00ED0763">
        <w:rPr>
          <w:szCs w:val="16"/>
        </w:rPr>
        <w:t xml:space="preserve"> </w:t>
      </w:r>
      <w:r w:rsidRPr="00ED0763">
        <w:rPr>
          <w:rFonts w:eastAsia="Calibri"/>
          <w:szCs w:val="16"/>
        </w:rPr>
        <w:t>in</w:t>
      </w:r>
      <w:r w:rsidRPr="00ED0763">
        <w:rPr>
          <w:szCs w:val="16"/>
        </w:rPr>
        <w:t xml:space="preserve"> </w:t>
      </w:r>
      <w:r w:rsidRPr="00ED0763">
        <w:rPr>
          <w:rFonts w:eastAsia="Calibri"/>
          <w:szCs w:val="16"/>
        </w:rPr>
        <w:t>Homeland</w:t>
      </w:r>
      <w:r w:rsidRPr="00ED0763">
        <w:rPr>
          <w:szCs w:val="16"/>
        </w:rPr>
        <w:t xml:space="preserve"> </w:t>
      </w:r>
      <w:r w:rsidRPr="00ED0763">
        <w:rPr>
          <w:rFonts w:eastAsia="Calibri"/>
          <w:szCs w:val="16"/>
        </w:rPr>
        <w:t>Security</w:t>
      </w:r>
      <w:r w:rsidRPr="00ED0763">
        <w:rPr>
          <w:szCs w:val="16"/>
        </w:rPr>
        <w:t xml:space="preserve"> </w:t>
      </w:r>
      <w:r w:rsidRPr="00ED0763">
        <w:rPr>
          <w:rFonts w:eastAsia="Calibri"/>
          <w:szCs w:val="16"/>
        </w:rPr>
        <w:t>@</w:t>
      </w:r>
      <w:r w:rsidRPr="00ED0763">
        <w:rPr>
          <w:szCs w:val="16"/>
        </w:rPr>
        <w:t xml:space="preserve"> </w:t>
      </w:r>
      <w:r w:rsidRPr="00ED0763">
        <w:rPr>
          <w:rFonts w:eastAsia="Calibri"/>
          <w:szCs w:val="16"/>
        </w:rPr>
        <w:t>Georgetown</w:t>
      </w:r>
      <w:r w:rsidRPr="00ED0763">
        <w:rPr>
          <w:szCs w:val="16"/>
        </w:rPr>
        <w:t>. “</w:t>
      </w:r>
      <w:r w:rsidRPr="00ED0763">
        <w:rPr>
          <w:rFonts w:eastAsia="Calibri"/>
          <w:szCs w:val="16"/>
        </w:rPr>
        <w:t>AUSTERITY</w:t>
      </w:r>
      <w:r w:rsidRPr="00ED0763">
        <w:rPr>
          <w:szCs w:val="16"/>
        </w:rPr>
        <w:t xml:space="preserve">, </w:t>
      </w:r>
      <w:r w:rsidRPr="00ED0763">
        <w:rPr>
          <w:rFonts w:eastAsia="Calibri"/>
          <w:szCs w:val="16"/>
        </w:rPr>
        <w:t>ECONOMIC</w:t>
      </w:r>
      <w:r w:rsidRPr="00ED0763">
        <w:rPr>
          <w:szCs w:val="16"/>
        </w:rPr>
        <w:t xml:space="preserve"> </w:t>
      </w:r>
      <w:r w:rsidRPr="00ED0763">
        <w:rPr>
          <w:rFonts w:eastAsia="Calibri"/>
          <w:szCs w:val="16"/>
        </w:rPr>
        <w:t>DECLINE</w:t>
      </w:r>
      <w:r w:rsidRPr="00ED0763">
        <w:rPr>
          <w:szCs w:val="16"/>
        </w:rPr>
        <w:t xml:space="preserve">, </w:t>
      </w:r>
      <w:r w:rsidRPr="00ED0763">
        <w:rPr>
          <w:rFonts w:eastAsia="Calibri"/>
          <w:szCs w:val="16"/>
        </w:rPr>
        <w:t>AND</w:t>
      </w:r>
      <w:r w:rsidRPr="00ED0763">
        <w:rPr>
          <w:szCs w:val="16"/>
        </w:rPr>
        <w:t xml:space="preserve"> </w:t>
      </w:r>
      <w:r w:rsidRPr="00ED0763">
        <w:rPr>
          <w:rFonts w:eastAsia="Calibri"/>
          <w:szCs w:val="16"/>
        </w:rPr>
        <w:t>FINANCIAL</w:t>
      </w:r>
      <w:r w:rsidRPr="00ED0763">
        <w:rPr>
          <w:szCs w:val="16"/>
        </w:rPr>
        <w:t xml:space="preserve"> </w:t>
      </w:r>
      <w:r w:rsidRPr="00ED0763">
        <w:rPr>
          <w:rFonts w:eastAsia="Calibri"/>
          <w:szCs w:val="16"/>
        </w:rPr>
        <w:t>WEAPONS</w:t>
      </w:r>
      <w:r w:rsidRPr="00ED0763">
        <w:rPr>
          <w:szCs w:val="16"/>
        </w:rPr>
        <w:t xml:space="preserve"> </w:t>
      </w:r>
      <w:r w:rsidRPr="00ED0763">
        <w:rPr>
          <w:rFonts w:eastAsia="Calibri"/>
          <w:szCs w:val="16"/>
        </w:rPr>
        <w:t>OF</w:t>
      </w:r>
      <w:r w:rsidRPr="00ED0763">
        <w:rPr>
          <w:szCs w:val="16"/>
        </w:rPr>
        <w:t xml:space="preserve"> </w:t>
      </w:r>
      <w:r w:rsidRPr="00ED0763">
        <w:rPr>
          <w:rFonts w:eastAsia="Calibri"/>
          <w:szCs w:val="16"/>
        </w:rPr>
        <w:t>WAR</w:t>
      </w:r>
      <w:r w:rsidRPr="00ED0763">
        <w:rPr>
          <w:szCs w:val="16"/>
        </w:rPr>
        <w:t xml:space="preserve">: </w:t>
      </w:r>
      <w:r w:rsidRPr="00ED0763">
        <w:rPr>
          <w:rFonts w:eastAsia="Calibri"/>
          <w:szCs w:val="16"/>
        </w:rPr>
        <w:t>A</w:t>
      </w:r>
      <w:r w:rsidRPr="00ED0763">
        <w:rPr>
          <w:szCs w:val="16"/>
        </w:rPr>
        <w:t xml:space="preserve"> </w:t>
      </w:r>
      <w:r w:rsidRPr="00ED0763">
        <w:rPr>
          <w:rFonts w:eastAsia="Calibri"/>
          <w:szCs w:val="16"/>
        </w:rPr>
        <w:t>NEW</w:t>
      </w:r>
      <w:r w:rsidRPr="00ED0763">
        <w:rPr>
          <w:szCs w:val="16"/>
        </w:rPr>
        <w:t xml:space="preserve"> </w:t>
      </w:r>
      <w:r w:rsidRPr="00ED0763">
        <w:rPr>
          <w:rFonts w:eastAsia="Calibri"/>
          <w:szCs w:val="16"/>
        </w:rPr>
        <w:t>PARADIGM</w:t>
      </w:r>
      <w:r w:rsidRPr="00ED0763">
        <w:rPr>
          <w:szCs w:val="16"/>
        </w:rPr>
        <w:t xml:space="preserve"> </w:t>
      </w:r>
      <w:r w:rsidRPr="00ED0763">
        <w:rPr>
          <w:rFonts w:eastAsia="Calibri"/>
          <w:szCs w:val="16"/>
        </w:rPr>
        <w:t>FOR</w:t>
      </w:r>
      <w:r w:rsidRPr="00ED0763">
        <w:rPr>
          <w:szCs w:val="16"/>
        </w:rPr>
        <w:t xml:space="preserve"> </w:t>
      </w:r>
      <w:r w:rsidRPr="00ED0763">
        <w:rPr>
          <w:rFonts w:eastAsia="Calibri"/>
          <w:szCs w:val="16"/>
        </w:rPr>
        <w:t>GLOBAL</w:t>
      </w:r>
      <w:r w:rsidRPr="00ED0763">
        <w:rPr>
          <w:szCs w:val="16"/>
        </w:rPr>
        <w:t xml:space="preserve"> </w:t>
      </w:r>
      <w:r w:rsidRPr="00ED0763">
        <w:rPr>
          <w:rFonts w:eastAsia="Calibri"/>
          <w:szCs w:val="16"/>
        </w:rPr>
        <w:t>SECURITY</w:t>
      </w:r>
      <w:r w:rsidRPr="00ED0763">
        <w:rPr>
          <w:szCs w:val="16"/>
        </w:rPr>
        <w:t xml:space="preserve">,” </w:t>
      </w:r>
      <w:r w:rsidRPr="00ED0763">
        <w:rPr>
          <w:rFonts w:eastAsia="Calibri"/>
          <w:szCs w:val="16"/>
        </w:rPr>
        <w:t>May</w:t>
      </w:r>
      <w:r w:rsidRPr="00ED0763">
        <w:rPr>
          <w:szCs w:val="16"/>
        </w:rPr>
        <w:t xml:space="preserve"> 2014, </w:t>
      </w:r>
      <w:hyperlink r:id="rId9" w:history="1">
        <w:r w:rsidRPr="00ED0763">
          <w:rPr>
            <w:rFonts w:eastAsia="Calibri"/>
            <w:szCs w:val="16"/>
          </w:rPr>
          <w:t>https</w:t>
        </w:r>
        <w:r w:rsidRPr="00ED0763">
          <w:rPr>
            <w:szCs w:val="16"/>
          </w:rPr>
          <w:t>://</w:t>
        </w:r>
        <w:r w:rsidRPr="00ED0763">
          <w:rPr>
            <w:rFonts w:eastAsia="Calibri"/>
            <w:szCs w:val="16"/>
          </w:rPr>
          <w:t>jscholarship</w:t>
        </w:r>
        <w:r w:rsidRPr="00ED0763">
          <w:rPr>
            <w:szCs w:val="16"/>
          </w:rPr>
          <w:t>.</w:t>
        </w:r>
        <w:r w:rsidRPr="00ED0763">
          <w:rPr>
            <w:rFonts w:eastAsia="Calibri"/>
            <w:szCs w:val="16"/>
          </w:rPr>
          <w:t>library</w:t>
        </w:r>
        <w:r w:rsidRPr="00ED0763">
          <w:rPr>
            <w:szCs w:val="16"/>
          </w:rPr>
          <w:t>.</w:t>
        </w:r>
        <w:r w:rsidRPr="00ED0763">
          <w:rPr>
            <w:rFonts w:eastAsia="Calibri"/>
            <w:szCs w:val="16"/>
          </w:rPr>
          <w:t>jhu</w:t>
        </w:r>
        <w:r w:rsidRPr="00ED0763">
          <w:rPr>
            <w:szCs w:val="16"/>
          </w:rPr>
          <w:t>.</w:t>
        </w:r>
        <w:r w:rsidRPr="00ED0763">
          <w:rPr>
            <w:rFonts w:eastAsia="Calibri"/>
            <w:szCs w:val="16"/>
          </w:rPr>
          <w:t>edu</w:t>
        </w:r>
        <w:r w:rsidRPr="00ED0763">
          <w:rPr>
            <w:szCs w:val="16"/>
          </w:rPr>
          <w:t>/</w:t>
        </w:r>
        <w:r w:rsidRPr="00ED0763">
          <w:rPr>
            <w:rFonts w:eastAsia="Calibri"/>
            <w:szCs w:val="16"/>
          </w:rPr>
          <w:t>bitstream</w:t>
        </w:r>
        <w:r w:rsidRPr="00ED0763">
          <w:rPr>
            <w:szCs w:val="16"/>
          </w:rPr>
          <w:t>/</w:t>
        </w:r>
        <w:r w:rsidRPr="00ED0763">
          <w:rPr>
            <w:rFonts w:eastAsia="Calibri"/>
            <w:szCs w:val="16"/>
          </w:rPr>
          <w:t>handle</w:t>
        </w:r>
        <w:r w:rsidRPr="00ED0763">
          <w:rPr>
            <w:szCs w:val="16"/>
          </w:rPr>
          <w:t>/1774.2/37262/</w:t>
        </w:r>
        <w:r w:rsidRPr="00ED0763">
          <w:rPr>
            <w:rFonts w:eastAsia="Calibri"/>
            <w:szCs w:val="16"/>
          </w:rPr>
          <w:t>MANN</w:t>
        </w:r>
        <w:r w:rsidRPr="00ED0763">
          <w:rPr>
            <w:szCs w:val="16"/>
          </w:rPr>
          <w:t>-</w:t>
        </w:r>
        <w:r w:rsidRPr="00ED0763">
          <w:rPr>
            <w:rFonts w:eastAsia="Calibri"/>
            <w:szCs w:val="16"/>
          </w:rPr>
          <w:t>THESIS</w:t>
        </w:r>
        <w:r w:rsidRPr="00ED0763">
          <w:rPr>
            <w:szCs w:val="16"/>
          </w:rPr>
          <w:t>-2014.</w:t>
        </w:r>
        <w:r w:rsidRPr="00ED0763">
          <w:rPr>
            <w:rFonts w:eastAsia="Calibri"/>
            <w:szCs w:val="16"/>
          </w:rPr>
          <w:t>pdf</w:t>
        </w:r>
      </w:hyperlink>
      <w:r w:rsidRPr="00ED0763">
        <w:rPr>
          <w:szCs w:val="16"/>
        </w:rPr>
        <w:t>)</w:t>
      </w:r>
    </w:p>
    <w:p w14:paraId="26FE99CE" w14:textId="77777777" w:rsidR="00ED6840" w:rsidRPr="00ED0763" w:rsidRDefault="00ED6840" w:rsidP="00ED6840">
      <w:pPr>
        <w:rPr>
          <w:sz w:val="16"/>
        </w:rPr>
      </w:pPr>
      <w:r w:rsidRPr="00ED0763">
        <w:rPr>
          <w:rFonts w:eastAsia="Calibri"/>
          <w:sz w:val="16"/>
        </w:rPr>
        <w:t>The</w:t>
      </w:r>
      <w:r w:rsidRPr="00ED0763">
        <w:rPr>
          <w:sz w:val="16"/>
        </w:rPr>
        <w:t xml:space="preserve"> </w:t>
      </w:r>
      <w:r w:rsidRPr="00ED0763">
        <w:rPr>
          <w:rFonts w:eastAsia="Calibri"/>
          <w:sz w:val="16"/>
        </w:rPr>
        <w:t>conclusions</w:t>
      </w:r>
      <w:r w:rsidRPr="00ED0763">
        <w:rPr>
          <w:sz w:val="16"/>
        </w:rPr>
        <w:t xml:space="preserve"> </w:t>
      </w:r>
      <w:r w:rsidRPr="00ED0763">
        <w:rPr>
          <w:rFonts w:eastAsia="Calibri"/>
          <w:sz w:val="16"/>
        </w:rPr>
        <w:t>reached</w:t>
      </w:r>
      <w:r w:rsidRPr="00ED0763">
        <w:rPr>
          <w:sz w:val="16"/>
        </w:rPr>
        <w:t xml:space="preserve"> </w:t>
      </w:r>
      <w:r w:rsidRPr="00ED0763">
        <w:rPr>
          <w:rFonts w:eastAsia="Calibri"/>
          <w:sz w:val="16"/>
        </w:rPr>
        <w:t>in</w:t>
      </w:r>
      <w:r w:rsidRPr="00ED0763">
        <w:rPr>
          <w:sz w:val="16"/>
        </w:rPr>
        <w:t xml:space="preserve"> </w:t>
      </w:r>
      <w:r w:rsidRPr="00ED0763">
        <w:rPr>
          <w:rFonts w:eastAsia="Calibri"/>
          <w:sz w:val="16"/>
        </w:rPr>
        <w:t>this</w:t>
      </w:r>
      <w:r w:rsidRPr="00ED0763">
        <w:rPr>
          <w:sz w:val="16"/>
        </w:rPr>
        <w:t xml:space="preserve"> </w:t>
      </w:r>
      <w:r w:rsidRPr="00ED0763">
        <w:rPr>
          <w:rFonts w:eastAsia="Calibri"/>
          <w:sz w:val="16"/>
        </w:rPr>
        <w:t>thesis</w:t>
      </w:r>
      <w:r w:rsidRPr="00ED0763">
        <w:rPr>
          <w:sz w:val="16"/>
        </w:rPr>
        <w:t xml:space="preserve"> </w:t>
      </w:r>
      <w:r w:rsidRPr="00ED0763">
        <w:rPr>
          <w:rFonts w:eastAsia="Calibri"/>
          <w:sz w:val="16"/>
        </w:rPr>
        <w:t>demonstrate</w:t>
      </w:r>
      <w:r w:rsidRPr="00ED0763">
        <w:rPr>
          <w:sz w:val="16"/>
        </w:rPr>
        <w:t xml:space="preserve"> </w:t>
      </w:r>
      <w:r w:rsidRPr="00ED0763">
        <w:rPr>
          <w:rFonts w:eastAsia="Calibri"/>
          <w:sz w:val="16"/>
        </w:rPr>
        <w:t>how</w:t>
      </w:r>
      <w:r w:rsidRPr="00ED0763">
        <w:rPr>
          <w:sz w:val="16"/>
        </w:rPr>
        <w:t xml:space="preserve"> </w:t>
      </w:r>
      <w:r w:rsidRPr="00ED0763">
        <w:rPr>
          <w:rStyle w:val="StyleUnderline"/>
          <w:rFonts w:eastAsia="Calibri"/>
          <w:highlight w:val="cyan"/>
        </w:rPr>
        <w:t>economic</w:t>
      </w:r>
      <w:r w:rsidRPr="00ED0763">
        <w:rPr>
          <w:rStyle w:val="StyleUnderline"/>
          <w:highlight w:val="cyan"/>
        </w:rPr>
        <w:t xml:space="preserve"> </w:t>
      </w:r>
      <w:r w:rsidRPr="00ED0763">
        <w:rPr>
          <w:rStyle w:val="StyleUnderline"/>
          <w:rFonts w:eastAsia="Calibri"/>
          <w:highlight w:val="cyan"/>
        </w:rPr>
        <w:t>considerations</w:t>
      </w:r>
      <w:r w:rsidRPr="00ED0763">
        <w:rPr>
          <w:rStyle w:val="StyleUnderline"/>
        </w:rPr>
        <w:t xml:space="preserve"> </w:t>
      </w:r>
      <w:r w:rsidRPr="00ED0763">
        <w:rPr>
          <w:rStyle w:val="StyleUnderline"/>
          <w:rFonts w:eastAsia="Calibri"/>
        </w:rPr>
        <w:t>within</w:t>
      </w:r>
      <w:r w:rsidRPr="00ED0763">
        <w:rPr>
          <w:rStyle w:val="StyleUnderline"/>
        </w:rPr>
        <w:t xml:space="preserve"> </w:t>
      </w:r>
      <w:r w:rsidRPr="00ED0763">
        <w:rPr>
          <w:rStyle w:val="StyleUnderline"/>
          <w:rFonts w:eastAsia="Calibri"/>
        </w:rPr>
        <w:t>states</w:t>
      </w:r>
      <w:r w:rsidRPr="00ED0763">
        <w:rPr>
          <w:rStyle w:val="StyleUnderline"/>
        </w:rPr>
        <w:t xml:space="preserve"> </w:t>
      </w:r>
      <w:r w:rsidRPr="00ED0763">
        <w:rPr>
          <w:rStyle w:val="StyleUnderline"/>
          <w:rFonts w:eastAsia="Calibri"/>
          <w:highlight w:val="cyan"/>
        </w:rPr>
        <w:t>can</w:t>
      </w:r>
      <w:r w:rsidRPr="00ED0763">
        <w:rPr>
          <w:rStyle w:val="StyleUnderline"/>
          <w:highlight w:val="cyan"/>
        </w:rPr>
        <w:t xml:space="preserve"> </w:t>
      </w:r>
      <w:r w:rsidRPr="00ED0763">
        <w:rPr>
          <w:rStyle w:val="StyleUnderline"/>
          <w:rFonts w:eastAsia="Calibri"/>
          <w:highlight w:val="cyan"/>
        </w:rPr>
        <w:t>figure</w:t>
      </w:r>
      <w:r w:rsidRPr="00ED0763">
        <w:rPr>
          <w:rStyle w:val="StyleUnderline"/>
          <w:highlight w:val="cyan"/>
        </w:rPr>
        <w:t xml:space="preserve"> </w:t>
      </w:r>
      <w:r w:rsidRPr="00ED0763">
        <w:rPr>
          <w:rStyle w:val="Emphasis"/>
          <w:rFonts w:eastAsia="Calibri"/>
          <w:highlight w:val="cyan"/>
        </w:rPr>
        <w:t>prominently</w:t>
      </w:r>
      <w:r w:rsidRPr="00ED0763">
        <w:rPr>
          <w:rStyle w:val="Emphasis"/>
          <w:highlight w:val="cyan"/>
        </w:rPr>
        <w:t xml:space="preserve"> </w:t>
      </w:r>
      <w:r w:rsidRPr="00ED0763">
        <w:rPr>
          <w:rStyle w:val="Emphasis"/>
          <w:rFonts w:eastAsia="Calibri"/>
          <w:highlight w:val="cyan"/>
        </w:rPr>
        <w:t>into</w:t>
      </w:r>
      <w:r w:rsidRPr="00ED0763">
        <w:rPr>
          <w:rStyle w:val="Emphasis"/>
        </w:rPr>
        <w:t xml:space="preserve"> </w:t>
      </w:r>
      <w:r w:rsidRPr="00ED0763">
        <w:rPr>
          <w:rStyle w:val="Emphasis"/>
          <w:rFonts w:eastAsia="Calibri"/>
        </w:rPr>
        <w:t>the</w:t>
      </w:r>
      <w:r w:rsidRPr="00ED0763">
        <w:rPr>
          <w:rStyle w:val="Emphasis"/>
        </w:rPr>
        <w:t xml:space="preserve"> </w:t>
      </w:r>
      <w:r w:rsidRPr="00ED0763">
        <w:rPr>
          <w:rStyle w:val="Emphasis"/>
          <w:rFonts w:eastAsia="Calibri"/>
        </w:rPr>
        <w:t>calculus</w:t>
      </w:r>
      <w:r w:rsidRPr="00ED0763">
        <w:rPr>
          <w:rStyle w:val="Emphasis"/>
        </w:rPr>
        <w:t xml:space="preserve"> </w:t>
      </w:r>
      <w:r w:rsidRPr="00ED0763">
        <w:rPr>
          <w:rStyle w:val="Emphasis"/>
          <w:rFonts w:eastAsia="Calibri"/>
        </w:rPr>
        <w:t>for</w:t>
      </w:r>
      <w:r w:rsidRPr="00ED0763">
        <w:rPr>
          <w:rStyle w:val="Emphasis"/>
        </w:rPr>
        <w:t xml:space="preserve"> </w:t>
      </w:r>
      <w:r w:rsidRPr="00ED0763">
        <w:rPr>
          <w:rStyle w:val="Emphasis"/>
          <w:rFonts w:eastAsia="Calibri"/>
          <w:highlight w:val="cyan"/>
        </w:rPr>
        <w:t>future</w:t>
      </w:r>
      <w:r w:rsidRPr="00ED0763">
        <w:rPr>
          <w:rStyle w:val="Emphasis"/>
          <w:highlight w:val="cyan"/>
        </w:rPr>
        <w:t xml:space="preserve"> </w:t>
      </w:r>
      <w:r w:rsidRPr="00ED0763">
        <w:rPr>
          <w:rStyle w:val="Emphasis"/>
          <w:rFonts w:eastAsia="Calibri"/>
          <w:highlight w:val="cyan"/>
        </w:rPr>
        <w:t>conflicts</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findings</w:t>
      </w:r>
      <w:r w:rsidRPr="00ED0763">
        <w:rPr>
          <w:sz w:val="16"/>
        </w:rPr>
        <w:t xml:space="preserve"> </w:t>
      </w:r>
      <w:r w:rsidRPr="00ED0763">
        <w:rPr>
          <w:rFonts w:eastAsia="Calibri"/>
          <w:sz w:val="16"/>
        </w:rPr>
        <w:t>also</w:t>
      </w:r>
      <w:r w:rsidRPr="00ED0763">
        <w:rPr>
          <w:sz w:val="16"/>
        </w:rPr>
        <w:t xml:space="preserve"> </w:t>
      </w:r>
      <w:r w:rsidRPr="00ED0763">
        <w:rPr>
          <w:rFonts w:eastAsia="Calibri"/>
          <w:sz w:val="16"/>
        </w:rPr>
        <w:t>suggest</w:t>
      </w:r>
      <w:r w:rsidRPr="00ED0763">
        <w:rPr>
          <w:sz w:val="16"/>
        </w:rPr>
        <w:t xml:space="preserve"> </w:t>
      </w:r>
      <w:r w:rsidRPr="00ED0763">
        <w:rPr>
          <w:rFonts w:eastAsia="Calibri"/>
          <w:sz w:val="16"/>
        </w:rPr>
        <w:t>that</w:t>
      </w:r>
      <w:r w:rsidRPr="00ED0763">
        <w:rPr>
          <w:sz w:val="16"/>
        </w:rPr>
        <w:t xml:space="preserve"> </w:t>
      </w:r>
      <w:r w:rsidRPr="00ED0763">
        <w:rPr>
          <w:rStyle w:val="StyleUnderline"/>
          <w:rFonts w:eastAsia="Calibri"/>
        </w:rPr>
        <w:t>security</w:t>
      </w:r>
      <w:r w:rsidRPr="00ED0763">
        <w:rPr>
          <w:rStyle w:val="StyleUnderline"/>
        </w:rPr>
        <w:t xml:space="preserve"> </w:t>
      </w:r>
      <w:r w:rsidRPr="00ED0763">
        <w:rPr>
          <w:rStyle w:val="StyleUnderline"/>
          <w:rFonts w:eastAsia="Calibri"/>
        </w:rPr>
        <w:t>issues</w:t>
      </w:r>
      <w:r w:rsidRPr="00ED0763">
        <w:rPr>
          <w:rStyle w:val="StyleUnderline"/>
        </w:rPr>
        <w:t xml:space="preserve"> </w:t>
      </w:r>
      <w:r w:rsidRPr="00ED0763">
        <w:rPr>
          <w:rStyle w:val="StyleUnderline"/>
          <w:rFonts w:eastAsia="Calibri"/>
        </w:rPr>
        <w:t>with</w:t>
      </w:r>
      <w:r w:rsidRPr="00ED0763">
        <w:rPr>
          <w:rStyle w:val="StyleUnderline"/>
        </w:rPr>
        <w:t xml:space="preserve"> </w:t>
      </w:r>
      <w:r w:rsidRPr="00ED0763">
        <w:rPr>
          <w:rStyle w:val="StyleUnderline"/>
          <w:rFonts w:eastAsia="Calibri"/>
        </w:rPr>
        <w:t>economic</w:t>
      </w:r>
      <w:r w:rsidRPr="00ED0763">
        <w:rPr>
          <w:rStyle w:val="StyleUnderline"/>
        </w:rPr>
        <w:t xml:space="preserve"> </w:t>
      </w:r>
      <w:r w:rsidRPr="00ED0763">
        <w:rPr>
          <w:rStyle w:val="StyleUnderline"/>
          <w:rFonts w:eastAsia="Calibri"/>
        </w:rPr>
        <w:t>or</w:t>
      </w:r>
      <w:r w:rsidRPr="00ED0763">
        <w:rPr>
          <w:rStyle w:val="StyleUnderline"/>
        </w:rPr>
        <w:t xml:space="preserve"> </w:t>
      </w:r>
      <w:r w:rsidRPr="00ED0763">
        <w:rPr>
          <w:rStyle w:val="StyleUnderline"/>
          <w:rFonts w:eastAsia="Calibri"/>
        </w:rPr>
        <w:t>financial</w:t>
      </w:r>
      <w:r w:rsidRPr="00ED0763">
        <w:rPr>
          <w:rStyle w:val="StyleUnderline"/>
        </w:rPr>
        <w:t xml:space="preserve"> </w:t>
      </w:r>
      <w:r w:rsidRPr="00ED0763">
        <w:rPr>
          <w:rStyle w:val="StyleUnderline"/>
          <w:rFonts w:eastAsia="Calibri"/>
        </w:rPr>
        <w:t>underpinnings</w:t>
      </w:r>
      <w:r w:rsidRPr="00ED0763">
        <w:rPr>
          <w:rStyle w:val="StyleUnderline"/>
        </w:rPr>
        <w:t xml:space="preserve"> </w:t>
      </w:r>
      <w:r w:rsidRPr="00ED0763">
        <w:rPr>
          <w:rStyle w:val="StyleUnderline"/>
          <w:rFonts w:eastAsia="Calibri"/>
        </w:rPr>
        <w:t>will</w:t>
      </w:r>
      <w:r w:rsidRPr="00ED0763">
        <w:rPr>
          <w:rStyle w:val="StyleUnderline"/>
        </w:rPr>
        <w:t xml:space="preserve"> </w:t>
      </w:r>
      <w:r w:rsidRPr="00ED0763">
        <w:rPr>
          <w:rStyle w:val="StyleUnderline"/>
          <w:rFonts w:eastAsia="Calibri"/>
        </w:rPr>
        <w:t>transcend</w:t>
      </w:r>
      <w:r w:rsidRPr="00ED0763">
        <w:rPr>
          <w:rStyle w:val="StyleUnderline"/>
        </w:rPr>
        <w:t xml:space="preserve"> </w:t>
      </w:r>
      <w:r w:rsidRPr="00ED0763">
        <w:rPr>
          <w:rStyle w:val="StyleUnderline"/>
          <w:rFonts w:eastAsia="Calibri"/>
        </w:rPr>
        <w:t>classical</w:t>
      </w:r>
      <w:r w:rsidRPr="00ED0763">
        <w:rPr>
          <w:rStyle w:val="StyleUnderline"/>
        </w:rPr>
        <w:t xml:space="preserve"> </w:t>
      </w:r>
      <w:r w:rsidRPr="00ED0763">
        <w:rPr>
          <w:rStyle w:val="StyleUnderline"/>
          <w:rFonts w:eastAsia="Calibri"/>
        </w:rPr>
        <w:t>determinants</w:t>
      </w:r>
      <w:r w:rsidRPr="00ED0763">
        <w:rPr>
          <w:rStyle w:val="StyleUnderline"/>
        </w:rPr>
        <w:t xml:space="preserve"> </w:t>
      </w:r>
      <w:r w:rsidRPr="00ED0763">
        <w:rPr>
          <w:rStyle w:val="StyleUnderline"/>
          <w:rFonts w:eastAsia="Calibri"/>
        </w:rPr>
        <w:t>of</w:t>
      </w:r>
      <w:r w:rsidRPr="00ED0763">
        <w:rPr>
          <w:rStyle w:val="StyleUnderline"/>
        </w:rPr>
        <w:t xml:space="preserve"> </w:t>
      </w:r>
      <w:r w:rsidRPr="00ED0763">
        <w:rPr>
          <w:rStyle w:val="StyleUnderline"/>
          <w:rFonts w:eastAsia="Calibri"/>
        </w:rPr>
        <w:t>war</w:t>
      </w:r>
      <w:r w:rsidRPr="00ED0763">
        <w:rPr>
          <w:rStyle w:val="StyleUnderline"/>
        </w:rPr>
        <w:t xml:space="preserve"> </w:t>
      </w:r>
      <w:r w:rsidRPr="00ED0763">
        <w:rPr>
          <w:rStyle w:val="StyleUnderline"/>
          <w:rFonts w:eastAsia="Calibri"/>
        </w:rPr>
        <w:t>and</w:t>
      </w:r>
      <w:r w:rsidRPr="00ED0763">
        <w:rPr>
          <w:rStyle w:val="StyleUnderline"/>
        </w:rPr>
        <w:t xml:space="preserve"> </w:t>
      </w:r>
      <w:proofErr w:type="gramStart"/>
      <w:r w:rsidRPr="00ED0763">
        <w:rPr>
          <w:rStyle w:val="StyleUnderline"/>
          <w:rFonts w:eastAsia="Calibri"/>
        </w:rPr>
        <w:t>conflict</w:t>
      </w:r>
      <w:r w:rsidRPr="00ED0763">
        <w:rPr>
          <w:rStyle w:val="StyleUnderline"/>
        </w:rPr>
        <w:t xml:space="preserve">, </w:t>
      </w:r>
      <w:r w:rsidRPr="00ED0763">
        <w:rPr>
          <w:rStyle w:val="StyleUnderline"/>
          <w:rFonts w:eastAsia="Calibri"/>
        </w:rPr>
        <w:t>and</w:t>
      </w:r>
      <w:proofErr w:type="gramEnd"/>
      <w:r w:rsidRPr="00ED0763">
        <w:rPr>
          <w:rStyle w:val="StyleUnderline"/>
        </w:rPr>
        <w:t xml:space="preserve"> </w:t>
      </w:r>
      <w:r w:rsidRPr="00ED0763">
        <w:rPr>
          <w:rStyle w:val="StyleUnderline"/>
          <w:rFonts w:eastAsia="Calibri"/>
        </w:rPr>
        <w:t>change</w:t>
      </w:r>
      <w:r w:rsidRPr="00ED0763">
        <w:rPr>
          <w:rStyle w:val="StyleUnderline"/>
        </w:rPr>
        <w:t xml:space="preserve"> </w:t>
      </w:r>
      <w:r w:rsidRPr="00ED0763">
        <w:rPr>
          <w:rStyle w:val="StyleUnderline"/>
          <w:rFonts w:eastAsia="Calibri"/>
        </w:rPr>
        <w:t>the</w:t>
      </w:r>
      <w:r w:rsidRPr="00ED0763">
        <w:rPr>
          <w:rStyle w:val="StyleUnderline"/>
        </w:rPr>
        <w:t xml:space="preserve"> </w:t>
      </w:r>
      <w:r w:rsidRPr="00ED0763">
        <w:rPr>
          <w:rStyle w:val="StyleUnderline"/>
          <w:rFonts w:eastAsia="Calibri"/>
        </w:rPr>
        <w:t>manner</w:t>
      </w:r>
      <w:r w:rsidRPr="00ED0763">
        <w:rPr>
          <w:rStyle w:val="StyleUnderline"/>
        </w:rPr>
        <w:t xml:space="preserve"> </w:t>
      </w:r>
      <w:r w:rsidRPr="00ED0763">
        <w:rPr>
          <w:rStyle w:val="StyleUnderline"/>
          <w:rFonts w:eastAsia="Calibri"/>
        </w:rPr>
        <w:t>by</w:t>
      </w:r>
      <w:r w:rsidRPr="00ED0763">
        <w:rPr>
          <w:rStyle w:val="StyleUnderline"/>
        </w:rPr>
        <w:t xml:space="preserve"> </w:t>
      </w:r>
      <w:r w:rsidRPr="00ED0763">
        <w:rPr>
          <w:rStyle w:val="StyleUnderline"/>
          <w:rFonts w:eastAsia="Calibri"/>
        </w:rPr>
        <w:t>which</w:t>
      </w:r>
      <w:r w:rsidRPr="00ED0763">
        <w:rPr>
          <w:rStyle w:val="StyleUnderline"/>
        </w:rPr>
        <w:t xml:space="preserve"> </w:t>
      </w:r>
      <w:r w:rsidRPr="00ED0763">
        <w:rPr>
          <w:rStyle w:val="StyleUnderline"/>
          <w:rFonts w:eastAsia="Calibri"/>
        </w:rPr>
        <w:t>rival</w:t>
      </w:r>
      <w:r w:rsidRPr="00ED0763">
        <w:rPr>
          <w:rStyle w:val="StyleUnderline"/>
        </w:rPr>
        <w:t xml:space="preserve"> </w:t>
      </w:r>
      <w:r w:rsidRPr="00ED0763">
        <w:rPr>
          <w:rStyle w:val="StyleUnderline"/>
          <w:rFonts w:eastAsia="Calibri"/>
        </w:rPr>
        <w:t>states</w:t>
      </w:r>
      <w:r w:rsidRPr="00ED0763">
        <w:rPr>
          <w:rStyle w:val="StyleUnderline"/>
        </w:rPr>
        <w:t xml:space="preserve"> </w:t>
      </w:r>
      <w:r w:rsidRPr="00ED0763">
        <w:rPr>
          <w:rStyle w:val="StyleUnderline"/>
          <w:rFonts w:eastAsia="Calibri"/>
        </w:rPr>
        <w:t>engage</w:t>
      </w:r>
      <w:r w:rsidRPr="00ED0763">
        <w:rPr>
          <w:rStyle w:val="StyleUnderline"/>
        </w:rPr>
        <w:t xml:space="preserve"> </w:t>
      </w:r>
      <w:r w:rsidRPr="00ED0763">
        <w:rPr>
          <w:rStyle w:val="StyleUnderline"/>
          <w:rFonts w:eastAsia="Calibri"/>
        </w:rPr>
        <w:t>in</w:t>
      </w:r>
      <w:r w:rsidRPr="00ED0763">
        <w:rPr>
          <w:rStyle w:val="StyleUnderline"/>
        </w:rPr>
        <w:t xml:space="preserve"> </w:t>
      </w:r>
      <w:r w:rsidRPr="00ED0763">
        <w:rPr>
          <w:rStyle w:val="StyleUnderline"/>
          <w:rFonts w:eastAsia="Calibri"/>
        </w:rPr>
        <w:t>hostile</w:t>
      </w:r>
      <w:r w:rsidRPr="00ED0763">
        <w:rPr>
          <w:rStyle w:val="StyleUnderline"/>
        </w:rPr>
        <w:t xml:space="preserve"> </w:t>
      </w:r>
      <w:r w:rsidRPr="00ED0763">
        <w:rPr>
          <w:rStyle w:val="StyleUnderline"/>
          <w:rFonts w:eastAsia="Calibri"/>
        </w:rPr>
        <w:t>acts</w:t>
      </w:r>
      <w:r w:rsidRPr="00ED0763">
        <w:rPr>
          <w:rStyle w:val="StyleUnderline"/>
        </w:rPr>
        <w:t xml:space="preserve"> </w:t>
      </w:r>
      <w:r w:rsidRPr="00ED0763">
        <w:rPr>
          <w:rStyle w:val="StyleUnderline"/>
          <w:rFonts w:eastAsia="Calibri"/>
        </w:rPr>
        <w:t>toward</w:t>
      </w:r>
      <w:r w:rsidRPr="00ED0763">
        <w:rPr>
          <w:rStyle w:val="StyleUnderline"/>
        </w:rPr>
        <w:t xml:space="preserve"> </w:t>
      </w:r>
      <w:r w:rsidRPr="00ED0763">
        <w:rPr>
          <w:rStyle w:val="StyleUnderline"/>
          <w:rFonts w:eastAsia="Calibri"/>
        </w:rPr>
        <w:t>one</w:t>
      </w:r>
      <w:r w:rsidRPr="00ED0763">
        <w:rPr>
          <w:rStyle w:val="StyleUnderline"/>
        </w:rPr>
        <w:t xml:space="preserve"> </w:t>
      </w:r>
      <w:r w:rsidRPr="00ED0763">
        <w:rPr>
          <w:rStyle w:val="StyleUnderline"/>
          <w:rFonts w:eastAsia="Calibri"/>
        </w:rPr>
        <w:t>another</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research</w:t>
      </w:r>
      <w:r w:rsidRPr="00ED0763">
        <w:rPr>
          <w:sz w:val="16"/>
        </w:rPr>
        <w:t xml:space="preserve"> </w:t>
      </w:r>
      <w:r w:rsidRPr="00ED0763">
        <w:rPr>
          <w:rFonts w:eastAsia="Calibri"/>
          <w:sz w:val="16"/>
        </w:rPr>
        <w:t>shows</w:t>
      </w:r>
      <w:r w:rsidRPr="00ED0763">
        <w:rPr>
          <w:sz w:val="16"/>
        </w:rPr>
        <w:t xml:space="preserve"> </w:t>
      </w:r>
      <w:r w:rsidRPr="00ED0763">
        <w:rPr>
          <w:rFonts w:eastAsia="Calibri"/>
          <w:sz w:val="16"/>
        </w:rPr>
        <w:t>that</w:t>
      </w:r>
      <w:r w:rsidRPr="00ED0763">
        <w:rPr>
          <w:sz w:val="16"/>
        </w:rPr>
        <w:t xml:space="preserve"> </w:t>
      </w:r>
      <w:r w:rsidRPr="00ED0763">
        <w:rPr>
          <w:rStyle w:val="StyleUnderline"/>
          <w:rFonts w:eastAsia="Calibri"/>
        </w:rPr>
        <w:t>security</w:t>
      </w:r>
      <w:r w:rsidRPr="00ED0763">
        <w:rPr>
          <w:rStyle w:val="StyleUnderline"/>
        </w:rPr>
        <w:t xml:space="preserve"> </w:t>
      </w:r>
      <w:r w:rsidRPr="00ED0763">
        <w:rPr>
          <w:rStyle w:val="StyleUnderline"/>
          <w:rFonts w:eastAsia="Calibri"/>
        </w:rPr>
        <w:t>concerns</w:t>
      </w:r>
      <w:r w:rsidRPr="00ED0763">
        <w:rPr>
          <w:rStyle w:val="StyleUnderline"/>
        </w:rPr>
        <w:t xml:space="preserve"> </w:t>
      </w:r>
      <w:r w:rsidRPr="00ED0763">
        <w:rPr>
          <w:rStyle w:val="StyleUnderline"/>
          <w:rFonts w:eastAsia="Calibri"/>
        </w:rPr>
        <w:t>emanating</w:t>
      </w:r>
      <w:r w:rsidRPr="00ED0763">
        <w:rPr>
          <w:rStyle w:val="StyleUnderline"/>
        </w:rPr>
        <w:t xml:space="preserve"> </w:t>
      </w:r>
      <w:r w:rsidRPr="00ED0763">
        <w:rPr>
          <w:rStyle w:val="StyleUnderline"/>
          <w:rFonts w:eastAsia="Calibri"/>
        </w:rPr>
        <w:t>from</w:t>
      </w:r>
      <w:r w:rsidRPr="00ED0763">
        <w:rPr>
          <w:rStyle w:val="StyleUnderline"/>
        </w:rPr>
        <w:t xml:space="preserve"> </w:t>
      </w:r>
      <w:r w:rsidRPr="00ED0763">
        <w:rPr>
          <w:rStyle w:val="StyleUnderline"/>
          <w:rFonts w:eastAsia="Calibri"/>
          <w:highlight w:val="cyan"/>
        </w:rPr>
        <w:t>economic</w:t>
      </w:r>
      <w:r w:rsidRPr="00ED0763">
        <w:rPr>
          <w:rStyle w:val="StyleUnderline"/>
          <w:highlight w:val="cyan"/>
        </w:rPr>
        <w:t xml:space="preserve"> </w:t>
      </w:r>
      <w:r w:rsidRPr="00ED0763">
        <w:rPr>
          <w:rStyle w:val="StyleUnderline"/>
          <w:rFonts w:eastAsia="Calibri"/>
          <w:highlight w:val="cyan"/>
        </w:rPr>
        <w:t>uncertainty</w:t>
      </w:r>
      <w:r w:rsidRPr="00ED0763">
        <w:rPr>
          <w:rStyle w:val="StyleUnderline"/>
        </w:rPr>
        <w:t xml:space="preserve"> </w:t>
      </w:r>
      <w:r w:rsidRPr="00ED0763">
        <w:rPr>
          <w:rStyle w:val="StyleUnderline"/>
          <w:rFonts w:eastAsia="Calibri"/>
        </w:rPr>
        <w:t>and</w:t>
      </w:r>
      <w:r w:rsidRPr="00ED0763">
        <w:rPr>
          <w:rStyle w:val="StyleUnderline"/>
        </w:rPr>
        <w:t xml:space="preserve"> </w:t>
      </w:r>
      <w:r w:rsidRPr="00ED0763">
        <w:rPr>
          <w:rStyle w:val="StyleUnderline"/>
          <w:rFonts w:eastAsia="Calibri"/>
        </w:rPr>
        <w:t>the</w:t>
      </w:r>
      <w:r w:rsidRPr="00ED0763">
        <w:rPr>
          <w:rStyle w:val="StyleUnderline"/>
        </w:rPr>
        <w:t xml:space="preserve"> </w:t>
      </w:r>
      <w:r w:rsidRPr="00ED0763">
        <w:rPr>
          <w:rStyle w:val="StyleUnderline"/>
          <w:rFonts w:eastAsia="Calibri"/>
        </w:rPr>
        <w:t>inherent</w:t>
      </w:r>
      <w:r w:rsidRPr="00ED0763">
        <w:rPr>
          <w:rStyle w:val="StyleUnderline"/>
        </w:rPr>
        <w:t xml:space="preserve"> </w:t>
      </w:r>
      <w:r w:rsidRPr="00ED0763">
        <w:rPr>
          <w:rStyle w:val="StyleUnderline"/>
          <w:rFonts w:eastAsia="Calibri"/>
        </w:rPr>
        <w:t>vulnerabilities</w:t>
      </w:r>
      <w:r w:rsidRPr="00ED0763">
        <w:rPr>
          <w:rStyle w:val="StyleUnderline"/>
        </w:rPr>
        <w:t xml:space="preserve"> </w:t>
      </w:r>
      <w:r w:rsidRPr="00ED0763">
        <w:rPr>
          <w:rStyle w:val="StyleUnderline"/>
          <w:rFonts w:eastAsia="Calibri"/>
        </w:rPr>
        <w:t>within</w:t>
      </w:r>
      <w:r w:rsidRPr="00ED0763">
        <w:rPr>
          <w:rStyle w:val="StyleUnderline"/>
        </w:rPr>
        <w:t xml:space="preserve"> </w:t>
      </w:r>
      <w:r w:rsidRPr="00ED0763">
        <w:rPr>
          <w:rStyle w:val="StyleUnderline"/>
          <w:rFonts w:eastAsia="Calibri"/>
        </w:rPr>
        <w:t>global</w:t>
      </w:r>
      <w:r w:rsidRPr="00ED0763">
        <w:rPr>
          <w:rStyle w:val="StyleUnderline"/>
        </w:rPr>
        <w:t xml:space="preserve"> </w:t>
      </w:r>
      <w:r w:rsidRPr="00ED0763">
        <w:rPr>
          <w:rStyle w:val="StyleUnderline"/>
          <w:rFonts w:eastAsia="Calibri"/>
        </w:rPr>
        <w:t>financial</w:t>
      </w:r>
      <w:r w:rsidRPr="00ED0763">
        <w:rPr>
          <w:rStyle w:val="StyleUnderline"/>
        </w:rPr>
        <w:t xml:space="preserve"> </w:t>
      </w:r>
      <w:r w:rsidRPr="00ED0763">
        <w:rPr>
          <w:rStyle w:val="StyleUnderline"/>
          <w:rFonts w:eastAsia="Calibri"/>
        </w:rPr>
        <w:t>markets</w:t>
      </w:r>
      <w:r w:rsidRPr="00ED0763">
        <w:rPr>
          <w:rStyle w:val="StyleUnderline"/>
        </w:rPr>
        <w:t xml:space="preserve"> </w:t>
      </w:r>
      <w:r w:rsidRPr="00ED0763">
        <w:rPr>
          <w:rStyle w:val="StyleUnderline"/>
          <w:rFonts w:eastAsia="Calibri"/>
          <w:highlight w:val="cyan"/>
        </w:rPr>
        <w:t>will</w:t>
      </w:r>
      <w:r w:rsidRPr="00ED0763">
        <w:rPr>
          <w:rStyle w:val="StyleUnderline"/>
          <w:highlight w:val="cyan"/>
        </w:rPr>
        <w:t xml:space="preserve"> </w:t>
      </w:r>
      <w:r w:rsidRPr="00ED0763">
        <w:rPr>
          <w:rStyle w:val="StyleUnderline"/>
          <w:rFonts w:eastAsia="Calibri"/>
          <w:highlight w:val="cyan"/>
        </w:rPr>
        <w:t>present</w:t>
      </w:r>
      <w:r w:rsidRPr="00ED0763">
        <w:rPr>
          <w:rStyle w:val="StyleUnderline"/>
          <w:highlight w:val="cyan"/>
        </w:rPr>
        <w:t xml:space="preserve"> </w:t>
      </w:r>
      <w:r w:rsidRPr="00ED0763">
        <w:rPr>
          <w:rStyle w:val="StyleUnderline"/>
          <w:rFonts w:eastAsia="Calibri"/>
        </w:rPr>
        <w:t>new</w:t>
      </w:r>
      <w:r w:rsidRPr="00ED0763">
        <w:rPr>
          <w:rStyle w:val="StyleUnderline"/>
        </w:rPr>
        <w:t xml:space="preserve"> </w:t>
      </w:r>
      <w:r w:rsidRPr="00ED0763">
        <w:rPr>
          <w:rStyle w:val="StyleUnderline"/>
          <w:rFonts w:eastAsia="Calibri"/>
          <w:highlight w:val="cyan"/>
        </w:rPr>
        <w:t>challenges</w:t>
      </w:r>
      <w:r w:rsidRPr="00ED0763">
        <w:rPr>
          <w:rStyle w:val="StyleUnderline"/>
          <w:highlight w:val="cyan"/>
        </w:rPr>
        <w:t xml:space="preserve"> </w:t>
      </w:r>
      <w:r w:rsidRPr="00ED0763">
        <w:rPr>
          <w:rStyle w:val="StyleUnderline"/>
          <w:rFonts w:eastAsia="Calibri"/>
          <w:highlight w:val="cyan"/>
        </w:rPr>
        <w:t>for</w:t>
      </w:r>
      <w:r w:rsidRPr="00ED0763">
        <w:rPr>
          <w:rStyle w:val="StyleUnderline"/>
          <w:highlight w:val="cyan"/>
        </w:rPr>
        <w:t xml:space="preserve"> </w:t>
      </w:r>
      <w:r w:rsidRPr="00ED0763">
        <w:rPr>
          <w:rStyle w:val="StyleUnderline"/>
          <w:rFonts w:eastAsia="Calibri"/>
          <w:highlight w:val="cyan"/>
        </w:rPr>
        <w:t>national</w:t>
      </w:r>
      <w:r w:rsidRPr="00ED0763">
        <w:rPr>
          <w:rStyle w:val="StyleUnderline"/>
          <w:highlight w:val="cyan"/>
        </w:rPr>
        <w:t xml:space="preserve"> </w:t>
      </w:r>
      <w:r w:rsidRPr="00ED0763">
        <w:rPr>
          <w:rStyle w:val="StyleUnderline"/>
          <w:rFonts w:eastAsia="Calibri"/>
          <w:highlight w:val="cyan"/>
        </w:rPr>
        <w:t>security</w:t>
      </w:r>
      <w:r w:rsidRPr="00ED0763">
        <w:rPr>
          <w:rStyle w:val="StyleUnderline"/>
        </w:rPr>
        <w:t xml:space="preserve">, </w:t>
      </w:r>
      <w:r w:rsidRPr="00ED0763">
        <w:rPr>
          <w:rStyle w:val="StyleUnderline"/>
          <w:rFonts w:eastAsia="Calibri"/>
          <w:highlight w:val="cyan"/>
        </w:rPr>
        <w:t>and</w:t>
      </w:r>
      <w:r w:rsidRPr="00ED0763">
        <w:rPr>
          <w:rStyle w:val="StyleUnderline"/>
        </w:rPr>
        <w:t xml:space="preserve"> </w:t>
      </w:r>
      <w:r w:rsidRPr="00ED0763">
        <w:rPr>
          <w:rStyle w:val="StyleUnderline"/>
          <w:rFonts w:eastAsia="Calibri"/>
          <w:highlight w:val="cyan"/>
        </w:rPr>
        <w:t>provide</w:t>
      </w:r>
      <w:r w:rsidRPr="00ED0763">
        <w:rPr>
          <w:rStyle w:val="StyleUnderline"/>
        </w:rPr>
        <w:t xml:space="preserve"> </w:t>
      </w:r>
      <w:r w:rsidRPr="00ED0763">
        <w:rPr>
          <w:rStyle w:val="StyleUnderline"/>
          <w:rFonts w:eastAsia="Calibri"/>
        </w:rPr>
        <w:t>developing</w:t>
      </w:r>
      <w:r w:rsidRPr="00ED0763">
        <w:rPr>
          <w:rStyle w:val="StyleUnderline"/>
        </w:rPr>
        <w:t xml:space="preserve"> </w:t>
      </w:r>
      <w:r w:rsidRPr="00ED0763">
        <w:rPr>
          <w:rStyle w:val="StyleUnderline"/>
          <w:rFonts w:eastAsia="Calibri"/>
          <w:highlight w:val="cyan"/>
        </w:rPr>
        <w:t>states</w:t>
      </w:r>
      <w:r w:rsidRPr="00ED0763">
        <w:rPr>
          <w:rStyle w:val="StyleUnderline"/>
          <w:highlight w:val="cyan"/>
        </w:rPr>
        <w:t xml:space="preserve"> </w:t>
      </w:r>
      <w:r w:rsidRPr="00ED0763">
        <w:rPr>
          <w:rStyle w:val="StyleUnderline"/>
          <w:rFonts w:eastAsia="Calibri"/>
        </w:rPr>
        <w:t>new</w:t>
      </w:r>
      <w:r w:rsidRPr="00ED0763">
        <w:rPr>
          <w:rStyle w:val="StyleUnderline"/>
        </w:rPr>
        <w:t xml:space="preserve"> </w:t>
      </w:r>
      <w:r w:rsidRPr="00ED0763">
        <w:rPr>
          <w:rStyle w:val="StyleUnderline"/>
          <w:rFonts w:eastAsia="Calibri"/>
          <w:highlight w:val="cyan"/>
        </w:rPr>
        <w:t>asymmetric</w:t>
      </w:r>
      <w:r w:rsidRPr="00ED0763">
        <w:rPr>
          <w:rStyle w:val="StyleUnderline"/>
          <w:highlight w:val="cyan"/>
        </w:rPr>
        <w:t xml:space="preserve"> </w:t>
      </w:r>
      <w:r w:rsidRPr="00ED0763">
        <w:rPr>
          <w:rStyle w:val="StyleUnderline"/>
          <w:rFonts w:eastAsia="Calibri"/>
          <w:highlight w:val="cyan"/>
        </w:rPr>
        <w:t>options</w:t>
      </w:r>
      <w:r w:rsidRPr="00ED0763">
        <w:rPr>
          <w:rStyle w:val="StyleUnderline"/>
          <w:highlight w:val="cyan"/>
        </w:rPr>
        <w:t xml:space="preserve"> </w:t>
      </w:r>
      <w:r w:rsidRPr="00ED0763">
        <w:rPr>
          <w:rStyle w:val="StyleUnderline"/>
          <w:rFonts w:eastAsia="Calibri"/>
          <w:highlight w:val="cyan"/>
        </w:rPr>
        <w:t>for</w:t>
      </w:r>
      <w:r w:rsidRPr="00ED0763">
        <w:rPr>
          <w:rStyle w:val="StyleUnderline"/>
          <w:highlight w:val="cyan"/>
        </w:rPr>
        <w:t xml:space="preserve"> </w:t>
      </w:r>
      <w:r w:rsidRPr="00ED0763">
        <w:rPr>
          <w:rStyle w:val="StyleUnderline"/>
          <w:rFonts w:eastAsia="Calibri"/>
          <w:highlight w:val="cyan"/>
        </w:rPr>
        <w:t>balancing</w:t>
      </w:r>
      <w:r w:rsidRPr="00ED0763">
        <w:rPr>
          <w:rStyle w:val="StyleUnderline"/>
        </w:rPr>
        <w:t xml:space="preserve"> </w:t>
      </w:r>
      <w:r w:rsidRPr="00ED0763">
        <w:rPr>
          <w:rStyle w:val="StyleUnderline"/>
          <w:rFonts w:eastAsia="Calibri"/>
        </w:rPr>
        <w:t>against</w:t>
      </w:r>
      <w:r w:rsidRPr="00ED0763">
        <w:rPr>
          <w:rStyle w:val="StyleUnderline"/>
        </w:rPr>
        <w:t xml:space="preserve"> </w:t>
      </w:r>
      <w:r w:rsidRPr="00ED0763">
        <w:rPr>
          <w:rStyle w:val="StyleUnderline"/>
          <w:rFonts w:eastAsia="Calibri"/>
        </w:rPr>
        <w:t>stronger</w:t>
      </w:r>
      <w:r w:rsidRPr="00ED0763">
        <w:rPr>
          <w:rStyle w:val="StyleUnderline"/>
        </w:rPr>
        <w:t xml:space="preserve"> </w:t>
      </w:r>
      <w:proofErr w:type="gramStart"/>
      <w:r w:rsidRPr="00ED0763">
        <w:rPr>
          <w:rStyle w:val="StyleUnderline"/>
          <w:rFonts w:eastAsia="Calibri"/>
        </w:rPr>
        <w:t>states</w:t>
      </w:r>
      <w:r w:rsidRPr="00ED0763">
        <w:rPr>
          <w:rStyle w:val="StyleUnderline"/>
        </w:rPr>
        <w:t>.</w:t>
      </w:r>
      <w:r w:rsidRPr="00ED0763">
        <w:rPr>
          <w:rFonts w:eastAsia="Calibri"/>
          <w:sz w:val="16"/>
        </w:rPr>
        <w:t>¶</w:t>
      </w:r>
      <w:proofErr w:type="gramEnd"/>
      <w:r w:rsidRPr="00ED0763">
        <w:rPr>
          <w:sz w:val="16"/>
        </w:rPr>
        <w:t xml:space="preserve"> </w:t>
      </w:r>
      <w:r w:rsidRPr="00ED0763">
        <w:rPr>
          <w:rStyle w:val="StyleUnderline"/>
          <w:rFonts w:eastAsia="Calibri"/>
        </w:rPr>
        <w:t>The</w:t>
      </w:r>
      <w:r w:rsidRPr="00ED0763">
        <w:rPr>
          <w:rStyle w:val="StyleUnderline"/>
        </w:rPr>
        <w:t xml:space="preserve"> </w:t>
      </w:r>
      <w:r w:rsidRPr="00ED0763">
        <w:rPr>
          <w:rStyle w:val="StyleUnderline"/>
          <w:rFonts w:eastAsia="Calibri"/>
        </w:rPr>
        <w:t>security</w:t>
      </w:r>
      <w:r w:rsidRPr="00ED0763">
        <w:rPr>
          <w:rStyle w:val="StyleUnderline"/>
        </w:rPr>
        <w:t xml:space="preserve"> </w:t>
      </w:r>
      <w:r w:rsidRPr="00ED0763">
        <w:rPr>
          <w:rStyle w:val="StyleUnderline"/>
          <w:rFonts w:eastAsia="Calibri"/>
        </w:rPr>
        <w:t>areas</w:t>
      </w:r>
      <w:r w:rsidRPr="00ED0763">
        <w:rPr>
          <w:sz w:val="16"/>
        </w:rPr>
        <w:t xml:space="preserve">, </w:t>
      </w:r>
      <w:r w:rsidRPr="00ED0763">
        <w:rPr>
          <w:rFonts w:eastAsia="Calibri"/>
          <w:sz w:val="16"/>
        </w:rPr>
        <w:t>identified</w:t>
      </w:r>
      <w:r w:rsidRPr="00ED0763">
        <w:rPr>
          <w:sz w:val="16"/>
        </w:rPr>
        <w:t xml:space="preserve"> </w:t>
      </w:r>
      <w:r w:rsidRPr="00ED0763">
        <w:rPr>
          <w:rFonts w:eastAsia="Calibri"/>
          <w:sz w:val="16"/>
        </w:rPr>
        <w:t>in</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proceeding</w:t>
      </w:r>
      <w:r w:rsidRPr="00ED0763">
        <w:rPr>
          <w:sz w:val="16"/>
        </w:rPr>
        <w:t xml:space="preserve"> </w:t>
      </w:r>
      <w:r w:rsidRPr="00ED0763">
        <w:rPr>
          <w:rFonts w:eastAsia="Calibri"/>
          <w:sz w:val="16"/>
        </w:rPr>
        <w:t>chapters</w:t>
      </w:r>
      <w:r w:rsidRPr="00ED0763">
        <w:rPr>
          <w:sz w:val="16"/>
        </w:rPr>
        <w:t xml:space="preserve">, </w:t>
      </w:r>
      <w:r w:rsidRPr="00ED0763">
        <w:rPr>
          <w:rStyle w:val="StyleUnderline"/>
          <w:rFonts w:eastAsia="Calibri"/>
        </w:rPr>
        <w:t>are</w:t>
      </w:r>
      <w:r w:rsidRPr="00ED0763">
        <w:rPr>
          <w:rStyle w:val="StyleUnderline"/>
        </w:rPr>
        <w:t xml:space="preserve"> </w:t>
      </w:r>
      <w:r w:rsidRPr="00ED0763">
        <w:rPr>
          <w:rStyle w:val="StyleUnderline"/>
          <w:rFonts w:eastAsia="Calibri"/>
        </w:rPr>
        <w:t>likely</w:t>
      </w:r>
      <w:r w:rsidRPr="00ED0763">
        <w:rPr>
          <w:rStyle w:val="StyleUnderline"/>
        </w:rPr>
        <w:t xml:space="preserve"> </w:t>
      </w:r>
      <w:r w:rsidRPr="00ED0763">
        <w:rPr>
          <w:rStyle w:val="StyleUnderline"/>
          <w:rFonts w:eastAsia="Calibri"/>
          <w:highlight w:val="cyan"/>
        </w:rPr>
        <w:t>to</w:t>
      </w:r>
      <w:r w:rsidRPr="00ED0763">
        <w:rPr>
          <w:rStyle w:val="StyleUnderline"/>
          <w:highlight w:val="cyan"/>
        </w:rPr>
        <w:t xml:space="preserve"> </w:t>
      </w:r>
      <w:r w:rsidRPr="00ED0763">
        <w:rPr>
          <w:rStyle w:val="StyleUnderline"/>
          <w:rFonts w:eastAsia="Calibri"/>
          <w:highlight w:val="cyan"/>
        </w:rPr>
        <w:t>mature</w:t>
      </w:r>
      <w:r w:rsidRPr="00ED0763">
        <w:rPr>
          <w:rStyle w:val="StyleUnderline"/>
          <w:highlight w:val="cyan"/>
        </w:rPr>
        <w:t xml:space="preserve"> </w:t>
      </w:r>
      <w:r w:rsidRPr="00ED0763">
        <w:rPr>
          <w:rStyle w:val="StyleUnderline"/>
          <w:rFonts w:eastAsia="Calibri"/>
          <w:highlight w:val="cyan"/>
        </w:rPr>
        <w:t>into</w:t>
      </w:r>
      <w:r w:rsidRPr="00ED0763">
        <w:rPr>
          <w:rStyle w:val="StyleUnderline"/>
          <w:highlight w:val="cyan"/>
        </w:rPr>
        <w:t xml:space="preserve"> </w:t>
      </w:r>
      <w:r w:rsidRPr="00ED0763">
        <w:rPr>
          <w:rStyle w:val="Emphasis"/>
          <w:rFonts w:eastAsia="Calibri"/>
        </w:rPr>
        <w:t>global</w:t>
      </w:r>
      <w:r w:rsidRPr="00ED0763">
        <w:rPr>
          <w:rStyle w:val="Emphasis"/>
        </w:rPr>
        <w:t xml:space="preserve"> </w:t>
      </w:r>
      <w:r w:rsidRPr="00ED0763">
        <w:rPr>
          <w:rStyle w:val="Emphasis"/>
          <w:rFonts w:eastAsia="Calibri"/>
        </w:rPr>
        <w:t>security</w:t>
      </w:r>
      <w:r w:rsidRPr="00ED0763">
        <w:rPr>
          <w:rStyle w:val="Emphasis"/>
        </w:rPr>
        <w:t xml:space="preserve"> </w:t>
      </w:r>
      <w:r w:rsidRPr="00ED0763">
        <w:rPr>
          <w:rStyle w:val="Emphasis"/>
          <w:rFonts w:eastAsia="Calibri"/>
          <w:highlight w:val="cyan"/>
        </w:rPr>
        <w:t>threats</w:t>
      </w:r>
      <w:r w:rsidRPr="00ED0763">
        <w:rPr>
          <w:rStyle w:val="StyleUnderline"/>
        </w:rPr>
        <w:t xml:space="preserve"> </w:t>
      </w:r>
      <w:r w:rsidRPr="00ED0763">
        <w:rPr>
          <w:rStyle w:val="StyleUnderline"/>
          <w:rFonts w:eastAsia="Calibri"/>
        </w:rPr>
        <w:t>in</w:t>
      </w:r>
      <w:r w:rsidRPr="00ED0763">
        <w:rPr>
          <w:rStyle w:val="StyleUnderline"/>
        </w:rPr>
        <w:t xml:space="preserve"> </w:t>
      </w:r>
      <w:r w:rsidRPr="00ED0763">
        <w:rPr>
          <w:rStyle w:val="StyleUnderline"/>
          <w:rFonts w:eastAsia="Calibri"/>
        </w:rPr>
        <w:t>the</w:t>
      </w:r>
      <w:r w:rsidRPr="00ED0763">
        <w:rPr>
          <w:rStyle w:val="StyleUnderline"/>
        </w:rPr>
        <w:t xml:space="preserve"> </w:t>
      </w:r>
      <w:r w:rsidRPr="00ED0763">
        <w:rPr>
          <w:rStyle w:val="StyleUnderline"/>
          <w:rFonts w:eastAsia="Calibri"/>
        </w:rPr>
        <w:t>immediate</w:t>
      </w:r>
      <w:r w:rsidRPr="00ED0763">
        <w:rPr>
          <w:rStyle w:val="StyleUnderline"/>
        </w:rPr>
        <w:t xml:space="preserve"> </w:t>
      </w:r>
      <w:r w:rsidRPr="00ED0763">
        <w:rPr>
          <w:rStyle w:val="StyleUnderline"/>
          <w:rFonts w:eastAsia="Calibri"/>
        </w:rPr>
        <w:t>future</w:t>
      </w:r>
      <w:r w:rsidRPr="00ED0763">
        <w:rPr>
          <w:sz w:val="16"/>
        </w:rPr>
        <w:t xml:space="preserve">. </w:t>
      </w:r>
      <w:r w:rsidRPr="00ED0763">
        <w:rPr>
          <w:rFonts w:eastAsia="Calibri"/>
          <w:sz w:val="16"/>
        </w:rPr>
        <w:t>As</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case</w:t>
      </w:r>
      <w:r w:rsidRPr="00ED0763">
        <w:rPr>
          <w:sz w:val="16"/>
        </w:rPr>
        <w:t xml:space="preserve"> </w:t>
      </w:r>
      <w:r w:rsidRPr="00ED0763">
        <w:rPr>
          <w:rFonts w:eastAsia="Calibri"/>
          <w:sz w:val="16"/>
        </w:rPr>
        <w:t>study</w:t>
      </w:r>
      <w:r w:rsidRPr="00ED0763">
        <w:rPr>
          <w:sz w:val="16"/>
        </w:rPr>
        <w:t xml:space="preserve"> </w:t>
      </w:r>
      <w:r w:rsidRPr="00ED0763">
        <w:rPr>
          <w:rFonts w:eastAsia="Calibri"/>
          <w:sz w:val="16"/>
        </w:rPr>
        <w:t>on</w:t>
      </w:r>
      <w:r w:rsidRPr="00ED0763">
        <w:rPr>
          <w:sz w:val="16"/>
        </w:rPr>
        <w:t xml:space="preserve"> </w:t>
      </w:r>
      <w:r w:rsidRPr="00ED0763">
        <w:rPr>
          <w:rFonts w:eastAsia="Calibri"/>
          <w:sz w:val="16"/>
        </w:rPr>
        <w:t>South</w:t>
      </w:r>
      <w:r w:rsidRPr="00ED0763">
        <w:rPr>
          <w:sz w:val="16"/>
        </w:rPr>
        <w:t xml:space="preserve"> </w:t>
      </w:r>
      <w:r w:rsidRPr="00ED0763">
        <w:rPr>
          <w:rFonts w:eastAsia="Calibri"/>
          <w:sz w:val="16"/>
        </w:rPr>
        <w:t>Korea</w:t>
      </w:r>
      <w:r w:rsidRPr="00ED0763">
        <w:rPr>
          <w:sz w:val="16"/>
        </w:rPr>
        <w:t xml:space="preserve"> </w:t>
      </w:r>
      <w:r w:rsidRPr="00ED0763">
        <w:rPr>
          <w:rFonts w:eastAsia="Calibri"/>
          <w:sz w:val="16"/>
        </w:rPr>
        <w:t>suggest</w:t>
      </w:r>
      <w:r w:rsidRPr="00ED0763">
        <w:rPr>
          <w:sz w:val="16"/>
        </w:rPr>
        <w:t xml:space="preserve">, </w:t>
      </w:r>
      <w:r w:rsidRPr="00ED0763">
        <w:rPr>
          <w:rStyle w:val="StyleUnderline"/>
          <w:rFonts w:eastAsia="Calibri"/>
        </w:rPr>
        <w:t>the</w:t>
      </w:r>
      <w:r w:rsidRPr="00ED0763">
        <w:rPr>
          <w:rStyle w:val="StyleUnderline"/>
        </w:rPr>
        <w:t xml:space="preserve"> </w:t>
      </w:r>
      <w:r w:rsidRPr="00ED0763">
        <w:rPr>
          <w:rStyle w:val="StyleUnderline"/>
          <w:rFonts w:eastAsia="Calibri"/>
        </w:rPr>
        <w:t>overlapping</w:t>
      </w:r>
      <w:r w:rsidRPr="00ED0763">
        <w:rPr>
          <w:rStyle w:val="StyleUnderline"/>
        </w:rPr>
        <w:t xml:space="preserve"> </w:t>
      </w:r>
      <w:r w:rsidRPr="00ED0763">
        <w:rPr>
          <w:rStyle w:val="StyleUnderline"/>
          <w:rFonts w:eastAsia="Calibri"/>
        </w:rPr>
        <w:t>security</w:t>
      </w:r>
      <w:r w:rsidRPr="00ED0763">
        <w:rPr>
          <w:rStyle w:val="StyleUnderline"/>
        </w:rPr>
        <w:t xml:space="preserve"> </w:t>
      </w:r>
      <w:r w:rsidRPr="00ED0763">
        <w:rPr>
          <w:rStyle w:val="StyleUnderline"/>
          <w:rFonts w:eastAsia="Calibri"/>
        </w:rPr>
        <w:t>issues</w:t>
      </w:r>
      <w:r w:rsidRPr="00ED0763">
        <w:rPr>
          <w:rStyle w:val="StyleUnderline"/>
        </w:rPr>
        <w:t xml:space="preserve"> </w:t>
      </w:r>
      <w:r w:rsidRPr="00ED0763">
        <w:rPr>
          <w:rStyle w:val="StyleUnderline"/>
          <w:rFonts w:eastAsia="Calibri"/>
        </w:rPr>
        <w:t>associated</w:t>
      </w:r>
      <w:r w:rsidRPr="00ED0763">
        <w:rPr>
          <w:rStyle w:val="StyleUnderline"/>
        </w:rPr>
        <w:t xml:space="preserve"> </w:t>
      </w:r>
      <w:r w:rsidRPr="00ED0763">
        <w:rPr>
          <w:rStyle w:val="StyleUnderline"/>
          <w:rFonts w:eastAsia="Calibri"/>
        </w:rPr>
        <w:t>with</w:t>
      </w:r>
      <w:r w:rsidRPr="00ED0763">
        <w:rPr>
          <w:rStyle w:val="StyleUnderline"/>
        </w:rPr>
        <w:t xml:space="preserve"> </w:t>
      </w:r>
      <w:r w:rsidRPr="00ED0763">
        <w:rPr>
          <w:rStyle w:val="StyleUnderline"/>
          <w:rFonts w:eastAsia="Calibri"/>
        </w:rPr>
        <w:t>economic</w:t>
      </w:r>
      <w:r w:rsidRPr="00ED0763">
        <w:rPr>
          <w:rStyle w:val="StyleUnderline"/>
        </w:rPr>
        <w:t xml:space="preserve"> </w:t>
      </w:r>
      <w:r w:rsidRPr="00ED0763">
        <w:rPr>
          <w:rStyle w:val="StyleUnderline"/>
          <w:rFonts w:eastAsia="Calibri"/>
          <w:highlight w:val="cyan"/>
        </w:rPr>
        <w:t>decline</w:t>
      </w:r>
      <w:r w:rsidRPr="00ED0763">
        <w:rPr>
          <w:rStyle w:val="StyleUnderline"/>
        </w:rPr>
        <w:t xml:space="preserve"> </w:t>
      </w:r>
      <w:r w:rsidRPr="00ED0763">
        <w:rPr>
          <w:rStyle w:val="StyleUnderline"/>
          <w:rFonts w:eastAsia="Calibri"/>
        </w:rPr>
        <w:t>and</w:t>
      </w:r>
      <w:r w:rsidRPr="00ED0763">
        <w:rPr>
          <w:rStyle w:val="StyleUnderline"/>
        </w:rPr>
        <w:t xml:space="preserve"> </w:t>
      </w:r>
      <w:r w:rsidRPr="00ED0763">
        <w:rPr>
          <w:rStyle w:val="StyleUnderline"/>
          <w:rFonts w:eastAsia="Calibri"/>
        </w:rPr>
        <w:t>reduced</w:t>
      </w:r>
      <w:r w:rsidRPr="00ED0763">
        <w:rPr>
          <w:rStyle w:val="StyleUnderline"/>
        </w:rPr>
        <w:t xml:space="preserve"> </w:t>
      </w:r>
      <w:r w:rsidRPr="00ED0763">
        <w:rPr>
          <w:rStyle w:val="StyleUnderline"/>
          <w:rFonts w:eastAsia="Calibri"/>
        </w:rPr>
        <w:t>military</w:t>
      </w:r>
      <w:r w:rsidRPr="00ED0763">
        <w:rPr>
          <w:rStyle w:val="StyleUnderline"/>
        </w:rPr>
        <w:t xml:space="preserve"> </w:t>
      </w:r>
      <w:r w:rsidRPr="00ED0763">
        <w:rPr>
          <w:rStyle w:val="StyleUnderline"/>
          <w:rFonts w:eastAsia="Calibri"/>
        </w:rPr>
        <w:t>spending</w:t>
      </w:r>
      <w:r w:rsidRPr="00ED0763">
        <w:rPr>
          <w:rStyle w:val="StyleUnderline"/>
        </w:rPr>
        <w:t xml:space="preserve"> </w:t>
      </w:r>
      <w:r w:rsidRPr="00ED0763">
        <w:rPr>
          <w:rStyle w:val="StyleUnderline"/>
          <w:rFonts w:eastAsia="Calibri"/>
        </w:rPr>
        <w:t>by</w:t>
      </w:r>
      <w:r w:rsidRPr="00ED0763">
        <w:rPr>
          <w:rStyle w:val="StyleUnderline"/>
        </w:rPr>
        <w:t xml:space="preserve"> </w:t>
      </w:r>
      <w:r w:rsidRPr="00ED0763">
        <w:rPr>
          <w:rStyle w:val="StyleUnderline"/>
          <w:rFonts w:eastAsia="Calibri"/>
        </w:rPr>
        <w:t>the</w:t>
      </w:r>
      <w:r w:rsidRPr="00ED0763">
        <w:rPr>
          <w:rStyle w:val="StyleUnderline"/>
        </w:rPr>
        <w:t xml:space="preserve"> </w:t>
      </w:r>
      <w:r w:rsidRPr="00ED0763">
        <w:rPr>
          <w:rStyle w:val="StyleUnderline"/>
          <w:rFonts w:eastAsia="Calibri"/>
        </w:rPr>
        <w:t>United</w:t>
      </w:r>
      <w:r w:rsidRPr="00ED0763">
        <w:rPr>
          <w:rStyle w:val="StyleUnderline"/>
        </w:rPr>
        <w:t xml:space="preserve"> </w:t>
      </w:r>
      <w:r w:rsidRPr="00ED0763">
        <w:rPr>
          <w:rStyle w:val="StyleUnderline"/>
          <w:rFonts w:eastAsia="Calibri"/>
        </w:rPr>
        <w:t>States</w:t>
      </w:r>
      <w:r w:rsidRPr="00ED0763">
        <w:rPr>
          <w:rStyle w:val="StyleUnderline"/>
        </w:rPr>
        <w:t xml:space="preserve"> </w:t>
      </w:r>
      <w:r w:rsidRPr="00ED0763">
        <w:rPr>
          <w:rStyle w:val="StyleUnderline"/>
          <w:rFonts w:eastAsia="Calibri"/>
          <w:highlight w:val="cyan"/>
        </w:rPr>
        <w:t>will</w:t>
      </w:r>
      <w:r w:rsidRPr="00ED0763">
        <w:rPr>
          <w:rStyle w:val="StyleUnderline"/>
          <w:highlight w:val="cyan"/>
        </w:rPr>
        <w:t xml:space="preserve"> </w:t>
      </w:r>
      <w:r w:rsidRPr="00ED0763">
        <w:rPr>
          <w:rStyle w:val="Emphasis"/>
          <w:rFonts w:eastAsia="Calibri"/>
          <w:highlight w:val="cyan"/>
        </w:rPr>
        <w:t>affect</w:t>
      </w:r>
      <w:r w:rsidRPr="00ED0763">
        <w:rPr>
          <w:rStyle w:val="Emphasis"/>
          <w:highlight w:val="cyan"/>
        </w:rPr>
        <w:t xml:space="preserve"> </w:t>
      </w:r>
      <w:r w:rsidRPr="00ED0763">
        <w:rPr>
          <w:rStyle w:val="Emphasis"/>
          <w:rFonts w:eastAsia="Calibri"/>
          <w:highlight w:val="cyan"/>
        </w:rPr>
        <w:t>allied</w:t>
      </w:r>
      <w:r w:rsidRPr="00ED0763">
        <w:rPr>
          <w:rStyle w:val="Emphasis"/>
          <w:highlight w:val="cyan"/>
        </w:rPr>
        <w:t xml:space="preserve"> </w:t>
      </w:r>
      <w:r w:rsidRPr="00ED0763">
        <w:rPr>
          <w:rStyle w:val="Emphasis"/>
          <w:rFonts w:eastAsia="Calibri"/>
          <w:highlight w:val="cyan"/>
        </w:rPr>
        <w:t>confidence</w:t>
      </w:r>
      <w:r w:rsidRPr="00ED0763">
        <w:rPr>
          <w:rStyle w:val="Emphasis"/>
        </w:rPr>
        <w:t xml:space="preserve"> </w:t>
      </w:r>
      <w:r w:rsidRPr="00ED0763">
        <w:rPr>
          <w:rStyle w:val="Emphasis"/>
          <w:rFonts w:eastAsia="Calibri"/>
        </w:rPr>
        <w:t>in</w:t>
      </w:r>
      <w:r w:rsidRPr="00ED0763">
        <w:rPr>
          <w:rStyle w:val="Emphasis"/>
        </w:rPr>
        <w:t xml:space="preserve"> </w:t>
      </w:r>
      <w:r w:rsidRPr="00ED0763">
        <w:rPr>
          <w:rStyle w:val="Emphasis"/>
          <w:rFonts w:eastAsia="Calibri"/>
        </w:rPr>
        <w:t>America</w:t>
      </w:r>
      <w:r w:rsidRPr="00ED0763">
        <w:rPr>
          <w:rStyle w:val="Emphasis"/>
        </w:rPr>
        <w:t>’</w:t>
      </w:r>
      <w:r w:rsidRPr="00ED0763">
        <w:rPr>
          <w:rStyle w:val="Emphasis"/>
          <w:rFonts w:eastAsia="Calibri"/>
        </w:rPr>
        <w:t>s</w:t>
      </w:r>
      <w:r w:rsidRPr="00ED0763">
        <w:rPr>
          <w:rStyle w:val="Emphasis"/>
        </w:rPr>
        <w:t xml:space="preserve"> </w:t>
      </w:r>
      <w:r w:rsidRPr="00ED0763">
        <w:rPr>
          <w:rStyle w:val="Emphasis"/>
          <w:rFonts w:eastAsia="Calibri"/>
        </w:rPr>
        <w:t>security</w:t>
      </w:r>
      <w:r w:rsidRPr="00ED0763">
        <w:rPr>
          <w:rStyle w:val="Emphasis"/>
        </w:rPr>
        <w:t xml:space="preserve"> </w:t>
      </w:r>
      <w:r w:rsidRPr="00ED0763">
        <w:rPr>
          <w:rStyle w:val="Emphasis"/>
          <w:rFonts w:eastAsia="Calibri"/>
        </w:rPr>
        <w:t>guarantees</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study</w:t>
      </w:r>
      <w:r w:rsidRPr="00ED0763">
        <w:rPr>
          <w:sz w:val="16"/>
        </w:rPr>
        <w:t xml:space="preserve"> </w:t>
      </w:r>
      <w:r w:rsidRPr="00ED0763">
        <w:rPr>
          <w:rFonts w:eastAsia="Calibri"/>
          <w:sz w:val="16"/>
        </w:rPr>
        <w:t>shows</w:t>
      </w:r>
      <w:r w:rsidRPr="00ED0763">
        <w:rPr>
          <w:sz w:val="16"/>
        </w:rPr>
        <w:t xml:space="preserve"> </w:t>
      </w:r>
      <w:r w:rsidRPr="00ED0763">
        <w:rPr>
          <w:rFonts w:eastAsia="Calibri"/>
          <w:sz w:val="16"/>
        </w:rPr>
        <w:t>that</w:t>
      </w:r>
      <w:r w:rsidRPr="00ED0763">
        <w:rPr>
          <w:sz w:val="16"/>
        </w:rPr>
        <w:t xml:space="preserve"> </w:t>
      </w:r>
      <w:r w:rsidRPr="00ED0763">
        <w:rPr>
          <w:rStyle w:val="StyleUnderline"/>
          <w:rFonts w:eastAsia="Calibri"/>
          <w:highlight w:val="cyan"/>
        </w:rPr>
        <w:t>this</w:t>
      </w:r>
      <w:r w:rsidRPr="00ED0763">
        <w:rPr>
          <w:rStyle w:val="StyleUnderline"/>
        </w:rPr>
        <w:t xml:space="preserve"> </w:t>
      </w:r>
      <w:r w:rsidRPr="00ED0763">
        <w:rPr>
          <w:rStyle w:val="StyleUnderline"/>
          <w:rFonts w:eastAsia="Calibri"/>
        </w:rPr>
        <w:t>outcome</w:t>
      </w:r>
      <w:r w:rsidRPr="00ED0763">
        <w:rPr>
          <w:rStyle w:val="StyleUnderline"/>
        </w:rPr>
        <w:t xml:space="preserve"> </w:t>
      </w:r>
      <w:r w:rsidRPr="00ED0763">
        <w:rPr>
          <w:rStyle w:val="StyleUnderline"/>
          <w:rFonts w:eastAsia="Calibri"/>
          <w:highlight w:val="cyan"/>
        </w:rPr>
        <w:t>could</w:t>
      </w:r>
      <w:r w:rsidRPr="00ED0763">
        <w:rPr>
          <w:rStyle w:val="StyleUnderline"/>
          <w:highlight w:val="cyan"/>
        </w:rPr>
        <w:t xml:space="preserve"> </w:t>
      </w:r>
      <w:r w:rsidRPr="00ED0763">
        <w:rPr>
          <w:rStyle w:val="StyleUnderline"/>
          <w:rFonts w:eastAsia="Calibri"/>
          <w:highlight w:val="cyan"/>
        </w:rPr>
        <w:t>cause</w:t>
      </w:r>
      <w:r w:rsidRPr="00ED0763">
        <w:rPr>
          <w:rStyle w:val="StyleUnderline"/>
          <w:highlight w:val="cyan"/>
        </w:rPr>
        <w:t xml:space="preserve"> </w:t>
      </w:r>
      <w:r w:rsidRPr="00ED0763">
        <w:rPr>
          <w:rStyle w:val="Emphasis"/>
          <w:rFonts w:eastAsia="Calibri"/>
          <w:highlight w:val="cyan"/>
        </w:rPr>
        <w:t>regional</w:t>
      </w:r>
      <w:r w:rsidRPr="00ED0763">
        <w:rPr>
          <w:rStyle w:val="Emphasis"/>
          <w:highlight w:val="cyan"/>
        </w:rPr>
        <w:t xml:space="preserve"> </w:t>
      </w:r>
      <w:r w:rsidRPr="00ED0763">
        <w:rPr>
          <w:rStyle w:val="Emphasis"/>
          <w:rFonts w:eastAsia="Calibri"/>
          <w:highlight w:val="cyan"/>
        </w:rPr>
        <w:t>instability</w:t>
      </w:r>
      <w:r w:rsidRPr="00ED0763">
        <w:rPr>
          <w:rStyle w:val="StyleUnderline"/>
        </w:rPr>
        <w:t xml:space="preserve"> </w:t>
      </w:r>
      <w:r w:rsidRPr="00ED0763">
        <w:rPr>
          <w:rStyle w:val="StyleUnderline"/>
          <w:rFonts w:eastAsia="Calibri"/>
        </w:rPr>
        <w:t>or</w:t>
      </w:r>
      <w:r w:rsidRPr="00ED0763">
        <w:rPr>
          <w:rStyle w:val="StyleUnderline"/>
        </w:rPr>
        <w:t xml:space="preserve"> </w:t>
      </w:r>
      <w:r w:rsidRPr="00ED0763">
        <w:rPr>
          <w:rStyle w:val="StyleUnderline"/>
          <w:rFonts w:eastAsia="Calibri"/>
        </w:rPr>
        <w:t>realignments</w:t>
      </w:r>
      <w:r w:rsidRPr="00ED0763">
        <w:rPr>
          <w:rStyle w:val="StyleUnderline"/>
        </w:rPr>
        <w:t xml:space="preserve"> </w:t>
      </w:r>
      <w:r w:rsidRPr="00ED0763">
        <w:rPr>
          <w:rStyle w:val="StyleUnderline"/>
          <w:rFonts w:eastAsia="Calibri"/>
        </w:rPr>
        <w:t>of</w:t>
      </w:r>
      <w:r w:rsidRPr="00ED0763">
        <w:rPr>
          <w:rStyle w:val="StyleUnderline"/>
        </w:rPr>
        <w:t xml:space="preserve"> </w:t>
      </w:r>
      <w:r w:rsidRPr="00ED0763">
        <w:rPr>
          <w:rStyle w:val="StyleUnderline"/>
          <w:rFonts w:eastAsia="Calibri"/>
        </w:rPr>
        <w:t>strategic</w:t>
      </w:r>
      <w:r w:rsidRPr="00ED0763">
        <w:rPr>
          <w:rStyle w:val="StyleUnderline"/>
        </w:rPr>
        <w:t xml:space="preserve"> </w:t>
      </w:r>
      <w:r w:rsidRPr="00ED0763">
        <w:rPr>
          <w:rStyle w:val="StyleUnderline"/>
          <w:rFonts w:eastAsia="Calibri"/>
        </w:rPr>
        <w:t>partnerships</w:t>
      </w:r>
      <w:r w:rsidRPr="00ED0763">
        <w:rPr>
          <w:rStyle w:val="StyleUnderline"/>
        </w:rPr>
        <w:t xml:space="preserve"> </w:t>
      </w:r>
      <w:r w:rsidRPr="00ED0763">
        <w:rPr>
          <w:rStyle w:val="StyleUnderline"/>
          <w:rFonts w:eastAsia="Calibri"/>
        </w:rPr>
        <w:t>in</w:t>
      </w:r>
      <w:r w:rsidRPr="00ED0763">
        <w:rPr>
          <w:rStyle w:val="StyleUnderline"/>
        </w:rPr>
        <w:t xml:space="preserve"> </w:t>
      </w:r>
      <w:r w:rsidRPr="00ED0763">
        <w:rPr>
          <w:rStyle w:val="StyleUnderline"/>
          <w:rFonts w:eastAsia="Calibri"/>
        </w:rPr>
        <w:t>the</w:t>
      </w:r>
      <w:r w:rsidRPr="00ED0763">
        <w:rPr>
          <w:rStyle w:val="StyleUnderline"/>
        </w:rPr>
        <w:t xml:space="preserve"> </w:t>
      </w:r>
      <w:r w:rsidRPr="00ED0763">
        <w:rPr>
          <w:rStyle w:val="StyleUnderline"/>
          <w:rFonts w:eastAsia="Calibri"/>
        </w:rPr>
        <w:t>Asia</w:t>
      </w:r>
      <w:r w:rsidRPr="00ED0763">
        <w:rPr>
          <w:rStyle w:val="StyleUnderline"/>
        </w:rPr>
        <w:t>-</w:t>
      </w:r>
      <w:r w:rsidRPr="00ED0763">
        <w:rPr>
          <w:rStyle w:val="StyleUnderline"/>
          <w:rFonts w:eastAsia="Calibri"/>
        </w:rPr>
        <w:t>pacific</w:t>
      </w:r>
      <w:r w:rsidRPr="00ED0763">
        <w:rPr>
          <w:rStyle w:val="StyleUnderline"/>
        </w:rPr>
        <w:t xml:space="preserve"> </w:t>
      </w:r>
      <w:r w:rsidRPr="00ED0763">
        <w:rPr>
          <w:rStyle w:val="StyleUnderline"/>
          <w:rFonts w:eastAsia="Calibri"/>
        </w:rPr>
        <w:t>region</w:t>
      </w:r>
      <w:r w:rsidRPr="00ED0763">
        <w:rPr>
          <w:rStyle w:val="StyleUnderline"/>
        </w:rPr>
        <w:t xml:space="preserve"> </w:t>
      </w:r>
      <w:r w:rsidRPr="00ED0763">
        <w:rPr>
          <w:rStyle w:val="StyleUnderline"/>
          <w:rFonts w:eastAsia="Calibri"/>
        </w:rPr>
        <w:t>with</w:t>
      </w:r>
      <w:r w:rsidRPr="00ED0763">
        <w:rPr>
          <w:rStyle w:val="StyleUnderline"/>
        </w:rPr>
        <w:t xml:space="preserve"> </w:t>
      </w:r>
      <w:r w:rsidRPr="00ED0763">
        <w:rPr>
          <w:rStyle w:val="StyleUnderline"/>
          <w:rFonts w:eastAsia="Calibri"/>
        </w:rPr>
        <w:t>ramifications</w:t>
      </w:r>
      <w:r w:rsidRPr="00ED0763">
        <w:rPr>
          <w:rStyle w:val="StyleUnderline"/>
        </w:rPr>
        <w:t xml:space="preserve"> </w:t>
      </w:r>
      <w:r w:rsidRPr="00ED0763">
        <w:rPr>
          <w:rStyle w:val="StyleUnderline"/>
          <w:rFonts w:eastAsia="Calibri"/>
        </w:rPr>
        <w:t>for</w:t>
      </w:r>
      <w:r w:rsidRPr="00ED0763">
        <w:rPr>
          <w:rStyle w:val="StyleUnderline"/>
        </w:rPr>
        <w:t xml:space="preserve"> </w:t>
      </w:r>
      <w:r w:rsidRPr="00ED0763">
        <w:rPr>
          <w:rStyle w:val="StyleUnderline"/>
          <w:rFonts w:eastAsia="Calibri"/>
        </w:rPr>
        <w:t>U</w:t>
      </w:r>
      <w:r w:rsidRPr="00ED0763">
        <w:rPr>
          <w:rStyle w:val="StyleUnderline"/>
        </w:rPr>
        <w:t>.</w:t>
      </w:r>
      <w:r w:rsidRPr="00ED0763">
        <w:rPr>
          <w:rStyle w:val="StyleUnderline"/>
          <w:rFonts w:eastAsia="Calibri"/>
        </w:rPr>
        <w:t>S</w:t>
      </w:r>
      <w:r w:rsidRPr="00ED0763">
        <w:rPr>
          <w:rStyle w:val="StyleUnderline"/>
        </w:rPr>
        <w:t xml:space="preserve">. </w:t>
      </w:r>
      <w:r w:rsidRPr="00ED0763">
        <w:rPr>
          <w:rStyle w:val="StyleUnderline"/>
          <w:rFonts w:eastAsia="Calibri"/>
        </w:rPr>
        <w:t>national</w:t>
      </w:r>
      <w:r w:rsidRPr="00ED0763">
        <w:rPr>
          <w:rStyle w:val="StyleUnderline"/>
        </w:rPr>
        <w:t xml:space="preserve"> </w:t>
      </w:r>
      <w:r w:rsidRPr="00ED0763">
        <w:rPr>
          <w:rStyle w:val="StyleUnderline"/>
          <w:rFonts w:eastAsia="Calibri"/>
        </w:rPr>
        <w:t>security</w:t>
      </w:r>
      <w:r w:rsidRPr="00ED0763">
        <w:rPr>
          <w:sz w:val="16"/>
        </w:rPr>
        <w:t xml:space="preserve">. </w:t>
      </w:r>
      <w:r w:rsidRPr="00ED0763">
        <w:rPr>
          <w:rStyle w:val="StyleUnderline"/>
          <w:rFonts w:eastAsia="Calibri"/>
          <w:highlight w:val="cyan"/>
        </w:rPr>
        <w:t>Rival</w:t>
      </w:r>
      <w:r w:rsidRPr="00ED0763">
        <w:rPr>
          <w:rStyle w:val="StyleUnderline"/>
          <w:highlight w:val="cyan"/>
        </w:rPr>
        <w:t xml:space="preserve"> </w:t>
      </w:r>
      <w:r w:rsidRPr="00ED0763">
        <w:rPr>
          <w:rStyle w:val="StyleUnderline"/>
          <w:rFonts w:eastAsia="Calibri"/>
          <w:highlight w:val="cyan"/>
        </w:rPr>
        <w:t>states</w:t>
      </w:r>
      <w:r w:rsidRPr="00ED0763">
        <w:rPr>
          <w:rStyle w:val="StyleUnderline"/>
        </w:rPr>
        <w:t xml:space="preserve"> </w:t>
      </w:r>
      <w:r w:rsidRPr="00ED0763">
        <w:rPr>
          <w:rStyle w:val="StyleUnderline"/>
          <w:rFonts w:eastAsia="Calibri"/>
        </w:rPr>
        <w:t>and</w:t>
      </w:r>
      <w:r w:rsidRPr="00ED0763">
        <w:rPr>
          <w:rStyle w:val="StyleUnderline"/>
        </w:rPr>
        <w:t xml:space="preserve"> </w:t>
      </w:r>
      <w:r w:rsidRPr="00ED0763">
        <w:rPr>
          <w:rStyle w:val="StyleUnderline"/>
          <w:rFonts w:eastAsia="Calibri"/>
        </w:rPr>
        <w:t>non</w:t>
      </w:r>
      <w:r w:rsidRPr="00ED0763">
        <w:rPr>
          <w:rStyle w:val="StyleUnderline"/>
        </w:rPr>
        <w:t>-</w:t>
      </w:r>
      <w:r w:rsidRPr="00ED0763">
        <w:rPr>
          <w:rStyle w:val="StyleUnderline"/>
          <w:rFonts w:eastAsia="Calibri"/>
        </w:rPr>
        <w:t>state</w:t>
      </w:r>
      <w:r w:rsidRPr="00ED0763">
        <w:rPr>
          <w:rStyle w:val="StyleUnderline"/>
        </w:rPr>
        <w:t xml:space="preserve"> </w:t>
      </w:r>
      <w:r w:rsidRPr="00ED0763">
        <w:rPr>
          <w:rStyle w:val="StyleUnderline"/>
          <w:rFonts w:eastAsia="Calibri"/>
        </w:rPr>
        <w:t>groups</w:t>
      </w:r>
      <w:r w:rsidRPr="00ED0763">
        <w:rPr>
          <w:rStyle w:val="StyleUnderline"/>
        </w:rPr>
        <w:t xml:space="preserve"> </w:t>
      </w:r>
      <w:r w:rsidRPr="00ED0763">
        <w:rPr>
          <w:rStyle w:val="StyleUnderline"/>
          <w:rFonts w:eastAsia="Calibri"/>
          <w:highlight w:val="cyan"/>
        </w:rPr>
        <w:t>may</w:t>
      </w:r>
      <w:r w:rsidRPr="00ED0763">
        <w:rPr>
          <w:rStyle w:val="StyleUnderline"/>
        </w:rPr>
        <w:t xml:space="preserve"> </w:t>
      </w:r>
      <w:r w:rsidRPr="00ED0763">
        <w:rPr>
          <w:rStyle w:val="StyleUnderline"/>
          <w:rFonts w:eastAsia="Calibri"/>
        </w:rPr>
        <w:t>also</w:t>
      </w:r>
      <w:r w:rsidRPr="00ED0763">
        <w:rPr>
          <w:rStyle w:val="StyleUnderline"/>
        </w:rPr>
        <w:t xml:space="preserve"> </w:t>
      </w:r>
      <w:r w:rsidRPr="00ED0763">
        <w:rPr>
          <w:rStyle w:val="StyleUnderline"/>
          <w:rFonts w:eastAsia="Calibri"/>
          <w:highlight w:val="cyan"/>
        </w:rPr>
        <w:t>become</w:t>
      </w:r>
      <w:r w:rsidRPr="00ED0763">
        <w:rPr>
          <w:rStyle w:val="StyleUnderline"/>
          <w:highlight w:val="cyan"/>
        </w:rPr>
        <w:t xml:space="preserve"> </w:t>
      </w:r>
      <w:r w:rsidRPr="00ED0763">
        <w:rPr>
          <w:rStyle w:val="Emphasis"/>
          <w:rFonts w:eastAsia="Calibri"/>
          <w:highlight w:val="cyan"/>
        </w:rPr>
        <w:t>emboldened</w:t>
      </w:r>
      <w:r w:rsidRPr="00ED0763">
        <w:rPr>
          <w:rStyle w:val="Emphasis"/>
          <w:highlight w:val="cyan"/>
        </w:rPr>
        <w:t xml:space="preserve"> </w:t>
      </w:r>
      <w:r w:rsidRPr="00ED0763">
        <w:rPr>
          <w:rStyle w:val="Emphasis"/>
          <w:rFonts w:eastAsia="Calibri"/>
          <w:highlight w:val="cyan"/>
        </w:rPr>
        <w:t>to</w:t>
      </w:r>
      <w:r w:rsidRPr="00ED0763">
        <w:rPr>
          <w:rStyle w:val="Emphasis"/>
          <w:highlight w:val="cyan"/>
        </w:rPr>
        <w:t xml:space="preserve"> </w:t>
      </w:r>
      <w:r w:rsidRPr="00ED0763">
        <w:rPr>
          <w:rStyle w:val="Emphasis"/>
          <w:rFonts w:eastAsia="Calibri"/>
          <w:highlight w:val="cyan"/>
        </w:rPr>
        <w:t>challenge</w:t>
      </w:r>
      <w:r w:rsidRPr="00ED0763">
        <w:rPr>
          <w:rStyle w:val="Emphasis"/>
          <w:highlight w:val="cyan"/>
        </w:rPr>
        <w:t xml:space="preserve"> </w:t>
      </w:r>
      <w:r w:rsidRPr="00ED0763">
        <w:rPr>
          <w:rStyle w:val="Emphasis"/>
          <w:rFonts w:eastAsia="Calibri"/>
        </w:rPr>
        <w:t>America</w:t>
      </w:r>
      <w:r w:rsidRPr="00ED0763">
        <w:rPr>
          <w:rStyle w:val="Emphasis"/>
        </w:rPr>
        <w:t>’</w:t>
      </w:r>
      <w:r w:rsidRPr="00ED0763">
        <w:rPr>
          <w:rStyle w:val="Emphasis"/>
          <w:rFonts w:eastAsia="Calibri"/>
        </w:rPr>
        <w:t>s</w:t>
      </w:r>
      <w:r w:rsidRPr="00ED0763">
        <w:rPr>
          <w:rStyle w:val="Emphasis"/>
        </w:rPr>
        <w:t xml:space="preserve"> </w:t>
      </w:r>
      <w:r w:rsidRPr="00ED0763">
        <w:rPr>
          <w:rStyle w:val="Emphasis"/>
          <w:rFonts w:eastAsia="Calibri"/>
          <w:highlight w:val="cyan"/>
        </w:rPr>
        <w:t>status</w:t>
      </w:r>
      <w:r w:rsidRPr="00ED0763">
        <w:rPr>
          <w:sz w:val="16"/>
        </w:rPr>
        <w:t xml:space="preserve"> </w:t>
      </w:r>
      <w:r w:rsidRPr="00ED0763">
        <w:rPr>
          <w:rFonts w:eastAsia="Calibri"/>
          <w:sz w:val="16"/>
        </w:rPr>
        <w:t>in</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unipolar</w:t>
      </w:r>
      <w:r w:rsidRPr="00ED0763">
        <w:rPr>
          <w:sz w:val="16"/>
        </w:rPr>
        <w:t xml:space="preserve"> </w:t>
      </w:r>
      <w:r w:rsidRPr="00ED0763">
        <w:rPr>
          <w:rFonts w:eastAsia="Calibri"/>
          <w:sz w:val="16"/>
        </w:rPr>
        <w:t>international</w:t>
      </w:r>
      <w:r w:rsidRPr="00ED0763">
        <w:rPr>
          <w:sz w:val="16"/>
        </w:rPr>
        <w:t xml:space="preserve"> </w:t>
      </w:r>
      <w:proofErr w:type="gramStart"/>
      <w:r w:rsidRPr="00ED0763">
        <w:rPr>
          <w:rFonts w:eastAsia="Calibri"/>
          <w:sz w:val="16"/>
        </w:rPr>
        <w:t>system</w:t>
      </w:r>
      <w:r w:rsidRPr="00ED0763">
        <w:rPr>
          <w:sz w:val="16"/>
        </w:rPr>
        <w:t>.</w:t>
      </w:r>
      <w:r w:rsidRPr="00ED0763">
        <w:rPr>
          <w:rFonts w:eastAsia="Calibri"/>
          <w:sz w:val="16"/>
        </w:rPr>
        <w:t>¶</w:t>
      </w:r>
      <w:proofErr w:type="gramEnd"/>
      <w:r w:rsidRPr="00ED0763">
        <w:rPr>
          <w:sz w:val="16"/>
        </w:rPr>
        <w:t xml:space="preserve"> </w:t>
      </w:r>
      <w:r w:rsidRPr="00ED0763">
        <w:rPr>
          <w:rStyle w:val="StyleUnderline"/>
          <w:rFonts w:eastAsia="Calibri"/>
        </w:rPr>
        <w:t>The</w:t>
      </w:r>
      <w:r w:rsidRPr="00ED0763">
        <w:rPr>
          <w:rStyle w:val="StyleUnderline"/>
        </w:rPr>
        <w:t xml:space="preserve"> </w:t>
      </w:r>
      <w:r w:rsidRPr="00ED0763">
        <w:rPr>
          <w:rStyle w:val="StyleUnderline"/>
          <w:rFonts w:eastAsia="Calibri"/>
        </w:rPr>
        <w:t>potential</w:t>
      </w:r>
      <w:r w:rsidRPr="00ED0763">
        <w:rPr>
          <w:rStyle w:val="StyleUnderline"/>
        </w:rPr>
        <w:t xml:space="preserve"> </w:t>
      </w:r>
      <w:r w:rsidRPr="00ED0763">
        <w:rPr>
          <w:rStyle w:val="StyleUnderline"/>
          <w:rFonts w:eastAsia="Calibri"/>
        </w:rPr>
        <w:t>risks</w:t>
      </w:r>
      <w:r w:rsidRPr="00ED0763">
        <w:rPr>
          <w:rStyle w:val="StyleUnderline"/>
        </w:rPr>
        <w:t xml:space="preserve"> </w:t>
      </w:r>
      <w:r w:rsidRPr="00ED0763">
        <w:rPr>
          <w:rStyle w:val="StyleUnderline"/>
          <w:rFonts w:eastAsia="Calibri"/>
        </w:rPr>
        <w:t>associated</w:t>
      </w:r>
      <w:r w:rsidRPr="00ED0763">
        <w:rPr>
          <w:rStyle w:val="StyleUnderline"/>
        </w:rPr>
        <w:t xml:space="preserve"> </w:t>
      </w:r>
      <w:r w:rsidRPr="00ED0763">
        <w:rPr>
          <w:rStyle w:val="StyleUnderline"/>
          <w:rFonts w:eastAsia="Calibri"/>
        </w:rPr>
        <w:t>with</w:t>
      </w:r>
      <w:r w:rsidRPr="00ED0763">
        <w:rPr>
          <w:rStyle w:val="StyleUnderline"/>
        </w:rPr>
        <w:t xml:space="preserve"> </w:t>
      </w:r>
      <w:r w:rsidRPr="00ED0763">
        <w:rPr>
          <w:rStyle w:val="Emphasis"/>
          <w:rFonts w:eastAsia="Calibri"/>
        </w:rPr>
        <w:t>stolen</w:t>
      </w:r>
      <w:r w:rsidRPr="00ED0763">
        <w:rPr>
          <w:rStyle w:val="Emphasis"/>
        </w:rPr>
        <w:t xml:space="preserve"> </w:t>
      </w:r>
      <w:r w:rsidRPr="00ED0763">
        <w:rPr>
          <w:rStyle w:val="Emphasis"/>
          <w:rFonts w:eastAsia="Calibri"/>
        </w:rPr>
        <w:t>or</w:t>
      </w:r>
      <w:r w:rsidRPr="00ED0763">
        <w:rPr>
          <w:rStyle w:val="Emphasis"/>
        </w:rPr>
        <w:t xml:space="preserve"> </w:t>
      </w:r>
      <w:r w:rsidRPr="00ED0763">
        <w:rPr>
          <w:rStyle w:val="Emphasis"/>
          <w:rFonts w:eastAsia="Calibri"/>
          <w:highlight w:val="cyan"/>
        </w:rPr>
        <w:t>loose</w:t>
      </w:r>
      <w:r w:rsidRPr="00ED0763">
        <w:rPr>
          <w:rStyle w:val="Emphasis"/>
          <w:highlight w:val="cyan"/>
        </w:rPr>
        <w:t xml:space="preserve"> </w:t>
      </w:r>
      <w:r w:rsidRPr="00ED0763">
        <w:rPr>
          <w:rStyle w:val="Emphasis"/>
          <w:rFonts w:eastAsia="Calibri"/>
          <w:highlight w:val="cyan"/>
        </w:rPr>
        <w:t>WMD</w:t>
      </w:r>
      <w:r w:rsidRPr="00ED0763">
        <w:rPr>
          <w:sz w:val="16"/>
        </w:rPr>
        <w:t xml:space="preserve">, </w:t>
      </w:r>
      <w:r w:rsidRPr="00ED0763">
        <w:rPr>
          <w:rStyle w:val="StyleUnderline"/>
          <w:rFonts w:eastAsia="Calibri"/>
        </w:rPr>
        <w:t>resulting</w:t>
      </w:r>
      <w:r w:rsidRPr="00ED0763">
        <w:rPr>
          <w:rStyle w:val="StyleUnderline"/>
        </w:rPr>
        <w:t xml:space="preserve"> </w:t>
      </w:r>
      <w:r w:rsidRPr="00ED0763">
        <w:rPr>
          <w:rStyle w:val="StyleUnderline"/>
          <w:rFonts w:eastAsia="Calibri"/>
        </w:rPr>
        <w:t>from</w:t>
      </w:r>
      <w:r w:rsidRPr="00ED0763">
        <w:rPr>
          <w:rStyle w:val="StyleUnderline"/>
        </w:rPr>
        <w:t xml:space="preserve"> </w:t>
      </w:r>
      <w:r w:rsidRPr="00ED0763">
        <w:rPr>
          <w:rStyle w:val="StyleUnderline"/>
          <w:rFonts w:eastAsia="Calibri"/>
        </w:rPr>
        <w:t>poor</w:t>
      </w:r>
      <w:r w:rsidRPr="00ED0763">
        <w:rPr>
          <w:rStyle w:val="StyleUnderline"/>
        </w:rPr>
        <w:t xml:space="preserve"> </w:t>
      </w:r>
      <w:r w:rsidRPr="00ED0763">
        <w:rPr>
          <w:rStyle w:val="StyleUnderline"/>
          <w:rFonts w:eastAsia="Calibri"/>
        </w:rPr>
        <w:t>security</w:t>
      </w:r>
      <w:r w:rsidRPr="00ED0763">
        <w:rPr>
          <w:rStyle w:val="StyleUnderline"/>
        </w:rPr>
        <w:t xml:space="preserve">, </w:t>
      </w:r>
      <w:r w:rsidRPr="00ED0763">
        <w:rPr>
          <w:rStyle w:val="StyleUnderline"/>
          <w:rFonts w:eastAsia="Calibri"/>
          <w:highlight w:val="cyan"/>
        </w:rPr>
        <w:t>can</w:t>
      </w:r>
      <w:r w:rsidRPr="00ED0763">
        <w:rPr>
          <w:rStyle w:val="StyleUnderline"/>
        </w:rPr>
        <w:t xml:space="preserve"> </w:t>
      </w:r>
      <w:r w:rsidRPr="00ED0763">
        <w:rPr>
          <w:rStyle w:val="StyleUnderline"/>
          <w:rFonts w:eastAsia="Calibri"/>
        </w:rPr>
        <w:t>also</w:t>
      </w:r>
      <w:r w:rsidRPr="00ED0763">
        <w:rPr>
          <w:rStyle w:val="StyleUnderline"/>
        </w:rPr>
        <w:t xml:space="preserve"> </w:t>
      </w:r>
      <w:r w:rsidRPr="00ED0763">
        <w:rPr>
          <w:rStyle w:val="StyleUnderline"/>
          <w:rFonts w:eastAsia="Calibri"/>
          <w:highlight w:val="cyan"/>
        </w:rPr>
        <w:t>pose</w:t>
      </w:r>
      <w:r w:rsidRPr="00ED0763">
        <w:rPr>
          <w:rStyle w:val="StyleUnderline"/>
          <w:highlight w:val="cyan"/>
        </w:rPr>
        <w:t xml:space="preserve"> </w:t>
      </w:r>
      <w:r w:rsidRPr="00ED0763">
        <w:rPr>
          <w:rStyle w:val="StyleUnderline"/>
          <w:rFonts w:eastAsia="Calibri"/>
          <w:highlight w:val="cyan"/>
        </w:rPr>
        <w:t>a</w:t>
      </w:r>
      <w:r w:rsidRPr="00ED0763">
        <w:rPr>
          <w:rStyle w:val="StyleUnderline"/>
          <w:highlight w:val="cyan"/>
        </w:rPr>
        <w:t xml:space="preserve"> </w:t>
      </w:r>
      <w:r w:rsidRPr="00ED0763">
        <w:rPr>
          <w:rStyle w:val="StyleUnderline"/>
          <w:rFonts w:eastAsia="Calibri"/>
          <w:highlight w:val="cyan"/>
        </w:rPr>
        <w:t>threat</w:t>
      </w:r>
      <w:r w:rsidRPr="00ED0763">
        <w:rPr>
          <w:rStyle w:val="StyleUnderline"/>
          <w:highlight w:val="cyan"/>
        </w:rPr>
        <w:t xml:space="preserve"> </w:t>
      </w:r>
      <w:r w:rsidRPr="00ED0763">
        <w:rPr>
          <w:rStyle w:val="StyleUnderline"/>
          <w:rFonts w:eastAsia="Calibri"/>
          <w:highlight w:val="cyan"/>
        </w:rPr>
        <w:t>to</w:t>
      </w:r>
      <w:r w:rsidRPr="00ED0763">
        <w:rPr>
          <w:rStyle w:val="StyleUnderline"/>
        </w:rPr>
        <w:t xml:space="preserve"> </w:t>
      </w:r>
      <w:r w:rsidRPr="00ED0763">
        <w:rPr>
          <w:rStyle w:val="StyleUnderline"/>
          <w:rFonts w:eastAsia="Calibri"/>
        </w:rPr>
        <w:t>U</w:t>
      </w:r>
      <w:r w:rsidRPr="00ED0763">
        <w:rPr>
          <w:rStyle w:val="StyleUnderline"/>
        </w:rPr>
        <w:t>.</w:t>
      </w:r>
      <w:r w:rsidRPr="00ED0763">
        <w:rPr>
          <w:rStyle w:val="StyleUnderline"/>
          <w:rFonts w:eastAsia="Calibri"/>
        </w:rPr>
        <w:t>S</w:t>
      </w:r>
      <w:r w:rsidRPr="00ED0763">
        <w:rPr>
          <w:rStyle w:val="StyleUnderline"/>
        </w:rPr>
        <w:t xml:space="preserve">. </w:t>
      </w:r>
      <w:r w:rsidRPr="00ED0763">
        <w:rPr>
          <w:rStyle w:val="StyleUnderline"/>
          <w:rFonts w:eastAsia="Calibri"/>
        </w:rPr>
        <w:t>national</w:t>
      </w:r>
      <w:r w:rsidRPr="00ED0763">
        <w:rPr>
          <w:rStyle w:val="StyleUnderline"/>
        </w:rPr>
        <w:t xml:space="preserve"> </w:t>
      </w:r>
      <w:r w:rsidRPr="00ED0763">
        <w:rPr>
          <w:rStyle w:val="StyleUnderline"/>
          <w:rFonts w:eastAsia="Calibri"/>
          <w:highlight w:val="cyan"/>
        </w:rPr>
        <w:t>security</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case</w:t>
      </w:r>
      <w:r w:rsidRPr="00ED0763">
        <w:rPr>
          <w:sz w:val="16"/>
        </w:rPr>
        <w:t xml:space="preserve"> </w:t>
      </w:r>
      <w:r w:rsidRPr="00ED0763">
        <w:rPr>
          <w:rFonts w:eastAsia="Calibri"/>
          <w:sz w:val="16"/>
        </w:rPr>
        <w:t>study</w:t>
      </w:r>
      <w:r w:rsidRPr="00ED0763">
        <w:rPr>
          <w:sz w:val="16"/>
        </w:rPr>
        <w:t xml:space="preserve"> </w:t>
      </w:r>
      <w:r w:rsidRPr="00ED0763">
        <w:rPr>
          <w:rFonts w:eastAsia="Calibri"/>
          <w:sz w:val="16"/>
        </w:rPr>
        <w:t>on</w:t>
      </w:r>
      <w:r w:rsidRPr="00ED0763">
        <w:rPr>
          <w:sz w:val="16"/>
        </w:rPr>
        <w:t xml:space="preserve"> </w:t>
      </w:r>
      <w:r w:rsidRPr="00ED0763">
        <w:rPr>
          <w:rFonts w:eastAsia="Calibri"/>
          <w:sz w:val="16"/>
        </w:rPr>
        <w:t>Pakistan</w:t>
      </w:r>
      <w:r w:rsidRPr="00ED0763">
        <w:rPr>
          <w:sz w:val="16"/>
        </w:rPr>
        <w:t xml:space="preserve">, </w:t>
      </w:r>
      <w:r w:rsidRPr="00ED0763">
        <w:rPr>
          <w:rFonts w:eastAsia="Calibri"/>
          <w:sz w:val="16"/>
        </w:rPr>
        <w:t>Syria</w:t>
      </w:r>
      <w:r w:rsidRPr="00ED0763">
        <w:rPr>
          <w:sz w:val="16"/>
        </w:rPr>
        <w:t xml:space="preserve"> </w:t>
      </w:r>
      <w:r w:rsidRPr="00ED0763">
        <w:rPr>
          <w:rFonts w:eastAsia="Calibri"/>
          <w:sz w:val="16"/>
        </w:rPr>
        <w:t>and</w:t>
      </w:r>
      <w:r w:rsidRPr="00ED0763">
        <w:rPr>
          <w:sz w:val="16"/>
        </w:rPr>
        <w:t xml:space="preserve"> </w:t>
      </w:r>
      <w:r w:rsidRPr="00ED0763">
        <w:rPr>
          <w:rFonts w:eastAsia="Calibri"/>
          <w:sz w:val="16"/>
        </w:rPr>
        <w:t>North</w:t>
      </w:r>
      <w:r w:rsidRPr="00ED0763">
        <w:rPr>
          <w:sz w:val="16"/>
        </w:rPr>
        <w:t xml:space="preserve"> </w:t>
      </w:r>
      <w:r w:rsidRPr="00ED0763">
        <w:rPr>
          <w:rFonts w:eastAsia="Calibri"/>
          <w:sz w:val="16"/>
        </w:rPr>
        <w:t>Korea</w:t>
      </w:r>
      <w:r w:rsidRPr="00ED0763">
        <w:rPr>
          <w:sz w:val="16"/>
        </w:rPr>
        <w:t xml:space="preserve"> </w:t>
      </w:r>
      <w:proofErr w:type="gramStart"/>
      <w:r w:rsidRPr="00ED0763">
        <w:rPr>
          <w:rFonts w:eastAsia="Calibri"/>
          <w:sz w:val="16"/>
        </w:rPr>
        <w:t>show</w:t>
      </w:r>
      <w:proofErr w:type="gramEnd"/>
      <w:r w:rsidRPr="00ED0763">
        <w:rPr>
          <w:sz w:val="16"/>
        </w:rPr>
        <w:t xml:space="preserve"> </w:t>
      </w:r>
      <w:r w:rsidRPr="00ED0763">
        <w:rPr>
          <w:rFonts w:eastAsia="Calibri"/>
          <w:sz w:val="16"/>
        </w:rPr>
        <w:t>how</w:t>
      </w:r>
      <w:r w:rsidRPr="00ED0763">
        <w:rPr>
          <w:sz w:val="16"/>
        </w:rPr>
        <w:t xml:space="preserve"> </w:t>
      </w:r>
      <w:r w:rsidRPr="00ED0763">
        <w:rPr>
          <w:rStyle w:val="StyleUnderline"/>
          <w:rFonts w:eastAsia="Calibri"/>
          <w:highlight w:val="cyan"/>
        </w:rPr>
        <w:t>financial</w:t>
      </w:r>
      <w:r w:rsidRPr="00ED0763">
        <w:rPr>
          <w:rStyle w:val="StyleUnderline"/>
          <w:highlight w:val="cyan"/>
        </w:rPr>
        <w:t xml:space="preserve"> </w:t>
      </w:r>
      <w:r w:rsidRPr="00ED0763">
        <w:rPr>
          <w:rStyle w:val="StyleUnderline"/>
          <w:rFonts w:eastAsia="Calibri"/>
          <w:highlight w:val="cyan"/>
        </w:rPr>
        <w:t>constraints</w:t>
      </w:r>
      <w:r w:rsidRPr="00ED0763">
        <w:rPr>
          <w:rStyle w:val="StyleUnderline"/>
          <w:highlight w:val="cyan"/>
        </w:rPr>
        <w:t xml:space="preserve"> </w:t>
      </w:r>
      <w:r w:rsidRPr="00ED0763">
        <w:rPr>
          <w:rStyle w:val="StyleUnderline"/>
          <w:rFonts w:eastAsia="Calibri"/>
          <w:highlight w:val="cyan"/>
        </w:rPr>
        <w:t>affect</w:t>
      </w:r>
      <w:r w:rsidRPr="00ED0763">
        <w:rPr>
          <w:rStyle w:val="StyleUnderline"/>
          <w:highlight w:val="cyan"/>
        </w:rPr>
        <w:t xml:space="preserve"> </w:t>
      </w:r>
      <w:r w:rsidRPr="00ED0763">
        <w:rPr>
          <w:rStyle w:val="StyleUnderline"/>
          <w:rFonts w:eastAsia="Calibri"/>
          <w:highlight w:val="cyan"/>
        </w:rPr>
        <w:t>weapons</w:t>
      </w:r>
      <w:r w:rsidRPr="00ED0763">
        <w:rPr>
          <w:rStyle w:val="StyleUnderline"/>
          <w:highlight w:val="cyan"/>
        </w:rPr>
        <w:t xml:space="preserve"> </w:t>
      </w:r>
      <w:r w:rsidRPr="00ED0763">
        <w:rPr>
          <w:rStyle w:val="StyleUnderline"/>
          <w:rFonts w:eastAsia="Calibri"/>
          <w:highlight w:val="cyan"/>
        </w:rPr>
        <w:t>security</w:t>
      </w:r>
      <w:r w:rsidRPr="00ED0763">
        <w:rPr>
          <w:rStyle w:val="StyleUnderline"/>
        </w:rPr>
        <w:t xml:space="preserve"> </w:t>
      </w:r>
      <w:r w:rsidRPr="00ED0763">
        <w:rPr>
          <w:rStyle w:val="StyleUnderline"/>
          <w:rFonts w:eastAsia="Calibri"/>
        </w:rPr>
        <w:t>making</w:t>
      </w:r>
      <w:r w:rsidRPr="00ED0763">
        <w:rPr>
          <w:rStyle w:val="StyleUnderline"/>
        </w:rPr>
        <w:t xml:space="preserve"> </w:t>
      </w:r>
      <w:r w:rsidRPr="00ED0763">
        <w:rPr>
          <w:rStyle w:val="StyleUnderline"/>
          <w:rFonts w:eastAsia="Calibri"/>
        </w:rPr>
        <w:t>weapons</w:t>
      </w:r>
      <w:r w:rsidRPr="00ED0763">
        <w:rPr>
          <w:rStyle w:val="StyleUnderline"/>
        </w:rPr>
        <w:t xml:space="preserve"> </w:t>
      </w:r>
      <w:r w:rsidRPr="00ED0763">
        <w:rPr>
          <w:rStyle w:val="StyleUnderline"/>
          <w:rFonts w:eastAsia="Calibri"/>
        </w:rPr>
        <w:t>vulnerable</w:t>
      </w:r>
      <w:r w:rsidRPr="00ED0763">
        <w:rPr>
          <w:rStyle w:val="StyleUnderline"/>
        </w:rPr>
        <w:t xml:space="preserve"> </w:t>
      </w:r>
      <w:r w:rsidRPr="00ED0763">
        <w:rPr>
          <w:rStyle w:val="StyleUnderline"/>
          <w:rFonts w:eastAsia="Calibri"/>
        </w:rPr>
        <w:t>to</w:t>
      </w:r>
      <w:r w:rsidRPr="00ED0763">
        <w:rPr>
          <w:rStyle w:val="StyleUnderline"/>
        </w:rPr>
        <w:t xml:space="preserve"> </w:t>
      </w:r>
      <w:r w:rsidRPr="00ED0763">
        <w:rPr>
          <w:rStyle w:val="StyleUnderline"/>
          <w:rFonts w:eastAsia="Calibri"/>
        </w:rPr>
        <w:t>theft</w:t>
      </w:r>
      <w:r w:rsidRPr="00ED0763">
        <w:rPr>
          <w:rStyle w:val="StyleUnderline"/>
        </w:rPr>
        <w:t xml:space="preserve">, </w:t>
      </w:r>
      <w:r w:rsidRPr="00ED0763">
        <w:rPr>
          <w:rStyle w:val="StyleUnderline"/>
          <w:rFonts w:eastAsia="Calibri"/>
        </w:rPr>
        <w:t>and</w:t>
      </w:r>
      <w:r w:rsidRPr="00ED0763">
        <w:rPr>
          <w:rStyle w:val="StyleUnderline"/>
        </w:rPr>
        <w:t xml:space="preserve"> </w:t>
      </w:r>
      <w:r w:rsidRPr="00ED0763">
        <w:rPr>
          <w:rStyle w:val="StyleUnderline"/>
          <w:rFonts w:eastAsia="Calibri"/>
        </w:rPr>
        <w:t>how</w:t>
      </w:r>
      <w:r w:rsidRPr="00ED0763">
        <w:rPr>
          <w:rStyle w:val="StyleUnderline"/>
        </w:rPr>
        <w:t xml:space="preserve"> </w:t>
      </w:r>
      <w:r w:rsidRPr="00ED0763">
        <w:rPr>
          <w:rStyle w:val="StyleUnderline"/>
          <w:rFonts w:eastAsia="Calibri"/>
          <w:highlight w:val="cyan"/>
        </w:rPr>
        <w:t>financial</w:t>
      </w:r>
      <w:r w:rsidRPr="00ED0763">
        <w:rPr>
          <w:rStyle w:val="StyleUnderline"/>
          <w:highlight w:val="cyan"/>
        </w:rPr>
        <w:t xml:space="preserve"> </w:t>
      </w:r>
      <w:r w:rsidRPr="00ED0763">
        <w:rPr>
          <w:rStyle w:val="StyleUnderline"/>
          <w:rFonts w:eastAsia="Calibri"/>
          <w:highlight w:val="cyan"/>
        </w:rPr>
        <w:t>factors</w:t>
      </w:r>
      <w:r w:rsidRPr="00ED0763">
        <w:rPr>
          <w:rStyle w:val="StyleUnderline"/>
          <w:highlight w:val="cyan"/>
        </w:rPr>
        <w:t xml:space="preserve"> </w:t>
      </w:r>
      <w:r w:rsidRPr="00ED0763">
        <w:rPr>
          <w:rStyle w:val="StyleUnderline"/>
          <w:rFonts w:eastAsia="Calibri"/>
          <w:highlight w:val="cyan"/>
        </w:rPr>
        <w:t>can</w:t>
      </w:r>
      <w:r w:rsidRPr="00ED0763">
        <w:rPr>
          <w:rStyle w:val="StyleUnderline"/>
          <w:highlight w:val="cyan"/>
        </w:rPr>
        <w:t xml:space="preserve"> </w:t>
      </w:r>
      <w:r w:rsidRPr="00ED0763">
        <w:rPr>
          <w:rStyle w:val="StyleUnderline"/>
          <w:rFonts w:eastAsia="Calibri"/>
          <w:highlight w:val="cyan"/>
        </w:rPr>
        <w:t>influence</w:t>
      </w:r>
      <w:r w:rsidRPr="00ED0763">
        <w:rPr>
          <w:rStyle w:val="StyleUnderline"/>
          <w:highlight w:val="cyan"/>
        </w:rPr>
        <w:t xml:space="preserve"> </w:t>
      </w:r>
      <w:r w:rsidRPr="00ED0763">
        <w:rPr>
          <w:rStyle w:val="StyleUnderline"/>
          <w:rFonts w:eastAsia="Calibri"/>
        </w:rPr>
        <w:t>WMD</w:t>
      </w:r>
      <w:r w:rsidRPr="00ED0763">
        <w:rPr>
          <w:rStyle w:val="StyleUnderline"/>
          <w:highlight w:val="cyan"/>
        </w:rPr>
        <w:t xml:space="preserve"> </w:t>
      </w:r>
      <w:r w:rsidRPr="00ED0763">
        <w:rPr>
          <w:rStyle w:val="StyleUnderline"/>
          <w:rFonts w:eastAsia="Calibri"/>
          <w:highlight w:val="cyan"/>
        </w:rPr>
        <w:t>proliferation</w:t>
      </w:r>
      <w:r w:rsidRPr="00ED0763">
        <w:rPr>
          <w:sz w:val="16"/>
        </w:rPr>
        <w:t xml:space="preserve"> </w:t>
      </w:r>
      <w:r w:rsidRPr="00ED0763">
        <w:rPr>
          <w:rFonts w:eastAsia="Calibri"/>
          <w:sz w:val="16"/>
        </w:rPr>
        <w:t>by</w:t>
      </w:r>
      <w:r w:rsidRPr="00ED0763">
        <w:rPr>
          <w:sz w:val="16"/>
        </w:rPr>
        <w:t xml:space="preserve"> </w:t>
      </w:r>
      <w:r w:rsidRPr="00ED0763">
        <w:rPr>
          <w:rFonts w:eastAsia="Calibri"/>
          <w:sz w:val="16"/>
        </w:rPr>
        <w:t>contributing</w:t>
      </w:r>
      <w:r w:rsidRPr="00ED0763">
        <w:rPr>
          <w:sz w:val="16"/>
        </w:rPr>
        <w:t xml:space="preserve"> </w:t>
      </w:r>
      <w:r w:rsidRPr="00ED0763">
        <w:rPr>
          <w:rFonts w:eastAsia="Calibri"/>
          <w:sz w:val="16"/>
        </w:rPr>
        <w:t>to</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motivating</w:t>
      </w:r>
      <w:r w:rsidRPr="00ED0763">
        <w:rPr>
          <w:sz w:val="16"/>
        </w:rPr>
        <w:t xml:space="preserve"> </w:t>
      </w:r>
      <w:r w:rsidRPr="00ED0763">
        <w:rPr>
          <w:rFonts w:eastAsia="Calibri"/>
          <w:sz w:val="16"/>
        </w:rPr>
        <w:t>factors</w:t>
      </w:r>
      <w:r w:rsidRPr="00ED0763">
        <w:rPr>
          <w:sz w:val="16"/>
        </w:rPr>
        <w:t xml:space="preserve"> </w:t>
      </w:r>
      <w:r w:rsidRPr="00ED0763">
        <w:rPr>
          <w:rFonts w:eastAsia="Calibri"/>
          <w:sz w:val="16"/>
        </w:rPr>
        <w:t>behind</w:t>
      </w:r>
      <w:r w:rsidRPr="00ED0763">
        <w:rPr>
          <w:sz w:val="16"/>
        </w:rPr>
        <w:t xml:space="preserve"> </w:t>
      </w:r>
      <w:r w:rsidRPr="00ED0763">
        <w:rPr>
          <w:rFonts w:eastAsia="Calibri"/>
          <w:sz w:val="16"/>
        </w:rPr>
        <w:t>a</w:t>
      </w:r>
      <w:r w:rsidRPr="00ED0763">
        <w:rPr>
          <w:sz w:val="16"/>
        </w:rPr>
        <w:t xml:space="preserve"> </w:t>
      </w:r>
      <w:r w:rsidRPr="00ED0763">
        <w:rPr>
          <w:rFonts w:eastAsia="Calibri"/>
          <w:sz w:val="16"/>
        </w:rPr>
        <w:t>trusted</w:t>
      </w:r>
      <w:r w:rsidRPr="00ED0763">
        <w:rPr>
          <w:sz w:val="16"/>
        </w:rPr>
        <w:t xml:space="preserve"> </w:t>
      </w:r>
      <w:r w:rsidRPr="00ED0763">
        <w:rPr>
          <w:rFonts w:eastAsia="Calibri"/>
          <w:sz w:val="16"/>
        </w:rPr>
        <w:t>insider</w:t>
      </w:r>
      <w:r w:rsidRPr="00ED0763">
        <w:rPr>
          <w:sz w:val="16"/>
        </w:rPr>
        <w:t>’</w:t>
      </w:r>
      <w:r w:rsidRPr="00ED0763">
        <w:rPr>
          <w:rFonts w:eastAsia="Calibri"/>
          <w:sz w:val="16"/>
        </w:rPr>
        <w:t>s</w:t>
      </w:r>
      <w:r w:rsidRPr="00ED0763">
        <w:rPr>
          <w:sz w:val="16"/>
        </w:rPr>
        <w:t xml:space="preserve"> </w:t>
      </w:r>
      <w:r w:rsidRPr="00ED0763">
        <w:rPr>
          <w:rFonts w:eastAsia="Calibri"/>
          <w:sz w:val="16"/>
        </w:rPr>
        <w:t>decision</w:t>
      </w:r>
      <w:r w:rsidRPr="00ED0763">
        <w:rPr>
          <w:sz w:val="16"/>
        </w:rPr>
        <w:t xml:space="preserve"> </w:t>
      </w:r>
      <w:r w:rsidRPr="00ED0763">
        <w:rPr>
          <w:rFonts w:eastAsia="Calibri"/>
          <w:sz w:val="16"/>
        </w:rPr>
        <w:t>to</w:t>
      </w:r>
      <w:r w:rsidRPr="00ED0763">
        <w:rPr>
          <w:sz w:val="16"/>
        </w:rPr>
        <w:t xml:space="preserve"> </w:t>
      </w:r>
      <w:r w:rsidRPr="00ED0763">
        <w:rPr>
          <w:rFonts w:eastAsia="Calibri"/>
          <w:sz w:val="16"/>
        </w:rPr>
        <w:t>sell</w:t>
      </w:r>
      <w:r w:rsidRPr="00ED0763">
        <w:rPr>
          <w:sz w:val="16"/>
        </w:rPr>
        <w:t xml:space="preserve"> </w:t>
      </w:r>
      <w:r w:rsidRPr="00ED0763">
        <w:rPr>
          <w:rFonts w:eastAsia="Calibri"/>
          <w:sz w:val="16"/>
        </w:rPr>
        <w:t>weapons</w:t>
      </w:r>
      <w:r w:rsidRPr="00ED0763">
        <w:rPr>
          <w:sz w:val="16"/>
        </w:rPr>
        <w:t xml:space="preserve"> </w:t>
      </w:r>
      <w:r w:rsidRPr="00ED0763">
        <w:rPr>
          <w:rFonts w:eastAsia="Calibri"/>
          <w:sz w:val="16"/>
        </w:rPr>
        <w:t>technology</w:t>
      </w:r>
      <w:r w:rsidRPr="00ED0763">
        <w:rPr>
          <w:sz w:val="16"/>
        </w:rPr>
        <w:t xml:space="preserve">. </w:t>
      </w:r>
      <w:r w:rsidRPr="00ED0763">
        <w:rPr>
          <w:rFonts w:eastAsia="Calibri"/>
          <w:sz w:val="16"/>
        </w:rPr>
        <w:t>The</w:t>
      </w:r>
      <w:r w:rsidRPr="00ED0763">
        <w:rPr>
          <w:sz w:val="16"/>
        </w:rPr>
        <w:t xml:space="preserve"> </w:t>
      </w:r>
      <w:r w:rsidRPr="00ED0763">
        <w:rPr>
          <w:rStyle w:val="StyleUnderline"/>
          <w:rFonts w:eastAsia="Calibri"/>
        </w:rPr>
        <w:t>inherent</w:t>
      </w:r>
      <w:r w:rsidRPr="00ED0763">
        <w:rPr>
          <w:rStyle w:val="StyleUnderline"/>
        </w:rPr>
        <w:t xml:space="preserve"> </w:t>
      </w:r>
      <w:r w:rsidRPr="00ED0763">
        <w:rPr>
          <w:rStyle w:val="StyleUnderline"/>
          <w:rFonts w:eastAsia="Calibri"/>
          <w:highlight w:val="cyan"/>
        </w:rPr>
        <w:t>vulnerabilities</w:t>
      </w:r>
      <w:r w:rsidRPr="00ED0763">
        <w:rPr>
          <w:rStyle w:val="StyleUnderline"/>
          <w:highlight w:val="cyan"/>
        </w:rPr>
        <w:t xml:space="preserve"> </w:t>
      </w:r>
      <w:r w:rsidRPr="00ED0763">
        <w:rPr>
          <w:rStyle w:val="StyleUnderline"/>
          <w:rFonts w:eastAsia="Calibri"/>
          <w:highlight w:val="cyan"/>
        </w:rPr>
        <w:t>within</w:t>
      </w:r>
      <w:r w:rsidRPr="00ED0763">
        <w:rPr>
          <w:rStyle w:val="StyleUnderline"/>
        </w:rPr>
        <w:t xml:space="preserve"> </w:t>
      </w:r>
      <w:r w:rsidRPr="00ED0763">
        <w:rPr>
          <w:rStyle w:val="StyleUnderline"/>
          <w:rFonts w:eastAsia="Calibri"/>
        </w:rPr>
        <w:t>the</w:t>
      </w:r>
      <w:r w:rsidRPr="00ED0763">
        <w:rPr>
          <w:rStyle w:val="StyleUnderline"/>
        </w:rPr>
        <w:t xml:space="preserve"> </w:t>
      </w:r>
      <w:r w:rsidRPr="00ED0763">
        <w:rPr>
          <w:rStyle w:val="StyleUnderline"/>
          <w:rFonts w:eastAsia="Calibri"/>
        </w:rPr>
        <w:t>global</w:t>
      </w:r>
      <w:r w:rsidRPr="00ED0763">
        <w:rPr>
          <w:rStyle w:val="StyleUnderline"/>
        </w:rPr>
        <w:t xml:space="preserve"> </w:t>
      </w:r>
      <w:r w:rsidRPr="00ED0763">
        <w:rPr>
          <w:rStyle w:val="StyleUnderline"/>
          <w:rFonts w:eastAsia="Calibri"/>
        </w:rPr>
        <w:t>financial</w:t>
      </w:r>
      <w:r w:rsidRPr="00ED0763">
        <w:rPr>
          <w:rStyle w:val="StyleUnderline"/>
        </w:rPr>
        <w:t xml:space="preserve"> </w:t>
      </w:r>
      <w:r w:rsidRPr="00ED0763">
        <w:rPr>
          <w:rStyle w:val="StyleUnderline"/>
          <w:rFonts w:eastAsia="Calibri"/>
          <w:highlight w:val="cyan"/>
        </w:rPr>
        <w:t>markets</w:t>
      </w:r>
      <w:r w:rsidRPr="00ED0763">
        <w:rPr>
          <w:rStyle w:val="StyleUnderline"/>
          <w:highlight w:val="cyan"/>
        </w:rPr>
        <w:t xml:space="preserve"> </w:t>
      </w:r>
      <w:r w:rsidRPr="00ED0763">
        <w:rPr>
          <w:rStyle w:val="StyleUnderline"/>
          <w:rFonts w:eastAsia="Calibri"/>
          <w:highlight w:val="cyan"/>
        </w:rPr>
        <w:t>will</w:t>
      </w:r>
      <w:r w:rsidRPr="00ED0763">
        <w:rPr>
          <w:rStyle w:val="StyleUnderline"/>
          <w:highlight w:val="cyan"/>
        </w:rPr>
        <w:t xml:space="preserve"> </w:t>
      </w:r>
      <w:r w:rsidRPr="00ED0763">
        <w:rPr>
          <w:rStyle w:val="StyleUnderline"/>
          <w:rFonts w:eastAsia="Calibri"/>
          <w:highlight w:val="cyan"/>
        </w:rPr>
        <w:t>provide</w:t>
      </w:r>
      <w:r w:rsidRPr="00ED0763">
        <w:rPr>
          <w:rStyle w:val="StyleUnderline"/>
          <w:highlight w:val="cyan"/>
        </w:rPr>
        <w:t xml:space="preserve"> </w:t>
      </w:r>
      <w:r w:rsidRPr="00ED0763">
        <w:rPr>
          <w:rStyle w:val="StyleUnderline"/>
          <w:rFonts w:eastAsia="Calibri"/>
          <w:highlight w:val="cyan"/>
        </w:rPr>
        <w:t>terrorists</w:t>
      </w:r>
      <w:r w:rsidRPr="00ED0763">
        <w:rPr>
          <w:rStyle w:val="StyleUnderline"/>
          <w:highlight w:val="cyan"/>
        </w:rPr>
        <w:t>’</w:t>
      </w:r>
      <w:r w:rsidRPr="00ED0763">
        <w:rPr>
          <w:rStyle w:val="StyleUnderline"/>
        </w:rPr>
        <w:t xml:space="preserve"> </w:t>
      </w:r>
      <w:r w:rsidRPr="00ED0763">
        <w:rPr>
          <w:rStyle w:val="StyleUnderline"/>
          <w:rFonts w:eastAsia="Calibri"/>
        </w:rPr>
        <w:t>organizations</w:t>
      </w:r>
      <w:r w:rsidRPr="00ED0763">
        <w:rPr>
          <w:rStyle w:val="StyleUnderline"/>
        </w:rPr>
        <w:t xml:space="preserve"> </w:t>
      </w:r>
      <w:r w:rsidRPr="00ED0763">
        <w:rPr>
          <w:rStyle w:val="StyleUnderline"/>
          <w:rFonts w:eastAsia="Calibri"/>
        </w:rPr>
        <w:t>and</w:t>
      </w:r>
      <w:r w:rsidRPr="00ED0763">
        <w:rPr>
          <w:rStyle w:val="StyleUnderline"/>
        </w:rPr>
        <w:t xml:space="preserve"> </w:t>
      </w:r>
      <w:r w:rsidRPr="00ED0763">
        <w:rPr>
          <w:rStyle w:val="StyleUnderline"/>
          <w:rFonts w:eastAsia="Calibri"/>
        </w:rPr>
        <w:t>other</w:t>
      </w:r>
      <w:r w:rsidRPr="00ED0763">
        <w:rPr>
          <w:rStyle w:val="StyleUnderline"/>
        </w:rPr>
        <w:t xml:space="preserve"> </w:t>
      </w:r>
      <w:r w:rsidRPr="00ED0763">
        <w:rPr>
          <w:rStyle w:val="StyleUnderline"/>
          <w:rFonts w:eastAsia="Calibri"/>
        </w:rPr>
        <w:t>non</w:t>
      </w:r>
      <w:r w:rsidRPr="00ED0763">
        <w:rPr>
          <w:rStyle w:val="StyleUnderline"/>
        </w:rPr>
        <w:t>-</w:t>
      </w:r>
      <w:r w:rsidRPr="00ED0763">
        <w:rPr>
          <w:rStyle w:val="StyleUnderline"/>
          <w:rFonts w:eastAsia="Calibri"/>
        </w:rPr>
        <w:t>state</w:t>
      </w:r>
      <w:r w:rsidRPr="00ED0763">
        <w:rPr>
          <w:rStyle w:val="StyleUnderline"/>
        </w:rPr>
        <w:t xml:space="preserve"> </w:t>
      </w:r>
      <w:r w:rsidRPr="00ED0763">
        <w:rPr>
          <w:rStyle w:val="StyleUnderline"/>
          <w:rFonts w:eastAsia="Calibri"/>
        </w:rPr>
        <w:t>groups</w:t>
      </w:r>
      <w:r w:rsidRPr="00ED0763">
        <w:rPr>
          <w:sz w:val="16"/>
        </w:rPr>
        <w:t xml:space="preserve">, </w:t>
      </w:r>
      <w:r w:rsidRPr="00ED0763">
        <w:rPr>
          <w:rFonts w:eastAsia="Calibri"/>
          <w:sz w:val="16"/>
        </w:rPr>
        <w:t>who</w:t>
      </w:r>
      <w:r w:rsidRPr="00ED0763">
        <w:rPr>
          <w:sz w:val="16"/>
        </w:rPr>
        <w:t xml:space="preserve"> </w:t>
      </w:r>
      <w:r w:rsidRPr="00ED0763">
        <w:rPr>
          <w:rFonts w:eastAsia="Calibri"/>
          <w:sz w:val="16"/>
        </w:rPr>
        <w:t>object</w:t>
      </w:r>
      <w:r w:rsidRPr="00ED0763">
        <w:rPr>
          <w:sz w:val="16"/>
        </w:rPr>
        <w:t xml:space="preserve"> </w:t>
      </w:r>
      <w:r w:rsidRPr="00ED0763">
        <w:rPr>
          <w:rFonts w:eastAsia="Calibri"/>
          <w:sz w:val="16"/>
        </w:rPr>
        <w:t>to</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current</w:t>
      </w:r>
      <w:r w:rsidRPr="00ED0763">
        <w:rPr>
          <w:sz w:val="16"/>
        </w:rPr>
        <w:t xml:space="preserve"> </w:t>
      </w:r>
      <w:r w:rsidRPr="00ED0763">
        <w:rPr>
          <w:rFonts w:eastAsia="Calibri"/>
          <w:sz w:val="16"/>
        </w:rPr>
        <w:t>international</w:t>
      </w:r>
      <w:r w:rsidRPr="00ED0763">
        <w:rPr>
          <w:sz w:val="16"/>
        </w:rPr>
        <w:t xml:space="preserve"> </w:t>
      </w:r>
      <w:r w:rsidRPr="00ED0763">
        <w:rPr>
          <w:rFonts w:eastAsia="Calibri"/>
          <w:sz w:val="16"/>
        </w:rPr>
        <w:t>system</w:t>
      </w:r>
      <w:r w:rsidRPr="00ED0763">
        <w:rPr>
          <w:sz w:val="16"/>
        </w:rPr>
        <w:t xml:space="preserve"> </w:t>
      </w:r>
      <w:r w:rsidRPr="00ED0763">
        <w:rPr>
          <w:rFonts w:eastAsia="Calibri"/>
          <w:sz w:val="16"/>
        </w:rPr>
        <w:t>or</w:t>
      </w:r>
      <w:r w:rsidRPr="00ED0763">
        <w:rPr>
          <w:sz w:val="16"/>
        </w:rPr>
        <w:t xml:space="preserve"> </w:t>
      </w:r>
      <w:r w:rsidRPr="00ED0763">
        <w:rPr>
          <w:rFonts w:eastAsia="Calibri"/>
          <w:sz w:val="16"/>
        </w:rPr>
        <w:t>distribution</w:t>
      </w:r>
      <w:r w:rsidRPr="00ED0763">
        <w:rPr>
          <w:sz w:val="16"/>
        </w:rPr>
        <w:t xml:space="preserve"> </w:t>
      </w:r>
      <w:r w:rsidRPr="00ED0763">
        <w:rPr>
          <w:rFonts w:eastAsia="Calibri"/>
          <w:sz w:val="16"/>
        </w:rPr>
        <w:t>of</w:t>
      </w:r>
      <w:r w:rsidRPr="00ED0763">
        <w:rPr>
          <w:sz w:val="16"/>
        </w:rPr>
        <w:t xml:space="preserve"> </w:t>
      </w:r>
      <w:r w:rsidRPr="00ED0763">
        <w:rPr>
          <w:rFonts w:eastAsia="Calibri"/>
          <w:sz w:val="16"/>
        </w:rPr>
        <w:t>power</w:t>
      </w:r>
      <w:r w:rsidRPr="00ED0763">
        <w:rPr>
          <w:sz w:val="16"/>
        </w:rPr>
        <w:t xml:space="preserve">, </w:t>
      </w:r>
      <w:r w:rsidRPr="00ED0763">
        <w:rPr>
          <w:rStyle w:val="StyleUnderline"/>
          <w:rFonts w:eastAsia="Calibri"/>
        </w:rPr>
        <w:t>with</w:t>
      </w:r>
      <w:r w:rsidRPr="00ED0763">
        <w:rPr>
          <w:rStyle w:val="StyleUnderline"/>
        </w:rPr>
        <w:t xml:space="preserve"> </w:t>
      </w:r>
      <w:r w:rsidRPr="00ED0763">
        <w:rPr>
          <w:rStyle w:val="StyleUnderline"/>
          <w:rFonts w:eastAsia="Calibri"/>
          <w:highlight w:val="cyan"/>
        </w:rPr>
        <w:t>opportunities</w:t>
      </w:r>
      <w:r w:rsidRPr="00ED0763">
        <w:rPr>
          <w:rStyle w:val="StyleUnderline"/>
          <w:highlight w:val="cyan"/>
        </w:rPr>
        <w:t xml:space="preserve"> </w:t>
      </w:r>
      <w:r w:rsidRPr="00ED0763">
        <w:rPr>
          <w:rStyle w:val="StyleUnderline"/>
          <w:rFonts w:eastAsia="Calibri"/>
          <w:highlight w:val="cyan"/>
        </w:rPr>
        <w:t>to</w:t>
      </w:r>
      <w:r w:rsidRPr="00ED0763">
        <w:rPr>
          <w:rStyle w:val="StyleUnderline"/>
        </w:rPr>
        <w:t xml:space="preserve"> </w:t>
      </w:r>
      <w:r w:rsidRPr="00ED0763">
        <w:rPr>
          <w:rStyle w:val="StyleUnderline"/>
          <w:rFonts w:eastAsia="Calibri"/>
        </w:rPr>
        <w:t>disrupt</w:t>
      </w:r>
      <w:r w:rsidRPr="00ED0763">
        <w:rPr>
          <w:rStyle w:val="StyleUnderline"/>
        </w:rPr>
        <w:t xml:space="preserve"> </w:t>
      </w:r>
      <w:r w:rsidRPr="00ED0763">
        <w:rPr>
          <w:rStyle w:val="StyleUnderline"/>
          <w:rFonts w:eastAsia="Calibri"/>
        </w:rPr>
        <w:t>global</w:t>
      </w:r>
      <w:r w:rsidRPr="00ED0763">
        <w:rPr>
          <w:rStyle w:val="StyleUnderline"/>
        </w:rPr>
        <w:t xml:space="preserve"> </w:t>
      </w:r>
      <w:r w:rsidRPr="00ED0763">
        <w:rPr>
          <w:rStyle w:val="StyleUnderline"/>
          <w:rFonts w:eastAsia="Calibri"/>
        </w:rPr>
        <w:t>finance</w:t>
      </w:r>
      <w:r w:rsidRPr="00ED0763">
        <w:rPr>
          <w:rStyle w:val="StyleUnderline"/>
        </w:rPr>
        <w:t xml:space="preserve"> </w:t>
      </w:r>
      <w:r w:rsidRPr="00ED0763">
        <w:rPr>
          <w:rStyle w:val="StyleUnderline"/>
          <w:rFonts w:eastAsia="Calibri"/>
        </w:rPr>
        <w:t>and</w:t>
      </w:r>
      <w:r w:rsidRPr="00ED0763">
        <w:rPr>
          <w:rStyle w:val="StyleUnderline"/>
        </w:rPr>
        <w:t xml:space="preserve"> </w:t>
      </w:r>
      <w:r w:rsidRPr="00ED0763">
        <w:rPr>
          <w:rStyle w:val="StyleUnderline"/>
          <w:rFonts w:eastAsia="Calibri"/>
        </w:rPr>
        <w:t>perhaps</w:t>
      </w:r>
      <w:r w:rsidRPr="00ED0763">
        <w:rPr>
          <w:rStyle w:val="StyleUnderline"/>
        </w:rPr>
        <w:t xml:space="preserve"> </w:t>
      </w:r>
      <w:r w:rsidRPr="00ED0763">
        <w:rPr>
          <w:rStyle w:val="StyleUnderline"/>
          <w:rFonts w:eastAsia="Calibri"/>
          <w:highlight w:val="cyan"/>
        </w:rPr>
        <w:t>weaken</w:t>
      </w:r>
      <w:r w:rsidRPr="00ED0763">
        <w:rPr>
          <w:rStyle w:val="StyleUnderline"/>
          <w:highlight w:val="cyan"/>
        </w:rPr>
        <w:t xml:space="preserve"> </w:t>
      </w:r>
      <w:r w:rsidRPr="00ED0763">
        <w:rPr>
          <w:rStyle w:val="StyleUnderline"/>
          <w:rFonts w:eastAsia="Calibri"/>
          <w:highlight w:val="cyan"/>
        </w:rPr>
        <w:t>America</w:t>
      </w:r>
      <w:r w:rsidRPr="00ED0763">
        <w:rPr>
          <w:rStyle w:val="StyleUnderline"/>
          <w:highlight w:val="cyan"/>
        </w:rPr>
        <w:t>’</w:t>
      </w:r>
      <w:r w:rsidRPr="00ED0763">
        <w:rPr>
          <w:rStyle w:val="StyleUnderline"/>
          <w:rFonts w:eastAsia="Calibri"/>
          <w:highlight w:val="cyan"/>
        </w:rPr>
        <w:t>s</w:t>
      </w:r>
      <w:r w:rsidRPr="00ED0763">
        <w:rPr>
          <w:rStyle w:val="StyleUnderline"/>
          <w:highlight w:val="cyan"/>
        </w:rPr>
        <w:t xml:space="preserve"> </w:t>
      </w:r>
      <w:r w:rsidRPr="00ED0763">
        <w:rPr>
          <w:rStyle w:val="StyleUnderline"/>
          <w:rFonts w:eastAsia="Calibri"/>
          <w:highlight w:val="cyan"/>
        </w:rPr>
        <w:t>status</w:t>
      </w:r>
      <w:r w:rsidRPr="00ED0763">
        <w:rPr>
          <w:sz w:val="16"/>
        </w:rPr>
        <w:t xml:space="preserve">. </w:t>
      </w:r>
      <w:r w:rsidRPr="00ED0763">
        <w:rPr>
          <w:rFonts w:eastAsia="Calibri"/>
          <w:sz w:val="16"/>
        </w:rPr>
        <w:t>A</w:t>
      </w:r>
      <w:r w:rsidRPr="00ED0763">
        <w:rPr>
          <w:sz w:val="16"/>
        </w:rPr>
        <w:t xml:space="preserve"> </w:t>
      </w:r>
      <w:r w:rsidRPr="00ED0763">
        <w:rPr>
          <w:rFonts w:eastAsia="Calibri"/>
          <w:sz w:val="16"/>
        </w:rPr>
        <w:t>more</w:t>
      </w:r>
      <w:r w:rsidRPr="00ED0763">
        <w:rPr>
          <w:sz w:val="16"/>
        </w:rPr>
        <w:t xml:space="preserve"> </w:t>
      </w:r>
      <w:r w:rsidRPr="00ED0763">
        <w:rPr>
          <w:rFonts w:eastAsia="Calibri"/>
          <w:sz w:val="16"/>
        </w:rPr>
        <w:t>ominous</w:t>
      </w:r>
      <w:r w:rsidRPr="00ED0763">
        <w:rPr>
          <w:sz w:val="16"/>
        </w:rPr>
        <w:t xml:space="preserve"> </w:t>
      </w:r>
      <w:r w:rsidRPr="00ED0763">
        <w:rPr>
          <w:rFonts w:eastAsia="Calibri"/>
          <w:sz w:val="16"/>
        </w:rPr>
        <w:t>threat</w:t>
      </w:r>
      <w:r w:rsidRPr="00ED0763">
        <w:rPr>
          <w:sz w:val="16"/>
        </w:rPr>
        <w:t xml:space="preserve"> </w:t>
      </w:r>
      <w:r w:rsidRPr="00ED0763">
        <w:rPr>
          <w:rFonts w:eastAsia="Calibri"/>
          <w:sz w:val="16"/>
        </w:rPr>
        <w:t>originates</w:t>
      </w:r>
      <w:r w:rsidRPr="00ED0763">
        <w:rPr>
          <w:sz w:val="16"/>
        </w:rPr>
        <w:t xml:space="preserve"> </w:t>
      </w:r>
      <w:r w:rsidRPr="00ED0763">
        <w:rPr>
          <w:rFonts w:eastAsia="Calibri"/>
          <w:sz w:val="16"/>
        </w:rPr>
        <w:t>from</w:t>
      </w:r>
      <w:r w:rsidRPr="00ED0763">
        <w:rPr>
          <w:sz w:val="16"/>
        </w:rPr>
        <w:t xml:space="preserve"> </w:t>
      </w:r>
      <w:r w:rsidRPr="00ED0763">
        <w:rPr>
          <w:rFonts w:eastAsia="Calibri"/>
          <w:sz w:val="16"/>
        </w:rPr>
        <w:t>states</w:t>
      </w:r>
      <w:r w:rsidRPr="00ED0763">
        <w:rPr>
          <w:sz w:val="16"/>
        </w:rPr>
        <w:t xml:space="preserve"> </w:t>
      </w:r>
      <w:r w:rsidRPr="00ED0763">
        <w:rPr>
          <w:rFonts w:eastAsia="Calibri"/>
          <w:sz w:val="16"/>
        </w:rPr>
        <w:t>intent</w:t>
      </w:r>
      <w:r w:rsidRPr="00ED0763">
        <w:rPr>
          <w:sz w:val="16"/>
        </w:rPr>
        <w:t xml:space="preserve"> </w:t>
      </w:r>
      <w:r w:rsidRPr="00ED0763">
        <w:rPr>
          <w:rFonts w:eastAsia="Calibri"/>
          <w:sz w:val="16"/>
        </w:rPr>
        <w:t>on</w:t>
      </w:r>
      <w:r w:rsidRPr="00ED0763">
        <w:rPr>
          <w:sz w:val="16"/>
        </w:rPr>
        <w:t xml:space="preserve"> </w:t>
      </w:r>
      <w:r w:rsidRPr="00ED0763">
        <w:rPr>
          <w:rFonts w:eastAsia="Calibri"/>
          <w:sz w:val="16"/>
        </w:rPr>
        <w:t>increasing</w:t>
      </w:r>
      <w:r w:rsidRPr="00ED0763">
        <w:rPr>
          <w:sz w:val="16"/>
        </w:rPr>
        <w:t xml:space="preserve"> </w:t>
      </w:r>
      <w:r w:rsidRPr="00ED0763">
        <w:rPr>
          <w:rFonts w:eastAsia="Calibri"/>
          <w:sz w:val="16"/>
        </w:rPr>
        <w:t>diversification</w:t>
      </w:r>
      <w:r w:rsidRPr="00ED0763">
        <w:rPr>
          <w:sz w:val="16"/>
        </w:rPr>
        <w:t xml:space="preserve"> </w:t>
      </w:r>
      <w:r w:rsidRPr="00ED0763">
        <w:rPr>
          <w:rFonts w:eastAsia="Calibri"/>
          <w:sz w:val="16"/>
        </w:rPr>
        <w:t>of</w:t>
      </w:r>
      <w:r w:rsidRPr="00ED0763">
        <w:rPr>
          <w:sz w:val="16"/>
        </w:rPr>
        <w:t xml:space="preserve"> </w:t>
      </w:r>
      <w:r w:rsidRPr="00ED0763">
        <w:rPr>
          <w:rFonts w:eastAsia="Calibri"/>
          <w:sz w:val="16"/>
        </w:rPr>
        <w:t>foreign</w:t>
      </w:r>
      <w:r w:rsidRPr="00ED0763">
        <w:rPr>
          <w:sz w:val="16"/>
        </w:rPr>
        <w:t xml:space="preserve"> </w:t>
      </w:r>
      <w:r w:rsidRPr="00ED0763">
        <w:rPr>
          <w:rFonts w:eastAsia="Calibri"/>
          <w:sz w:val="16"/>
        </w:rPr>
        <w:t>currency</w:t>
      </w:r>
      <w:r w:rsidRPr="00ED0763">
        <w:rPr>
          <w:sz w:val="16"/>
        </w:rPr>
        <w:t xml:space="preserve"> </w:t>
      </w:r>
      <w:r w:rsidRPr="00ED0763">
        <w:rPr>
          <w:rFonts w:eastAsia="Calibri"/>
          <w:sz w:val="16"/>
        </w:rPr>
        <w:t>holdings</w:t>
      </w:r>
      <w:r w:rsidRPr="00ED0763">
        <w:rPr>
          <w:sz w:val="16"/>
        </w:rPr>
        <w:t xml:space="preserve">, </w:t>
      </w:r>
      <w:r w:rsidRPr="00ED0763">
        <w:rPr>
          <w:rFonts w:eastAsia="Calibri"/>
          <w:sz w:val="16"/>
        </w:rPr>
        <w:t>establishing</w:t>
      </w:r>
      <w:r w:rsidRPr="00ED0763">
        <w:rPr>
          <w:sz w:val="16"/>
        </w:rPr>
        <w:t xml:space="preserve"> </w:t>
      </w:r>
      <w:r w:rsidRPr="00ED0763">
        <w:rPr>
          <w:rFonts w:eastAsia="Calibri"/>
          <w:sz w:val="16"/>
        </w:rPr>
        <w:t>alternatives</w:t>
      </w:r>
      <w:r w:rsidRPr="00ED0763">
        <w:rPr>
          <w:sz w:val="16"/>
        </w:rPr>
        <w:t xml:space="preserve"> </w:t>
      </w:r>
      <w:r w:rsidRPr="00ED0763">
        <w:rPr>
          <w:rFonts w:eastAsia="Calibri"/>
          <w:sz w:val="16"/>
        </w:rPr>
        <w:t>to</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dollar</w:t>
      </w:r>
      <w:r w:rsidRPr="00ED0763">
        <w:rPr>
          <w:sz w:val="16"/>
        </w:rPr>
        <w:t xml:space="preserve"> </w:t>
      </w:r>
      <w:r w:rsidRPr="00ED0763">
        <w:rPr>
          <w:rFonts w:eastAsia="Calibri"/>
          <w:sz w:val="16"/>
        </w:rPr>
        <w:t>for</w:t>
      </w:r>
      <w:r w:rsidRPr="00ED0763">
        <w:rPr>
          <w:sz w:val="16"/>
        </w:rPr>
        <w:t xml:space="preserve"> </w:t>
      </w:r>
      <w:r w:rsidRPr="00ED0763">
        <w:rPr>
          <w:rFonts w:eastAsia="Calibri"/>
          <w:sz w:val="16"/>
        </w:rPr>
        <w:t>international</w:t>
      </w:r>
      <w:r w:rsidRPr="00ED0763">
        <w:rPr>
          <w:sz w:val="16"/>
        </w:rPr>
        <w:t xml:space="preserve"> </w:t>
      </w:r>
      <w:r w:rsidRPr="00ED0763">
        <w:rPr>
          <w:rFonts w:eastAsia="Calibri"/>
          <w:sz w:val="16"/>
        </w:rPr>
        <w:t>trade</w:t>
      </w:r>
      <w:r w:rsidRPr="00ED0763">
        <w:rPr>
          <w:sz w:val="16"/>
        </w:rPr>
        <w:t xml:space="preserve">, </w:t>
      </w:r>
      <w:r w:rsidRPr="00ED0763">
        <w:rPr>
          <w:rFonts w:eastAsia="Calibri"/>
          <w:sz w:val="16"/>
        </w:rPr>
        <w:t>or</w:t>
      </w:r>
      <w:r w:rsidRPr="00ED0763">
        <w:rPr>
          <w:sz w:val="16"/>
        </w:rPr>
        <w:t xml:space="preserve"> </w:t>
      </w:r>
      <w:r w:rsidRPr="00ED0763">
        <w:rPr>
          <w:rFonts w:eastAsia="Calibri"/>
          <w:sz w:val="16"/>
        </w:rPr>
        <w:t>engaging</w:t>
      </w:r>
      <w:r w:rsidRPr="00ED0763">
        <w:rPr>
          <w:sz w:val="16"/>
        </w:rPr>
        <w:t xml:space="preserve"> </w:t>
      </w:r>
      <w:r w:rsidRPr="00ED0763">
        <w:rPr>
          <w:rFonts w:eastAsia="Calibri"/>
          <w:sz w:val="16"/>
        </w:rPr>
        <w:t>financial</w:t>
      </w:r>
      <w:r w:rsidRPr="00ED0763">
        <w:rPr>
          <w:sz w:val="16"/>
        </w:rPr>
        <w:t xml:space="preserve"> </w:t>
      </w:r>
      <w:r w:rsidRPr="00ED0763">
        <w:rPr>
          <w:rFonts w:eastAsia="Calibri"/>
          <w:sz w:val="16"/>
        </w:rPr>
        <w:t>warfare</w:t>
      </w:r>
      <w:r w:rsidRPr="00ED0763">
        <w:rPr>
          <w:sz w:val="16"/>
        </w:rPr>
        <w:t xml:space="preserve"> </w:t>
      </w:r>
      <w:r w:rsidRPr="00ED0763">
        <w:rPr>
          <w:rFonts w:eastAsia="Calibri"/>
          <w:sz w:val="16"/>
        </w:rPr>
        <w:t>against</w:t>
      </w:r>
      <w:r w:rsidRPr="00ED0763">
        <w:rPr>
          <w:sz w:val="16"/>
        </w:rPr>
        <w:t xml:space="preserve"> </w:t>
      </w:r>
      <w:r w:rsidRPr="00ED0763">
        <w:rPr>
          <w:rFonts w:eastAsia="Calibri"/>
          <w:sz w:val="16"/>
        </w:rPr>
        <w:t>the</w:t>
      </w:r>
      <w:r w:rsidRPr="00ED0763">
        <w:rPr>
          <w:sz w:val="16"/>
        </w:rPr>
        <w:t xml:space="preserve"> </w:t>
      </w:r>
      <w:r w:rsidRPr="00ED0763">
        <w:rPr>
          <w:rFonts w:eastAsia="Calibri"/>
          <w:sz w:val="16"/>
        </w:rPr>
        <w:t>United</w:t>
      </w:r>
      <w:r w:rsidRPr="00ED0763">
        <w:rPr>
          <w:sz w:val="16"/>
        </w:rPr>
        <w:t xml:space="preserve"> </w:t>
      </w:r>
      <w:r w:rsidRPr="00ED0763">
        <w:rPr>
          <w:rFonts w:eastAsia="Calibri"/>
          <w:sz w:val="16"/>
        </w:rPr>
        <w:t>States</w:t>
      </w:r>
      <w:r w:rsidRPr="00ED0763">
        <w:rPr>
          <w:sz w:val="16"/>
        </w:rPr>
        <w:t>.</w:t>
      </w:r>
    </w:p>
    <w:p w14:paraId="5231FEA0" w14:textId="69CC2582" w:rsidR="00A95652" w:rsidRDefault="00E0453D" w:rsidP="00E0453D">
      <w:pPr>
        <w:pStyle w:val="Heading3"/>
      </w:pPr>
      <w:r>
        <w:t>Case</w:t>
      </w:r>
    </w:p>
    <w:p w14:paraId="43226039" w14:textId="77777777" w:rsidR="0052629E" w:rsidRDefault="0052629E" w:rsidP="0052629E">
      <w:pPr>
        <w:pStyle w:val="Heading4"/>
        <w:rPr>
          <w:rFonts w:cs="Times New Roman"/>
          <w:i/>
          <w:u w:val="single"/>
        </w:rPr>
      </w:pPr>
      <w:r w:rsidRPr="005E76E5">
        <w:rPr>
          <w:rFonts w:cs="Times New Roman"/>
        </w:rPr>
        <w:t xml:space="preserve">No impact to biodiversity loss or the environment --- </w:t>
      </w:r>
      <w:r w:rsidRPr="005E76E5">
        <w:rPr>
          <w:rFonts w:cs="Times New Roman"/>
          <w:i/>
          <w:u w:val="single"/>
        </w:rPr>
        <w:t>best scholarship</w:t>
      </w:r>
    </w:p>
    <w:p w14:paraId="18D24C0B" w14:textId="77777777" w:rsidR="0052629E" w:rsidRPr="00616557" w:rsidRDefault="0052629E" w:rsidP="0052629E">
      <w:r>
        <w:t xml:space="preserve">Peter </w:t>
      </w:r>
      <w:proofErr w:type="spellStart"/>
      <w:r w:rsidRPr="005E76E5">
        <w:rPr>
          <w:rStyle w:val="Style13ptBold"/>
        </w:rPr>
        <w:t>Kareiva</w:t>
      </w:r>
      <w:proofErr w:type="spellEnd"/>
      <w:r w:rsidRPr="005E76E5">
        <w:rPr>
          <w:rStyle w:val="Style13ptBold"/>
        </w:rPr>
        <w:t xml:space="preserve"> </w:t>
      </w:r>
      <w:r>
        <w:rPr>
          <w:rStyle w:val="Style13ptBold"/>
        </w:rPr>
        <w:t>12</w:t>
      </w:r>
      <w:r w:rsidRPr="00616557">
        <w:t xml:space="preserve">, Chief Scientist and Vice President, The Nature Conservancy, </w:t>
      </w:r>
      <w:r>
        <w:t>Winter, “Conservation in the Anthropocene,” http://thebreakthrough.org/index.php/journal/past-issues/issue-2/conservation-in-the-anthropocene/</w:t>
      </w:r>
    </w:p>
    <w:p w14:paraId="56BBF399" w14:textId="77777777" w:rsidR="0052629E" w:rsidRPr="00616557" w:rsidRDefault="0052629E" w:rsidP="0052629E">
      <w:pPr>
        <w:rPr>
          <w:sz w:val="16"/>
        </w:rPr>
      </w:pPr>
      <w:r w:rsidRPr="005E76E5">
        <w:rPr>
          <w:sz w:val="16"/>
        </w:rPr>
        <w:t xml:space="preserve">2. </w:t>
      </w:r>
      <w:r w:rsidRPr="005E76E5">
        <w:rPr>
          <w:rStyle w:val="StyleUnderline"/>
        </w:rPr>
        <w:t>As conservation became a global enterprise in the 1970s and 1980s, the movement's justification for saving nature shifted from spiritual and aesthetic values to focus on biodiversity</w:t>
      </w:r>
      <w:r w:rsidRPr="005E76E5">
        <w:rPr>
          <w:sz w:val="16"/>
        </w:rPr>
        <w:t xml:space="preserve">. </w:t>
      </w:r>
      <w:r w:rsidRPr="005E76E5">
        <w:rPr>
          <w:rStyle w:val="StyleUnderline"/>
        </w:rPr>
        <w:t>Nature was described as primeval, fragile, and at risk of collapse from too much human use and abuse</w:t>
      </w:r>
      <w:r w:rsidRPr="005E76E5">
        <w:rPr>
          <w:sz w:val="16"/>
        </w:rPr>
        <w:t xml:space="preserve">. And indeed, </w:t>
      </w:r>
      <w:r w:rsidRPr="005E76E5">
        <w:rPr>
          <w:rStyle w:val="StyleUnderline"/>
        </w:rPr>
        <w:t>there are consequences</w:t>
      </w:r>
      <w:r w:rsidRPr="005E76E5">
        <w:rPr>
          <w:sz w:val="16"/>
        </w:rPr>
        <w:t xml:space="preserve"> </w:t>
      </w:r>
      <w:r w:rsidRPr="005E76E5">
        <w:rPr>
          <w:rStyle w:val="StyleUnderline"/>
        </w:rPr>
        <w:t>when</w:t>
      </w:r>
      <w:r w:rsidRPr="005E76E5">
        <w:rPr>
          <w:sz w:val="16"/>
        </w:rPr>
        <w:t xml:space="preserve"> </w:t>
      </w:r>
      <w:r w:rsidRPr="005E76E5">
        <w:rPr>
          <w:rStyle w:val="StyleUnderline"/>
        </w:rPr>
        <w:t xml:space="preserve">humans convert landscapes for mining, logging, intensive agriculture, and urban development and when key species or ecosystems are </w:t>
      </w:r>
      <w:proofErr w:type="gramStart"/>
      <w:r w:rsidRPr="005E76E5">
        <w:rPr>
          <w:rStyle w:val="StyleUnderline"/>
        </w:rPr>
        <w:t>lost.</w:t>
      </w:r>
      <w:r w:rsidRPr="005E76E5">
        <w:rPr>
          <w:sz w:val="12"/>
        </w:rPr>
        <w:t>¶</w:t>
      </w:r>
      <w:proofErr w:type="gramEnd"/>
      <w:r w:rsidRPr="005E76E5">
        <w:rPr>
          <w:sz w:val="16"/>
        </w:rPr>
        <w:t xml:space="preserve"> But </w:t>
      </w:r>
      <w:r w:rsidRPr="00EA7053">
        <w:rPr>
          <w:rStyle w:val="StyleUnderline"/>
          <w:highlight w:val="cyan"/>
        </w:rPr>
        <w:t>ecologists</w:t>
      </w:r>
      <w:r w:rsidRPr="005E76E5">
        <w:rPr>
          <w:rStyle w:val="StyleUnderline"/>
        </w:rPr>
        <w:t xml:space="preserve"> and conservationists </w:t>
      </w:r>
      <w:r w:rsidRPr="00EA7053">
        <w:rPr>
          <w:rStyle w:val="StyleUnderline"/>
          <w:highlight w:val="cyan"/>
        </w:rPr>
        <w:t xml:space="preserve">have </w:t>
      </w:r>
      <w:r w:rsidRPr="00EA7053">
        <w:rPr>
          <w:rStyle w:val="Emphasis"/>
          <w:highlight w:val="cyan"/>
        </w:rPr>
        <w:t>grossly overstated</w:t>
      </w:r>
      <w:r w:rsidRPr="00EA7053">
        <w:rPr>
          <w:rStyle w:val="StyleUnderline"/>
          <w:highlight w:val="cyan"/>
        </w:rPr>
        <w:t xml:space="preserve"> the fragility of nature</w:t>
      </w:r>
      <w:r w:rsidRPr="005E76E5">
        <w:rPr>
          <w:rStyle w:val="StyleUnderline"/>
        </w:rPr>
        <w:t xml:space="preserve">, </w:t>
      </w:r>
      <w:r w:rsidRPr="005E76E5">
        <w:rPr>
          <w:sz w:val="16"/>
        </w:rPr>
        <w:t xml:space="preserve">frequently arguing that once an ecosystem is altered, it is gone forever. </w:t>
      </w:r>
      <w:r w:rsidRPr="005E76E5">
        <w:rPr>
          <w:rStyle w:val="StyleUnderline"/>
        </w:rPr>
        <w:t>Some ecologists suggest that if a single species is lost, a whole ecosystem will be in danger of collapse, and that if too much biodiversity is lost, spaceship Earth will start to come apart. Everything, from the expansion of agriculture to rainforest destruction to changing waterways, has been painted as a threat to the delicate inner-workings of our planetary ecosystem.</w:t>
      </w:r>
      <w:r w:rsidRPr="005E76E5">
        <w:rPr>
          <w:rStyle w:val="StyleUnderline"/>
          <w:sz w:val="12"/>
        </w:rPr>
        <w:t>¶</w:t>
      </w:r>
      <w:r w:rsidRPr="005E76E5">
        <w:rPr>
          <w:sz w:val="16"/>
        </w:rPr>
        <w:t xml:space="preserve"> </w:t>
      </w:r>
      <w:r w:rsidRPr="005E76E5">
        <w:rPr>
          <w:rStyle w:val="StyleUnderline"/>
        </w:rPr>
        <w:t>The fragility trope dates back</w:t>
      </w:r>
      <w:r w:rsidRPr="005E76E5">
        <w:rPr>
          <w:sz w:val="16"/>
        </w:rPr>
        <w:t xml:space="preserve">, at least, </w:t>
      </w:r>
      <w:r w:rsidRPr="005E76E5">
        <w:rPr>
          <w:rStyle w:val="StyleUnderline"/>
        </w:rPr>
        <w:t>to</w:t>
      </w:r>
      <w:r w:rsidRPr="005E76E5">
        <w:rPr>
          <w:sz w:val="16"/>
        </w:rPr>
        <w:t xml:space="preserve"> Rachel </w:t>
      </w:r>
      <w:r w:rsidRPr="005E76E5">
        <w:rPr>
          <w:rStyle w:val="StyleUnderline"/>
        </w:rPr>
        <w:t>Carson</w:t>
      </w:r>
      <w:r w:rsidRPr="005E76E5">
        <w:rPr>
          <w:sz w:val="16"/>
        </w:rPr>
        <w:t xml:space="preserve">, </w:t>
      </w:r>
      <w:r w:rsidRPr="005E76E5">
        <w:rPr>
          <w:rStyle w:val="StyleUnderline"/>
        </w:rPr>
        <w:t>who wrote plaintively in Silent Spring of the delicate web of life and warned that perturbing the intricate balance of nature could have disastrous consequences</w:t>
      </w:r>
      <w:r w:rsidRPr="005E76E5">
        <w:rPr>
          <w:sz w:val="16"/>
        </w:rPr>
        <w:t>.22 Al Gore made a similar argument in his 1992 book, Earth in the Balance.23 And the 2005 Millennium Ecosystem Assessment warned darkly that, while the expansion of agriculture and other forms of development have been overwhelmingly positive for the world's poor, ecosystem degradation was simultaneously putting systems in jeopardy of collapse.24</w:t>
      </w:r>
      <w:r w:rsidRPr="005E76E5">
        <w:rPr>
          <w:sz w:val="12"/>
        </w:rPr>
        <w:t>¶</w:t>
      </w:r>
      <w:r w:rsidRPr="005E76E5">
        <w:rPr>
          <w:sz w:val="16"/>
        </w:rPr>
        <w:t xml:space="preserve"> The trouble for conservation is that </w:t>
      </w:r>
      <w:r w:rsidRPr="005E76E5">
        <w:rPr>
          <w:rStyle w:val="StyleUnderline"/>
        </w:rPr>
        <w:t xml:space="preserve">the </w:t>
      </w:r>
      <w:r w:rsidRPr="00EA7053">
        <w:rPr>
          <w:rStyle w:val="StyleUnderline"/>
          <w:highlight w:val="cyan"/>
        </w:rPr>
        <w:t xml:space="preserve">data </w:t>
      </w:r>
      <w:r w:rsidRPr="005E76E5">
        <w:rPr>
          <w:rStyle w:val="StyleUnderline"/>
        </w:rPr>
        <w:t xml:space="preserve">simply </w:t>
      </w:r>
      <w:r w:rsidRPr="00EA7053">
        <w:rPr>
          <w:rStyle w:val="StyleUnderline"/>
          <w:highlight w:val="cyan"/>
        </w:rPr>
        <w:t xml:space="preserve">do not support </w:t>
      </w:r>
      <w:r w:rsidRPr="005E76E5">
        <w:rPr>
          <w:rStyle w:val="StyleUnderline"/>
        </w:rPr>
        <w:t xml:space="preserve">the idea of a </w:t>
      </w:r>
      <w:r w:rsidRPr="00EA7053">
        <w:rPr>
          <w:rStyle w:val="StyleUnderline"/>
          <w:highlight w:val="cyan"/>
        </w:rPr>
        <w:t>fragile nature</w:t>
      </w:r>
      <w:r w:rsidRPr="005E76E5">
        <w:rPr>
          <w:rStyle w:val="StyleUnderline"/>
        </w:rPr>
        <w:t xml:space="preserve"> at risk of collapse</w:t>
      </w:r>
      <w:r w:rsidRPr="005E76E5">
        <w:rPr>
          <w:sz w:val="16"/>
        </w:rPr>
        <w:t xml:space="preserve">. Ecologists now know that </w:t>
      </w:r>
      <w:r w:rsidRPr="005E76E5">
        <w:rPr>
          <w:rStyle w:val="StyleUnderline"/>
        </w:rPr>
        <w:t xml:space="preserve">the </w:t>
      </w:r>
      <w:r w:rsidRPr="00EA7053">
        <w:rPr>
          <w:rStyle w:val="StyleUnderline"/>
          <w:highlight w:val="cyan"/>
        </w:rPr>
        <w:t xml:space="preserve">disappearance of one species does not </w:t>
      </w:r>
      <w:r w:rsidRPr="005E76E5">
        <w:rPr>
          <w:rStyle w:val="StyleUnderline"/>
        </w:rPr>
        <w:t xml:space="preserve">necessarily </w:t>
      </w:r>
      <w:r w:rsidRPr="00EA7053">
        <w:rPr>
          <w:rStyle w:val="StyleUnderline"/>
          <w:highlight w:val="cyan"/>
        </w:rPr>
        <w:t>lead to</w:t>
      </w:r>
      <w:r w:rsidRPr="005E76E5">
        <w:rPr>
          <w:rStyle w:val="StyleUnderline"/>
        </w:rPr>
        <w:t xml:space="preserve"> the </w:t>
      </w:r>
      <w:r w:rsidRPr="00EA7053">
        <w:rPr>
          <w:rStyle w:val="Emphasis"/>
          <w:highlight w:val="cyan"/>
        </w:rPr>
        <w:t>extinction</w:t>
      </w:r>
      <w:r w:rsidRPr="00EA7053">
        <w:rPr>
          <w:rStyle w:val="StyleUnderline"/>
          <w:highlight w:val="cyan"/>
        </w:rPr>
        <w:t xml:space="preserve"> of </w:t>
      </w:r>
      <w:r w:rsidRPr="005E76E5">
        <w:rPr>
          <w:rStyle w:val="StyleUnderline"/>
        </w:rPr>
        <w:t xml:space="preserve">any </w:t>
      </w:r>
      <w:r w:rsidRPr="00EA7053">
        <w:rPr>
          <w:rStyle w:val="StyleUnderline"/>
          <w:highlight w:val="cyan"/>
        </w:rPr>
        <w:t>others</w:t>
      </w:r>
      <w:r w:rsidRPr="005E76E5">
        <w:rPr>
          <w:rStyle w:val="StyleUnderline"/>
        </w:rPr>
        <w:t>,</w:t>
      </w:r>
      <w:r>
        <w:rPr>
          <w:rStyle w:val="StyleUnderline"/>
        </w:rPr>
        <w:t xml:space="preserve"> </w:t>
      </w:r>
      <w:r w:rsidRPr="005E76E5">
        <w:rPr>
          <w:rStyle w:val="StyleUnderline"/>
        </w:rPr>
        <w:t>much less all others in the same ecosystem</w:t>
      </w:r>
      <w:r w:rsidRPr="005E76E5">
        <w:rPr>
          <w:sz w:val="16"/>
        </w:rPr>
        <w:t xml:space="preserve">. In many circumstances, </w:t>
      </w:r>
      <w:r w:rsidRPr="00EA7053">
        <w:rPr>
          <w:rStyle w:val="StyleUnderline"/>
          <w:highlight w:val="cyan"/>
        </w:rPr>
        <w:t>the demise of</w:t>
      </w:r>
      <w:r w:rsidRPr="005E76E5">
        <w:rPr>
          <w:rStyle w:val="StyleUnderline"/>
        </w:rPr>
        <w:t xml:space="preserve"> formerly abundant </w:t>
      </w:r>
      <w:r w:rsidRPr="00EA7053">
        <w:rPr>
          <w:rStyle w:val="StyleUnderline"/>
          <w:highlight w:val="cyan"/>
        </w:rPr>
        <w:t xml:space="preserve">species can be </w:t>
      </w:r>
      <w:r w:rsidRPr="00EA7053">
        <w:rPr>
          <w:rStyle w:val="Emphasis"/>
          <w:highlight w:val="cyan"/>
        </w:rPr>
        <w:t>inconsequential</w:t>
      </w:r>
      <w:r w:rsidRPr="005E76E5">
        <w:rPr>
          <w:rStyle w:val="StyleUnderline"/>
        </w:rPr>
        <w:t xml:space="preserve"> to ecosystem function. </w:t>
      </w:r>
      <w:r w:rsidRPr="00EA7053">
        <w:rPr>
          <w:rStyle w:val="StyleUnderline"/>
          <w:highlight w:val="cyan"/>
        </w:rPr>
        <w:t xml:space="preserve">The </w:t>
      </w:r>
      <w:r w:rsidRPr="005E76E5">
        <w:rPr>
          <w:rStyle w:val="StyleUnderline"/>
        </w:rPr>
        <w:t xml:space="preserve">American </w:t>
      </w:r>
      <w:r w:rsidRPr="00EA7053">
        <w:rPr>
          <w:rStyle w:val="StyleUnderline"/>
          <w:highlight w:val="cyan"/>
        </w:rPr>
        <w:t>chestnut</w:t>
      </w:r>
      <w:r w:rsidRPr="005E76E5">
        <w:rPr>
          <w:sz w:val="16"/>
        </w:rPr>
        <w:t xml:space="preserve">, </w:t>
      </w:r>
      <w:r w:rsidRPr="005E76E5">
        <w:rPr>
          <w:rStyle w:val="StyleUnderline"/>
        </w:rPr>
        <w:t xml:space="preserve">once a dominant tree in eastern North America, has been extinguished by a foreign disease, yet the forest ecosystem is surprisingly unaffected. The passenger </w:t>
      </w:r>
      <w:r w:rsidRPr="00EA7053">
        <w:rPr>
          <w:rStyle w:val="StyleUnderline"/>
          <w:highlight w:val="cyan"/>
        </w:rPr>
        <w:t>pigeon</w:t>
      </w:r>
      <w:r w:rsidRPr="005E76E5">
        <w:rPr>
          <w:sz w:val="16"/>
        </w:rPr>
        <w:t xml:space="preserve">, once so abundant that its flocks darkened the sky, </w:t>
      </w:r>
      <w:r w:rsidRPr="00EA7053">
        <w:rPr>
          <w:rStyle w:val="StyleUnderline"/>
          <w:highlight w:val="cyan"/>
        </w:rPr>
        <w:t>went extinct, along with</w:t>
      </w:r>
      <w:r w:rsidRPr="005E76E5">
        <w:rPr>
          <w:rStyle w:val="StyleUnderline"/>
        </w:rPr>
        <w:t xml:space="preserve"> countless other species from </w:t>
      </w:r>
      <w:r w:rsidRPr="00EA7053">
        <w:rPr>
          <w:rStyle w:val="StyleUnderline"/>
          <w:highlight w:val="cyan"/>
        </w:rPr>
        <w:t>the</w:t>
      </w:r>
      <w:r w:rsidRPr="005E76E5">
        <w:rPr>
          <w:rStyle w:val="StyleUnderline"/>
        </w:rPr>
        <w:t xml:space="preserve"> Steller's </w:t>
      </w:r>
      <w:r w:rsidRPr="00EA7053">
        <w:rPr>
          <w:rStyle w:val="StyleUnderline"/>
          <w:highlight w:val="cyan"/>
        </w:rPr>
        <w:t>sea cow</w:t>
      </w:r>
      <w:r w:rsidRPr="005E76E5">
        <w:rPr>
          <w:rStyle w:val="StyleUnderline"/>
        </w:rPr>
        <w:t xml:space="preserve"> to the dodo</w:t>
      </w:r>
      <w:r w:rsidRPr="005E76E5">
        <w:rPr>
          <w:sz w:val="16"/>
        </w:rPr>
        <w:t xml:space="preserve">, </w:t>
      </w:r>
      <w:r w:rsidRPr="00EA7053">
        <w:rPr>
          <w:rStyle w:val="StyleUnderline"/>
          <w:highlight w:val="cyan"/>
        </w:rPr>
        <w:t xml:space="preserve">with </w:t>
      </w:r>
      <w:r w:rsidRPr="00EA7053">
        <w:rPr>
          <w:rStyle w:val="Emphasis"/>
          <w:highlight w:val="cyan"/>
        </w:rPr>
        <w:t xml:space="preserve">no </w:t>
      </w:r>
      <w:r w:rsidRPr="005E76E5">
        <w:rPr>
          <w:rStyle w:val="Emphasis"/>
        </w:rPr>
        <w:t xml:space="preserve">catastrophic or even </w:t>
      </w:r>
      <w:r w:rsidRPr="00EA7053">
        <w:rPr>
          <w:rStyle w:val="Emphasis"/>
          <w:highlight w:val="cyan"/>
        </w:rPr>
        <w:t xml:space="preserve">measurable </w:t>
      </w:r>
      <w:proofErr w:type="gramStart"/>
      <w:r w:rsidRPr="00EA7053">
        <w:rPr>
          <w:rStyle w:val="Emphasis"/>
          <w:highlight w:val="cyan"/>
        </w:rPr>
        <w:t>effects</w:t>
      </w:r>
      <w:r w:rsidRPr="005E76E5">
        <w:rPr>
          <w:rStyle w:val="StyleUnderline"/>
        </w:rPr>
        <w:t>.</w:t>
      </w:r>
      <w:r w:rsidRPr="005E76E5">
        <w:rPr>
          <w:rStyle w:val="StyleUnderline"/>
          <w:sz w:val="12"/>
        </w:rPr>
        <w:t>¶</w:t>
      </w:r>
      <w:proofErr w:type="gramEnd"/>
      <w:r w:rsidRPr="005E76E5">
        <w:rPr>
          <w:rStyle w:val="StyleUnderline"/>
          <w:sz w:val="12"/>
        </w:rPr>
        <w:t xml:space="preserve"> </w:t>
      </w:r>
      <w:r w:rsidRPr="005E76E5">
        <w:rPr>
          <w:rStyle w:val="StyleUnderline"/>
        </w:rPr>
        <w:t xml:space="preserve">These </w:t>
      </w:r>
      <w:r w:rsidRPr="00EA7053">
        <w:rPr>
          <w:rStyle w:val="StyleUnderline"/>
          <w:highlight w:val="cyan"/>
        </w:rPr>
        <w:t xml:space="preserve">stories of </w:t>
      </w:r>
      <w:r w:rsidRPr="00EA7053">
        <w:rPr>
          <w:rStyle w:val="Emphasis"/>
          <w:highlight w:val="cyan"/>
        </w:rPr>
        <w:t>resilience are not isolated</w:t>
      </w:r>
      <w:r w:rsidRPr="00EA7053">
        <w:rPr>
          <w:rStyle w:val="StyleUnderline"/>
          <w:highlight w:val="cyan"/>
        </w:rPr>
        <w:t xml:space="preserve"> </w:t>
      </w:r>
      <w:r w:rsidRPr="005E76E5">
        <w:rPr>
          <w:rStyle w:val="StyleUnderline"/>
        </w:rPr>
        <w:t xml:space="preserve">examples -- </w:t>
      </w:r>
      <w:r w:rsidRPr="00EA7053">
        <w:rPr>
          <w:rStyle w:val="StyleUnderline"/>
          <w:highlight w:val="cyan"/>
        </w:rPr>
        <w:t xml:space="preserve">a </w:t>
      </w:r>
      <w:r w:rsidRPr="00EA7053">
        <w:rPr>
          <w:rStyle w:val="Emphasis"/>
          <w:highlight w:val="cyan"/>
        </w:rPr>
        <w:t>thorough review of</w:t>
      </w:r>
      <w:r w:rsidRPr="005E76E5">
        <w:rPr>
          <w:rStyle w:val="StyleUnderline"/>
        </w:rPr>
        <w:t xml:space="preserve"> the </w:t>
      </w:r>
      <w:r w:rsidRPr="00EA7053">
        <w:rPr>
          <w:rStyle w:val="StyleUnderline"/>
          <w:highlight w:val="cyan"/>
        </w:rPr>
        <w:t xml:space="preserve">scientific literature identified </w:t>
      </w:r>
      <w:r w:rsidRPr="00EA7053">
        <w:rPr>
          <w:rStyle w:val="Emphasis"/>
          <w:highlight w:val="cyan"/>
        </w:rPr>
        <w:t>240 studies</w:t>
      </w:r>
      <w:r w:rsidRPr="00EA7053">
        <w:rPr>
          <w:rStyle w:val="StyleUnderline"/>
          <w:highlight w:val="cyan"/>
        </w:rPr>
        <w:t xml:space="preserve"> of ecosystems following </w:t>
      </w:r>
      <w:r w:rsidRPr="00EA7053">
        <w:rPr>
          <w:rStyle w:val="Emphasis"/>
          <w:highlight w:val="cyan"/>
        </w:rPr>
        <w:t>major disturbances</w:t>
      </w:r>
      <w:r w:rsidRPr="005E76E5">
        <w:rPr>
          <w:rStyle w:val="StyleUnderline"/>
        </w:rPr>
        <w:t xml:space="preserve"> such as deforestation, mining, oil spills, and other types of pollution. </w:t>
      </w:r>
      <w:r w:rsidRPr="00EA7053">
        <w:rPr>
          <w:rStyle w:val="StyleUnderline"/>
          <w:highlight w:val="cyan"/>
        </w:rPr>
        <w:t xml:space="preserve">The </w:t>
      </w:r>
      <w:r w:rsidRPr="00EA7053">
        <w:rPr>
          <w:rStyle w:val="Emphasis"/>
          <w:highlight w:val="cyan"/>
        </w:rPr>
        <w:t>abundance</w:t>
      </w:r>
      <w:r w:rsidRPr="00EA7053">
        <w:rPr>
          <w:rStyle w:val="StyleUnderline"/>
          <w:highlight w:val="cyan"/>
        </w:rPr>
        <w:t xml:space="preserve"> of </w:t>
      </w:r>
      <w:r w:rsidRPr="005E76E5">
        <w:rPr>
          <w:rStyle w:val="StyleUnderline"/>
        </w:rPr>
        <w:t xml:space="preserve">plant and animal </w:t>
      </w:r>
      <w:r w:rsidRPr="00EA7053">
        <w:rPr>
          <w:rStyle w:val="StyleUnderline"/>
          <w:highlight w:val="cyan"/>
        </w:rPr>
        <w:t xml:space="preserve">species as well as </w:t>
      </w:r>
      <w:r w:rsidRPr="005E76E5">
        <w:rPr>
          <w:rStyle w:val="StyleUnderline"/>
        </w:rPr>
        <w:t xml:space="preserve">other measures of </w:t>
      </w:r>
      <w:r w:rsidRPr="00EA7053">
        <w:rPr>
          <w:rStyle w:val="StyleUnderline"/>
          <w:highlight w:val="cyan"/>
        </w:rPr>
        <w:t>ecosystem function recovered</w:t>
      </w:r>
      <w:r w:rsidRPr="005E76E5">
        <w:rPr>
          <w:sz w:val="16"/>
        </w:rPr>
        <w:t xml:space="preserve">, at least partially, </w:t>
      </w:r>
      <w:r w:rsidRPr="005E76E5">
        <w:rPr>
          <w:rStyle w:val="StyleUnderline"/>
        </w:rPr>
        <w:t>in</w:t>
      </w:r>
      <w:r w:rsidRPr="005E76E5">
        <w:rPr>
          <w:sz w:val="16"/>
        </w:rPr>
        <w:t xml:space="preserve"> 173 </w:t>
      </w:r>
      <w:r w:rsidRPr="005E76E5">
        <w:rPr>
          <w:rStyle w:val="Emphasis"/>
        </w:rPr>
        <w:t>(72 percent) of</w:t>
      </w:r>
      <w:r w:rsidRPr="005E76E5">
        <w:rPr>
          <w:rStyle w:val="StyleUnderline"/>
        </w:rPr>
        <w:t xml:space="preserve"> these </w:t>
      </w:r>
      <w:r w:rsidRPr="005E76E5">
        <w:rPr>
          <w:rStyle w:val="Emphasis"/>
        </w:rPr>
        <w:t>studies</w:t>
      </w:r>
      <w:r w:rsidRPr="005E76E5">
        <w:rPr>
          <w:sz w:val="16"/>
        </w:rPr>
        <w:t>.25</w:t>
      </w:r>
      <w:r w:rsidRPr="005E76E5">
        <w:rPr>
          <w:sz w:val="12"/>
        </w:rPr>
        <w:t>¶</w:t>
      </w:r>
      <w:r w:rsidRPr="005E76E5">
        <w:rPr>
          <w:sz w:val="16"/>
        </w:rPr>
        <w:t xml:space="preserve"> </w:t>
      </w:r>
      <w:r w:rsidRPr="005E76E5">
        <w:rPr>
          <w:rStyle w:val="StyleUnderline"/>
        </w:rPr>
        <w:t>While global forest cover is continuing to decline, it is rising in the Northern Hemisphere, where "nature" is returning to former agricultural lands</w:t>
      </w:r>
      <w:r w:rsidRPr="005E76E5">
        <w:rPr>
          <w:sz w:val="16"/>
        </w:rPr>
        <w:t xml:space="preserve">.26 Something similar is likely to occur in the Southern Hemisphere, after poor countries achieve a similar level of economic development. A 2010 report concluded </w:t>
      </w:r>
      <w:r w:rsidRPr="005E76E5">
        <w:rPr>
          <w:rStyle w:val="StyleUnderline"/>
        </w:rPr>
        <w:t>that rainforests that have grown back over abandoned agricultural land had 40 to 70 percent of the species of the original forests</w:t>
      </w:r>
      <w:r w:rsidRPr="005E76E5">
        <w:rPr>
          <w:sz w:val="16"/>
        </w:rPr>
        <w:t>.27 Even Indonesian orangutans, which were widely thought to be able to survive only in pristine forests, have been found in surprising numbers in oil palm plantations and degraded lands.28</w:t>
      </w:r>
      <w:r w:rsidRPr="005E76E5">
        <w:rPr>
          <w:sz w:val="12"/>
        </w:rPr>
        <w:t>¶</w:t>
      </w:r>
      <w:r w:rsidRPr="005E76E5">
        <w:rPr>
          <w:sz w:val="16"/>
        </w:rPr>
        <w:t xml:space="preserve"> </w:t>
      </w:r>
      <w:r w:rsidRPr="00EA7053">
        <w:rPr>
          <w:rStyle w:val="StyleUnderline"/>
          <w:highlight w:val="cyan"/>
        </w:rPr>
        <w:t xml:space="preserve">Nature is so </w:t>
      </w:r>
      <w:r w:rsidRPr="00EA7053">
        <w:rPr>
          <w:rStyle w:val="Emphasis"/>
          <w:highlight w:val="cyan"/>
        </w:rPr>
        <w:t>resilient</w:t>
      </w:r>
      <w:r w:rsidRPr="005E76E5">
        <w:rPr>
          <w:rStyle w:val="StyleUnderline"/>
        </w:rPr>
        <w:t xml:space="preserve"> that </w:t>
      </w:r>
      <w:r w:rsidRPr="00EA7053">
        <w:rPr>
          <w:rStyle w:val="StyleUnderline"/>
          <w:highlight w:val="cyan"/>
        </w:rPr>
        <w:t xml:space="preserve">it can </w:t>
      </w:r>
      <w:r w:rsidRPr="00EA7053">
        <w:rPr>
          <w:rStyle w:val="Emphasis"/>
          <w:highlight w:val="cyan"/>
        </w:rPr>
        <w:t>recover rapidly</w:t>
      </w:r>
      <w:r w:rsidRPr="00EA7053">
        <w:rPr>
          <w:rStyle w:val="StyleUnderline"/>
          <w:highlight w:val="cyan"/>
        </w:rPr>
        <w:t xml:space="preserve"> from</w:t>
      </w:r>
      <w:r w:rsidRPr="005E76E5">
        <w:rPr>
          <w:rStyle w:val="StyleUnderline"/>
        </w:rPr>
        <w:t xml:space="preserve"> even </w:t>
      </w:r>
      <w:r w:rsidRPr="00EA7053">
        <w:rPr>
          <w:rStyle w:val="StyleUnderline"/>
          <w:highlight w:val="cyan"/>
        </w:rPr>
        <w:t xml:space="preserve">the </w:t>
      </w:r>
      <w:r w:rsidRPr="00EA7053">
        <w:rPr>
          <w:rStyle w:val="Emphasis"/>
          <w:highlight w:val="cyan"/>
        </w:rPr>
        <w:t>most powerful</w:t>
      </w:r>
      <w:r w:rsidRPr="00EA7053">
        <w:rPr>
          <w:rStyle w:val="StyleUnderline"/>
          <w:highlight w:val="cyan"/>
        </w:rPr>
        <w:t xml:space="preserve"> human disturbances. </w:t>
      </w:r>
      <w:r w:rsidRPr="005E76E5">
        <w:rPr>
          <w:rStyle w:val="StyleUnderline"/>
        </w:rPr>
        <w:t>Around the Chernobyl nuclear facility,</w:t>
      </w:r>
      <w:r w:rsidRPr="005E76E5">
        <w:rPr>
          <w:sz w:val="16"/>
        </w:rPr>
        <w:t xml:space="preserve"> which melted down in 1986, </w:t>
      </w:r>
      <w:r w:rsidRPr="005E76E5">
        <w:rPr>
          <w:rStyle w:val="StyleUnderline"/>
        </w:rPr>
        <w:t>wildlife is thriving, despite the high levels of radiation</w:t>
      </w:r>
      <w:r w:rsidRPr="005E76E5">
        <w:rPr>
          <w:sz w:val="16"/>
        </w:rPr>
        <w:t xml:space="preserve">.29 </w:t>
      </w:r>
      <w:r w:rsidRPr="005E76E5">
        <w:rPr>
          <w:rStyle w:val="StyleUnderline"/>
        </w:rPr>
        <w:t>In the Bikini Atoll, the site of multiple nuclear bomb tests</w:t>
      </w:r>
      <w:r w:rsidRPr="005E76E5">
        <w:rPr>
          <w:sz w:val="16"/>
        </w:rPr>
        <w:t xml:space="preserve">, including the 1954 hydrogen bomb test that boiled the water in the area, </w:t>
      </w:r>
      <w:r w:rsidRPr="005E76E5">
        <w:rPr>
          <w:rStyle w:val="StyleUnderline"/>
        </w:rPr>
        <w:t>the number of coral species has actually increased relative to before the explosions</w:t>
      </w:r>
      <w:r w:rsidRPr="005E76E5">
        <w:rPr>
          <w:sz w:val="16"/>
        </w:rPr>
        <w:t xml:space="preserve">.30 More recently, </w:t>
      </w:r>
      <w:r w:rsidRPr="005E76E5">
        <w:rPr>
          <w:rStyle w:val="StyleUnderline"/>
        </w:rPr>
        <w:t>the massive 2010 oil spill in the Gulf of Mexico was degraded and consumed by bacteria at a remarkably fast rate</w:t>
      </w:r>
      <w:r w:rsidRPr="005E76E5">
        <w:rPr>
          <w:sz w:val="16"/>
        </w:rPr>
        <w:t>.31</w:t>
      </w:r>
      <w:r w:rsidRPr="005E76E5">
        <w:rPr>
          <w:sz w:val="12"/>
        </w:rPr>
        <w:t>¶</w:t>
      </w:r>
      <w:r w:rsidRPr="005E76E5">
        <w:rPr>
          <w:sz w:val="16"/>
        </w:rPr>
        <w:t xml:space="preserve"> Today, </w:t>
      </w:r>
      <w:r w:rsidRPr="005E76E5">
        <w:rPr>
          <w:rStyle w:val="StyleUnderline"/>
        </w:rPr>
        <w:t>coyotes roam downtown Chicago, and</w:t>
      </w:r>
      <w:r w:rsidRPr="005E76E5">
        <w:rPr>
          <w:sz w:val="16"/>
        </w:rPr>
        <w:t xml:space="preserve"> peregrine falcons </w:t>
      </w:r>
      <w:r w:rsidRPr="005E76E5">
        <w:rPr>
          <w:rStyle w:val="StyleUnderline"/>
        </w:rPr>
        <w:t>astonish San Franciscans as they sweep down skyscraper canyons to pick off pigeons for their next meal</w:t>
      </w:r>
      <w:r w:rsidRPr="005E76E5">
        <w:rPr>
          <w:sz w:val="16"/>
        </w:rPr>
        <w:t xml:space="preserve">. </w:t>
      </w:r>
      <w:r w:rsidRPr="005E76E5">
        <w:rPr>
          <w:rStyle w:val="StyleUnderline"/>
        </w:rPr>
        <w:t>As we destroy habitats, we create new ones: in the southwestern U</w:t>
      </w:r>
      <w:r w:rsidRPr="005E76E5">
        <w:rPr>
          <w:sz w:val="16"/>
        </w:rPr>
        <w:t xml:space="preserve">nited </w:t>
      </w:r>
      <w:r w:rsidRPr="005E76E5">
        <w:rPr>
          <w:rStyle w:val="StyleUnderline"/>
        </w:rPr>
        <w:t>S</w:t>
      </w:r>
      <w:r w:rsidRPr="005E76E5">
        <w:rPr>
          <w:sz w:val="16"/>
        </w:rPr>
        <w:t xml:space="preserve">tates </w:t>
      </w:r>
      <w:r w:rsidRPr="005E76E5">
        <w:rPr>
          <w:rStyle w:val="StyleUnderline"/>
        </w:rPr>
        <w:t>a rare and federally listed salamander species seems specialized to live in cattle tanks</w:t>
      </w:r>
      <w:r w:rsidRPr="005E76E5">
        <w:rPr>
          <w:sz w:val="16"/>
        </w:rPr>
        <w:t xml:space="preserve"> -- to date, it has been found in no other habitat.32 </w:t>
      </w:r>
      <w:r w:rsidRPr="005E76E5">
        <w:rPr>
          <w:rStyle w:val="StyleUnderline"/>
        </w:rPr>
        <w:t xml:space="preserve">Books have been written about the collapse of cod in the Georges Bank, yet recent trawl data show the biomass of cod has recovered to </w:t>
      </w:r>
      <w:proofErr w:type="spellStart"/>
      <w:r w:rsidRPr="005E76E5">
        <w:rPr>
          <w:rStyle w:val="StyleUnderline"/>
        </w:rPr>
        <w:t>precollapse</w:t>
      </w:r>
      <w:proofErr w:type="spellEnd"/>
      <w:r w:rsidRPr="005E76E5">
        <w:rPr>
          <w:rStyle w:val="StyleUnderline"/>
        </w:rPr>
        <w:t xml:space="preserve"> levels</w:t>
      </w:r>
      <w:r w:rsidRPr="005E76E5">
        <w:rPr>
          <w:sz w:val="16"/>
        </w:rPr>
        <w:t xml:space="preserve">.33 </w:t>
      </w:r>
      <w:r w:rsidRPr="005E76E5">
        <w:rPr>
          <w:rStyle w:val="StyleUnderline"/>
        </w:rPr>
        <w:t>It's doubtful that books will be written about this cod recovery since it does not play well to an audience somehow addicted to stories of collapse and environmental apocalypse.</w:t>
      </w:r>
      <w:r w:rsidRPr="005E76E5">
        <w:rPr>
          <w:rStyle w:val="StyleUnderline"/>
          <w:sz w:val="12"/>
        </w:rPr>
        <w:t>¶</w:t>
      </w:r>
      <w:r w:rsidRPr="005E76E5">
        <w:rPr>
          <w:sz w:val="16"/>
        </w:rPr>
        <w:t xml:space="preserve"> </w:t>
      </w:r>
      <w:r w:rsidRPr="005E76E5">
        <w:rPr>
          <w:rStyle w:val="StyleUnderline"/>
        </w:rPr>
        <w:t>Even that classic symbol of fragility -- the polar bear</w:t>
      </w:r>
      <w:r w:rsidRPr="005E76E5">
        <w:rPr>
          <w:sz w:val="16"/>
        </w:rPr>
        <w:t xml:space="preserve">, seemingly stranded on a melting ice block -- </w:t>
      </w:r>
      <w:r w:rsidRPr="005E76E5">
        <w:rPr>
          <w:rStyle w:val="StyleUnderline"/>
        </w:rPr>
        <w:t>may have a good chance of surviving global warming if the changing environment continues to increase the populations and northern ranges of harbor seals and harp seals</w:t>
      </w:r>
      <w:r w:rsidRPr="005E76E5">
        <w:rPr>
          <w:sz w:val="16"/>
        </w:rPr>
        <w:t xml:space="preserve">. </w:t>
      </w:r>
      <w:r w:rsidRPr="005E76E5">
        <w:rPr>
          <w:rStyle w:val="StyleUnderline"/>
        </w:rPr>
        <w:t>Polar bears evolved from brown bears 200,000 years ago during a cooling period in Earth's history</w:t>
      </w:r>
      <w:r w:rsidRPr="005E76E5">
        <w:rPr>
          <w:sz w:val="16"/>
        </w:rPr>
        <w:t xml:space="preserve">, developing a highly specialized carnivorous diet focused on seals. Thus, the fate of polar bears depends on two opposing trends -- the decline of sea ice and the potential increase of energy-rich prey. </w:t>
      </w:r>
      <w:r w:rsidRPr="005E76E5">
        <w:rPr>
          <w:rStyle w:val="StyleUnderline"/>
        </w:rPr>
        <w:t xml:space="preserve">The history of life on Earth is of species evolving to take advantage of new environments only to be at risk when the environment changes </w:t>
      </w:r>
      <w:proofErr w:type="gramStart"/>
      <w:r w:rsidRPr="005E76E5">
        <w:rPr>
          <w:rStyle w:val="StyleUnderline"/>
        </w:rPr>
        <w:t>again.</w:t>
      </w:r>
      <w:r w:rsidRPr="005E76E5">
        <w:rPr>
          <w:rStyle w:val="StyleUnderline"/>
          <w:sz w:val="12"/>
        </w:rPr>
        <w:t>¶</w:t>
      </w:r>
      <w:proofErr w:type="gramEnd"/>
      <w:r w:rsidRPr="005E76E5">
        <w:rPr>
          <w:sz w:val="16"/>
        </w:rPr>
        <w:t xml:space="preserve"> </w:t>
      </w:r>
      <w:r w:rsidRPr="005E76E5">
        <w:rPr>
          <w:rStyle w:val="StyleUnderline"/>
        </w:rPr>
        <w:t xml:space="preserve">The wilderness ideal presupposes that there are parts of the world untouched by humankind, but today it is impossible to find a place on Earth that is unmarked by human activity. The truth is </w:t>
      </w:r>
      <w:r w:rsidRPr="00EA7053">
        <w:rPr>
          <w:rStyle w:val="StyleUnderline"/>
          <w:highlight w:val="cyan"/>
        </w:rPr>
        <w:t>humans have been</w:t>
      </w:r>
      <w:r w:rsidRPr="005E76E5">
        <w:rPr>
          <w:rStyle w:val="StyleUnderline"/>
        </w:rPr>
        <w:t xml:space="preserve"> </w:t>
      </w:r>
      <w:r w:rsidRPr="00EA7053">
        <w:rPr>
          <w:rStyle w:val="StyleUnderline"/>
          <w:highlight w:val="cyan"/>
        </w:rPr>
        <w:t>impacting the</w:t>
      </w:r>
      <w:r w:rsidRPr="005E76E5">
        <w:rPr>
          <w:rStyle w:val="StyleUnderline"/>
        </w:rPr>
        <w:t xml:space="preserve">ir natural </w:t>
      </w:r>
      <w:r w:rsidRPr="00EA7053">
        <w:rPr>
          <w:rStyle w:val="StyleUnderline"/>
          <w:highlight w:val="cyan"/>
        </w:rPr>
        <w:t xml:space="preserve">environment for </w:t>
      </w:r>
      <w:r w:rsidRPr="00EA7053">
        <w:rPr>
          <w:rStyle w:val="Emphasis"/>
          <w:highlight w:val="cyan"/>
        </w:rPr>
        <w:t>centuries</w:t>
      </w:r>
      <w:r w:rsidRPr="00EA7053">
        <w:rPr>
          <w:rStyle w:val="StyleUnderline"/>
          <w:highlight w:val="cyan"/>
        </w:rPr>
        <w:t>.</w:t>
      </w:r>
      <w:r w:rsidRPr="005E76E5">
        <w:rPr>
          <w:rStyle w:val="StyleUnderline"/>
        </w:rPr>
        <w:t xml:space="preserve"> </w:t>
      </w:r>
      <w:r w:rsidRPr="005E76E5">
        <w:rPr>
          <w:sz w:val="16"/>
        </w:rPr>
        <w:t>The wilderness so beloved by conservationists -- places "untrammeled by man"34 -- never existed, at least not in the last thousand years, and arguably even longer.</w:t>
      </w:r>
      <w:r>
        <w:tab/>
      </w:r>
    </w:p>
    <w:p w14:paraId="4ED06B14" w14:textId="77777777" w:rsidR="00005FC5" w:rsidRPr="00ED0763" w:rsidRDefault="00005FC5" w:rsidP="00005FC5">
      <w:pPr>
        <w:pStyle w:val="Heading4"/>
      </w:pPr>
      <w:r w:rsidRPr="00ED0763">
        <w:t xml:space="preserve">Increased strikes </w:t>
      </w:r>
      <w:r w:rsidRPr="00ED0763">
        <w:rPr>
          <w:u w:val="single"/>
        </w:rPr>
        <w:t>sabotage</w:t>
      </w:r>
      <w:r w:rsidRPr="00ED0763">
        <w:t xml:space="preserve"> the economy – they cause </w:t>
      </w:r>
      <w:r w:rsidRPr="00ED0763">
        <w:rPr>
          <w:u w:val="single"/>
        </w:rPr>
        <w:t>major disruptions</w:t>
      </w:r>
      <w:r w:rsidRPr="00ED0763">
        <w:t xml:space="preserve"> and </w:t>
      </w:r>
      <w:r w:rsidRPr="00ED0763">
        <w:rPr>
          <w:u w:val="single"/>
        </w:rPr>
        <w:t>lower income for workers</w:t>
      </w:r>
      <w:r w:rsidRPr="00ED0763">
        <w:t>.</w:t>
      </w:r>
    </w:p>
    <w:p w14:paraId="2CA8B5B5" w14:textId="77777777" w:rsidR="00005FC5" w:rsidRPr="00ED0763" w:rsidRDefault="00005FC5" w:rsidP="00005FC5">
      <w:proofErr w:type="spellStart"/>
      <w:r w:rsidRPr="00ED0763">
        <w:rPr>
          <w:rStyle w:val="Style13ptBold"/>
        </w:rPr>
        <w:t>Grabianowski</w:t>
      </w:r>
      <w:proofErr w:type="spellEnd"/>
      <w:r w:rsidRPr="00ED0763">
        <w:rPr>
          <w:rStyle w:val="Style13ptBold"/>
        </w:rPr>
        <w:t xml:space="preserve"> 6 </w:t>
      </w:r>
      <w:r w:rsidRPr="00ED0763">
        <w:t xml:space="preserve">[Ed; Author and freelance writer. He’s worked as a contributing writer for io9, HowStuffWorks, and </w:t>
      </w:r>
      <w:proofErr w:type="spellStart"/>
      <w:r w:rsidRPr="00ED0763">
        <w:t>Sweethome</w:t>
      </w:r>
      <w:proofErr w:type="spellEnd"/>
      <w:r w:rsidRPr="00ED0763">
        <w:t>. His fiction has appeared in Black Static, Fear Project, and other publications and anthologies, including Fear After Fear; “How Strikes Work,” HSW; 3/24/06; https://money.howstuffworks.com/strike.htm]//SJWen</w:t>
      </w:r>
    </w:p>
    <w:p w14:paraId="5F4FB99E" w14:textId="77777777" w:rsidR="00005FC5" w:rsidRPr="00ED0763" w:rsidRDefault="00005FC5" w:rsidP="00005FC5">
      <w:pPr>
        <w:rPr>
          <w:sz w:val="16"/>
        </w:rPr>
      </w:pPr>
      <w:r w:rsidRPr="00ED0763">
        <w:rPr>
          <w:highlight w:val="cyan"/>
          <w:u w:val="single"/>
        </w:rPr>
        <w:t>Labor strikes</w:t>
      </w:r>
      <w:r w:rsidRPr="00ED0763">
        <w:rPr>
          <w:u w:val="single"/>
        </w:rPr>
        <w:t xml:space="preserve"> can </w:t>
      </w:r>
      <w:r w:rsidRPr="00ED0763">
        <w:rPr>
          <w:highlight w:val="cyan"/>
          <w:u w:val="single"/>
        </w:rPr>
        <w:t xml:space="preserve">cause </w:t>
      </w:r>
      <w:r w:rsidRPr="00ED0763">
        <w:rPr>
          <w:rStyle w:val="Emphasis"/>
          <w:highlight w:val="cyan"/>
        </w:rPr>
        <w:t>major disruptions to industry</w:t>
      </w:r>
      <w:r w:rsidRPr="00ED0763">
        <w:rPr>
          <w:highlight w:val="cyan"/>
          <w:u w:val="single"/>
        </w:rPr>
        <w:t xml:space="preserve">, </w:t>
      </w:r>
      <w:r w:rsidRPr="00ED0763">
        <w:rPr>
          <w:rStyle w:val="Emphasis"/>
          <w:highlight w:val="cyan"/>
        </w:rPr>
        <w:t>commerce</w:t>
      </w:r>
      <w:r w:rsidRPr="00ED0763">
        <w:rPr>
          <w:highlight w:val="cyan"/>
          <w:u w:val="single"/>
        </w:rPr>
        <w:t xml:space="preserve"> and</w:t>
      </w:r>
      <w:r w:rsidRPr="00ED0763">
        <w:rPr>
          <w:u w:val="single"/>
        </w:rPr>
        <w:t xml:space="preserve"> the </w:t>
      </w:r>
      <w:r w:rsidRPr="00ED0763">
        <w:rPr>
          <w:rStyle w:val="Emphasis"/>
          <w:highlight w:val="cyan"/>
        </w:rPr>
        <w:t>lives</w:t>
      </w:r>
      <w:r w:rsidRPr="00ED0763">
        <w:rPr>
          <w:rStyle w:val="Emphasis"/>
        </w:rPr>
        <w:t xml:space="preserve"> of many people</w:t>
      </w:r>
      <w:r w:rsidRPr="00ED0763">
        <w:rPr>
          <w:sz w:val="16"/>
        </w:rPr>
        <w:t xml:space="preserve"> who aren't even connected to the strike itself. </w:t>
      </w:r>
      <w:r w:rsidRPr="00ED0763">
        <w:rPr>
          <w:u w:val="single"/>
        </w:rPr>
        <w:t xml:space="preserve">The Professional </w:t>
      </w:r>
      <w:r w:rsidRPr="00ED0763">
        <w:rPr>
          <w:highlight w:val="cyan"/>
          <w:u w:val="single"/>
        </w:rPr>
        <w:t>Air Traffic Controllers Association strike</w:t>
      </w:r>
      <w:r w:rsidRPr="00ED0763">
        <w:rPr>
          <w:sz w:val="16"/>
        </w:rPr>
        <w:t xml:space="preserve"> in 1981 resulted in the firing of thousands of air traffic controllers, and the New York City transit strike in late 2005 </w:t>
      </w:r>
      <w:r w:rsidRPr="00ED0763">
        <w:rPr>
          <w:highlight w:val="cyan"/>
          <w:u w:val="single"/>
        </w:rPr>
        <w:t xml:space="preserve">affected </w:t>
      </w:r>
      <w:r w:rsidRPr="00ED0763">
        <w:rPr>
          <w:rStyle w:val="Emphasis"/>
          <w:highlight w:val="cyan"/>
        </w:rPr>
        <w:t>millions</w:t>
      </w:r>
      <w:r w:rsidRPr="00ED0763">
        <w:rPr>
          <w:u w:val="single"/>
        </w:rPr>
        <w:t xml:space="preserve"> of people</w:t>
      </w:r>
      <w:r w:rsidRPr="00ED0763">
        <w:rPr>
          <w:sz w:val="16"/>
        </w:rPr>
        <w:t>. The history of strikes and labor unions is a key chapter in the story of the Industrial Revolution.</w:t>
      </w:r>
    </w:p>
    <w:p w14:paraId="1090CC93" w14:textId="77777777" w:rsidR="00005FC5" w:rsidRPr="00ED0763" w:rsidRDefault="00005FC5" w:rsidP="00005FC5">
      <w:pPr>
        <w:rPr>
          <w:sz w:val="16"/>
        </w:rPr>
      </w:pPr>
      <w:r w:rsidRPr="00ED0763">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1E04E5A4" w14:textId="77777777" w:rsidR="00005FC5" w:rsidRPr="00ED0763" w:rsidRDefault="00005FC5" w:rsidP="00005FC5">
      <w:pPr>
        <w:rPr>
          <w:sz w:val="16"/>
        </w:rPr>
      </w:pPr>
      <w:r w:rsidRPr="00ED0763">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3CEA8DEF" w14:textId="77777777" w:rsidR="00005FC5" w:rsidRPr="00ED0763" w:rsidRDefault="00005FC5" w:rsidP="00005FC5">
      <w:pPr>
        <w:rPr>
          <w:sz w:val="16"/>
        </w:rPr>
      </w:pPr>
      <w:r w:rsidRPr="00ED0763">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ED0763">
        <w:rPr>
          <w:sz w:val="16"/>
        </w:rPr>
        <w:t>as long as</w:t>
      </w:r>
      <w:proofErr w:type="gramEnd"/>
      <w:r w:rsidRPr="00ED0763">
        <w:rPr>
          <w:sz w:val="16"/>
        </w:rPr>
        <w:t xml:space="preserve"> it adheres to labor laws. When workers combine to form a union, they collectively have enough power to negotiate with the employer. The main weapon the union has against the employer is the threat of a strike action.</w:t>
      </w:r>
    </w:p>
    <w:p w14:paraId="0D53DCFF" w14:textId="77777777" w:rsidR="00005FC5" w:rsidRPr="00ED0763" w:rsidRDefault="00005FC5" w:rsidP="00005FC5">
      <w:pPr>
        <w:rPr>
          <w:u w:val="single"/>
        </w:rPr>
      </w:pPr>
      <w:r w:rsidRPr="00ED0763">
        <w:rPr>
          <w:sz w:val="16"/>
        </w:rPr>
        <w:t xml:space="preserve">At its most basic level, </w:t>
      </w:r>
      <w:r w:rsidRPr="00ED0763">
        <w:rPr>
          <w:u w:val="single"/>
        </w:rPr>
        <w:t xml:space="preserve">a </w:t>
      </w:r>
      <w:r w:rsidRPr="00ED0763">
        <w:rPr>
          <w:highlight w:val="cyan"/>
          <w:u w:val="single"/>
        </w:rPr>
        <w:t>strike occurs when</w:t>
      </w:r>
      <w:r w:rsidRPr="00ED0763">
        <w:rPr>
          <w:u w:val="single"/>
        </w:rPr>
        <w:t xml:space="preserve"> all the </w:t>
      </w:r>
      <w:r w:rsidRPr="00ED0763">
        <w:rPr>
          <w:highlight w:val="cyan"/>
          <w:u w:val="single"/>
        </w:rPr>
        <w:t>workers</w:t>
      </w:r>
      <w:r w:rsidRPr="00ED0763">
        <w:rPr>
          <w:u w:val="single"/>
        </w:rPr>
        <w:t xml:space="preserve"> in the union </w:t>
      </w:r>
      <w:r w:rsidRPr="00ED0763">
        <w:rPr>
          <w:rStyle w:val="Emphasis"/>
          <w:highlight w:val="cyan"/>
        </w:rPr>
        <w:t>stop coming to work</w:t>
      </w:r>
      <w:r w:rsidRPr="00ED0763">
        <w:rPr>
          <w:rStyle w:val="Emphasis"/>
        </w:rPr>
        <w:t>.</w:t>
      </w:r>
      <w:r w:rsidRPr="00ED0763">
        <w:rPr>
          <w:sz w:val="16"/>
        </w:rPr>
        <w:t xml:space="preserve"> </w:t>
      </w:r>
      <w:r w:rsidRPr="00ED0763">
        <w:rPr>
          <w:u w:val="single"/>
        </w:rPr>
        <w:t xml:space="preserve">With no workers, </w:t>
      </w:r>
      <w:r w:rsidRPr="00ED0763">
        <w:rPr>
          <w:highlight w:val="cyan"/>
          <w:u w:val="single"/>
        </w:rPr>
        <w:t xml:space="preserve">the business </w:t>
      </w:r>
      <w:r w:rsidRPr="00ED0763">
        <w:rPr>
          <w:rStyle w:val="Emphasis"/>
          <w:highlight w:val="cyan"/>
        </w:rPr>
        <w:t>shuts down</w:t>
      </w:r>
      <w:r w:rsidRPr="00ED0763">
        <w:rPr>
          <w:sz w:val="16"/>
        </w:rPr>
        <w:t xml:space="preserve">. </w:t>
      </w:r>
      <w:r w:rsidRPr="00ED0763">
        <w:rPr>
          <w:u w:val="single"/>
        </w:rPr>
        <w:t xml:space="preserve">The </w:t>
      </w:r>
      <w:r w:rsidRPr="00ED0763">
        <w:rPr>
          <w:highlight w:val="cyan"/>
          <w:u w:val="single"/>
        </w:rPr>
        <w:t xml:space="preserve">employer </w:t>
      </w:r>
      <w:r w:rsidRPr="00ED0763">
        <w:rPr>
          <w:rStyle w:val="Emphasis"/>
          <w:highlight w:val="cyan"/>
        </w:rPr>
        <w:t>stops making money</w:t>
      </w:r>
      <w:r w:rsidRPr="00ED0763">
        <w:rPr>
          <w:highlight w:val="cyan"/>
          <w:u w:val="single"/>
        </w:rPr>
        <w:t xml:space="preserve">, though it is still </w:t>
      </w:r>
      <w:r w:rsidRPr="00ED0763">
        <w:rPr>
          <w:rStyle w:val="Emphasis"/>
          <w:highlight w:val="cyan"/>
        </w:rPr>
        <w:t>spending</w:t>
      </w:r>
      <w:r w:rsidRPr="00ED0763">
        <w:rPr>
          <w:rStyle w:val="Emphasis"/>
        </w:rPr>
        <w:t xml:space="preserve"> money </w:t>
      </w:r>
      <w:r w:rsidRPr="00ED0763">
        <w:rPr>
          <w:rStyle w:val="Emphasis"/>
          <w:highlight w:val="cyan"/>
        </w:rPr>
        <w:t>on taxes</w:t>
      </w:r>
      <w:r w:rsidRPr="00ED0763">
        <w:rPr>
          <w:highlight w:val="cyan"/>
          <w:u w:val="single"/>
        </w:rPr>
        <w:t xml:space="preserve">, </w:t>
      </w:r>
      <w:r w:rsidRPr="00ED0763">
        <w:rPr>
          <w:rStyle w:val="Emphasis"/>
          <w:highlight w:val="cyan"/>
        </w:rPr>
        <w:t>rent</w:t>
      </w:r>
      <w:r w:rsidRPr="00ED0763">
        <w:rPr>
          <w:highlight w:val="cyan"/>
          <w:u w:val="single"/>
        </w:rPr>
        <w:t xml:space="preserve">, </w:t>
      </w:r>
      <w:r w:rsidRPr="00ED0763">
        <w:rPr>
          <w:rStyle w:val="Emphasis"/>
          <w:highlight w:val="cyan"/>
        </w:rPr>
        <w:t>electricity</w:t>
      </w:r>
      <w:r w:rsidRPr="00ED0763">
        <w:rPr>
          <w:highlight w:val="cyan"/>
          <w:u w:val="single"/>
        </w:rPr>
        <w:t xml:space="preserve"> and </w:t>
      </w:r>
      <w:r w:rsidRPr="00ED0763">
        <w:rPr>
          <w:rStyle w:val="Emphasis"/>
          <w:highlight w:val="cyan"/>
        </w:rPr>
        <w:t>maintenance</w:t>
      </w:r>
      <w:r w:rsidRPr="00ED0763">
        <w:rPr>
          <w:sz w:val="16"/>
        </w:rPr>
        <w:t xml:space="preserve">. </w:t>
      </w:r>
      <w:r w:rsidRPr="00ED0763">
        <w:rPr>
          <w:highlight w:val="cyan"/>
          <w:u w:val="single"/>
        </w:rPr>
        <w:t>The longer the strike</w:t>
      </w:r>
      <w:r w:rsidRPr="00ED0763">
        <w:rPr>
          <w:u w:val="single"/>
        </w:rPr>
        <w:t xml:space="preserve"> lasts, </w:t>
      </w:r>
      <w:r w:rsidRPr="00ED0763">
        <w:rPr>
          <w:highlight w:val="cyan"/>
          <w:u w:val="single"/>
        </w:rPr>
        <w:t xml:space="preserve">the </w:t>
      </w:r>
      <w:r w:rsidRPr="00ED0763">
        <w:rPr>
          <w:rStyle w:val="Emphasis"/>
          <w:highlight w:val="cyan"/>
        </w:rPr>
        <w:t>more money the employer loses</w:t>
      </w:r>
      <w:r w:rsidRPr="00ED0763">
        <w:rPr>
          <w:highlight w:val="cyan"/>
          <w:u w:val="single"/>
        </w:rPr>
        <w:t>.</w:t>
      </w:r>
      <w:r w:rsidRPr="00ED0763">
        <w:rPr>
          <w:sz w:val="16"/>
        </w:rPr>
        <w:t xml:space="preserve"> Of course, </w:t>
      </w:r>
      <w:r w:rsidRPr="00ED0763">
        <w:rPr>
          <w:u w:val="single"/>
        </w:rPr>
        <w:t xml:space="preserve">the </w:t>
      </w:r>
      <w:r w:rsidRPr="00ED0763">
        <w:rPr>
          <w:highlight w:val="cyan"/>
          <w:u w:val="single"/>
        </w:rPr>
        <w:t>workers aren't getting paid either</w:t>
      </w:r>
      <w:r w:rsidRPr="00ED0763">
        <w:rPr>
          <w:sz w:val="16"/>
        </w:rPr>
        <w:t xml:space="preserve">, so they're losing money as well. Some unions build up "war chests" -- funds to pay striking workers. But it isn't usually very much, and </w:t>
      </w:r>
      <w:r w:rsidRPr="00ED0763">
        <w:rPr>
          <w:u w:val="single"/>
        </w:rPr>
        <w:t>it's often not enough for a prolonged strike.</w:t>
      </w:r>
    </w:p>
    <w:p w14:paraId="6551EDF0" w14:textId="77777777" w:rsidR="00005FC5" w:rsidRPr="00ED0763" w:rsidRDefault="00005FC5" w:rsidP="00005FC5">
      <w:pPr>
        <w:rPr>
          <w:sz w:val="16"/>
        </w:rPr>
      </w:pPr>
      <w:r w:rsidRPr="00ED0763">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1321FF16" w14:textId="77777777" w:rsidR="00005FC5" w:rsidRPr="00ED0763" w:rsidRDefault="00005FC5" w:rsidP="00005FC5"/>
    <w:p w14:paraId="1A439BE0" w14:textId="77777777" w:rsidR="00005FC5" w:rsidRPr="00ED0763" w:rsidRDefault="00005FC5" w:rsidP="00005FC5">
      <w:pPr>
        <w:pStyle w:val="Heading4"/>
      </w:pPr>
      <w:r w:rsidRPr="00ED0763">
        <w:t xml:space="preserve">Strikes </w:t>
      </w:r>
      <w:r w:rsidRPr="00ED0763">
        <w:rPr>
          <w:u w:val="single"/>
        </w:rPr>
        <w:t>fail</w:t>
      </w:r>
      <w:r w:rsidRPr="00ED0763">
        <w:t xml:space="preserve"> and spark </w:t>
      </w:r>
      <w:r w:rsidRPr="00ED0763">
        <w:rPr>
          <w:u w:val="single"/>
        </w:rPr>
        <w:t>backlash</w:t>
      </w:r>
      <w:r w:rsidRPr="00ED0763">
        <w:t xml:space="preserve"> – leads to </w:t>
      </w:r>
      <w:r w:rsidRPr="00ED0763">
        <w:rPr>
          <w:u w:val="single"/>
        </w:rPr>
        <w:t>fragmentation</w:t>
      </w:r>
      <w:r w:rsidRPr="00ED0763">
        <w:t>.</w:t>
      </w:r>
    </w:p>
    <w:p w14:paraId="2EBFB2A6" w14:textId="77777777" w:rsidR="00005FC5" w:rsidRPr="00ED0763" w:rsidRDefault="00005FC5" w:rsidP="00005FC5">
      <w:r w:rsidRPr="00ED0763">
        <w:rPr>
          <w:rStyle w:val="Style13ptBold"/>
        </w:rPr>
        <w:t>Grant and Wallace 91</w:t>
      </w:r>
      <w:r w:rsidRPr="00ED0763">
        <w:t xml:space="preserve"> [Don Sherman Grant; Ohio State University; Michael Wallace; Indiana University; “Why Do Strikes Turn Violent?” University of Chicago Press; March 1991; </w:t>
      </w:r>
      <w:hyperlink r:id="rId10" w:history="1">
        <w:r w:rsidRPr="00ED0763">
          <w:rPr>
            <w:rStyle w:val="Hyperlink"/>
          </w:rPr>
          <w:t>https://www.jstor.org/stable/pdf/2781338.pdf?refreqid=excelsior%3Aca3144a9ae9e4ac65e285f2c67451ffb</w:t>
        </w:r>
      </w:hyperlink>
      <w:r w:rsidRPr="00ED0763">
        <w:t>]//SJWen</w:t>
      </w:r>
    </w:p>
    <w:p w14:paraId="0B354EB8" w14:textId="77777777" w:rsidR="00005FC5" w:rsidRPr="00ED0763" w:rsidRDefault="00005FC5" w:rsidP="00005FC5">
      <w:r w:rsidRPr="00ED0763">
        <w:t>**RM = Resource-Mobilization, or Strikes</w:t>
      </w:r>
    </w:p>
    <w:p w14:paraId="1719961A" w14:textId="77777777" w:rsidR="00005FC5" w:rsidRPr="00ED0763" w:rsidRDefault="00005FC5" w:rsidP="00005FC5">
      <w:pPr>
        <w:rPr>
          <w:u w:val="single"/>
        </w:rPr>
      </w:pPr>
      <w:r w:rsidRPr="00ED0763">
        <w:rPr>
          <w:sz w:val="16"/>
        </w:rPr>
        <w:t xml:space="preserve">3. Violent </w:t>
      </w:r>
      <w:proofErr w:type="gramStart"/>
      <w:r w:rsidRPr="00ED0763">
        <w:rPr>
          <w:sz w:val="16"/>
        </w:rPr>
        <w:t>tactics.-</w:t>
      </w:r>
      <w:proofErr w:type="gramEnd"/>
      <w:r w:rsidRPr="00ED0763">
        <w:rPr>
          <w:u w:val="single"/>
        </w:rPr>
        <w:t xml:space="preserve">Violent tactics are viewed by </w:t>
      </w:r>
      <w:r w:rsidRPr="00ED0763">
        <w:rPr>
          <w:highlight w:val="cyan"/>
          <w:u w:val="single"/>
        </w:rPr>
        <w:t>RM theorists</w:t>
      </w:r>
      <w:r w:rsidRPr="00ED0763">
        <w:rPr>
          <w:u w:val="single"/>
        </w:rPr>
        <w:t xml:space="preserve"> </w:t>
      </w:r>
      <w:proofErr w:type="spellStart"/>
      <w:r w:rsidRPr="00ED0763">
        <w:rPr>
          <w:rStyle w:val="Emphasis"/>
        </w:rPr>
        <w:t>exclu</w:t>
      </w:r>
      <w:proofErr w:type="spellEnd"/>
      <w:r w:rsidRPr="00ED0763">
        <w:rPr>
          <w:rStyle w:val="Emphasis"/>
        </w:rPr>
        <w:t xml:space="preserve">- </w:t>
      </w:r>
      <w:proofErr w:type="spellStart"/>
      <w:r w:rsidRPr="00ED0763">
        <w:rPr>
          <w:rStyle w:val="Emphasis"/>
        </w:rPr>
        <w:t>sively</w:t>
      </w:r>
      <w:proofErr w:type="spellEnd"/>
      <w:r w:rsidRPr="00ED0763">
        <w:rPr>
          <w:u w:val="single"/>
        </w:rPr>
        <w:t xml:space="preserve"> as purposeful strategies by challengers for inciting social change with </w:t>
      </w:r>
      <w:r w:rsidRPr="00ED0763">
        <w:rPr>
          <w:rStyle w:val="Emphasis"/>
          <w:highlight w:val="cyan"/>
        </w:rPr>
        <w:t>little recognition</w:t>
      </w:r>
      <w:r w:rsidRPr="00ED0763">
        <w:rPr>
          <w:highlight w:val="cyan"/>
          <w:u w:val="single"/>
        </w:rPr>
        <w:t xml:space="preserve"> of how </w:t>
      </w:r>
      <w:r w:rsidRPr="00ED0763">
        <w:rPr>
          <w:rStyle w:val="Emphasis"/>
          <w:highlight w:val="cyan"/>
        </w:rPr>
        <w:t>countermobilization</w:t>
      </w:r>
      <w:r w:rsidRPr="00ED0763">
        <w:rPr>
          <w:u w:val="single"/>
        </w:rPr>
        <w:t xml:space="preserve"> strategies </w:t>
      </w:r>
      <w:r w:rsidRPr="00ED0763">
        <w:rPr>
          <w:highlight w:val="cyan"/>
          <w:u w:val="single"/>
        </w:rPr>
        <w:t>of elites</w:t>
      </w:r>
      <w:r w:rsidRPr="00ED0763">
        <w:rPr>
          <w:u w:val="single"/>
        </w:rPr>
        <w:t xml:space="preserve"> also </w:t>
      </w:r>
      <w:r w:rsidRPr="00ED0763">
        <w:rPr>
          <w:rStyle w:val="Emphasis"/>
          <w:highlight w:val="cyan"/>
        </w:rPr>
        <w:t>create violence</w:t>
      </w:r>
      <w:r w:rsidRPr="00ED0763">
        <w:rPr>
          <w:u w:val="single"/>
        </w:rPr>
        <w:t>.</w:t>
      </w:r>
      <w:r w:rsidRPr="00ED0763">
        <w:rPr>
          <w:sz w:val="16"/>
        </w:rPr>
        <w:t xml:space="preserve"> The role of </w:t>
      </w:r>
      <w:r w:rsidRPr="00ED0763">
        <w:rPr>
          <w:highlight w:val="cyan"/>
          <w:u w:val="single"/>
        </w:rPr>
        <w:t>elite counterstrategies</w:t>
      </w:r>
      <w:r w:rsidRPr="00ED0763">
        <w:rPr>
          <w:u w:val="single"/>
        </w:rPr>
        <w:t xml:space="preserve"> has been </w:t>
      </w:r>
      <w:r w:rsidRPr="00ED0763">
        <w:rPr>
          <w:rStyle w:val="Emphasis"/>
        </w:rPr>
        <w:t xml:space="preserve">virtually </w:t>
      </w:r>
      <w:proofErr w:type="spellStart"/>
      <w:r w:rsidRPr="00ED0763">
        <w:rPr>
          <w:rStyle w:val="Emphasis"/>
          <w:highlight w:val="cyan"/>
        </w:rPr>
        <w:t>ig</w:t>
      </w:r>
      <w:proofErr w:type="spellEnd"/>
      <w:r w:rsidRPr="00ED0763">
        <w:rPr>
          <w:rStyle w:val="Emphasis"/>
          <w:highlight w:val="cyan"/>
        </w:rPr>
        <w:t xml:space="preserve">- </w:t>
      </w:r>
      <w:proofErr w:type="spellStart"/>
      <w:r w:rsidRPr="00ED0763">
        <w:rPr>
          <w:rStyle w:val="Emphasis"/>
          <w:highlight w:val="cyan"/>
        </w:rPr>
        <w:t>nored</w:t>
      </w:r>
      <w:proofErr w:type="spellEnd"/>
      <w:r w:rsidRPr="00ED0763">
        <w:rPr>
          <w:rStyle w:val="Emphasis"/>
        </w:rPr>
        <w:t xml:space="preserve"> in research on collective violence</w:t>
      </w:r>
      <w:r w:rsidRPr="00ED0763">
        <w:rPr>
          <w:sz w:val="16"/>
        </w:rPr>
        <w:t xml:space="preserve">. Of course, </w:t>
      </w:r>
      <w:r w:rsidRPr="00ED0763">
        <w:rPr>
          <w:highlight w:val="cyan"/>
          <w:u w:val="single"/>
        </w:rPr>
        <w:t xml:space="preserve">history is </w:t>
      </w:r>
      <w:r w:rsidRPr="00ED0763">
        <w:rPr>
          <w:rStyle w:val="Emphasis"/>
          <w:highlight w:val="cyan"/>
        </w:rPr>
        <w:t>replete</w:t>
      </w:r>
      <w:r w:rsidRPr="00ED0763">
        <w:rPr>
          <w:highlight w:val="cyan"/>
          <w:u w:val="single"/>
        </w:rPr>
        <w:t xml:space="preserve"> with</w:t>
      </w:r>
      <w:r w:rsidRPr="00ED0763">
        <w:rPr>
          <w:u w:val="single"/>
        </w:rPr>
        <w:t xml:space="preserve"> examples of </w:t>
      </w:r>
      <w:r w:rsidRPr="00ED0763">
        <w:rPr>
          <w:highlight w:val="cyan"/>
          <w:u w:val="single"/>
        </w:rPr>
        <w:t>elites' inflicting violence</w:t>
      </w:r>
      <w:r w:rsidRPr="00ED0763">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ED0763">
        <w:rPr>
          <w:highlight w:val="cyan"/>
          <w:u w:val="single"/>
        </w:rPr>
        <w:t>elite</w:t>
      </w:r>
      <w:r w:rsidRPr="00ED0763">
        <w:rPr>
          <w:u w:val="single"/>
        </w:rPr>
        <w:t xml:space="preserve"> strategies </w:t>
      </w:r>
      <w:r w:rsidRPr="00ED0763">
        <w:rPr>
          <w:rStyle w:val="Emphasis"/>
        </w:rPr>
        <w:t>do not</w:t>
      </w:r>
      <w:r w:rsidRPr="00ED0763">
        <w:rPr>
          <w:u w:val="single"/>
        </w:rPr>
        <w:t xml:space="preserve"> overtly promote violence but rather </w:t>
      </w:r>
      <w:r w:rsidRPr="00ED0763">
        <w:rPr>
          <w:rStyle w:val="Emphasis"/>
          <w:highlight w:val="cyan"/>
        </w:rPr>
        <w:t>provoke violence</w:t>
      </w:r>
      <w:r w:rsidRPr="00ED0763">
        <w:rPr>
          <w:rStyle w:val="Emphasis"/>
        </w:rPr>
        <w:t xml:space="preserve"> by the other side </w:t>
      </w:r>
      <w:r w:rsidRPr="00ED0763">
        <w:rPr>
          <w:rStyle w:val="Emphasis"/>
          <w:highlight w:val="cyan"/>
        </w:rPr>
        <w:t>in hopes of eliciting</w:t>
      </w:r>
      <w:r w:rsidRPr="00ED0763">
        <w:rPr>
          <w:rStyle w:val="Emphasis"/>
        </w:rPr>
        <w:t xml:space="preserve"> public </w:t>
      </w:r>
      <w:r w:rsidRPr="00ED0763">
        <w:rPr>
          <w:rStyle w:val="Emphasis"/>
          <w:highlight w:val="cyan"/>
        </w:rPr>
        <w:t>condemnation</w:t>
      </w:r>
      <w:r w:rsidRPr="00ED0763">
        <w:rPr>
          <w:u w:val="single"/>
        </w:rPr>
        <w:t xml:space="preserve"> or more vigorous state repression</w:t>
      </w:r>
      <w:r w:rsidRPr="00ED0763">
        <w:rPr>
          <w:sz w:val="16"/>
        </w:rPr>
        <w:t xml:space="preserve"> of challenger initiatives. This is a critical dynamic in struggles involving weak insiders such as unions. In these cases, </w:t>
      </w:r>
      <w:r w:rsidRPr="00ED0763">
        <w:rPr>
          <w:u w:val="single"/>
        </w:rPr>
        <w:t>worker violence</w:t>
      </w:r>
      <w:r w:rsidRPr="00ED0763">
        <w:rPr>
          <w:sz w:val="16"/>
        </w:rPr>
        <w:t xml:space="preserve">, </w:t>
      </w:r>
      <w:r w:rsidRPr="00ED0763">
        <w:rPr>
          <w:highlight w:val="cyan"/>
          <w:u w:val="single"/>
        </w:rPr>
        <w:t>even when</w:t>
      </w:r>
      <w:r w:rsidRPr="00ED0763">
        <w:rPr>
          <w:sz w:val="16"/>
        </w:rPr>
        <w:t xml:space="preserve"> it appears </w:t>
      </w:r>
      <w:r w:rsidRPr="00ED0763">
        <w:rPr>
          <w:highlight w:val="cyan"/>
          <w:u w:val="single"/>
        </w:rPr>
        <w:t>justified</w:t>
      </w:r>
      <w:r w:rsidRPr="00ED0763">
        <w:rPr>
          <w:sz w:val="16"/>
        </w:rPr>
        <w:t xml:space="preserve">, </w:t>
      </w:r>
      <w:r w:rsidRPr="00ED0763">
        <w:rPr>
          <w:highlight w:val="cyan"/>
          <w:u w:val="single"/>
        </w:rPr>
        <w:t>erodes</w:t>
      </w:r>
      <w:r w:rsidRPr="00ED0763">
        <w:rPr>
          <w:u w:val="single"/>
        </w:rPr>
        <w:t xml:space="preserve"> </w:t>
      </w:r>
      <w:r w:rsidRPr="00ED0763">
        <w:rPr>
          <w:rStyle w:val="Emphasis"/>
        </w:rPr>
        <w:t xml:space="preserve">public </w:t>
      </w:r>
      <w:r w:rsidRPr="00ED0763">
        <w:rPr>
          <w:rStyle w:val="Emphasis"/>
          <w:highlight w:val="cyan"/>
        </w:rPr>
        <w:t>support for the</w:t>
      </w:r>
      <w:r w:rsidRPr="00ED0763">
        <w:rPr>
          <w:rStyle w:val="Emphasis"/>
        </w:rPr>
        <w:t xml:space="preserve"> workers' </w:t>
      </w:r>
      <w:r w:rsidRPr="00ED0763">
        <w:rPr>
          <w:rStyle w:val="Emphasis"/>
          <w:highlight w:val="cyan"/>
        </w:rPr>
        <w:t>cause and damages</w:t>
      </w:r>
      <w:r w:rsidRPr="00ED0763">
        <w:rPr>
          <w:rStyle w:val="Emphasis"/>
        </w:rPr>
        <w:t xml:space="preserve"> the </w:t>
      </w:r>
      <w:r w:rsidRPr="00ED0763">
        <w:rPr>
          <w:rStyle w:val="Emphasis"/>
          <w:highlight w:val="cyan"/>
        </w:rPr>
        <w:t>union's insider status</w:t>
      </w:r>
      <w:r w:rsidRPr="00ED0763">
        <w:rPr>
          <w:u w:val="single"/>
        </w:rPr>
        <w:t xml:space="preserve">. </w:t>
      </w:r>
    </w:p>
    <w:p w14:paraId="4BA03232" w14:textId="77777777" w:rsidR="00005FC5" w:rsidRPr="00ED0763" w:rsidRDefault="00005FC5" w:rsidP="00005FC5">
      <w:pPr>
        <w:rPr>
          <w:sz w:val="16"/>
        </w:rPr>
      </w:pPr>
      <w:r w:rsidRPr="00ED0763">
        <w:rPr>
          <w:sz w:val="16"/>
        </w:rPr>
        <w:t xml:space="preserve">4. Homogeneity and </w:t>
      </w:r>
      <w:proofErr w:type="gramStart"/>
      <w:r w:rsidRPr="00ED0763">
        <w:rPr>
          <w:sz w:val="16"/>
        </w:rPr>
        <w:t>similarity.-</w:t>
      </w:r>
      <w:proofErr w:type="gramEnd"/>
      <w:r w:rsidRPr="00ED0763">
        <w:rPr>
          <w:u w:val="single"/>
        </w:rPr>
        <w:t>Many</w:t>
      </w:r>
      <w:r w:rsidRPr="00ED0763">
        <w:rPr>
          <w:sz w:val="16"/>
        </w:rPr>
        <w:t xml:space="preserve"> RM </w:t>
      </w:r>
      <w:r w:rsidRPr="00ED0763">
        <w:rPr>
          <w:highlight w:val="cyan"/>
          <w:u w:val="single"/>
        </w:rPr>
        <w:t xml:space="preserve">theorists </w:t>
      </w:r>
      <w:r w:rsidRPr="00ED0763">
        <w:rPr>
          <w:rStyle w:val="Emphasis"/>
          <w:highlight w:val="cyan"/>
        </w:rPr>
        <w:t>incorrectly</w:t>
      </w:r>
      <w:r w:rsidRPr="00ED0763">
        <w:rPr>
          <w:highlight w:val="cyan"/>
          <w:u w:val="single"/>
        </w:rPr>
        <w:t xml:space="preserve"> as- </w:t>
      </w:r>
      <w:proofErr w:type="spellStart"/>
      <w:r w:rsidRPr="00ED0763">
        <w:rPr>
          <w:highlight w:val="cyan"/>
          <w:u w:val="single"/>
        </w:rPr>
        <w:t>sume</w:t>
      </w:r>
      <w:proofErr w:type="spellEnd"/>
      <w:r w:rsidRPr="00ED0763">
        <w:rPr>
          <w:u w:val="single"/>
        </w:rPr>
        <w:t xml:space="preserve"> that </w:t>
      </w:r>
      <w:r w:rsidRPr="00ED0763">
        <w:rPr>
          <w:highlight w:val="cyan"/>
          <w:u w:val="single"/>
        </w:rPr>
        <w:t>members</w:t>
      </w:r>
      <w:r w:rsidRPr="00ED0763">
        <w:rPr>
          <w:u w:val="single"/>
        </w:rPr>
        <w:t xml:space="preserve"> of aggrieved groups </w:t>
      </w:r>
      <w:r w:rsidRPr="00ED0763">
        <w:rPr>
          <w:highlight w:val="cyan"/>
          <w:u w:val="single"/>
        </w:rPr>
        <w:t xml:space="preserve">are </w:t>
      </w:r>
      <w:r w:rsidRPr="00ED0763">
        <w:rPr>
          <w:rStyle w:val="Emphasis"/>
          <w:highlight w:val="cyan"/>
        </w:rPr>
        <w:t>homogeneous</w:t>
      </w:r>
      <w:r w:rsidRPr="00ED0763">
        <w:rPr>
          <w:highlight w:val="cyan"/>
          <w:u w:val="single"/>
        </w:rPr>
        <w:t xml:space="preserve"> in </w:t>
      </w:r>
      <w:r w:rsidRPr="00ED0763">
        <w:rPr>
          <w:u w:val="single"/>
        </w:rPr>
        <w:t xml:space="preserve">their </w:t>
      </w:r>
      <w:r w:rsidRPr="00ED0763">
        <w:rPr>
          <w:highlight w:val="cyan"/>
          <w:u w:val="single"/>
        </w:rPr>
        <w:t xml:space="preserve">inter- </w:t>
      </w:r>
      <w:proofErr w:type="spellStart"/>
      <w:r w:rsidRPr="00ED0763">
        <w:rPr>
          <w:highlight w:val="cyan"/>
          <w:u w:val="single"/>
        </w:rPr>
        <w:t>ests</w:t>
      </w:r>
      <w:proofErr w:type="spellEnd"/>
      <w:r w:rsidRPr="00ED0763">
        <w:rPr>
          <w:u w:val="single"/>
        </w:rPr>
        <w:t xml:space="preserve"> and share similar positions in the social structure</w:t>
      </w:r>
      <w:r w:rsidRPr="00ED0763">
        <w:rPr>
          <w:sz w:val="16"/>
        </w:rPr>
        <w:t xml:space="preserve">. This (assumed) homogeneity of interests is rare for members of outsider groups and even more suspect for members of weak-insider groups. Indeed, </w:t>
      </w:r>
      <w:r w:rsidRPr="00ED0763">
        <w:rPr>
          <w:highlight w:val="cyan"/>
          <w:u w:val="single"/>
        </w:rPr>
        <w:t xml:space="preserve">groups are </w:t>
      </w:r>
      <w:r w:rsidRPr="00ED0763">
        <w:rPr>
          <w:rStyle w:val="Emphasis"/>
          <w:highlight w:val="cyan"/>
        </w:rPr>
        <w:t>rarely uniform</w:t>
      </w:r>
      <w:r w:rsidRPr="00ED0763">
        <w:rPr>
          <w:u w:val="single"/>
        </w:rPr>
        <w:t xml:space="preserve"> and often include relatively advantaged persons</w:t>
      </w:r>
      <w:r w:rsidRPr="00ED0763">
        <w:rPr>
          <w:sz w:val="16"/>
        </w:rPr>
        <w:t xml:space="preserve"> who have other, </w:t>
      </w:r>
      <w:r w:rsidRPr="00ED0763">
        <w:rPr>
          <w:u w:val="single"/>
        </w:rPr>
        <w:t xml:space="preserve">more peaceful channels in which to </w:t>
      </w:r>
      <w:r w:rsidRPr="00ED0763">
        <w:rPr>
          <w:rStyle w:val="Emphasis"/>
        </w:rPr>
        <w:t>pursue their goals</w:t>
      </w:r>
      <w:r w:rsidRPr="00ED0763">
        <w:rPr>
          <w:sz w:val="16"/>
        </w:rPr>
        <w:t xml:space="preserve">. Internal stratification processes mean that </w:t>
      </w:r>
      <w:r w:rsidRPr="00ED0763">
        <w:rPr>
          <w:u w:val="single"/>
        </w:rPr>
        <w:t xml:space="preserve">different persons have </w:t>
      </w:r>
      <w:r w:rsidRPr="00ED0763">
        <w:rPr>
          <w:rStyle w:val="Emphasis"/>
        </w:rPr>
        <w:t xml:space="preserve">varying invest- </w:t>
      </w:r>
      <w:proofErr w:type="spellStart"/>
      <w:r w:rsidRPr="00ED0763">
        <w:rPr>
          <w:rStyle w:val="Emphasis"/>
        </w:rPr>
        <w:t>ments</w:t>
      </w:r>
      <w:proofErr w:type="spellEnd"/>
      <w:r w:rsidRPr="00ED0763">
        <w:rPr>
          <w:u w:val="single"/>
        </w:rPr>
        <w:t xml:space="preserve"> in current structural arrangements</w:t>
      </w:r>
      <w:r w:rsidRPr="00ED0763">
        <w:rPr>
          <w:sz w:val="16"/>
        </w:rPr>
        <w:t xml:space="preserve">, in addition to their collective interest in affecting social change. Again, these forces are especially </w:t>
      </w:r>
      <w:proofErr w:type="spellStart"/>
      <w:r w:rsidRPr="00ED0763">
        <w:rPr>
          <w:sz w:val="16"/>
        </w:rPr>
        <w:t>prev</w:t>
      </w:r>
      <w:proofErr w:type="spellEnd"/>
      <w:r w:rsidRPr="00ED0763">
        <w:rPr>
          <w:sz w:val="16"/>
        </w:rPr>
        <w:t xml:space="preserve">- </w:t>
      </w:r>
      <w:proofErr w:type="spellStart"/>
      <w:r w:rsidRPr="00ED0763">
        <w:rPr>
          <w:sz w:val="16"/>
        </w:rPr>
        <w:t>alent</w:t>
      </w:r>
      <w:proofErr w:type="spellEnd"/>
      <w:r w:rsidRPr="00ED0763">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5BB27E55" w14:textId="77777777" w:rsidR="00005FC5" w:rsidRDefault="00005FC5" w:rsidP="00005FC5">
      <w:pPr>
        <w:rPr>
          <w:sz w:val="16"/>
        </w:rPr>
      </w:pPr>
      <w:r w:rsidRPr="00ED0763">
        <w:rPr>
          <w:u w:val="single"/>
        </w:rPr>
        <w:t xml:space="preserve">Internal </w:t>
      </w:r>
      <w:r w:rsidRPr="00ED0763">
        <w:rPr>
          <w:highlight w:val="cyan"/>
          <w:u w:val="single"/>
        </w:rPr>
        <w:t xml:space="preserve">differences may lead to </w:t>
      </w:r>
      <w:r w:rsidRPr="00ED0763">
        <w:rPr>
          <w:rStyle w:val="Emphasis"/>
          <w:highlight w:val="cyan"/>
        </w:rPr>
        <w:t>fragmentation</w:t>
      </w:r>
      <w:r w:rsidRPr="00ED0763">
        <w:rPr>
          <w:rStyle w:val="Emphasis"/>
        </w:rPr>
        <w:t xml:space="preserve"> of interests</w:t>
      </w:r>
      <w:r w:rsidRPr="00ED0763">
        <w:rPr>
          <w:u w:val="single"/>
        </w:rPr>
        <w:t xml:space="preserve"> </w:t>
      </w:r>
      <w:r w:rsidRPr="00ED0763">
        <w:rPr>
          <w:highlight w:val="cyan"/>
          <w:u w:val="single"/>
        </w:rPr>
        <w:t xml:space="preserve">and </w:t>
      </w:r>
      <w:r w:rsidRPr="00ED0763">
        <w:rPr>
          <w:rStyle w:val="Emphasis"/>
          <w:highlight w:val="cyan"/>
        </w:rPr>
        <w:t>lack of consensus</w:t>
      </w:r>
      <w:r w:rsidRPr="00ED0763">
        <w:rPr>
          <w:rStyle w:val="Emphasis"/>
        </w:rPr>
        <w:t xml:space="preserve"> about tactics</w:t>
      </w:r>
      <w:r w:rsidRPr="00ED0763">
        <w:rPr>
          <w:sz w:val="16"/>
        </w:rPr>
        <w:t xml:space="preserve">, </w:t>
      </w:r>
      <w:r w:rsidRPr="00ED0763">
        <w:rPr>
          <w:highlight w:val="cyan"/>
          <w:u w:val="single"/>
        </w:rPr>
        <w:t>especially</w:t>
      </w:r>
      <w:r w:rsidRPr="00ED0763">
        <w:rPr>
          <w:u w:val="single"/>
        </w:rPr>
        <w:t xml:space="preserve"> tactics suggesting </w:t>
      </w:r>
      <w:r w:rsidRPr="00ED0763">
        <w:rPr>
          <w:highlight w:val="cyan"/>
          <w:u w:val="single"/>
        </w:rPr>
        <w:t xml:space="preserve">violent </w:t>
      </w:r>
      <w:proofErr w:type="spellStart"/>
      <w:r w:rsidRPr="00ED0763">
        <w:rPr>
          <w:highlight w:val="cyan"/>
          <w:u w:val="single"/>
        </w:rPr>
        <w:t>confronta</w:t>
      </w:r>
      <w:proofErr w:type="spellEnd"/>
      <w:r w:rsidRPr="00ED0763">
        <w:rPr>
          <w:highlight w:val="cyan"/>
          <w:u w:val="single"/>
        </w:rPr>
        <w:t xml:space="preserve">- </w:t>
      </w:r>
      <w:proofErr w:type="spellStart"/>
      <w:r w:rsidRPr="00ED0763">
        <w:rPr>
          <w:highlight w:val="cyan"/>
          <w:u w:val="single"/>
        </w:rPr>
        <w:t>tion</w:t>
      </w:r>
      <w:proofErr w:type="spellEnd"/>
      <w:r w:rsidRPr="00ED0763">
        <w:rPr>
          <w:sz w:val="16"/>
        </w:rPr>
        <w:t xml:space="preserve">. While group members share common grievances, individual </w:t>
      </w:r>
      <w:r w:rsidRPr="00ED0763">
        <w:rPr>
          <w:highlight w:val="cyan"/>
          <w:u w:val="single"/>
        </w:rPr>
        <w:t xml:space="preserve">mem- </w:t>
      </w:r>
      <w:proofErr w:type="spellStart"/>
      <w:r w:rsidRPr="00ED0763">
        <w:rPr>
          <w:highlight w:val="cyan"/>
          <w:u w:val="single"/>
        </w:rPr>
        <w:t>bers</w:t>
      </w:r>
      <w:proofErr w:type="spellEnd"/>
      <w:r w:rsidRPr="00ED0763">
        <w:rPr>
          <w:highlight w:val="cyan"/>
          <w:u w:val="single"/>
        </w:rPr>
        <w:t xml:space="preserve"> may be </w:t>
      </w:r>
      <w:r w:rsidRPr="00ED0763">
        <w:rPr>
          <w:rStyle w:val="Emphasis"/>
          <w:highlight w:val="cyan"/>
        </w:rPr>
        <w:t>differentially aggrieved</w:t>
      </w:r>
      <w:r w:rsidRPr="00ED0763">
        <w:rPr>
          <w:rStyle w:val="Emphasis"/>
        </w:rPr>
        <w:t xml:space="preserve"> by the current </w:t>
      </w:r>
      <w:proofErr w:type="gramStart"/>
      <w:r w:rsidRPr="00ED0763">
        <w:rPr>
          <w:rStyle w:val="Emphasis"/>
        </w:rPr>
        <w:t>state of affairs</w:t>
      </w:r>
      <w:proofErr w:type="gramEnd"/>
      <w:r w:rsidRPr="00ED0763">
        <w:rPr>
          <w:u w:val="single"/>
        </w:rPr>
        <w:t xml:space="preserve"> or differentially exposed to elite repression</w:t>
      </w:r>
      <w:r w:rsidRPr="00ED0763">
        <w:rPr>
          <w:sz w:val="16"/>
        </w:rPr>
        <w:t xml:space="preserve">. White's (1989) research on the violent tactics of the Irish Republican Army shows that working-class members and student activists, when compared with middle-class </w:t>
      </w:r>
      <w:proofErr w:type="spellStart"/>
      <w:r w:rsidRPr="00ED0763">
        <w:rPr>
          <w:sz w:val="16"/>
        </w:rPr>
        <w:t>partici</w:t>
      </w:r>
      <w:proofErr w:type="spellEnd"/>
      <w:r w:rsidRPr="00ED0763">
        <w:rPr>
          <w:sz w:val="16"/>
        </w:rPr>
        <w:t xml:space="preserve">- pants, are </w:t>
      </w:r>
      <w:r w:rsidRPr="00ED0763">
        <w:rPr>
          <w:u w:val="single"/>
        </w:rPr>
        <w:t xml:space="preserve">more vulnerable to </w:t>
      </w:r>
      <w:r w:rsidRPr="00ED0763">
        <w:rPr>
          <w:rStyle w:val="Emphasis"/>
        </w:rPr>
        <w:t>state-sponsored repression</w:t>
      </w:r>
      <w:r w:rsidRPr="00ED0763">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3C016244" w14:textId="77777777" w:rsidR="00BB26B1" w:rsidRPr="006470C8" w:rsidRDefault="00BB26B1" w:rsidP="00BB26B1">
      <w:pPr>
        <w:contextualSpacing/>
        <w:rPr>
          <w:rFonts w:asciiTheme="majorHAnsi" w:hAnsiTheme="majorHAnsi"/>
        </w:rPr>
      </w:pPr>
    </w:p>
    <w:p w14:paraId="291CC849" w14:textId="77777777" w:rsidR="00E0453D" w:rsidRPr="00E0453D" w:rsidRDefault="00E0453D" w:rsidP="00E0453D"/>
    <w:sectPr w:rsidR="00E0453D" w:rsidRPr="00E045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62DD4"/>
    <w:rsid w:val="00005FC5"/>
    <w:rsid w:val="000139A3"/>
    <w:rsid w:val="00062DD4"/>
    <w:rsid w:val="000E16AD"/>
    <w:rsid w:val="00100833"/>
    <w:rsid w:val="00104529"/>
    <w:rsid w:val="00105942"/>
    <w:rsid w:val="00107396"/>
    <w:rsid w:val="00144A4C"/>
    <w:rsid w:val="00176AB0"/>
    <w:rsid w:val="00176CB9"/>
    <w:rsid w:val="00177B7D"/>
    <w:rsid w:val="0018322D"/>
    <w:rsid w:val="001B5776"/>
    <w:rsid w:val="001E527A"/>
    <w:rsid w:val="001F64FB"/>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629E"/>
    <w:rsid w:val="00537BD5"/>
    <w:rsid w:val="0057268A"/>
    <w:rsid w:val="005D2912"/>
    <w:rsid w:val="006065BD"/>
    <w:rsid w:val="00645FA9"/>
    <w:rsid w:val="00647866"/>
    <w:rsid w:val="00665003"/>
    <w:rsid w:val="006A2AD0"/>
    <w:rsid w:val="006C2375"/>
    <w:rsid w:val="006D4ECC"/>
    <w:rsid w:val="00714B9E"/>
    <w:rsid w:val="00722258"/>
    <w:rsid w:val="007243E5"/>
    <w:rsid w:val="00766EA0"/>
    <w:rsid w:val="007A2226"/>
    <w:rsid w:val="007F5B66"/>
    <w:rsid w:val="00823A1C"/>
    <w:rsid w:val="00840D2A"/>
    <w:rsid w:val="00845B9D"/>
    <w:rsid w:val="00860984"/>
    <w:rsid w:val="008B3ECB"/>
    <w:rsid w:val="008B4E85"/>
    <w:rsid w:val="008B6B26"/>
    <w:rsid w:val="008C1230"/>
    <w:rsid w:val="008C1B2E"/>
    <w:rsid w:val="0091627E"/>
    <w:rsid w:val="0097032B"/>
    <w:rsid w:val="00981CA3"/>
    <w:rsid w:val="009D2EAD"/>
    <w:rsid w:val="009D54B2"/>
    <w:rsid w:val="009E1922"/>
    <w:rsid w:val="009F7ED2"/>
    <w:rsid w:val="00A93661"/>
    <w:rsid w:val="00A95652"/>
    <w:rsid w:val="00AC0AB8"/>
    <w:rsid w:val="00B33C6D"/>
    <w:rsid w:val="00B4508F"/>
    <w:rsid w:val="00B55AD5"/>
    <w:rsid w:val="00B8057C"/>
    <w:rsid w:val="00B808D0"/>
    <w:rsid w:val="00BB26B1"/>
    <w:rsid w:val="00BC445F"/>
    <w:rsid w:val="00BD6238"/>
    <w:rsid w:val="00BF593B"/>
    <w:rsid w:val="00BF773A"/>
    <w:rsid w:val="00BF7E81"/>
    <w:rsid w:val="00C13773"/>
    <w:rsid w:val="00C17CC8"/>
    <w:rsid w:val="00C83417"/>
    <w:rsid w:val="00C9604F"/>
    <w:rsid w:val="00CA19AA"/>
    <w:rsid w:val="00CC5298"/>
    <w:rsid w:val="00CD736E"/>
    <w:rsid w:val="00CD798D"/>
    <w:rsid w:val="00CE161E"/>
    <w:rsid w:val="00CF2253"/>
    <w:rsid w:val="00CF59A8"/>
    <w:rsid w:val="00D325A9"/>
    <w:rsid w:val="00D36A8A"/>
    <w:rsid w:val="00D61409"/>
    <w:rsid w:val="00D6691E"/>
    <w:rsid w:val="00D71170"/>
    <w:rsid w:val="00DA1C92"/>
    <w:rsid w:val="00DA25D4"/>
    <w:rsid w:val="00DA6538"/>
    <w:rsid w:val="00E0453D"/>
    <w:rsid w:val="00E15E75"/>
    <w:rsid w:val="00E5262C"/>
    <w:rsid w:val="00EC7DC4"/>
    <w:rsid w:val="00ED30CF"/>
    <w:rsid w:val="00ED6840"/>
    <w:rsid w:val="00F176EF"/>
    <w:rsid w:val="00F45E10"/>
    <w:rsid w:val="00F6364A"/>
    <w:rsid w:val="00F8255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F4171"/>
  <w15:chartTrackingRefBased/>
  <w15:docId w15:val="{3876E6F7-BD4D-4DB2-8655-1528483D7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6B26"/>
    <w:rPr>
      <w:rFonts w:ascii="Calibri" w:hAnsi="Calibri" w:cs="Calibri"/>
    </w:rPr>
  </w:style>
  <w:style w:type="paragraph" w:styleId="Heading1">
    <w:name w:val="heading 1"/>
    <w:aliases w:val="Pocket"/>
    <w:basedOn w:val="Normal"/>
    <w:next w:val="Normal"/>
    <w:link w:val="Heading1Char"/>
    <w:qFormat/>
    <w:rsid w:val="008B6B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6B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6B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8B6B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6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B26"/>
  </w:style>
  <w:style w:type="character" w:customStyle="1" w:styleId="Heading1Char">
    <w:name w:val="Heading 1 Char"/>
    <w:aliases w:val="Pocket Char"/>
    <w:basedOn w:val="DefaultParagraphFont"/>
    <w:link w:val="Heading1"/>
    <w:rsid w:val="008B6B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6B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6B26"/>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8B6B2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B6B2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6B2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B6B26"/>
    <w:rPr>
      <w:b w:val="0"/>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B6B26"/>
    <w:rPr>
      <w:color w:val="auto"/>
      <w:u w:val="none"/>
    </w:rPr>
  </w:style>
  <w:style w:type="character" w:styleId="FollowedHyperlink">
    <w:name w:val="FollowedHyperlink"/>
    <w:basedOn w:val="DefaultParagraphFont"/>
    <w:uiPriority w:val="99"/>
    <w:semiHidden/>
    <w:unhideWhenUsed/>
    <w:rsid w:val="008B6B26"/>
    <w:rPr>
      <w:color w:val="auto"/>
      <w:u w:val="none"/>
    </w:rPr>
  </w:style>
  <w:style w:type="paragraph" w:customStyle="1" w:styleId="textbold">
    <w:name w:val="text bold"/>
    <w:basedOn w:val="Normal"/>
    <w:link w:val="Emphasis"/>
    <w:uiPriority w:val="7"/>
    <w:qFormat/>
    <w:rsid w:val="00ED6840"/>
    <w:pPr>
      <w:ind w:left="720"/>
      <w:jc w:val="both"/>
    </w:pPr>
    <w:rPr>
      <w:b/>
      <w:iCs/>
      <w:sz w:val="24"/>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ED6840"/>
    <w:pPr>
      <w:keepNext w:val="0"/>
      <w:keepLines w:val="0"/>
      <w:spacing w:before="0" w:line="254" w:lineRule="auto"/>
      <w:outlineLvl w:val="9"/>
    </w:pPr>
    <w:rPr>
      <w:rFonts w:asciiTheme="minorHAnsi" w:eastAsiaTheme="minorHAnsi" w:hAnsiTheme="minorHAnsi" w:cstheme="minorBidi"/>
      <w:b w:val="0"/>
      <w:sz w:val="22"/>
      <w:szCs w:val="22"/>
    </w:rPr>
  </w:style>
  <w:style w:type="character" w:customStyle="1" w:styleId="cardChar">
    <w:name w:val="card Char"/>
    <w:aliases w:val="Bold Cite Char Char,Speed Cite Char"/>
    <w:link w:val="card"/>
    <w:rsid w:val="00BC445F"/>
    <w:rPr>
      <w:color w:val="000000"/>
    </w:rPr>
  </w:style>
  <w:style w:type="paragraph" w:customStyle="1" w:styleId="card">
    <w:name w:val="card"/>
    <w:basedOn w:val="Normal"/>
    <w:link w:val="cardChar"/>
    <w:qFormat/>
    <w:rsid w:val="00BC445F"/>
    <w:pPr>
      <w:ind w:left="288" w:right="288"/>
    </w:pPr>
    <w:rPr>
      <w:rFonts w:asciiTheme="minorHAnsi" w:hAnsiTheme="minorHAnsi" w:cstheme="minorBid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rdsauto.com/ideaxchange/strikes-hurt-everybody" TargetMode="External"/><Relationship Id="rId3" Type="http://schemas.openxmlformats.org/officeDocument/2006/relationships/styles" Target="styles.xml"/><Relationship Id="rId7" Type="http://schemas.openxmlformats.org/officeDocument/2006/relationships/hyperlink" Target="https://www.wsj.com/articles/global-economies-show-signs-of-stuttering-recovery-from-coronavirus-lockdowns-1159800189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pi.org/publication/fear-at-work-how-employers-scare-workers-out-of-unionizin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stor.org/stable/pdf/2781338.pdf?refreqid=excelsior%3Aca3144a9ae9e4ac65e285f2c67451ffb" TargetMode="External"/><Relationship Id="rId4" Type="http://schemas.openxmlformats.org/officeDocument/2006/relationships/settings" Target="settings.xml"/><Relationship Id="rId9" Type="http://schemas.openxmlformats.org/officeDocument/2006/relationships/hyperlink" Target="https://jscholarship.library.jhu.edu/bitstream/handle/1774.2/37262/MANN-THESIS-201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mr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F3272-0932-4EAC-9996-A69C7616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7038</Words>
  <Characters>40118</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Frazier</dc:creator>
  <cp:keywords>5.1.1</cp:keywords>
  <dc:description/>
  <cp:lastModifiedBy>Donovan Frazier</cp:lastModifiedBy>
  <cp:revision>12</cp:revision>
  <dcterms:created xsi:type="dcterms:W3CDTF">2021-12-04T13:43:00Z</dcterms:created>
  <dcterms:modified xsi:type="dcterms:W3CDTF">2021-12-04T14:19:00Z</dcterms:modified>
</cp:coreProperties>
</file>