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EDADF" w14:textId="38B775D6" w:rsidR="00E42E4C" w:rsidRDefault="00582B59" w:rsidP="00582B59">
      <w:pPr>
        <w:pStyle w:val="Heading1"/>
      </w:pPr>
      <w:r>
        <w:t>Valley R5</w:t>
      </w:r>
    </w:p>
    <w:p w14:paraId="71305427" w14:textId="30AD2834" w:rsidR="00582B59" w:rsidRDefault="00582B59" w:rsidP="00582B59"/>
    <w:p w14:paraId="7DEC1A72" w14:textId="3769B37D" w:rsidR="00143B58" w:rsidRDefault="00143B58" w:rsidP="00143B58">
      <w:pPr>
        <w:pStyle w:val="Heading1"/>
      </w:pPr>
      <w:r>
        <w:lastRenderedPageBreak/>
        <w:t>Shell</w:t>
      </w:r>
    </w:p>
    <w:p w14:paraId="6D17A277" w14:textId="3EC0AA30" w:rsidR="00143B58" w:rsidRDefault="00143B58" w:rsidP="00143B58"/>
    <w:p w14:paraId="5B132A1C" w14:textId="323FA3B5" w:rsidR="00574A5E" w:rsidRDefault="00574A5E" w:rsidP="00574A5E">
      <w:pPr>
        <w:pStyle w:val="Heading4"/>
      </w:pPr>
      <w:r>
        <w:t xml:space="preserve">Interp – neither debater may read arguments that result in a win for them independent of whether they are winning </w:t>
      </w:r>
      <w:r w:rsidR="00F408F1">
        <w:t>arguments</w:t>
      </w:r>
      <w:r>
        <w:t xml:space="preserve"> back to a specific framework. This does not include arguments that link to fairness or education. To clarify, </w:t>
      </w:r>
      <w:proofErr w:type="gramStart"/>
      <w:r>
        <w:t>no</w:t>
      </w:r>
      <w:proofErr w:type="gramEnd"/>
      <w:r>
        <w:t xml:space="preserve"> a prioris.</w:t>
      </w:r>
    </w:p>
    <w:p w14:paraId="09435C07" w14:textId="0C0553B6" w:rsidR="00574A5E" w:rsidRDefault="00574A5E" w:rsidP="00574A5E">
      <w:pPr>
        <w:pStyle w:val="Heading4"/>
      </w:pPr>
      <w:r>
        <w:t xml:space="preserve">Violation – </w:t>
      </w:r>
      <w:r w:rsidR="00B0707D">
        <w:t xml:space="preserve">e point under extinction outweighs, </w:t>
      </w:r>
      <w:r w:rsidR="00A61D20">
        <w:t xml:space="preserve">those were </w:t>
      </w:r>
      <w:proofErr w:type="spellStart"/>
      <w:r w:rsidR="00A61D20">
        <w:t>indeixcals</w:t>
      </w:r>
      <w:proofErr w:type="spellEnd"/>
      <w:r w:rsidR="00A61D20">
        <w:t xml:space="preserve"> and </w:t>
      </w:r>
      <w:r w:rsidR="00B0707D">
        <w:t>cx checks</w:t>
      </w:r>
    </w:p>
    <w:p w14:paraId="782E2293" w14:textId="77777777" w:rsidR="00574A5E" w:rsidRDefault="00574A5E" w:rsidP="00574A5E">
      <w:pPr>
        <w:pStyle w:val="Heading4"/>
      </w:pPr>
      <w:r>
        <w:t>Prefer:</w:t>
      </w:r>
    </w:p>
    <w:p w14:paraId="1CF15DC9" w14:textId="77777777" w:rsidR="00574A5E" w:rsidRDefault="00574A5E" w:rsidP="00574A5E">
      <w:pPr>
        <w:pStyle w:val="Heading4"/>
      </w:pPr>
      <w:r>
        <w:t xml:space="preserve">1] Strat skew – each a priori is another route to the ballot and another way to moot my offense – I </w:t>
      </w:r>
      <w:proofErr w:type="gramStart"/>
      <w:r>
        <w:t>have to</w:t>
      </w:r>
      <w:proofErr w:type="gramEnd"/>
      <w:r>
        <w:t xml:space="preserve"> win each a priori and another piece of offense which is definitionally </w:t>
      </w:r>
      <w:proofErr w:type="spellStart"/>
      <w:r>
        <w:t>irreciprocal</w:t>
      </w:r>
      <w:proofErr w:type="spellEnd"/>
    </w:p>
    <w:p w14:paraId="72A7AF93" w14:textId="33980AC0" w:rsidR="00574A5E" w:rsidRDefault="00574A5E" w:rsidP="00574A5E">
      <w:pPr>
        <w:pStyle w:val="Heading4"/>
      </w:pPr>
      <w:r>
        <w:t>2] Clash – the strategy of reading a prioris lets them hide as many as possible in the ac and then extend whatever gets dropped since they’re all super short and blippy – even when I engage with some, they’ll just go for others</w:t>
      </w:r>
    </w:p>
    <w:p w14:paraId="004DD021" w14:textId="00E3DEA7" w:rsidR="00143B58" w:rsidRDefault="00143B58" w:rsidP="00143B58"/>
    <w:p w14:paraId="2268AF26" w14:textId="5A14B0E7" w:rsidR="00333874" w:rsidRDefault="00333874" w:rsidP="00333874">
      <w:pPr>
        <w:rPr>
          <w:b/>
          <w:sz w:val="26"/>
          <w:szCs w:val="26"/>
        </w:rPr>
      </w:pPr>
      <w:r>
        <w:rPr>
          <w:b/>
          <w:sz w:val="26"/>
          <w:szCs w:val="26"/>
        </w:rPr>
        <w:t xml:space="preserve">Drop the debater - severance kills 1NC </w:t>
      </w:r>
      <w:proofErr w:type="spellStart"/>
      <w:r>
        <w:rPr>
          <w:b/>
          <w:sz w:val="26"/>
          <w:szCs w:val="26"/>
        </w:rPr>
        <w:t>strat</w:t>
      </w:r>
      <w:proofErr w:type="spellEnd"/>
      <w:r>
        <w:rPr>
          <w:b/>
          <w:sz w:val="26"/>
          <w:szCs w:val="26"/>
        </w:rPr>
        <w:t xml:space="preserve"> construction—1AR restart favors aff since it’s 7-6 time skew and they get 2 speeches to my one. No </w:t>
      </w:r>
      <w:proofErr w:type="spellStart"/>
      <w:r>
        <w:rPr>
          <w:b/>
          <w:sz w:val="26"/>
          <w:szCs w:val="26"/>
        </w:rPr>
        <w:t>rvi</w:t>
      </w:r>
      <w:proofErr w:type="spellEnd"/>
      <w:r>
        <w:rPr>
          <w:b/>
          <w:sz w:val="26"/>
          <w:szCs w:val="26"/>
        </w:rPr>
        <w:t xml:space="preserve"> - a) they’ll bait theory and prep it out with aff infinite prep—justifies infinite abuse and chilling us from checking abuse in fear of things like 2ar ethos which lets them recontextualize and always seem right on the issue b) forces the NC to go 7 minutes of theory because nothing else matters--outweighs because </w:t>
      </w:r>
      <w:proofErr w:type="spellStart"/>
      <w:r>
        <w:rPr>
          <w:b/>
          <w:sz w:val="26"/>
          <w:szCs w:val="26"/>
        </w:rPr>
        <w:t>its</w:t>
      </w:r>
      <w:proofErr w:type="spellEnd"/>
      <w:r>
        <w:rPr>
          <w:b/>
          <w:sz w:val="26"/>
          <w:szCs w:val="26"/>
        </w:rPr>
        <w:t xml:space="preserve"> the longest speech and the 2nr can never recover since the </w:t>
      </w:r>
      <w:proofErr w:type="spellStart"/>
      <w:r>
        <w:rPr>
          <w:b/>
          <w:sz w:val="26"/>
          <w:szCs w:val="26"/>
        </w:rPr>
        <w:t>nc</w:t>
      </w:r>
      <w:proofErr w:type="spellEnd"/>
      <w:r>
        <w:rPr>
          <w:b/>
          <w:sz w:val="26"/>
          <w:szCs w:val="26"/>
        </w:rPr>
        <w:t xml:space="preserve"> is our only route to generate offense. Competing interps </w:t>
      </w:r>
      <w:r w:rsidR="001F77FF">
        <w:rPr>
          <w:b/>
          <w:sz w:val="26"/>
          <w:szCs w:val="26"/>
        </w:rPr>
        <w:t>–</w:t>
      </w:r>
      <w:r>
        <w:rPr>
          <w:b/>
          <w:sz w:val="26"/>
          <w:szCs w:val="26"/>
        </w:rPr>
        <w:t xml:space="preserve"> </w:t>
      </w:r>
      <w:r w:rsidR="001F77FF">
        <w:rPr>
          <w:b/>
          <w:sz w:val="26"/>
          <w:szCs w:val="26"/>
        </w:rPr>
        <w:t>c/</w:t>
      </w:r>
      <w:proofErr w:type="gramStart"/>
      <w:r w:rsidR="001F77FF">
        <w:rPr>
          <w:b/>
          <w:sz w:val="26"/>
          <w:szCs w:val="26"/>
        </w:rPr>
        <w:t>a their</w:t>
      </w:r>
      <w:proofErr w:type="gramEnd"/>
      <w:r w:rsidR="001F77FF">
        <w:rPr>
          <w:b/>
          <w:sz w:val="26"/>
          <w:szCs w:val="26"/>
        </w:rPr>
        <w:t xml:space="preserve"> voting issues, they aren’t side specific</w:t>
      </w:r>
    </w:p>
    <w:p w14:paraId="6FC6FB9A" w14:textId="7BA48FE3" w:rsidR="00995171" w:rsidRPr="00F20B35" w:rsidRDefault="00995171" w:rsidP="00333874">
      <w:pPr>
        <w:rPr>
          <w:b/>
          <w:sz w:val="26"/>
          <w:szCs w:val="26"/>
        </w:rPr>
      </w:pPr>
      <w:r>
        <w:rPr>
          <w:b/>
          <w:sz w:val="26"/>
          <w:szCs w:val="26"/>
        </w:rPr>
        <w:t xml:space="preserve">Comes before 1ac theory – precludes my ability to prep them out I </w:t>
      </w:r>
      <w:proofErr w:type="spellStart"/>
      <w:r>
        <w:rPr>
          <w:b/>
          <w:sz w:val="26"/>
          <w:szCs w:val="26"/>
        </w:rPr>
        <w:t>nthe</w:t>
      </w:r>
      <w:proofErr w:type="spellEnd"/>
      <w:r>
        <w:rPr>
          <w:b/>
          <w:sz w:val="26"/>
          <w:szCs w:val="26"/>
        </w:rPr>
        <w:t xml:space="preserve"> first place</w:t>
      </w:r>
    </w:p>
    <w:p w14:paraId="40E1683C" w14:textId="472F089C" w:rsidR="00333874" w:rsidRDefault="00333874" w:rsidP="00143B58"/>
    <w:p w14:paraId="726A19BE" w14:textId="3DF4D1A1" w:rsidR="00995171" w:rsidRDefault="00995171" w:rsidP="00995171">
      <w:pPr>
        <w:pStyle w:val="Heading1"/>
      </w:pPr>
      <w:proofErr w:type="spellStart"/>
      <w:r>
        <w:lastRenderedPageBreak/>
        <w:t>Afc</w:t>
      </w:r>
      <w:proofErr w:type="spellEnd"/>
    </w:p>
    <w:p w14:paraId="4DD92231" w14:textId="741AD4E4" w:rsidR="00995171" w:rsidRDefault="00995171" w:rsidP="00995171"/>
    <w:p w14:paraId="1FBF70BA" w14:textId="6598EA69" w:rsidR="00995171" w:rsidRDefault="00995171" w:rsidP="00995171">
      <w:r>
        <w:t xml:space="preserve">No brightline to morally repugnant, we can’t know how to interact under their shell – terrible for </w:t>
      </w:r>
      <w:proofErr w:type="spellStart"/>
      <w:r>
        <w:t>normsetting</w:t>
      </w:r>
      <w:proofErr w:type="spellEnd"/>
      <w:r>
        <w:t xml:space="preserve"> and means you can’t evaluate violations</w:t>
      </w:r>
    </w:p>
    <w:p w14:paraId="3665BB47" w14:textId="73F99B83" w:rsidR="00316042" w:rsidRDefault="00316042" w:rsidP="00995171">
      <w:r>
        <w:t xml:space="preserve">Util is terrible – it would justify raping an infertile sleeping woman if it brought pleasure to more people – </w:t>
      </w:r>
      <w:proofErr w:type="spellStart"/>
      <w:r>
        <w:t>I’ts</w:t>
      </w:r>
      <w:proofErr w:type="spellEnd"/>
      <w:r>
        <w:t xml:space="preserve"> morally repugnant so I meet</w:t>
      </w:r>
    </w:p>
    <w:p w14:paraId="77F98DD4" w14:textId="24685AA6" w:rsidR="00295DC0" w:rsidRDefault="00295DC0" w:rsidP="00995171">
      <w:r>
        <w:t xml:space="preserve">No </w:t>
      </w:r>
      <w:proofErr w:type="spellStart"/>
      <w:r>
        <w:t>birghtline</w:t>
      </w:r>
      <w:proofErr w:type="spellEnd"/>
      <w:r>
        <w:t xml:space="preserve"> to disclosing – you could disclose 0.5 seconds before round so </w:t>
      </w:r>
      <w:proofErr w:type="spellStart"/>
      <w:r>
        <w:t>its</w:t>
      </w:r>
      <w:proofErr w:type="spellEnd"/>
      <w:r>
        <w:t xml:space="preserve"> not specific</w:t>
      </w:r>
    </w:p>
    <w:p w14:paraId="52E29E2D" w14:textId="77777777" w:rsidR="00003FC8" w:rsidRPr="00106B94" w:rsidRDefault="00003FC8" w:rsidP="00003FC8">
      <w:pPr>
        <w:pStyle w:val="Heading4"/>
        <w:rPr>
          <w:rFonts w:cs="Calibri"/>
        </w:rPr>
      </w:pPr>
      <w:r w:rsidRPr="00106B94">
        <w:rPr>
          <w:rFonts w:cs="Calibri"/>
        </w:rPr>
        <w:t xml:space="preserve">Reasonability with a </w:t>
      </w:r>
      <w:proofErr w:type="spellStart"/>
      <w:r w:rsidRPr="00106B94">
        <w:rPr>
          <w:rFonts w:cs="Calibri"/>
        </w:rPr>
        <w:t>b/l</w:t>
      </w:r>
      <w:proofErr w:type="spellEnd"/>
      <w:r w:rsidRPr="00106B94">
        <w:rPr>
          <w:rFonts w:cs="Calibri"/>
        </w:rPr>
        <w:t xml:space="preserve"> of sufficient defense – debate is where we’re supposed to contest people’s arguments, I shouldn’t be punished for doing that.</w:t>
      </w:r>
    </w:p>
    <w:p w14:paraId="5ADAF545" w14:textId="77777777" w:rsidR="00003FC8" w:rsidRPr="00106B94" w:rsidRDefault="00003FC8" w:rsidP="00003FC8"/>
    <w:p w14:paraId="329F06FA" w14:textId="7446EBDE" w:rsidR="00003FC8" w:rsidRPr="00106B94" w:rsidRDefault="00003FC8" w:rsidP="00003FC8">
      <w:pPr>
        <w:pStyle w:val="Heading4"/>
        <w:rPr>
          <w:rFonts w:cs="Calibri"/>
        </w:rPr>
      </w:pPr>
      <w:r w:rsidRPr="00106B94">
        <w:rPr>
          <w:rFonts w:cs="Calibri"/>
        </w:rPr>
        <w:t xml:space="preserve">Counterinterp: I </w:t>
      </w:r>
      <w:r>
        <w:rPr>
          <w:rFonts w:cs="Calibri"/>
        </w:rPr>
        <w:t>defend the violation</w:t>
      </w:r>
    </w:p>
    <w:p w14:paraId="19DB6D94" w14:textId="77777777" w:rsidR="00003FC8" w:rsidRPr="00106B94" w:rsidRDefault="00003FC8" w:rsidP="00003FC8"/>
    <w:p w14:paraId="1207888E" w14:textId="54A39AFB" w:rsidR="00003FC8" w:rsidRPr="00106B94" w:rsidRDefault="00003FC8" w:rsidP="00003FC8">
      <w:pPr>
        <w:pStyle w:val="Heading4"/>
        <w:rPr>
          <w:rFonts w:cs="Calibri"/>
        </w:rPr>
      </w:pPr>
      <w:r w:rsidRPr="00106B94">
        <w:rPr>
          <w:rFonts w:cs="Calibri"/>
        </w:rPr>
        <w:t>[</w:t>
      </w:r>
      <w:r>
        <w:rPr>
          <w:rFonts w:cs="Calibri"/>
        </w:rPr>
        <w:t>1</w:t>
      </w:r>
      <w:r w:rsidRPr="00106B94">
        <w:rPr>
          <w:rFonts w:cs="Calibri"/>
        </w:rPr>
        <w:t xml:space="preserve">] Phil ed – contesting the framework is k2 getting </w:t>
      </w:r>
      <w:proofErr w:type="spellStart"/>
      <w:r w:rsidRPr="00106B94">
        <w:rPr>
          <w:rFonts w:cs="Calibri"/>
        </w:rPr>
        <w:t>phil</w:t>
      </w:r>
      <w:proofErr w:type="spellEnd"/>
      <w:r w:rsidRPr="00106B94">
        <w:rPr>
          <w:rFonts w:cs="Calibri"/>
        </w:rPr>
        <w:t xml:space="preserve"> ed because that’s the only way we can examine the warrants and justifications of your framing – o/w because you can get topic ed in other forms of debate like policy but </w:t>
      </w:r>
      <w:proofErr w:type="spellStart"/>
      <w:r w:rsidRPr="00106B94">
        <w:rPr>
          <w:rFonts w:cs="Calibri"/>
        </w:rPr>
        <w:t>phil</w:t>
      </w:r>
      <w:proofErr w:type="spellEnd"/>
      <w:r w:rsidRPr="00106B94">
        <w:rPr>
          <w:rFonts w:cs="Calibri"/>
        </w:rPr>
        <w:t xml:space="preserve"> ed is </w:t>
      </w:r>
      <w:proofErr w:type="spellStart"/>
      <w:r w:rsidRPr="00106B94">
        <w:rPr>
          <w:rFonts w:cs="Calibri"/>
        </w:rPr>
        <w:t>uq</w:t>
      </w:r>
      <w:proofErr w:type="spellEnd"/>
      <w:r w:rsidRPr="00106B94">
        <w:rPr>
          <w:rFonts w:cs="Calibri"/>
        </w:rPr>
        <w:t xml:space="preserve"> to LD</w:t>
      </w:r>
    </w:p>
    <w:p w14:paraId="460E757E" w14:textId="77777777" w:rsidR="00003FC8" w:rsidRPr="00106B94" w:rsidRDefault="00003FC8" w:rsidP="00003FC8"/>
    <w:p w14:paraId="33BE4EAC" w14:textId="1C9A83B5" w:rsidR="00003FC8" w:rsidRPr="00106B94" w:rsidRDefault="00003FC8" w:rsidP="00003FC8">
      <w:pPr>
        <w:pStyle w:val="Heading4"/>
        <w:rPr>
          <w:rFonts w:cs="Calibri"/>
        </w:rPr>
      </w:pPr>
      <w:r w:rsidRPr="00106B94">
        <w:rPr>
          <w:rFonts w:cs="Calibri"/>
        </w:rPr>
        <w:t>[</w:t>
      </w:r>
      <w:r>
        <w:rPr>
          <w:rFonts w:cs="Calibri"/>
        </w:rPr>
        <w:t>2</w:t>
      </w:r>
      <w:r w:rsidRPr="00106B94">
        <w:rPr>
          <w:rFonts w:cs="Calibri"/>
        </w:rPr>
        <w:t xml:space="preserve">] Reciprocity – a) you can contest my framing and my offense if you wanted to which </w:t>
      </w:r>
      <w:proofErr w:type="gramStart"/>
      <w:r w:rsidRPr="00106B94">
        <w:rPr>
          <w:rFonts w:cs="Calibri"/>
        </w:rPr>
        <w:t>solves .</w:t>
      </w:r>
      <w:proofErr w:type="gramEnd"/>
      <w:r w:rsidRPr="00106B94">
        <w:rPr>
          <w:rFonts w:cs="Calibri"/>
        </w:rPr>
        <w:t xml:space="preserve"> If I can </w:t>
      </w:r>
      <w:proofErr w:type="spellStart"/>
      <w:r w:rsidRPr="00106B94">
        <w:rPr>
          <w:rFonts w:cs="Calibri"/>
        </w:rPr>
        <w:t>uplayer</w:t>
      </w:r>
      <w:proofErr w:type="spellEnd"/>
      <w:r w:rsidRPr="00106B94">
        <w:rPr>
          <w:rFonts w:cs="Calibri"/>
        </w:rPr>
        <w:t xml:space="preserve"> that just proves it’s inevitable because I could always read millions of blippy disads on your case so </w:t>
      </w:r>
      <w:proofErr w:type="spellStart"/>
      <w:r w:rsidRPr="00106B94">
        <w:rPr>
          <w:rFonts w:cs="Calibri"/>
        </w:rPr>
        <w:t>afc</w:t>
      </w:r>
      <w:proofErr w:type="spellEnd"/>
      <w:r w:rsidRPr="00106B94">
        <w:rPr>
          <w:rFonts w:cs="Calibri"/>
        </w:rPr>
        <w:t xml:space="preserve"> doesn’t solve b) you could always read frameworks that auto-affirm like polls or testimony which would make negating impossible – I wouldn’t be able to generate any offense</w:t>
      </w:r>
    </w:p>
    <w:p w14:paraId="26DCE58B" w14:textId="77777777" w:rsidR="00003FC8" w:rsidRPr="00106B94" w:rsidRDefault="00003FC8" w:rsidP="00003FC8"/>
    <w:p w14:paraId="44663300" w14:textId="5AC554ED" w:rsidR="00995171" w:rsidRPr="00995171" w:rsidRDefault="00003FC8" w:rsidP="00995171">
      <w:proofErr w:type="spellStart"/>
      <w:r>
        <w:t>Uplayering</w:t>
      </w:r>
      <w:proofErr w:type="spellEnd"/>
      <w:r>
        <w:t xml:space="preserve"> is </w:t>
      </w:r>
      <w:proofErr w:type="spellStart"/>
      <w:r>
        <w:t>inevtiable</w:t>
      </w:r>
      <w:proofErr w:type="spellEnd"/>
      <w:r>
        <w:t xml:space="preserve"> and infinite prep before round </w:t>
      </w:r>
      <w:proofErr w:type="spellStart"/>
      <w:r>
        <w:t>sovles</w:t>
      </w:r>
      <w:proofErr w:type="spellEnd"/>
      <w:r>
        <w:t xml:space="preserve"> for </w:t>
      </w:r>
      <w:proofErr w:type="spellStart"/>
      <w:r>
        <w:t>strat</w:t>
      </w:r>
      <w:proofErr w:type="spellEnd"/>
      <w:r>
        <w:t xml:space="preserve"> skew</w:t>
      </w:r>
    </w:p>
    <w:p w14:paraId="7383F681" w14:textId="4777E63B" w:rsidR="00582B59" w:rsidRDefault="0000574F" w:rsidP="00582B59">
      <w:pPr>
        <w:pStyle w:val="Heading1"/>
      </w:pPr>
      <w:r>
        <w:lastRenderedPageBreak/>
        <w:t>NC</w:t>
      </w:r>
    </w:p>
    <w:p w14:paraId="5DC841D2" w14:textId="6691EDB4" w:rsidR="00526076" w:rsidRDefault="00526076" w:rsidP="00526076"/>
    <w:p w14:paraId="2ADA2D8E" w14:textId="77777777" w:rsidR="005E07EC" w:rsidRPr="00106B94" w:rsidRDefault="005E07EC" w:rsidP="005E07EC">
      <w:pPr>
        <w:pStyle w:val="Heading3"/>
        <w:rPr>
          <w:rFonts w:cs="Calibri"/>
        </w:rPr>
      </w:pPr>
      <w:r w:rsidRPr="00106B94">
        <w:rPr>
          <w:rFonts w:cs="Calibri"/>
        </w:rPr>
        <w:lastRenderedPageBreak/>
        <w:t>Long</w:t>
      </w:r>
    </w:p>
    <w:p w14:paraId="0F125E8E" w14:textId="77777777" w:rsidR="005E07EC" w:rsidRPr="00106B94" w:rsidRDefault="005E07EC" w:rsidP="005E07EC"/>
    <w:p w14:paraId="4EC22961" w14:textId="77777777" w:rsidR="005E07EC" w:rsidRPr="00106B94" w:rsidRDefault="005E07EC" w:rsidP="005E07EC">
      <w:pPr>
        <w:pStyle w:val="Heading4"/>
        <w:rPr>
          <w:rFonts w:cs="Calibri"/>
        </w:rPr>
      </w:pPr>
      <w:r w:rsidRPr="00106B94">
        <w:rPr>
          <w:rFonts w:cs="Calibri"/>
        </w:rPr>
        <w:t>The metaethic is practical reason. Prefer:</w:t>
      </w:r>
    </w:p>
    <w:p w14:paraId="09BA4622" w14:textId="77777777" w:rsidR="005E07EC" w:rsidRPr="00106B94" w:rsidRDefault="005E07EC" w:rsidP="005E07EC"/>
    <w:p w14:paraId="4A213C4D" w14:textId="77777777" w:rsidR="005E07EC" w:rsidRPr="00106B94" w:rsidRDefault="005E07EC" w:rsidP="005E07EC">
      <w:pPr>
        <w:pStyle w:val="Heading4"/>
        <w:rPr>
          <w:rFonts w:cs="Calibri"/>
        </w:rPr>
      </w:pPr>
      <w:r w:rsidRPr="00106B94">
        <w:rPr>
          <w:rFonts w:cs="Calibri"/>
        </w:rPr>
        <w:t>First, inescapability – the exercise of practical rationality requires that one regards it as intrinsically good – that justifies a right to freedom.</w:t>
      </w:r>
    </w:p>
    <w:p w14:paraId="7813276B" w14:textId="77777777" w:rsidR="005E07EC" w:rsidRPr="00106B94" w:rsidRDefault="005E07EC" w:rsidP="005E07EC">
      <w:r w:rsidRPr="00106B94">
        <w:rPr>
          <w:rStyle w:val="Style13ptBold"/>
        </w:rPr>
        <w:t>Wood</w:t>
      </w:r>
      <w:r w:rsidRPr="00106B94">
        <w:t xml:space="preserve"> [Allen W. Wood, (Stanford University, California) "Kantian Ethics" Cambridge University Press, 2007, https://www.cambridge.org/core/books/kantian-ethics/769B8CD9FCC74DB6870189AE1645FAC8, DOA:8-12-2020 // WWBW]//</w:t>
      </w:r>
      <w:proofErr w:type="spellStart"/>
      <w:r w:rsidRPr="00106B94">
        <w:t>rct</w:t>
      </w:r>
      <w:proofErr w:type="spellEnd"/>
      <w:r w:rsidRPr="00106B94">
        <w:t xml:space="preserve"> </w:t>
      </w:r>
      <w:proofErr w:type="spellStart"/>
      <w:r w:rsidRPr="00106B94">
        <w:t>st</w:t>
      </w:r>
      <w:proofErr w:type="spellEnd"/>
    </w:p>
    <w:p w14:paraId="11DC1EB9" w14:textId="77777777" w:rsidR="005E07EC" w:rsidRPr="00106B94" w:rsidRDefault="005E07EC" w:rsidP="005E07EC">
      <w:pPr>
        <w:rPr>
          <w:rStyle w:val="Emphasis"/>
        </w:rPr>
      </w:pPr>
      <w:r w:rsidRPr="00106B94">
        <w:rPr>
          <w:sz w:val="16"/>
        </w:rPr>
        <w:t xml:space="preserve">Kant holds that </w:t>
      </w:r>
      <w:r w:rsidRPr="00106B94">
        <w:rPr>
          <w:rStyle w:val="Emphasis"/>
          <w:highlight w:val="cyan"/>
        </w:rPr>
        <w:t>the</w:t>
      </w:r>
      <w:r w:rsidRPr="00106B94">
        <w:rPr>
          <w:rStyle w:val="Emphasis"/>
        </w:rPr>
        <w:t xml:space="preserve"> most basic </w:t>
      </w:r>
      <w:r w:rsidRPr="00106B94">
        <w:rPr>
          <w:rStyle w:val="Emphasis"/>
          <w:highlight w:val="cyan"/>
        </w:rPr>
        <w:t>act through which people exercise</w:t>
      </w:r>
      <w:r w:rsidRPr="00106B94">
        <w:rPr>
          <w:rStyle w:val="Emphasis"/>
        </w:rPr>
        <w:t xml:space="preserve"> </w:t>
      </w:r>
      <w:r w:rsidRPr="00106B94">
        <w:rPr>
          <w:sz w:val="16"/>
        </w:rPr>
        <w:t xml:space="preserve">their </w:t>
      </w:r>
      <w:r w:rsidRPr="00106B94">
        <w:rPr>
          <w:rStyle w:val="Emphasis"/>
          <w:highlight w:val="cyan"/>
        </w:rPr>
        <w:t>practical rationality is</w:t>
      </w:r>
      <w:r w:rsidRPr="00106B94">
        <w:rPr>
          <w:rStyle w:val="Emphasis"/>
        </w:rPr>
        <w:t xml:space="preserve"> that of </w:t>
      </w:r>
      <w:r w:rsidRPr="00106B94">
        <w:rPr>
          <w:rStyle w:val="Emphasis"/>
          <w:highlight w:val="cyan"/>
        </w:rPr>
        <w:t>setting an end</w:t>
      </w:r>
      <w:r w:rsidRPr="00106B94">
        <w:rPr>
          <w:sz w:val="16"/>
        </w:rPr>
        <w:t xml:space="preserve"> (G 4:437). To set an end is, analytically, to subject yourself to the hypothetical imperative that you should take the necessary means to the end you have set (G 4:417). This is </w:t>
      </w:r>
      <w:r w:rsidRPr="00106B94">
        <w:rPr>
          <w:rStyle w:val="Emphasis"/>
        </w:rPr>
        <w:t xml:space="preserve">the claim that you rationally ought to do something </w:t>
      </w:r>
      <w:proofErr w:type="gramStart"/>
      <w:r w:rsidRPr="00106B94">
        <w:rPr>
          <w:rStyle w:val="Emphasis"/>
        </w:rPr>
        <w:t>whether</w:t>
      </w:r>
      <w:r w:rsidRPr="00106B94">
        <w:rPr>
          <w:sz w:val="16"/>
        </w:rPr>
        <w:t xml:space="preserve"> or not</w:t>
      </w:r>
      <w:proofErr w:type="gramEnd"/>
      <w:r w:rsidRPr="00106B94">
        <w:rPr>
          <w:sz w:val="16"/>
        </w:rPr>
        <w:t xml:space="preserve"> </w:t>
      </w:r>
      <w:r w:rsidRPr="00106B94">
        <w:rPr>
          <w:rStyle w:val="Emphasis"/>
        </w:rPr>
        <w:t>you are</w:t>
      </w:r>
      <w:r w:rsidRPr="00106B94">
        <w:rPr>
          <w:sz w:val="16"/>
        </w:rPr>
        <w:t xml:space="preserve"> at the moment </w:t>
      </w:r>
      <w:r w:rsidRPr="00106B94">
        <w:rPr>
          <w:rStyle w:val="Emphasis"/>
        </w:rPr>
        <w:t>inclined to do it</w:t>
      </w:r>
      <w:r w:rsidRPr="00106B94">
        <w:rPr>
          <w:sz w:val="16"/>
        </w:rPr>
        <w:t xml:space="preserve">. It </w:t>
      </w:r>
      <w:r w:rsidRPr="00106B94">
        <w:rPr>
          <w:rStyle w:val="Emphasis"/>
        </w:rPr>
        <w:t>represents</w:t>
      </w:r>
      <w:r w:rsidRPr="00106B94">
        <w:rPr>
          <w:sz w:val="16"/>
        </w:rPr>
        <w:t xml:space="preserve"> the action of applying that means as good (G 4:414) – in the sense of </w:t>
      </w:r>
      <w:r w:rsidRPr="00106B94">
        <w:rPr>
          <w:rStyle w:val="Emphasis"/>
        </w:rPr>
        <w:t>“</w:t>
      </w:r>
      <w:r w:rsidRPr="00106B94">
        <w:rPr>
          <w:rStyle w:val="Emphasis"/>
          <w:highlight w:val="cyan"/>
        </w:rPr>
        <w:t>good</w:t>
      </w:r>
      <w:r w:rsidRPr="00106B94">
        <w:rPr>
          <w:rStyle w:val="Emphasis"/>
        </w:rPr>
        <w:t>”</w:t>
      </w:r>
      <w:r w:rsidRPr="00106B94">
        <w:rPr>
          <w:sz w:val="16"/>
        </w:rPr>
        <w:t xml:space="preserve"> that Kant explicates as: what </w:t>
      </w:r>
      <w:r w:rsidRPr="00106B94">
        <w:rPr>
          <w:rStyle w:val="Emphasis"/>
          <w:highlight w:val="cyan"/>
        </w:rPr>
        <w:t>is required by reason independent</w:t>
      </w:r>
      <w:r w:rsidRPr="00106B94">
        <w:rPr>
          <w:rStyle w:val="Emphasis"/>
        </w:rPr>
        <w:t xml:space="preserve">ly </w:t>
      </w:r>
      <w:r w:rsidRPr="00106B94">
        <w:rPr>
          <w:rStyle w:val="Emphasis"/>
          <w:highlight w:val="cyan"/>
        </w:rPr>
        <w:t>of inclination</w:t>
      </w:r>
      <w:r w:rsidRPr="00106B94">
        <w:rPr>
          <w:sz w:val="16"/>
        </w:rPr>
        <w:t xml:space="preserve"> (G 4:413). Kant correctly infers that </w:t>
      </w:r>
      <w:r w:rsidRPr="00106B94">
        <w:rPr>
          <w:rStyle w:val="Emphasis"/>
          <w:highlight w:val="cyan"/>
        </w:rPr>
        <w:t>any being which sets itself ends is committed</w:t>
      </w:r>
      <w:r w:rsidRPr="00106B94">
        <w:rPr>
          <w:rStyle w:val="Emphasis"/>
        </w:rPr>
        <w:t xml:space="preserve"> to regarding its end as good in this sense, </w:t>
      </w:r>
      <w:proofErr w:type="gramStart"/>
      <w:r w:rsidRPr="00106B94">
        <w:rPr>
          <w:rStyle w:val="Emphasis"/>
        </w:rPr>
        <w:t>and</w:t>
      </w:r>
      <w:r w:rsidRPr="00106B94">
        <w:rPr>
          <w:sz w:val="16"/>
        </w:rPr>
        <w:t xml:space="preserve"> also</w:t>
      </w:r>
      <w:proofErr w:type="gramEnd"/>
      <w:r w:rsidRPr="00106B94">
        <w:rPr>
          <w:sz w:val="16"/>
        </w:rPr>
        <w:t xml:space="preserve"> </w:t>
      </w:r>
      <w:r w:rsidRPr="00106B94">
        <w:rPr>
          <w:rStyle w:val="Emphasis"/>
          <w:highlight w:val="cyan"/>
        </w:rPr>
        <w:t>to regarding the goodness of its end as what</w:t>
      </w:r>
      <w:r w:rsidRPr="00106B94">
        <w:rPr>
          <w:rStyle w:val="Emphasis"/>
        </w:rPr>
        <w:t xml:space="preserve"> </w:t>
      </w:r>
      <w:r w:rsidRPr="00106B94">
        <w:rPr>
          <w:sz w:val="16"/>
        </w:rPr>
        <w:t xml:space="preserve">also </w:t>
      </w:r>
      <w:r w:rsidRPr="00106B94">
        <w:rPr>
          <w:rStyle w:val="Emphasis"/>
          <w:highlight w:val="cyan"/>
        </w:rPr>
        <w:t>makes application of the means good</w:t>
      </w:r>
      <w:r w:rsidRPr="00106B94">
        <w:rPr>
          <w:rStyle w:val="Emphasis"/>
        </w:rPr>
        <w:t xml:space="preserve"> – that is, rationally required independently of any inclination to apply it</w:t>
      </w:r>
      <w:r w:rsidRPr="00106B94">
        <w:rPr>
          <w:sz w:val="16"/>
        </w:rPr>
        <w:t xml:space="preserve">. The act of setting an end, therefore, must be taken as committing you to represent some other act (the act of applying the means) as good. In doing all this, however, </w:t>
      </w:r>
      <w:r w:rsidRPr="00106B94">
        <w:rPr>
          <w:rStyle w:val="Emphasis"/>
          <w:highlight w:val="cyan"/>
        </w:rPr>
        <w:t>the rational being must</w:t>
      </w:r>
      <w:r w:rsidRPr="00106B94">
        <w:rPr>
          <w:rStyle w:val="Emphasis"/>
        </w:rPr>
        <w:t xml:space="preserve"> also</w:t>
      </w:r>
      <w:r w:rsidRPr="00106B94">
        <w:rPr>
          <w:sz w:val="16"/>
        </w:rPr>
        <w:t xml:space="preserve"> necessarily </w:t>
      </w:r>
      <w:r w:rsidRPr="00106B94">
        <w:rPr>
          <w:rStyle w:val="Emphasis"/>
          <w:highlight w:val="cyan"/>
        </w:rPr>
        <w:t>regard its own rational capacities as authoritative for what is good</w:t>
      </w:r>
      <w:r w:rsidRPr="00106B94">
        <w:rPr>
          <w:rStyle w:val="Emphasis"/>
        </w:rPr>
        <w:t xml:space="preserve"> in general.</w:t>
      </w:r>
      <w:r w:rsidRPr="00106B94">
        <w:rPr>
          <w:sz w:val="16"/>
        </w:rPr>
        <w:t xml:space="preserve"> For it treats these capacities as capable of determining which ends are good, and at the same time as grounding the goodness of the means taken toward those good ends. But </w:t>
      </w:r>
      <w:r w:rsidRPr="00106B94">
        <w:rPr>
          <w:rStyle w:val="Emphasis"/>
        </w:rPr>
        <w:t>to regard one’s capacities in this way is</w:t>
      </w:r>
      <w:r w:rsidRPr="00106B94">
        <w:rPr>
          <w:sz w:val="16"/>
        </w:rPr>
        <w:t xml:space="preserve"> also </w:t>
      </w:r>
      <w:r w:rsidRPr="00106B94">
        <w:rPr>
          <w:rStyle w:val="Emphasis"/>
        </w:rPr>
        <w:t xml:space="preserve">to take a certain attitude toward oneself as the being that has and exercises those capacities. </w:t>
      </w:r>
      <w:r w:rsidRPr="00106B94">
        <w:rPr>
          <w:sz w:val="16"/>
        </w:rPr>
        <w:t xml:space="preserve">It is to esteem oneself – </w:t>
      </w:r>
      <w:proofErr w:type="gramStart"/>
      <w:r w:rsidRPr="00106B94">
        <w:rPr>
          <w:sz w:val="16"/>
        </w:rPr>
        <w:t>and also</w:t>
      </w:r>
      <w:proofErr w:type="gramEnd"/>
      <w:r w:rsidRPr="00106B94">
        <w:rPr>
          <w:sz w:val="16"/>
        </w:rPr>
        <w:t xml:space="preserve"> to esteem the correct exercise of one’s rational capacities in determining what is good both as an end and as a means to it. One’s other capacities, such as those needed to perform the action that is good as a means, are also regarded as good as means. But </w:t>
      </w:r>
      <w:r w:rsidRPr="00106B94">
        <w:rPr>
          <w:rStyle w:val="Emphasis"/>
          <w:highlight w:val="cyan"/>
        </w:rPr>
        <w:t>that capacity through which we can represent the</w:t>
      </w:r>
      <w:r w:rsidRPr="00106B94">
        <w:rPr>
          <w:rStyle w:val="Emphasis"/>
        </w:rPr>
        <w:t xml:space="preserve"> very </w:t>
      </w:r>
      <w:r w:rsidRPr="00106B94">
        <w:rPr>
          <w:rStyle w:val="Emphasis"/>
          <w:highlight w:val="cyan"/>
        </w:rPr>
        <w:t>idea of something as good</w:t>
      </w:r>
      <w:r w:rsidRPr="00106B94">
        <w:rPr>
          <w:sz w:val="16"/>
        </w:rPr>
        <w:t xml:space="preserve"> both </w:t>
      </w:r>
      <w:r w:rsidRPr="00106B94">
        <w:rPr>
          <w:rStyle w:val="Emphasis"/>
        </w:rPr>
        <w:t>as end and as means is not</w:t>
      </w:r>
      <w:r w:rsidRPr="00106B94">
        <w:rPr>
          <w:sz w:val="16"/>
        </w:rPr>
        <w:t xml:space="preserve"> represented </w:t>
      </w:r>
      <w:r w:rsidRPr="00106B94">
        <w:rPr>
          <w:rStyle w:val="Emphasis"/>
        </w:rPr>
        <w:t>merely as the object of a contingent inclination, nor is it</w:t>
      </w:r>
      <w:r w:rsidRPr="00106B94">
        <w:rPr>
          <w:sz w:val="16"/>
        </w:rPr>
        <w:t xml:space="preserve"> represented </w:t>
      </w:r>
      <w:r w:rsidRPr="00106B94">
        <w:rPr>
          <w:rStyle w:val="Emphasis"/>
        </w:rPr>
        <w:t xml:space="preserve">as good only as a means. It </w:t>
      </w:r>
      <w:r w:rsidRPr="00106B94">
        <w:rPr>
          <w:rStyle w:val="Emphasis"/>
          <w:highlight w:val="cyan"/>
        </w:rPr>
        <w:t>must be</w:t>
      </w:r>
      <w:r w:rsidRPr="00106B94">
        <w:rPr>
          <w:sz w:val="16"/>
        </w:rPr>
        <w:t xml:space="preserve"> esteemed as </w:t>
      </w:r>
      <w:r w:rsidRPr="00106B94">
        <w:rPr>
          <w:rStyle w:val="Emphasis"/>
          <w:highlight w:val="cyan"/>
        </w:rPr>
        <w:t>unconditionally good</w:t>
      </w:r>
      <w:r w:rsidRPr="00106B94">
        <w:rPr>
          <w:rStyle w:val="Emphasis"/>
        </w:rPr>
        <w:t xml:space="preserve">, as an </w:t>
      </w:r>
      <w:proofErr w:type="gramStart"/>
      <w:r w:rsidRPr="00106B94">
        <w:rPr>
          <w:rStyle w:val="Emphasis"/>
        </w:rPr>
        <w:t>end in itself</w:t>
      </w:r>
      <w:proofErr w:type="gramEnd"/>
      <w:r w:rsidRPr="00106B94">
        <w:rPr>
          <w:rStyle w:val="Emphasis"/>
        </w:rPr>
        <w:t>.</w:t>
      </w:r>
      <w:r w:rsidRPr="00106B94">
        <w:rPr>
          <w:sz w:val="16"/>
        </w:rPr>
        <w:t xml:space="preserve"> To find this value in oneself is not at all the same as thinking of oneself as a good person. </w:t>
      </w:r>
      <w:r w:rsidRPr="00106B94">
        <w:rPr>
          <w:rStyle w:val="Emphasis"/>
        </w:rPr>
        <w:t>Even those who misuse their rational capacities are committed to esteeming themselves as possessing rational nature.</w:t>
      </w:r>
      <w:r w:rsidRPr="00106B94">
        <w:rPr>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106B94">
        <w:rPr>
          <w:sz w:val="16"/>
        </w:rPr>
        <w:t>good</w:t>
      </w:r>
      <w:proofErr w:type="gramEnd"/>
      <w:r w:rsidRPr="00106B94">
        <w:rPr>
          <w:sz w:val="16"/>
        </w:rPr>
        <w:t xml:space="preserve"> or evil, have equal (absolute) worth as ends in themselves. For Kantian ethics </w:t>
      </w:r>
      <w:r w:rsidRPr="00106B94">
        <w:rPr>
          <w:rStyle w:val="Emphasis"/>
        </w:rPr>
        <w:t xml:space="preserve">the rational nature in every person is an end </w:t>
      </w:r>
      <w:proofErr w:type="gramStart"/>
      <w:r w:rsidRPr="00106B94">
        <w:rPr>
          <w:rStyle w:val="Emphasis"/>
        </w:rPr>
        <w:t>in itself whether</w:t>
      </w:r>
      <w:proofErr w:type="gramEnd"/>
      <w:r w:rsidRPr="00106B94">
        <w:rPr>
          <w:rStyle w:val="Emphasis"/>
        </w:rPr>
        <w:t xml:space="preserve"> the person is morally good or bad.</w:t>
      </w:r>
    </w:p>
    <w:p w14:paraId="44935395" w14:textId="77777777" w:rsidR="005E07EC" w:rsidRPr="00106B94" w:rsidRDefault="005E07EC" w:rsidP="005E07EC"/>
    <w:p w14:paraId="62FA53B1" w14:textId="77777777" w:rsidR="005E07EC" w:rsidRPr="00106B94" w:rsidRDefault="005E07EC" w:rsidP="005E07EC">
      <w:pPr>
        <w:pStyle w:val="Heading4"/>
        <w:rPr>
          <w:rFonts w:cs="Calibri"/>
        </w:rPr>
      </w:pPr>
      <w:r w:rsidRPr="00106B94">
        <w:rPr>
          <w:rFonts w:cs="Calibri"/>
        </w:rPr>
        <w:t>Second, value theory – the existence of extrinsic goodness requires unconditional human worth.</w:t>
      </w:r>
    </w:p>
    <w:p w14:paraId="3869A1F7" w14:textId="77777777" w:rsidR="005E07EC" w:rsidRPr="00106B94" w:rsidRDefault="005E07EC" w:rsidP="005E07EC">
      <w:r w:rsidRPr="00106B94">
        <w:rPr>
          <w:rStyle w:val="Style13ptBold"/>
        </w:rPr>
        <w:t>Korsgaard</w:t>
      </w:r>
      <w:r w:rsidRPr="00106B94">
        <w:t xml:space="preserve"> (Christine M., “Two Distinctions in Goodness,” The Philosophical Review Vol. 92, No. 2 (</w:t>
      </w:r>
      <w:proofErr w:type="gramStart"/>
      <w:r w:rsidRPr="00106B94">
        <w:t>Apr.,</w:t>
      </w:r>
      <w:proofErr w:type="gramEnd"/>
      <w:r w:rsidRPr="00106B94">
        <w:t xml:space="preserve"> 1983), pp. 169-195, JSTOR) OS *bracketed for gen lang* //</w:t>
      </w:r>
      <w:proofErr w:type="spellStart"/>
      <w:r w:rsidRPr="00106B94">
        <w:t>rct</w:t>
      </w:r>
      <w:proofErr w:type="spellEnd"/>
      <w:r w:rsidRPr="00106B94">
        <w:t xml:space="preserve"> </w:t>
      </w:r>
      <w:proofErr w:type="spellStart"/>
      <w:r w:rsidRPr="00106B94">
        <w:t>st</w:t>
      </w:r>
      <w:proofErr w:type="spellEnd"/>
    </w:p>
    <w:p w14:paraId="47775374" w14:textId="77777777" w:rsidR="005E07EC" w:rsidRPr="00106B94" w:rsidRDefault="005E07EC" w:rsidP="005E07EC">
      <w:pPr>
        <w:rPr>
          <w:sz w:val="16"/>
        </w:rPr>
      </w:pPr>
      <w:r w:rsidRPr="00106B94">
        <w:rPr>
          <w:sz w:val="16"/>
        </w:rPr>
        <w:lastRenderedPageBreak/>
        <w:t xml:space="preserve">The argument shows how Kant's idea of justification works. It can be read as a kind of regress upon the conditions, starting from an important assumption. The assumption is that </w:t>
      </w:r>
      <w:r w:rsidRPr="00106B94">
        <w:rPr>
          <w:rStyle w:val="Emphasis"/>
          <w:highlight w:val="cyan"/>
        </w:rPr>
        <w:t xml:space="preserve">when a rational being </w:t>
      </w:r>
      <w:r w:rsidRPr="00106B94">
        <w:rPr>
          <w:rStyle w:val="Emphasis"/>
        </w:rPr>
        <w:t xml:space="preserve">makes a choice or </w:t>
      </w:r>
      <w:r w:rsidRPr="00106B94">
        <w:rPr>
          <w:rStyle w:val="Emphasis"/>
          <w:highlight w:val="cyan"/>
        </w:rPr>
        <w:t>undertakes an action</w:t>
      </w:r>
      <w:r w:rsidRPr="00106B94">
        <w:rPr>
          <w:sz w:val="16"/>
        </w:rPr>
        <w:t xml:space="preserve">, </w:t>
      </w:r>
      <w:proofErr w:type="gramStart"/>
      <w:r w:rsidRPr="00106B94">
        <w:rPr>
          <w:sz w:val="16"/>
        </w:rPr>
        <w:t>he</w:t>
      </w:r>
      <w:proofErr w:type="gramEnd"/>
      <w:r w:rsidRPr="00106B94">
        <w:rPr>
          <w:sz w:val="16"/>
        </w:rPr>
        <w:t xml:space="preserve"> or she </w:t>
      </w:r>
      <w:r w:rsidRPr="00106B94">
        <w:rPr>
          <w:rStyle w:val="Emphasis"/>
          <w:highlight w:val="cyan"/>
        </w:rPr>
        <w:t>[they] suppose</w:t>
      </w:r>
      <w:r w:rsidRPr="00106B94">
        <w:rPr>
          <w:sz w:val="16"/>
        </w:rPr>
        <w:t xml:space="preserve">s </w:t>
      </w:r>
      <w:r w:rsidRPr="00106B94">
        <w:rPr>
          <w:rStyle w:val="Emphasis"/>
          <w:highlight w:val="cyan"/>
        </w:rPr>
        <w:t>the object to be good</w:t>
      </w:r>
      <w:r w:rsidRPr="00106B94">
        <w:rPr>
          <w:rStyle w:val="Emphasis"/>
        </w:rPr>
        <w:t>, and its pursuit to be justified.</w:t>
      </w:r>
      <w:r w:rsidRPr="00106B94">
        <w:rPr>
          <w:sz w:val="16"/>
        </w:rPr>
        <w:t xml:space="preserve"> At least, if there is a categorical imperative there must be objectively good ends, for then there are necessary actions and so necessary ends (G 45-46/427-428 and Doctrine of Virtue 43-44/384-385). </w:t>
      </w:r>
      <w:proofErr w:type="gramStart"/>
      <w:r w:rsidRPr="00106B94">
        <w:rPr>
          <w:sz w:val="16"/>
        </w:rPr>
        <w:t xml:space="preserve">In order </w:t>
      </w:r>
      <w:r w:rsidRPr="00106B94">
        <w:rPr>
          <w:rStyle w:val="Emphasis"/>
        </w:rPr>
        <w:t>for</w:t>
      </w:r>
      <w:proofErr w:type="gramEnd"/>
      <w:r w:rsidRPr="00106B94">
        <w:rPr>
          <w:rStyle w:val="Emphasis"/>
        </w:rPr>
        <w:t xml:space="preserve"> there to be any objectively good ends,</w:t>
      </w:r>
      <w:r w:rsidRPr="00106B94">
        <w:rPr>
          <w:sz w:val="16"/>
        </w:rPr>
        <w:t xml:space="preserve"> however, </w:t>
      </w:r>
      <w:r w:rsidRPr="00106B94">
        <w:rPr>
          <w:rStyle w:val="Emphasis"/>
          <w:highlight w:val="cyan"/>
        </w:rPr>
        <w:t>there must be something that is unconditionally good and so can serve as a sufficient condition of their goodness.</w:t>
      </w:r>
      <w:r w:rsidRPr="00106B94">
        <w:rPr>
          <w:sz w:val="16"/>
        </w:rPr>
        <w:t xml:space="preserve"> Kant considers what this might be: </w:t>
      </w:r>
      <w:r w:rsidRPr="00106B94">
        <w:rPr>
          <w:rStyle w:val="Emphasis"/>
        </w:rPr>
        <w:t>it cannot be an object of inclination,</w:t>
      </w:r>
      <w:r w:rsidRPr="00106B94">
        <w:rPr>
          <w:sz w:val="16"/>
        </w:rPr>
        <w:t xml:space="preserve"> for those have only a conditional worth, "for </w:t>
      </w:r>
      <w:r w:rsidRPr="00106B94">
        <w:rPr>
          <w:rStyle w:val="Emphasis"/>
          <w:highlight w:val="cyan"/>
        </w:rPr>
        <w:t>if the inclinations and</w:t>
      </w:r>
      <w:r w:rsidRPr="00106B94">
        <w:rPr>
          <w:rStyle w:val="Emphasis"/>
        </w:rPr>
        <w:t xml:space="preserve"> the </w:t>
      </w:r>
      <w:r w:rsidRPr="00106B94">
        <w:rPr>
          <w:rStyle w:val="Emphasis"/>
          <w:highlight w:val="cyan"/>
        </w:rPr>
        <w:t>needs founded on them did not exist, their object would be without worth</w:t>
      </w:r>
      <w:r w:rsidRPr="00106B94">
        <w:rPr>
          <w:rStyle w:val="Emphasis"/>
        </w:rPr>
        <w:t>"</w:t>
      </w:r>
      <w:r w:rsidRPr="00106B94">
        <w:t xml:space="preserve"> </w:t>
      </w:r>
      <w:r w:rsidRPr="00106B94">
        <w:rPr>
          <w:sz w:val="16"/>
        </w:rPr>
        <w:t xml:space="preserve">(G 46/428). It cannot be the inclinations themselves because a rational being would rather be free from them. Nor can it be external things, which serve only as means. So, Kant asserts, </w:t>
      </w:r>
      <w:r w:rsidRPr="00106B94">
        <w:rPr>
          <w:rStyle w:val="Emphasis"/>
          <w:highlight w:val="cyan"/>
        </w:rPr>
        <w:t>the unconditionally valuable thing must be "humanity</w:t>
      </w:r>
      <w:r w:rsidRPr="00106B94">
        <w:rPr>
          <w:rStyle w:val="Emphasis"/>
        </w:rPr>
        <w:t>"</w:t>
      </w:r>
      <w:r w:rsidRPr="00106B94">
        <w:rPr>
          <w:sz w:val="16"/>
        </w:rPr>
        <w:t xml:space="preserve"> or "rational nature," which he defines as "the power set to an end" (G 56/437 and DV 51/392). Kant explains that </w:t>
      </w:r>
      <w:r w:rsidRPr="00106B94">
        <w:rPr>
          <w:rStyle w:val="Emphasis"/>
          <w:highlight w:val="cyan"/>
        </w:rPr>
        <w:t xml:space="preserve">regarding your existence as a rational being as an end </w:t>
      </w:r>
      <w:proofErr w:type="gramStart"/>
      <w:r w:rsidRPr="00106B94">
        <w:rPr>
          <w:rStyle w:val="Emphasis"/>
          <w:highlight w:val="cyan"/>
        </w:rPr>
        <w:t>in itself is</w:t>
      </w:r>
      <w:proofErr w:type="gramEnd"/>
      <w:r w:rsidRPr="00106B94">
        <w:rPr>
          <w:rStyle w:val="Emphasis"/>
          <w:highlight w:val="cyan"/>
        </w:rPr>
        <w:t xml:space="preserve"> a "subjective principle of human action.</w:t>
      </w:r>
      <w:r w:rsidRPr="00106B94">
        <w:rPr>
          <w:rStyle w:val="Emphasis"/>
        </w:rPr>
        <w:t>"</w:t>
      </w:r>
      <w:r w:rsidRPr="00106B94">
        <w:rPr>
          <w:sz w:val="16"/>
        </w:rPr>
        <w:t xml:space="preserve"> By this I understand him to mean that </w:t>
      </w:r>
      <w:r w:rsidRPr="00106B94">
        <w:rPr>
          <w:rStyle w:val="Emphasis"/>
          <w:highlight w:val="cyan"/>
        </w:rPr>
        <w:t>we must regard ourselves as capable of conferring value</w:t>
      </w:r>
      <w:r w:rsidRPr="00106B94">
        <w:rPr>
          <w:rStyle w:val="Emphasis"/>
        </w:rPr>
        <w:t xml:space="preserve"> upon the objects of our choice, </w:t>
      </w:r>
      <w:r w:rsidRPr="00106B94">
        <w:rPr>
          <w:sz w:val="16"/>
        </w:rPr>
        <w:t xml:space="preserve">the ends that we set, </w:t>
      </w:r>
      <w:r w:rsidRPr="00106B94">
        <w:rPr>
          <w:rStyle w:val="Emphasis"/>
          <w:highlight w:val="cyan"/>
        </w:rPr>
        <w:t>because we</w:t>
      </w:r>
      <w:r w:rsidRPr="00106B94">
        <w:rPr>
          <w:rStyle w:val="Emphasis"/>
        </w:rPr>
        <w:t xml:space="preserve"> must </w:t>
      </w:r>
      <w:r w:rsidRPr="00106B94">
        <w:rPr>
          <w:rStyle w:val="Emphasis"/>
          <w:highlight w:val="cyan"/>
        </w:rPr>
        <w:t>regard our ends as good</w:t>
      </w:r>
      <w:r w:rsidRPr="00106B94">
        <w:rPr>
          <w:rStyle w:val="Emphasis"/>
        </w:rPr>
        <w:t>.</w:t>
      </w:r>
      <w:r w:rsidRPr="00106B94">
        <w:rPr>
          <w:sz w:val="16"/>
        </w:rPr>
        <w:t xml:space="preserve"> But since "every other rational being thinks of his existence by the same rational ground which holds also for myself' (G 47/429), </w:t>
      </w:r>
      <w:r w:rsidRPr="00106B94">
        <w:rPr>
          <w:rStyle w:val="Emphasis"/>
          <w:highlight w:val="cyan"/>
        </w:rPr>
        <w:t>we must regard others</w:t>
      </w:r>
      <w:r w:rsidRPr="00106B94">
        <w:rPr>
          <w:rStyle w:val="Emphasis"/>
        </w:rPr>
        <w:t xml:space="preserve"> as capable of conferring value by reason of their rational choices and so</w:t>
      </w:r>
      <w:r w:rsidRPr="00106B94">
        <w:rPr>
          <w:sz w:val="16"/>
        </w:rPr>
        <w:t xml:space="preserve"> also </w:t>
      </w:r>
      <w:r w:rsidRPr="00106B94">
        <w:rPr>
          <w:rStyle w:val="Emphasis"/>
          <w:highlight w:val="cyan"/>
        </w:rPr>
        <w:t>as ends in themselves</w:t>
      </w:r>
      <w:r w:rsidRPr="00106B94">
        <w:rPr>
          <w:sz w:val="16"/>
        </w:rPr>
        <w:t xml:space="preserve">. Treating another as an end </w:t>
      </w:r>
      <w:proofErr w:type="gramStart"/>
      <w:r w:rsidRPr="00106B94">
        <w:rPr>
          <w:sz w:val="16"/>
        </w:rPr>
        <w:t>in itself thus</w:t>
      </w:r>
      <w:proofErr w:type="gramEnd"/>
      <w:r w:rsidRPr="00106B94">
        <w:rPr>
          <w:sz w:val="16"/>
        </w:rPr>
        <w:t xml:space="preserve"> involves making that person's ends as far as possible your own (G 49/430). </w:t>
      </w:r>
      <w:r w:rsidRPr="00106B94">
        <w:rPr>
          <w:rStyle w:val="Emphasis"/>
        </w:rPr>
        <w:t xml:space="preserve">The ends that are chosen by any rational being, possessed of the humanity </w:t>
      </w:r>
      <w:r w:rsidRPr="00106B94">
        <w:rPr>
          <w:sz w:val="16"/>
        </w:rPr>
        <w:t xml:space="preserve">or rational nature </w:t>
      </w:r>
      <w:r w:rsidRPr="00106B94">
        <w:rPr>
          <w:rStyle w:val="Emphasis"/>
        </w:rPr>
        <w:t xml:space="preserve">that is fully realized in a good will, take on the status of objective goods. They are not intrinsically valuable, but they are objectively valuable in the sense that every rational being has a reason to promote </w:t>
      </w:r>
      <w:r w:rsidRPr="00106B94">
        <w:rPr>
          <w:sz w:val="16"/>
        </w:rPr>
        <w:t xml:space="preserve">or realize </w:t>
      </w:r>
      <w:r w:rsidRPr="00106B94">
        <w:rPr>
          <w:rStyle w:val="Emphasis"/>
        </w:rPr>
        <w:t>them</w:t>
      </w:r>
      <w:r w:rsidRPr="00106B94">
        <w:rPr>
          <w:sz w:val="16"/>
        </w:rPr>
        <w:t>. For this reason it is our duty to promote the happiness of others-the ends that they choose-and, in general, to make the highest good our end.</w:t>
      </w:r>
    </w:p>
    <w:p w14:paraId="47C950FF" w14:textId="77777777" w:rsidR="005E07EC" w:rsidRPr="00106B94" w:rsidRDefault="005E07EC" w:rsidP="005E07EC"/>
    <w:p w14:paraId="113527E6" w14:textId="77777777" w:rsidR="005E07EC" w:rsidRPr="00106B94" w:rsidRDefault="005E07EC" w:rsidP="005E07EC">
      <w:pPr>
        <w:pStyle w:val="Heading4"/>
        <w:rPr>
          <w:rFonts w:cs="Calibri"/>
        </w:rPr>
      </w:pPr>
      <w:r w:rsidRPr="00106B94">
        <w:rPr>
          <w:rFonts w:cs="Calibri"/>
        </w:rPr>
        <w:t>Third, practical reason – ethical principles must be derived from the structure of reason:</w:t>
      </w:r>
    </w:p>
    <w:p w14:paraId="3F484D30" w14:textId="77777777" w:rsidR="005E07EC" w:rsidRPr="00106B94" w:rsidRDefault="005E07EC" w:rsidP="005E07EC"/>
    <w:p w14:paraId="53C611D6" w14:textId="77777777" w:rsidR="005E07EC" w:rsidRPr="00106B94" w:rsidRDefault="005E07EC" w:rsidP="005E07EC">
      <w:pPr>
        <w:pStyle w:val="Heading4"/>
        <w:rPr>
          <w:rFonts w:cs="Calibri"/>
        </w:rPr>
      </w:pPr>
      <w:r w:rsidRPr="00106B94">
        <w:rPr>
          <w:rFonts w:cs="Calibri"/>
        </w:rPr>
        <w:t xml:space="preserve">[1] Regress </w:t>
      </w:r>
      <w:r w:rsidRPr="00106B94">
        <w:rPr>
          <w:rFonts w:cs="Calibri"/>
          <w:b w:val="0"/>
          <w:bCs w:val="0"/>
        </w:rPr>
        <w:t>–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70A7320E" w14:textId="77777777" w:rsidR="005E07EC" w:rsidRPr="00106B94" w:rsidRDefault="005E07EC" w:rsidP="005E07EC"/>
    <w:p w14:paraId="593831D4" w14:textId="77777777" w:rsidR="005E07EC" w:rsidRPr="00106B94" w:rsidRDefault="005E07EC" w:rsidP="005E07EC">
      <w:pPr>
        <w:pStyle w:val="Heading4"/>
        <w:rPr>
          <w:rFonts w:cs="Calibri"/>
          <w:b w:val="0"/>
          <w:bCs w:val="0"/>
        </w:rPr>
      </w:pPr>
      <w:r w:rsidRPr="00106B94">
        <w:rPr>
          <w:rFonts w:cs="Calibri"/>
        </w:rPr>
        <w:t xml:space="preserve">[2] Action Theory </w:t>
      </w:r>
      <w:r w:rsidRPr="00106B94">
        <w:rPr>
          <w:rFonts w:cs="Calibri"/>
          <w:b w:val="0"/>
          <w:bCs w:val="0"/>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5BDC7DD6" w14:textId="77777777" w:rsidR="005E07EC" w:rsidRPr="00106B94" w:rsidRDefault="005E07EC" w:rsidP="005E07EC"/>
    <w:p w14:paraId="34D46331" w14:textId="77777777" w:rsidR="005E07EC" w:rsidRPr="00106B94" w:rsidRDefault="005E07EC" w:rsidP="005E07EC">
      <w:pPr>
        <w:pStyle w:val="Heading4"/>
        <w:rPr>
          <w:rFonts w:cs="Calibri"/>
          <w:b w:val="0"/>
          <w:bCs w:val="0"/>
          <w:color w:val="000000" w:themeColor="text1"/>
        </w:rPr>
      </w:pPr>
      <w:r w:rsidRPr="00106B94">
        <w:rPr>
          <w:rFonts w:cs="Calibri"/>
          <w:color w:val="000000" w:themeColor="text1"/>
        </w:rPr>
        <w:lastRenderedPageBreak/>
        <w:t>Practical reason means we all have a unified perspective</w:t>
      </w:r>
      <w:r w:rsidRPr="00106B94">
        <w:rPr>
          <w:rFonts w:cs="Calibri"/>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52EE3095" w14:textId="77777777" w:rsidR="005E07EC" w:rsidRPr="00106B94" w:rsidRDefault="005E07EC" w:rsidP="005E07EC"/>
    <w:p w14:paraId="16CA9F8B" w14:textId="77777777" w:rsidR="005E07EC" w:rsidRPr="00106B94" w:rsidRDefault="005E07EC" w:rsidP="005E07EC">
      <w:pPr>
        <w:pStyle w:val="Heading4"/>
        <w:rPr>
          <w:rFonts w:cs="Calibri"/>
          <w:sz w:val="12"/>
        </w:rPr>
      </w:pPr>
      <w:r w:rsidRPr="00106B94">
        <w:rPr>
          <w:rFonts w:cs="Calibri"/>
          <w:color w:val="000000" w:themeColor="text1"/>
        </w:rPr>
        <w:t xml:space="preserve">But, willing an action that violates the freedom of others is a contradiction: </w:t>
      </w:r>
      <w:r w:rsidRPr="00106B94">
        <w:rPr>
          <w:rFonts w:cs="Calibri"/>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7657620C" w14:textId="77777777" w:rsidR="005E07EC" w:rsidRPr="00106B94" w:rsidRDefault="005E07EC" w:rsidP="005E07EC"/>
    <w:p w14:paraId="11595C4D" w14:textId="77777777" w:rsidR="005E07EC" w:rsidRPr="00106B94" w:rsidRDefault="005E07EC" w:rsidP="005E07EC">
      <w:pPr>
        <w:pStyle w:val="Heading4"/>
        <w:rPr>
          <w:rFonts w:cs="Calibri"/>
        </w:rPr>
      </w:pPr>
      <w:r w:rsidRPr="00106B94">
        <w:rPr>
          <w:rFonts w:cs="Calibri"/>
        </w:rPr>
        <w:t>Thus, the standard is respecting freedom.</w:t>
      </w:r>
    </w:p>
    <w:p w14:paraId="2C36A5DA" w14:textId="77777777" w:rsidR="005E07EC" w:rsidRPr="00106B94" w:rsidRDefault="005E07EC" w:rsidP="005E07EC"/>
    <w:p w14:paraId="478578A8" w14:textId="77777777" w:rsidR="005E07EC" w:rsidRPr="00106B94" w:rsidRDefault="005E07EC" w:rsidP="005E07EC">
      <w:pPr>
        <w:pStyle w:val="Heading4"/>
        <w:rPr>
          <w:rFonts w:cs="Calibri"/>
        </w:rPr>
      </w:pPr>
      <w:r w:rsidRPr="00106B94">
        <w:rPr>
          <w:rFonts w:cs="Calibri"/>
        </w:rPr>
        <w:t>Impact calc – </w:t>
      </w:r>
    </w:p>
    <w:p w14:paraId="6672A46A" w14:textId="77777777" w:rsidR="005E07EC" w:rsidRPr="00106B94" w:rsidRDefault="005E07EC" w:rsidP="005E07EC"/>
    <w:p w14:paraId="571A591D" w14:textId="77777777" w:rsidR="005E07EC" w:rsidRPr="00106B94" w:rsidRDefault="005E07EC" w:rsidP="005E07EC">
      <w:pPr>
        <w:pStyle w:val="Heading4"/>
        <w:rPr>
          <w:rFonts w:cs="Calibri"/>
        </w:rPr>
      </w:pPr>
      <w:r w:rsidRPr="00106B94">
        <w:rPr>
          <w:rFonts w:cs="Calibri"/>
        </w:rPr>
        <w:t>1] Ethics are based on intent, but the state does not have intentions and cannot know the intentions of other agents. Instead, the state acts a procedural mechanism to punish those who violate rights claims. Those rights are derived from the structure of intent.</w:t>
      </w:r>
    </w:p>
    <w:p w14:paraId="28D988E0" w14:textId="77777777" w:rsidR="005E07EC" w:rsidRPr="00106B94" w:rsidRDefault="005E07EC" w:rsidP="005E07EC"/>
    <w:p w14:paraId="3C64BCF6" w14:textId="77777777" w:rsidR="005E07EC" w:rsidRPr="00106B94" w:rsidRDefault="005E07EC" w:rsidP="005E07EC">
      <w:pPr>
        <w:pStyle w:val="Heading4"/>
        <w:rPr>
          <w:rFonts w:cs="Calibri"/>
        </w:rPr>
      </w:pPr>
      <w:r w:rsidRPr="00106B94">
        <w:rPr>
          <w:rFonts w:cs="Calibri"/>
        </w:rPr>
        <w:t>2] The state does not have the authority to act to preempt future rights violations, because consequences of action are contingent and cannot be derived from the structure of the maxim on which one acts. Thus, the state does not have the jurisdiction to take them into account.</w:t>
      </w:r>
    </w:p>
    <w:p w14:paraId="7FB1FD0F" w14:textId="77777777" w:rsidR="005E07EC" w:rsidRPr="00106B94" w:rsidRDefault="005E07EC" w:rsidP="005E07EC"/>
    <w:p w14:paraId="6A462487" w14:textId="77777777" w:rsidR="005E07EC" w:rsidRPr="00106B94" w:rsidRDefault="005E07EC" w:rsidP="005E07EC">
      <w:pPr>
        <w:pStyle w:val="Heading4"/>
        <w:rPr>
          <w:rFonts w:cs="Calibri"/>
        </w:rPr>
      </w:pPr>
      <w:r w:rsidRPr="00106B94">
        <w:rPr>
          <w:rFonts w:cs="Calibri"/>
        </w:rPr>
        <w:t>3] There is an act-omission distinction –</w:t>
      </w:r>
    </w:p>
    <w:p w14:paraId="1FF44774" w14:textId="5D340B97" w:rsidR="005E07EC" w:rsidRPr="00106B94" w:rsidRDefault="005E07EC" w:rsidP="005E07EC">
      <w:pPr>
        <w:pStyle w:val="Heading4"/>
        <w:rPr>
          <w:rFonts w:cs="Calibri"/>
        </w:rPr>
      </w:pPr>
      <w:r w:rsidRPr="00106B94">
        <w:rPr>
          <w:rFonts w:cs="Calibri"/>
        </w:rPr>
        <w:t xml:space="preserve">[a] Infinite Regress – Ethics cannot hold agents accountable for an infinite number of untaken decisions, otherwise that would impair action because agents would simultaneously have an infinite number of obligations. [b] Illogical – we wouldn’t hold an agent who chooses a morally repugnant act equally culpable as an agent who chooses not to prevent a morally repugnant act, like saving a drowning baby from a pool. </w:t>
      </w:r>
    </w:p>
    <w:p w14:paraId="7FCF4B68" w14:textId="77777777" w:rsidR="001E1CBB" w:rsidRPr="00106B94" w:rsidRDefault="001E1CBB" w:rsidP="001E1CBB"/>
    <w:p w14:paraId="4E8CDBCD" w14:textId="77777777" w:rsidR="001E1CBB" w:rsidRPr="00106B94" w:rsidRDefault="001E1CBB" w:rsidP="001E1CBB">
      <w:pPr>
        <w:pStyle w:val="Heading4"/>
        <w:rPr>
          <w:rFonts w:cs="Calibri"/>
        </w:rPr>
      </w:pPr>
      <w:r w:rsidRPr="00106B94">
        <w:rPr>
          <w:rFonts w:cs="Calibri"/>
        </w:rPr>
        <w:lastRenderedPageBreak/>
        <w:t xml:space="preserve">Negate – </w:t>
      </w:r>
    </w:p>
    <w:p w14:paraId="0CD92D9A" w14:textId="77777777" w:rsidR="001E1CBB" w:rsidRPr="00106B94" w:rsidRDefault="001E1CBB" w:rsidP="001E1CBB"/>
    <w:p w14:paraId="02B73687" w14:textId="77777777" w:rsidR="001E1CBB" w:rsidRPr="00106B94" w:rsidRDefault="001E1CBB" w:rsidP="001E1CBB">
      <w:pPr>
        <w:outlineLvl w:val="3"/>
        <w:rPr>
          <w:b/>
          <w:bCs/>
        </w:rPr>
      </w:pPr>
      <w:r w:rsidRPr="00106B94">
        <w:rPr>
          <w:b/>
          <w:bCs/>
          <w:sz w:val="26"/>
          <w:szCs w:val="26"/>
        </w:rPr>
        <w:t>[1] Property rights – putting limits on the economic uses of intellectual property creates a contradiction – the concept of property is violated if you aren't allowed to control how you use it.</w:t>
      </w:r>
    </w:p>
    <w:p w14:paraId="49B39AC1" w14:textId="77777777" w:rsidR="001E1CBB" w:rsidRPr="00106B94" w:rsidRDefault="001E1CBB" w:rsidP="001E1CBB">
      <w:pPr>
        <w:spacing w:before="15" w:after="180"/>
        <w:rPr>
          <w:rStyle w:val="Hyperlink"/>
        </w:rPr>
      </w:pPr>
      <w:r w:rsidRPr="00106B94">
        <w:rPr>
          <w:rStyle w:val="Style13ptBold"/>
        </w:rPr>
        <w:t>Pozzo</w:t>
      </w:r>
      <w:r w:rsidRPr="00106B94">
        <w:rPr>
          <w:b/>
          <w:bCs/>
          <w:sz w:val="26"/>
          <w:szCs w:val="26"/>
        </w:rPr>
        <w:t>, </w:t>
      </w:r>
      <w:r w:rsidRPr="00106B94">
        <w:t>6</w:t>
      </w:r>
      <w:r w:rsidRPr="00106B94">
        <w:rPr>
          <w:szCs w:val="22"/>
        </w:rPr>
        <w:t xml:space="preserve"> (Riccardo Pozzo, Riccardo Pozzo is an Italian philosopher and historian of philosophy., 11-18-2006, accessed on 8-12-2021, </w:t>
      </w:r>
      <w:proofErr w:type="spellStart"/>
      <w:r w:rsidRPr="00106B94">
        <w:rPr>
          <w:szCs w:val="22"/>
        </w:rPr>
        <w:t>Scielo</w:t>
      </w:r>
      <w:proofErr w:type="spellEnd"/>
      <w:r w:rsidRPr="00106B94">
        <w:rPr>
          <w:szCs w:val="22"/>
        </w:rPr>
        <w:t xml:space="preserve">, "IMMANUEL KANT ON INTELLECTUAL PROPERTY", </w:t>
      </w:r>
      <w:hyperlink r:id="rId9" w:history="1">
        <w:r w:rsidRPr="00106B94">
          <w:rPr>
            <w:rStyle w:val="Hyperlink"/>
            <w:szCs w:val="22"/>
          </w:rPr>
          <w:t>https://www.scielo.br/j/trans/a/rLfb3yPN3p4KPsYpxp8LQCp/?format=pdf&amp;lang=en)*brack</w:t>
        </w:r>
      </w:hyperlink>
      <w:r w:rsidRPr="00106B94">
        <w:rPr>
          <w:szCs w:val="22"/>
        </w:rPr>
        <w:t>eted for gen lang*//</w:t>
      </w:r>
      <w:proofErr w:type="spellStart"/>
      <w:r w:rsidRPr="00106B94">
        <w:rPr>
          <w:szCs w:val="22"/>
        </w:rPr>
        <w:t>st</w:t>
      </w:r>
      <w:proofErr w:type="spellEnd"/>
    </w:p>
    <w:p w14:paraId="0A44C36C" w14:textId="77777777" w:rsidR="001E1CBB" w:rsidRPr="00106B94" w:rsidRDefault="001E1CBB" w:rsidP="001E1CBB">
      <w:pPr>
        <w:rPr>
          <w:sz w:val="16"/>
        </w:rPr>
      </w:pPr>
      <w:r w:rsidRPr="00106B94">
        <w:rPr>
          <w:sz w:val="16"/>
        </w:rPr>
        <w:t xml:space="preserve">The error consists in mistaking one of these rights for the other” (Kant, 1902, t.6, p.290). The corpus </w:t>
      </w:r>
      <w:proofErr w:type="spellStart"/>
      <w:r w:rsidRPr="00106B94">
        <w:rPr>
          <w:sz w:val="16"/>
        </w:rPr>
        <w:t>mysticum</w:t>
      </w:r>
      <w:proofErr w:type="spellEnd"/>
      <w:r w:rsidRPr="00106B94">
        <w:rPr>
          <w:sz w:val="16"/>
        </w:rPr>
        <w:t xml:space="preserve">, the work considered as an immaterial good, remains property of the author on behalf of the original right of its creation. The corpus </w:t>
      </w:r>
      <w:proofErr w:type="spellStart"/>
      <w:r w:rsidRPr="00106B94">
        <w:rPr>
          <w:sz w:val="16"/>
        </w:rPr>
        <w:t>mechanicum</w:t>
      </w:r>
      <w:proofErr w:type="spellEnd"/>
      <w:r w:rsidRPr="00106B94">
        <w:rPr>
          <w:sz w:val="16"/>
        </w:rPr>
        <w:t xml:space="preserve"> consists of the exemplars of the book or of the work of art. It becomes the property of whoever has bought the material object in which the work has been reproduced or expressed. Seneca points out in De </w:t>
      </w:r>
      <w:proofErr w:type="spellStart"/>
      <w:r w:rsidRPr="00106B94">
        <w:rPr>
          <w:sz w:val="16"/>
        </w:rPr>
        <w:t>beneficiis</w:t>
      </w:r>
      <w:proofErr w:type="spellEnd"/>
      <w:r w:rsidRPr="00106B94">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The peculiarity </w:t>
      </w:r>
      <w:r w:rsidRPr="00106B94">
        <w:rPr>
          <w:rStyle w:val="Emphasis"/>
        </w:rPr>
        <w:t xml:space="preserve">of </w:t>
      </w:r>
      <w:r w:rsidRPr="00106B94">
        <w:rPr>
          <w:rStyle w:val="Emphasis"/>
          <w:highlight w:val="cyan"/>
        </w:rPr>
        <w:t>intellectual property</w:t>
      </w:r>
      <w:r w:rsidRPr="00106B94">
        <w:rPr>
          <w:rStyle w:val="Emphasis"/>
        </w:rPr>
        <w:t xml:space="preserve"> </w:t>
      </w:r>
      <w:r w:rsidRPr="00106B94">
        <w:rPr>
          <w:rStyle w:val="Emphasis"/>
          <w:highlight w:val="cyan"/>
        </w:rPr>
        <w:t>consists</w:t>
      </w:r>
      <w:r w:rsidRPr="00106B94">
        <w:rPr>
          <w:sz w:val="16"/>
        </w:rPr>
        <w:t xml:space="preserve"> thus first </w:t>
      </w:r>
      <w:r w:rsidRPr="00106B94">
        <w:rPr>
          <w:rStyle w:val="Emphasis"/>
          <w:highlight w:val="cyan"/>
        </w:rPr>
        <w:t>in being</w:t>
      </w:r>
      <w:r w:rsidRPr="00106B94">
        <w:rPr>
          <w:rStyle w:val="Emphasis"/>
        </w:rPr>
        <w:t xml:space="preserve"> indeed </w:t>
      </w:r>
      <w:r w:rsidRPr="00106B94">
        <w:rPr>
          <w:rStyle w:val="Emphasis"/>
          <w:highlight w:val="cyan"/>
        </w:rPr>
        <w:t>a</w:t>
      </w:r>
      <w:r w:rsidRPr="00106B94">
        <w:rPr>
          <w:rStyle w:val="Emphasis"/>
        </w:rPr>
        <w:t xml:space="preserve"> property, but </w:t>
      </w:r>
      <w:r w:rsidRPr="00106B94">
        <w:rPr>
          <w:rStyle w:val="Emphasis"/>
          <w:highlight w:val="cyan"/>
        </w:rPr>
        <w:t>property of an action; and</w:t>
      </w:r>
      <w:r w:rsidRPr="00106B94">
        <w:rPr>
          <w:sz w:val="16"/>
        </w:rPr>
        <w:t xml:space="preserve"> second </w:t>
      </w:r>
      <w:r w:rsidRPr="00106B94">
        <w:rPr>
          <w:rStyle w:val="Emphasis"/>
        </w:rPr>
        <w:t xml:space="preserve">in </w:t>
      </w:r>
      <w:r w:rsidRPr="00106B94">
        <w:rPr>
          <w:rStyle w:val="Emphasis"/>
          <w:highlight w:val="cyan"/>
        </w:rPr>
        <w:t>being</w:t>
      </w:r>
      <w:r w:rsidRPr="00106B94">
        <w:rPr>
          <w:rStyle w:val="Emphasis"/>
        </w:rPr>
        <w:t xml:space="preserve"> indeed </w:t>
      </w:r>
      <w:r w:rsidRPr="00106B94">
        <w:rPr>
          <w:rStyle w:val="Emphasis"/>
          <w:highlight w:val="cyan"/>
        </w:rPr>
        <w:t>inalienable</w:t>
      </w:r>
      <w:r w:rsidRPr="00106B94">
        <w:rPr>
          <w:rStyle w:val="Emphasis"/>
        </w:rPr>
        <w:t xml:space="preserve">, but also transferable in commission and license </w:t>
      </w:r>
      <w:r w:rsidRPr="00106B94">
        <w:rPr>
          <w:sz w:val="16"/>
        </w:rPr>
        <w:t xml:space="preserve">to a publisher. </w:t>
      </w:r>
      <w:r w:rsidRPr="00106B94">
        <w:rPr>
          <w:rStyle w:val="Emphasis"/>
          <w:highlight w:val="cyan"/>
        </w:rPr>
        <w:t>The bond the author has on [their] work confers [them] a moral right that is</w:t>
      </w:r>
      <w:r w:rsidRPr="00106B94">
        <w:rPr>
          <w:rStyle w:val="Emphasis"/>
        </w:rPr>
        <w:t xml:space="preserve"> indeed </w:t>
      </w:r>
      <w:r w:rsidRPr="00106B94">
        <w:rPr>
          <w:rStyle w:val="Emphasis"/>
          <w:highlight w:val="cyan"/>
        </w:rPr>
        <w:t>a personal right</w:t>
      </w:r>
      <w:r w:rsidRPr="00106B94">
        <w:rPr>
          <w:rStyle w:val="Emphasis"/>
        </w:rPr>
        <w:t xml:space="preserve">. </w:t>
      </w:r>
      <w:r w:rsidRPr="00106B94">
        <w:rPr>
          <w:rStyle w:val="Emphasis"/>
          <w:highlight w:val="cyan"/>
        </w:rPr>
        <w:t>It is also a right to exploit economically [their] work in all possible ways,</w:t>
      </w:r>
      <w:r w:rsidRPr="00106B94">
        <w:rPr>
          <w:rStyle w:val="Emphasis"/>
        </w:rPr>
        <w:t xml:space="preserve"> a right of economic use, which is a patrimonial right. </w:t>
      </w:r>
      <w:r w:rsidRPr="00106B94">
        <w:rPr>
          <w:rStyle w:val="Emphasis"/>
          <w:highlight w:val="cyan"/>
        </w:rPr>
        <w:t>Kant</w:t>
      </w:r>
      <w:r w:rsidRPr="00106B94">
        <w:rPr>
          <w:rStyle w:val="Emphasis"/>
        </w:rPr>
        <w:t xml:space="preserve"> </w:t>
      </w:r>
      <w:r w:rsidRPr="00106B94">
        <w:rPr>
          <w:sz w:val="16"/>
        </w:rPr>
        <w:t xml:space="preserve">and </w:t>
      </w:r>
      <w:r w:rsidRPr="00106B94">
        <w:rPr>
          <w:rStyle w:val="Emphasis"/>
        </w:rPr>
        <w:t xml:space="preserve">Fichte </w:t>
      </w:r>
      <w:r w:rsidRPr="00106B94">
        <w:rPr>
          <w:rStyle w:val="Emphasis"/>
          <w:highlight w:val="cyan"/>
        </w:rPr>
        <w:t>argued that moral right and the right of economic use are</w:t>
      </w:r>
      <w:r w:rsidRPr="00106B94">
        <w:rPr>
          <w:rStyle w:val="Emphasis"/>
        </w:rPr>
        <w:t xml:space="preserve"> strictly </w:t>
      </w:r>
      <w:r w:rsidRPr="00106B94">
        <w:rPr>
          <w:rStyle w:val="Emphasis"/>
          <w:highlight w:val="cyan"/>
        </w:rPr>
        <w:t>connected</w:t>
      </w:r>
      <w:r w:rsidRPr="00106B94">
        <w:rPr>
          <w:rStyle w:val="Emphasis"/>
        </w:rPr>
        <w:t>, and that the offense to one implies inevitably offense to the other</w:t>
      </w:r>
      <w:r w:rsidRPr="00106B94">
        <w:rPr>
          <w:sz w:val="16"/>
        </w:rPr>
        <w:t xml:space="preserve">. In eighteenth-century Germany, the free use came into discussion among the presuppositions of a democratic renewal of state and society. In his Supplement to the Consideration of Publishing and Its Rights, </w:t>
      </w:r>
      <w:proofErr w:type="spellStart"/>
      <w:r w:rsidRPr="00106B94">
        <w:rPr>
          <w:sz w:val="16"/>
        </w:rPr>
        <w:t>Reimarus</w:t>
      </w:r>
      <w:proofErr w:type="spellEnd"/>
      <w:r w:rsidRPr="00106B94">
        <w:rPr>
          <w:sz w:val="16"/>
        </w:rPr>
        <w:t xml:space="preserve"> asked writers “instead of writing for the aristocracy, to write for the tiers </w:t>
      </w:r>
      <w:proofErr w:type="spellStart"/>
      <w:r w:rsidRPr="00106B94">
        <w:rPr>
          <w:sz w:val="16"/>
        </w:rPr>
        <w:t>état</w:t>
      </w:r>
      <w:proofErr w:type="spellEnd"/>
      <w:r w:rsidRPr="00106B94">
        <w:rPr>
          <w:sz w:val="16"/>
        </w:rPr>
        <w:t xml:space="preserve"> of the reader’s world.” (</w:t>
      </w:r>
      <w:proofErr w:type="spellStart"/>
      <w:r w:rsidRPr="00106B94">
        <w:rPr>
          <w:sz w:val="16"/>
        </w:rPr>
        <w:t>Reimarus</w:t>
      </w:r>
      <w:proofErr w:type="spellEnd"/>
      <w:r w:rsidRPr="00106B94">
        <w:rPr>
          <w:sz w:val="16"/>
        </w:rPr>
        <w:t xml:space="preserve">, 1791b, p.595). He saluted with enthusiasm the claim of disenfranchising from the monopoly of English publishers expressed in the American Act for the Encouragement of Learning of May 31, 1790. </w:t>
      </w:r>
      <w:r w:rsidRPr="00106B94">
        <w:rPr>
          <w:rStyle w:val="Emphasis"/>
          <w:highlight w:val="cyan"/>
        </w:rPr>
        <w:t>Kant</w:t>
      </w:r>
      <w:r w:rsidRPr="00106B94">
        <w:rPr>
          <w:rStyle w:val="Emphasis"/>
        </w:rPr>
        <w:t>,</w:t>
      </w:r>
      <w:r w:rsidRPr="00106B94">
        <w:rPr>
          <w:sz w:val="16"/>
        </w:rPr>
        <w:t xml:space="preserve"> however, </w:t>
      </w:r>
      <w:r w:rsidRPr="00106B94">
        <w:rPr>
          <w:rStyle w:val="Emphasis"/>
        </w:rPr>
        <w:t>was firm in embracing intellectual property.</w:t>
      </w:r>
      <w:r w:rsidRPr="00106B94">
        <w:rPr>
          <w:sz w:val="16"/>
        </w:rPr>
        <w:t xml:space="preserve"> Referring himself to Roman Law, </w:t>
      </w:r>
      <w:r w:rsidRPr="00106B94">
        <w:rPr>
          <w:rStyle w:val="Emphasis"/>
        </w:rPr>
        <w:t>he asked for its legislative formulation not only as patrimonial right, but also as a personal right</w:t>
      </w:r>
      <w:r w:rsidRPr="00106B94">
        <w:rPr>
          <w:sz w:val="16"/>
        </w:rPr>
        <w:t xml:space="preserve">. In Of the </w:t>
      </w:r>
      <w:proofErr w:type="spellStart"/>
      <w:r w:rsidRPr="00106B94">
        <w:rPr>
          <w:sz w:val="16"/>
        </w:rPr>
        <w:t>Illegitimity</w:t>
      </w:r>
      <w:proofErr w:type="spellEnd"/>
      <w:r w:rsidRPr="00106B94">
        <w:rPr>
          <w:sz w:val="16"/>
        </w:rPr>
        <w:t xml:space="preserve"> of Pirate Publishing, </w:t>
      </w:r>
      <w:r w:rsidRPr="00106B94">
        <w:rPr>
          <w:rStyle w:val="Emphasis"/>
        </w:rPr>
        <w:t xml:space="preserve">he </w:t>
      </w:r>
      <w:r w:rsidRPr="00106B94">
        <w:rPr>
          <w:rStyle w:val="Emphasis"/>
          <w:highlight w:val="cyan"/>
        </w:rPr>
        <w:t>considered</w:t>
      </w:r>
      <w:r w:rsidRPr="00106B94">
        <w:rPr>
          <w:rStyle w:val="Emphasis"/>
        </w:rPr>
        <w:t xml:space="preserve"> the moral faculties related </w:t>
      </w:r>
      <w:r w:rsidRPr="00106B94">
        <w:rPr>
          <w:rStyle w:val="Emphasis"/>
          <w:highlight w:val="cyan"/>
        </w:rPr>
        <w:t>to intellectual property as an “inalienable right</w:t>
      </w:r>
      <w:r w:rsidRPr="00106B94">
        <w:rPr>
          <w:rStyle w:val="Emphasis"/>
        </w:rPr>
        <w:t xml:space="preserve"> </w:t>
      </w:r>
      <w:r w:rsidRPr="00106B94">
        <w:rPr>
          <w:sz w:val="16"/>
        </w:rPr>
        <w:t>(</w:t>
      </w:r>
      <w:proofErr w:type="spellStart"/>
      <w:r w:rsidRPr="00106B94">
        <w:rPr>
          <w:sz w:val="16"/>
        </w:rPr>
        <w:t>ius</w:t>
      </w:r>
      <w:proofErr w:type="spellEnd"/>
      <w:r w:rsidRPr="00106B94">
        <w:rPr>
          <w:sz w:val="16"/>
        </w:rPr>
        <w:t xml:space="preserve"> </w:t>
      </w:r>
      <w:proofErr w:type="spellStart"/>
      <w:r w:rsidRPr="00106B94">
        <w:rPr>
          <w:sz w:val="16"/>
        </w:rPr>
        <w:t>personalissimum</w:t>
      </w:r>
      <w:proofErr w:type="spellEnd"/>
      <w:r w:rsidRPr="00106B94">
        <w:rPr>
          <w:sz w:val="16"/>
        </w:rPr>
        <w:t xml:space="preserve">) always himself to speak through anyone else, the right, that is, that no one may deliver the same speech to the public other than in his (the author’s) name” (Kant, 1902, t.8, p.85). Fichte went farther in the Demonstration of the </w:t>
      </w:r>
      <w:proofErr w:type="spellStart"/>
      <w:r w:rsidRPr="00106B94">
        <w:rPr>
          <w:sz w:val="16"/>
        </w:rPr>
        <w:t>Illegitimity</w:t>
      </w:r>
      <w:proofErr w:type="spellEnd"/>
      <w:r w:rsidRPr="00106B94">
        <w:rPr>
          <w:sz w:val="16"/>
        </w:rPr>
        <w:t xml:space="preserve"> of Pirate Publishing. He saw intellectual property as a part of his metaphysical construction of intellectual activity, which was based on the principle that thoughts “are not transmitted hand to hand, they are not paid with shining cash, neither are they transmitted to us if we take home the book Trans/Form/</w:t>
      </w:r>
      <w:proofErr w:type="spellStart"/>
      <w:r w:rsidRPr="00106B94">
        <w:rPr>
          <w:sz w:val="16"/>
        </w:rPr>
        <w:t>Ação</w:t>
      </w:r>
      <w:proofErr w:type="spellEnd"/>
      <w:r w:rsidRPr="00106B94">
        <w:rPr>
          <w:sz w:val="16"/>
        </w:rPr>
        <w:t xml:space="preserve">, São Paulo, 29(2): 11-18, 2006 13 that contains them and put it into our library. </w:t>
      </w:r>
    </w:p>
    <w:p w14:paraId="0B09C088" w14:textId="77777777" w:rsidR="001E1CBB" w:rsidRPr="00106B94" w:rsidRDefault="001E1CBB" w:rsidP="001E1CBB">
      <w:pPr>
        <w:pStyle w:val="Heading4"/>
        <w:rPr>
          <w:rFonts w:cs="Calibri"/>
        </w:rPr>
      </w:pPr>
      <w:r w:rsidRPr="00106B94">
        <w:rPr>
          <w:rFonts w:cs="Calibri"/>
        </w:rPr>
        <w:t xml:space="preserve">It doesn’t matter if it’s intellectual property – the concept of intellectual property is the same as physical property – property as a concept is something that a person owns and can control unconditionally given that it doesn’t violate someone else’s freedoms, so IP qualifies. </w:t>
      </w:r>
    </w:p>
    <w:p w14:paraId="102BE106" w14:textId="77777777" w:rsidR="001E1CBB" w:rsidRPr="00106B94" w:rsidRDefault="001E1CBB" w:rsidP="001E1CBB">
      <w:pPr>
        <w:pStyle w:val="Heading4"/>
        <w:rPr>
          <w:rFonts w:cs="Calibri"/>
        </w:rPr>
      </w:pPr>
      <w:r w:rsidRPr="00106B94">
        <w:rPr>
          <w:rFonts w:cs="Calibri"/>
        </w:rPr>
        <w:t xml:space="preserve">[2] Act-omission distinction – not giving someone is an omission, otherwise we would have infinite obligations to tell everyone everything – pharma companies can’t be held accountable for doing functionally </w:t>
      </w:r>
      <w:proofErr w:type="gramStart"/>
      <w:r w:rsidRPr="00106B94">
        <w:rPr>
          <w:rFonts w:cs="Calibri"/>
        </w:rPr>
        <w:t>nothing</w:t>
      </w:r>
      <w:proofErr w:type="gramEnd"/>
      <w:r w:rsidRPr="00106B94">
        <w:rPr>
          <w:rFonts w:cs="Calibri"/>
        </w:rPr>
        <w:t xml:space="preserve"> so the state has no obligation to enact rules on it. </w:t>
      </w:r>
    </w:p>
    <w:p w14:paraId="6AF71FDB" w14:textId="365FAE90" w:rsidR="003105CA" w:rsidRDefault="003105CA" w:rsidP="003105CA">
      <w:pPr>
        <w:pStyle w:val="Heading1"/>
      </w:pPr>
      <w:r>
        <w:lastRenderedPageBreak/>
        <w:t>Case</w:t>
      </w:r>
    </w:p>
    <w:p w14:paraId="0FB897DE" w14:textId="37A6D30D" w:rsidR="003105CA" w:rsidRDefault="003105CA" w:rsidP="003105CA"/>
    <w:p w14:paraId="6848871B" w14:textId="77777777" w:rsidR="003105CA" w:rsidRDefault="003105CA" w:rsidP="003105CA">
      <w:pPr>
        <w:pStyle w:val="Heading4"/>
      </w:pPr>
      <w:r>
        <w:t xml:space="preserve">They can’t </w:t>
      </w:r>
      <w:proofErr w:type="gramStart"/>
      <w:r>
        <w:t>solve,-</w:t>
      </w:r>
      <w:proofErr w:type="gramEnd"/>
      <w:r>
        <w:t xml:space="preserve"> own card shows alt causes for evergreening like orphan drug exclusivities and slightly revised compounds- we read yellow</w:t>
      </w:r>
    </w:p>
    <w:p w14:paraId="41740B06" w14:textId="77777777" w:rsidR="003105CA" w:rsidRPr="00791206" w:rsidRDefault="003105CA" w:rsidP="003105CA">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0"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1BD7B475" w14:textId="77777777" w:rsidR="003105CA" w:rsidRPr="003105CA" w:rsidRDefault="003105CA" w:rsidP="003105CA">
      <w:pPr>
        <w:rPr>
          <w:sz w:val="14"/>
        </w:rPr>
      </w:pPr>
      <w:r w:rsidRPr="00E974A9">
        <w:rPr>
          <w:u w:val="single"/>
        </w:rPr>
        <w:t xml:space="preserve">In 2011, Elsa </w:t>
      </w:r>
      <w:proofErr w:type="spellStart"/>
      <w:r w:rsidRPr="00E974A9">
        <w:rPr>
          <w:u w:val="single"/>
        </w:rPr>
        <w:t>Dixler</w:t>
      </w:r>
      <w:proofErr w:type="spellEnd"/>
      <w:r w:rsidRPr="00E974A9">
        <w:rPr>
          <w:u w:val="single"/>
        </w:rPr>
        <w:t xml:space="preserve"> was diagnosed with multiple myeloma. That August, she was prescribed Revlimid, a drug that had come on the market six years earlier</w:t>
      </w:r>
      <w:r w:rsidRPr="003105CA">
        <w:rPr>
          <w:sz w:val="1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3105CA">
        <w:rPr>
          <w:sz w:val="14"/>
        </w:rPr>
        <w:t>Ph.D</w:t>
      </w:r>
      <w:proofErr w:type="spellEnd"/>
      <w:proofErr w:type="gramEnd"/>
      <w:r w:rsidRPr="003105CA">
        <w:rPr>
          <w:sz w:val="14"/>
        </w:rPr>
        <w:t xml:space="preserve">, and have a pretty normal life,” said </w:t>
      </w:r>
      <w:proofErr w:type="spellStart"/>
      <w:r w:rsidRPr="003105CA">
        <w:rPr>
          <w:sz w:val="14"/>
        </w:rPr>
        <w:t>Dixler</w:t>
      </w:r>
      <w:proofErr w:type="spellEnd"/>
      <w:r w:rsidRPr="003105CA">
        <w:rPr>
          <w:sz w:val="14"/>
        </w:rPr>
        <w:t xml:space="preserve">, a Brooklyn resident who is now 74. “So, on the one hand, I feel enormously grateful.” </w:t>
      </w:r>
      <w:r w:rsidRPr="00E974A9">
        <w:rPr>
          <w:u w:val="single"/>
        </w:rPr>
        <w:t xml:space="preserve">But </w:t>
      </w:r>
      <w:proofErr w:type="spellStart"/>
      <w:r w:rsidRPr="00E974A9">
        <w:rPr>
          <w:u w:val="single"/>
        </w:rPr>
        <w:t>Dixler’s</w:t>
      </w:r>
      <w:proofErr w:type="spellEnd"/>
      <w:r w:rsidRPr="00E974A9">
        <w:rPr>
          <w:u w:val="single"/>
        </w:rPr>
        <w:t xml:space="preserve"> normal life has come at a steep financial cost to her family and to taxpayers. Revlimid typically costs nearly $800 per capsule, and </w:t>
      </w:r>
      <w:proofErr w:type="spellStart"/>
      <w:r w:rsidRPr="00E974A9">
        <w:rPr>
          <w:u w:val="single"/>
        </w:rPr>
        <w:t>Dixler</w:t>
      </w:r>
      <w:proofErr w:type="spellEnd"/>
      <w:r w:rsidRPr="00E974A9">
        <w:rPr>
          <w:u w:val="single"/>
        </w:rPr>
        <w:t xml:space="preserve"> takes one capsule per day for 21 days, then seven days off, and then resumes her daily dose, requiring 273 capsules a year</w:t>
      </w:r>
      <w:r w:rsidRPr="003105CA">
        <w:rPr>
          <w:sz w:val="14"/>
        </w:rPr>
        <w:t xml:space="preserve">. Since retiring from The New York Times at the end of 2017, she has been on Medicare. </w:t>
      </w:r>
      <w:proofErr w:type="spellStart"/>
      <w:r w:rsidRPr="003105CA">
        <w:rPr>
          <w:sz w:val="14"/>
        </w:rPr>
        <w:t>Dixler</w:t>
      </w:r>
      <w:proofErr w:type="spellEnd"/>
      <w:r w:rsidRPr="003105CA">
        <w:rPr>
          <w:sz w:val="14"/>
        </w:rPr>
        <w:t xml:space="preserve"> entered the Part D coverage gap (known as the donut hole) “within minutes,” she said. She estimates that adding her deductible, her copayment of $12,000, and what her Part D insurance provider pays totals approximately $197,500 a year. </w:t>
      </w:r>
      <w:r w:rsidRPr="00E3202C">
        <w:rPr>
          <w:highlight w:val="green"/>
          <w:u w:val="single"/>
        </w:rPr>
        <w:t xml:space="preserve">Revlimid should have </w:t>
      </w:r>
      <w:r w:rsidRPr="00E3202C">
        <w:rPr>
          <w:b/>
          <w:bCs/>
          <w:highlight w:val="green"/>
          <w:u w:val="single"/>
        </w:rPr>
        <w:t>been subject to competition</w:t>
      </w:r>
      <w:r w:rsidRPr="00E3202C">
        <w:rPr>
          <w:highlight w:val="green"/>
          <w:u w:val="single"/>
        </w:rPr>
        <w:t xml:space="preserve"> </w:t>
      </w:r>
      <w:r w:rsidRPr="00E974A9">
        <w:rPr>
          <w:u w:val="single"/>
        </w:rPr>
        <w:t xml:space="preserve">from generic drug makers starting </w:t>
      </w:r>
      <w:r w:rsidRPr="00E3202C">
        <w:rPr>
          <w:highlight w:val="green"/>
          <w:u w:val="single"/>
        </w:rPr>
        <w:t>in 2009</w:t>
      </w:r>
      <w:r w:rsidRPr="00E974A9">
        <w:rPr>
          <w:u w:val="single"/>
        </w:rPr>
        <w:t>, bringing down its cost by many orders of magnitude</w:t>
      </w:r>
      <w:r w:rsidRPr="003105CA">
        <w:rPr>
          <w:sz w:val="14"/>
        </w:rPr>
        <w:t xml:space="preserve">. But </w:t>
      </w:r>
      <w:r w:rsidRPr="00E3202C">
        <w:rPr>
          <w:highlight w:val="green"/>
          <w:u w:val="single"/>
        </w:rPr>
        <w:t>by obtaining</w:t>
      </w:r>
      <w:r w:rsidRPr="003105CA">
        <w:rPr>
          <w:sz w:val="14"/>
          <w:highlight w:val="green"/>
        </w:rPr>
        <w:t xml:space="preserve"> </w:t>
      </w:r>
      <w:r w:rsidRPr="00E3202C">
        <w:rPr>
          <w:b/>
          <w:bCs/>
          <w:highlight w:val="green"/>
          <w:u w:val="single"/>
        </w:rPr>
        <w:t>27 additional patents</w:t>
      </w:r>
      <w:r w:rsidRPr="003105CA">
        <w:rPr>
          <w:sz w:val="14"/>
        </w:rPr>
        <w:t xml:space="preserve">, </w:t>
      </w:r>
      <w:r w:rsidRPr="006A67EC">
        <w:rPr>
          <w:rStyle w:val="Emphasis"/>
          <w:highlight w:val="yellow"/>
        </w:rPr>
        <w:t>eight orphan drug exclusivities and 91 total additional protections from</w:t>
      </w:r>
      <w:r w:rsidRPr="006A67EC">
        <w:rPr>
          <w:rStyle w:val="Emphasis"/>
        </w:rPr>
        <w:t xml:space="preserve"> the U.S. Food and Drug Administration (</w:t>
      </w:r>
      <w:r w:rsidRPr="006A67EC">
        <w:rPr>
          <w:rStyle w:val="Emphasis"/>
          <w:highlight w:val="yellow"/>
        </w:rPr>
        <w:t>FDA</w:t>
      </w:r>
      <w:r w:rsidRPr="006A67EC">
        <w:rPr>
          <w:rStyle w:val="Emphasis"/>
        </w:rPr>
        <w:t>) s</w:t>
      </w:r>
      <w:r w:rsidRPr="00E974A9">
        <w:rPr>
          <w:u w:val="single"/>
        </w:rPr>
        <w:t xml:space="preserve">ince Revlimid’s introduction in 2005, </w:t>
      </w:r>
      <w:r w:rsidRPr="00E3202C">
        <w:rPr>
          <w:highlight w:val="green"/>
          <w:u w:val="single"/>
        </w:rPr>
        <w:t>its manufacturer</w:t>
      </w:r>
      <w:r w:rsidRPr="00E974A9">
        <w:rPr>
          <w:u w:val="single"/>
        </w:rPr>
        <w:t xml:space="preserve">, Celgene, has </w:t>
      </w:r>
      <w:r w:rsidRPr="00E3202C">
        <w:rPr>
          <w:highlight w:val="green"/>
          <w:u w:val="single"/>
        </w:rPr>
        <w:t xml:space="preserve">extended </w:t>
      </w:r>
      <w:r w:rsidRPr="00E974A9">
        <w:rPr>
          <w:u w:val="single"/>
        </w:rPr>
        <w:t xml:space="preserve">the drug’s </w:t>
      </w:r>
      <w:r w:rsidRPr="00E3202C">
        <w:rPr>
          <w:b/>
          <w:bCs/>
          <w:highlight w:val="green"/>
          <w:u w:val="single"/>
          <w:bdr w:val="single" w:sz="4" w:space="0" w:color="auto"/>
        </w:rPr>
        <w:t>monopoly</w:t>
      </w:r>
      <w:r w:rsidRPr="00E3202C">
        <w:rPr>
          <w:highlight w:val="green"/>
          <w:u w:val="single"/>
          <w:bdr w:val="single" w:sz="4" w:space="0" w:color="auto"/>
        </w:rPr>
        <w:t xml:space="preserve"> </w:t>
      </w:r>
      <w:r w:rsidRPr="00E3202C">
        <w:rPr>
          <w:b/>
          <w:bCs/>
          <w:highlight w:val="green"/>
          <w:u w:val="single"/>
          <w:bdr w:val="single" w:sz="4" w:space="0" w:color="auto"/>
        </w:rPr>
        <w:t>period</w:t>
      </w:r>
      <w:r w:rsidRPr="00E3202C">
        <w:rPr>
          <w:highlight w:val="green"/>
          <w:u w:val="single"/>
          <w:bdr w:val="single" w:sz="4" w:space="0" w:color="auto"/>
        </w:rPr>
        <w:t xml:space="preserve"> </w:t>
      </w:r>
      <w:r w:rsidRPr="00E3202C">
        <w:rPr>
          <w:b/>
          <w:bCs/>
          <w:highlight w:val="green"/>
          <w:u w:val="single"/>
          <w:bdr w:val="single" w:sz="4" w:space="0" w:color="auto"/>
        </w:rPr>
        <w:t>by 18 years</w:t>
      </w:r>
      <w:r w:rsidRPr="00E3202C">
        <w:rPr>
          <w:highlight w:val="green"/>
          <w:u w:val="single"/>
        </w:rPr>
        <w:t xml:space="preserve"> </w:t>
      </w:r>
      <w:r w:rsidRPr="00E974A9">
        <w:rPr>
          <w:u w:val="single"/>
        </w:rPr>
        <w:t>— through March 8, 2028</w:t>
      </w:r>
      <w:r w:rsidRPr="003105CA">
        <w:rPr>
          <w:sz w:val="14"/>
        </w:rPr>
        <w:t xml:space="preserve">. “I cannot fathom </w:t>
      </w:r>
      <w:r w:rsidRPr="00E974A9">
        <w:rPr>
          <w:u w:val="single"/>
        </w:rPr>
        <w:t xml:space="preserve">the immorality of a business that relies on </w:t>
      </w:r>
      <w:r w:rsidRPr="00E3202C">
        <w:rPr>
          <w:b/>
          <w:bCs/>
          <w:highlight w:val="green"/>
          <w:u w:val="single"/>
          <w:bdr w:val="single" w:sz="4" w:space="0" w:color="auto"/>
        </w:rPr>
        <w:t>squeezing people with cancer</w:t>
      </w:r>
      <w:r w:rsidRPr="003105CA">
        <w:rPr>
          <w:sz w:val="14"/>
        </w:rPr>
        <w:t xml:space="preserve">,” </w:t>
      </w:r>
      <w:proofErr w:type="spellStart"/>
      <w:r w:rsidRPr="003105CA">
        <w:rPr>
          <w:sz w:val="14"/>
        </w:rPr>
        <w:t>Dixler</w:t>
      </w:r>
      <w:proofErr w:type="spellEnd"/>
      <w:r w:rsidRPr="003105CA">
        <w:rPr>
          <w:sz w:val="1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3105CA">
        <w:rPr>
          <w:sz w:val="14"/>
        </w:rPr>
        <w:t xml:space="preserve"> “</w:t>
      </w:r>
      <w:r w:rsidRPr="00E974A9">
        <w:rPr>
          <w:u w:val="single"/>
        </w:rPr>
        <w:t>The cost of Revlimid has imposed constraints on our retirement</w:t>
      </w:r>
      <w:r w:rsidRPr="003105CA">
        <w:rPr>
          <w:sz w:val="14"/>
        </w:rPr>
        <w:t xml:space="preserve">,” </w:t>
      </w:r>
      <w:proofErr w:type="spellStart"/>
      <w:r w:rsidRPr="003105CA">
        <w:rPr>
          <w:sz w:val="14"/>
        </w:rPr>
        <w:t>Dixler</w:t>
      </w:r>
      <w:proofErr w:type="spellEnd"/>
      <w:r w:rsidRPr="003105CA">
        <w:rPr>
          <w:sz w:val="14"/>
        </w:rPr>
        <w:t xml:space="preserve"> said, “but when I hear other people’s stories, I feel very lucky. A lot of people have been devastated financially.” </w:t>
      </w:r>
      <w:r w:rsidRPr="00E974A9">
        <w:rPr>
          <w:u w:val="single"/>
        </w:rPr>
        <w:t>Revlimid is a case study in a process known as “</w:t>
      </w:r>
      <w:r w:rsidRPr="00E3202C">
        <w:rPr>
          <w:highlight w:val="green"/>
          <w:u w:val="single"/>
        </w:rPr>
        <w:t>evergreening</w:t>
      </w:r>
      <w:r w:rsidRPr="00E974A9">
        <w:rPr>
          <w:u w:val="single"/>
        </w:rPr>
        <w:t xml:space="preserve">” — </w:t>
      </w:r>
      <w:r w:rsidRPr="00E3202C">
        <w:rPr>
          <w:highlight w:val="green"/>
          <w:u w:val="single"/>
        </w:rPr>
        <w:t>artificially sustaining a monopoly for</w:t>
      </w:r>
      <w:r w:rsidRPr="00E974A9">
        <w:rPr>
          <w:u w:val="single"/>
        </w:rPr>
        <w:t xml:space="preserve"> years and even </w:t>
      </w:r>
      <w:r w:rsidRPr="00E3202C">
        <w:rPr>
          <w:highlight w:val="green"/>
          <w:u w:val="single"/>
        </w:rPr>
        <w:t xml:space="preserve">decades </w:t>
      </w:r>
      <w:r w:rsidRPr="00E974A9">
        <w:rPr>
          <w:u w:val="single"/>
        </w:rPr>
        <w:t>by manipulating intellectual property laws and regulations</w:t>
      </w:r>
      <w:r w:rsidRPr="003105CA">
        <w:rPr>
          <w:sz w:val="14"/>
        </w:rPr>
        <w:t xml:space="preserve">. </w:t>
      </w:r>
      <w:r w:rsidRPr="00E974A9">
        <w:rPr>
          <w:u w:val="single"/>
        </w:rPr>
        <w:t xml:space="preserve">Evergreening is </w:t>
      </w:r>
      <w:proofErr w:type="gramStart"/>
      <w:r w:rsidRPr="00E3202C">
        <w:rPr>
          <w:highlight w:val="green"/>
          <w:u w:val="single"/>
        </w:rPr>
        <w:t xml:space="preserve">most commonly </w:t>
      </w:r>
      <w:r w:rsidRPr="00E974A9">
        <w:rPr>
          <w:u w:val="single"/>
        </w:rPr>
        <w:t>used</w:t>
      </w:r>
      <w:proofErr w:type="gramEnd"/>
      <w:r w:rsidRPr="00E974A9">
        <w:rPr>
          <w:u w:val="single"/>
        </w:rPr>
        <w:t xml:space="preserve"> </w:t>
      </w:r>
      <w:r w:rsidRPr="00E3202C">
        <w:rPr>
          <w:highlight w:val="green"/>
          <w:u w:val="single"/>
        </w:rPr>
        <w:t xml:space="preserve">with blockbuster drugs </w:t>
      </w:r>
      <w:r w:rsidRPr="00E974A9">
        <w:rPr>
          <w:u w:val="single"/>
        </w:rPr>
        <w:t xml:space="preserve">generating the highest prices and profits. </w:t>
      </w:r>
      <w:r w:rsidRPr="00E3202C">
        <w:rPr>
          <w:b/>
          <w:bCs/>
          <w:highlight w:val="green"/>
          <w:u w:val="single"/>
        </w:rPr>
        <w:t xml:space="preserve">Of </w:t>
      </w:r>
      <w:r w:rsidRPr="00E974A9">
        <w:rPr>
          <w:b/>
          <w:bCs/>
          <w:u w:val="single"/>
        </w:rPr>
        <w:t xml:space="preserve">the roughly </w:t>
      </w:r>
      <w:r w:rsidRPr="00E3202C">
        <w:rPr>
          <w:b/>
          <w:bCs/>
          <w:highlight w:val="green"/>
          <w:u w:val="single"/>
        </w:rPr>
        <w:t>100 best-selling drugs</w:t>
      </w:r>
      <w:r w:rsidRPr="00E974A9">
        <w:rPr>
          <w:b/>
          <w:bCs/>
          <w:u w:val="single"/>
        </w:rPr>
        <w:t xml:space="preserve">, more than </w:t>
      </w:r>
      <w:r w:rsidRPr="00E3202C">
        <w:rPr>
          <w:b/>
          <w:bCs/>
          <w:highlight w:val="green"/>
          <w:u w:val="single"/>
        </w:rPr>
        <w:t xml:space="preserve">70 percent have extended </w:t>
      </w:r>
      <w:r w:rsidRPr="00E974A9">
        <w:rPr>
          <w:b/>
          <w:bCs/>
          <w:u w:val="single"/>
        </w:rPr>
        <w:t xml:space="preserve">their </w:t>
      </w:r>
      <w:r w:rsidRPr="00E3202C">
        <w:rPr>
          <w:b/>
          <w:bCs/>
          <w:highlight w:val="green"/>
          <w:u w:val="single"/>
        </w:rPr>
        <w:t>protection</w:t>
      </w:r>
      <w:r w:rsidRPr="00E3202C">
        <w:rPr>
          <w:highlight w:val="green"/>
          <w:u w:val="single"/>
        </w:rPr>
        <w:t xml:space="preserve"> </w:t>
      </w:r>
      <w:r w:rsidRPr="00E974A9">
        <w:rPr>
          <w:u w:val="single"/>
        </w:rPr>
        <w:t>from competition at least once.</w:t>
      </w:r>
      <w:r w:rsidRPr="003105CA">
        <w:rPr>
          <w:sz w:val="14"/>
        </w:rPr>
        <w:t xml:space="preserve"> More than half have extended the protection cliff multiple times. </w:t>
      </w:r>
      <w:r w:rsidRPr="00E974A9">
        <w:rPr>
          <w:u w:val="single"/>
        </w:rPr>
        <w:t xml:space="preserve">The true scope and cost of evergreening has been </w:t>
      </w:r>
      <w:r w:rsidRPr="00E3202C">
        <w:rPr>
          <w:highlight w:val="green"/>
          <w:u w:val="single"/>
        </w:rPr>
        <w:t xml:space="preserve">brought into </w:t>
      </w:r>
      <w:r w:rsidRPr="00E974A9">
        <w:rPr>
          <w:u w:val="single"/>
        </w:rPr>
        <w:t xml:space="preserve">sharper </w:t>
      </w:r>
      <w:r w:rsidRPr="00E3202C">
        <w:rPr>
          <w:highlight w:val="green"/>
          <w:u w:val="single"/>
        </w:rPr>
        <w:t xml:space="preserve">focus by </w:t>
      </w:r>
      <w:r w:rsidRPr="00E974A9">
        <w:rPr>
          <w:u w:val="single"/>
        </w:rPr>
        <w:t xml:space="preserve">a groundbreaking, publicly available, </w:t>
      </w:r>
      <w:r w:rsidRPr="00E3202C">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3105CA">
        <w:rPr>
          <w:sz w:val="14"/>
        </w:rPr>
        <w:t xml:space="preserve">. </w:t>
      </w:r>
      <w:r w:rsidRPr="00E974A9">
        <w:rPr>
          <w:b/>
          <w:bCs/>
          <w:u w:val="single"/>
        </w:rPr>
        <w:t>The Evergreen Drug Patent Search is the first database to exhaustively track the patent protections filed by pharmaceutical companies</w:t>
      </w:r>
      <w:r w:rsidRPr="003105CA">
        <w:rPr>
          <w:sz w:val="14"/>
        </w:rPr>
        <w:t xml:space="preserve">. </w:t>
      </w:r>
      <w:r w:rsidRPr="00E974A9">
        <w:rPr>
          <w:u w:val="single"/>
        </w:rPr>
        <w:t>Using data from 2005 to 2018</w:t>
      </w:r>
      <w:r w:rsidRPr="003105CA">
        <w:rPr>
          <w:sz w:val="1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 xml:space="preserve">But it’s not what we’re seeing in the drug industry. “With evergreening, pharmaceutical companies repeatedly make slight, often trivial, modifications to drugs, dosage levels, delivery systems or </w:t>
      </w:r>
      <w:r w:rsidRPr="00E974A9">
        <w:rPr>
          <w:u w:val="single"/>
        </w:rPr>
        <w:lastRenderedPageBreak/>
        <w:t>other aspects to obtain new protections,”</w:t>
      </w:r>
      <w:r w:rsidRPr="003105CA">
        <w:rPr>
          <w:sz w:val="14"/>
        </w:rPr>
        <w:t xml:space="preserve"> she said. “They pile these protections on over and over again — so often that 78 percent of the drugs associated with new patents were not new drugs coming on the market, but existing drugs.” </w:t>
      </w:r>
      <w:r w:rsidRPr="00E3202C">
        <w:rPr>
          <w:highlight w:val="green"/>
          <w:u w:val="single"/>
        </w:rPr>
        <w:t xml:space="preserve">Competition is </w:t>
      </w:r>
      <w:r w:rsidRPr="00E974A9">
        <w:rPr>
          <w:u w:val="single"/>
        </w:rPr>
        <w:t xml:space="preserve">the backbone of the U.S. economy. But it’s </w:t>
      </w:r>
      <w:r w:rsidRPr="00E3202C">
        <w:rPr>
          <w:highlight w:val="green"/>
          <w:u w:val="single"/>
        </w:rPr>
        <w:t xml:space="preserve">not what we’re </w:t>
      </w:r>
      <w:r w:rsidRPr="00E3202C">
        <w:rPr>
          <w:b/>
          <w:bCs/>
          <w:highlight w:val="green"/>
          <w:u w:val="single"/>
        </w:rPr>
        <w:t>seeing in the drug industry</w:t>
      </w:r>
      <w:r w:rsidRPr="003105CA">
        <w:rPr>
          <w:sz w:val="14"/>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3105CA">
        <w:rPr>
          <w:sz w:val="14"/>
        </w:rPr>
        <w:t xml:space="preserve"> Commonly known as the Hatch-Waxman Act, it established a new patent and market exclusivity regime in which new drugs are protected from competition for a specified </w:t>
      </w:r>
      <w:proofErr w:type="gramStart"/>
      <w:r w:rsidRPr="003105CA">
        <w:rPr>
          <w:sz w:val="14"/>
        </w:rPr>
        <w:t>period of time</w:t>
      </w:r>
      <w:proofErr w:type="gramEnd"/>
      <w:r w:rsidRPr="003105CA">
        <w:rPr>
          <w:sz w:val="14"/>
        </w:rPr>
        <w:t xml:space="preserve"> sufficient to allow manufacturers to recoup their investments and earn a reasonable profit. When that protection expires, generic drug makers are incentivized to enter the market through a streamlined regulatory and judicial process. </w:t>
      </w:r>
      <w:r w:rsidRPr="00E3202C">
        <w:rPr>
          <w:highlight w:val="green"/>
          <w:u w:val="single"/>
        </w:rPr>
        <w:t xml:space="preserve">Drug prices </w:t>
      </w:r>
      <w:r w:rsidRPr="00E974A9">
        <w:rPr>
          <w:u w:val="single"/>
        </w:rPr>
        <w:t xml:space="preserve">typically </w:t>
      </w:r>
      <w:r w:rsidRPr="00E3202C">
        <w:rPr>
          <w:highlight w:val="green"/>
          <w:u w:val="single"/>
        </w:rPr>
        <w:t xml:space="preserve">drop by </w:t>
      </w:r>
      <w:r w:rsidRPr="00E974A9">
        <w:rPr>
          <w:u w:val="single"/>
        </w:rPr>
        <w:t xml:space="preserve">as much as </w:t>
      </w:r>
      <w:r w:rsidRPr="00E3202C">
        <w:rPr>
          <w:highlight w:val="green"/>
          <w:u w:val="single"/>
        </w:rPr>
        <w:t xml:space="preserve">20 percent when </w:t>
      </w:r>
      <w:r w:rsidRPr="00E974A9">
        <w:rPr>
          <w:u w:val="single"/>
        </w:rPr>
        <w:t xml:space="preserve">the first </w:t>
      </w:r>
      <w:r w:rsidRPr="00E3202C">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3105CA">
        <w:rPr>
          <w:sz w:val="1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3105CA">
        <w:rPr>
          <w:sz w:val="1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E3202C">
        <w:rPr>
          <w:b/>
          <w:sz w:val="26"/>
          <w:highlight w:val="green"/>
          <w:u w:val="single"/>
        </w:rPr>
        <w:t>database</w:t>
      </w:r>
      <w:r w:rsidRPr="00E3202C">
        <w:rPr>
          <w:highlight w:val="green"/>
          <w:u w:val="single"/>
        </w:rPr>
        <w:t xml:space="preserve"> </w:t>
      </w:r>
      <w:r w:rsidRPr="00E974A9">
        <w:rPr>
          <w:u w:val="single"/>
        </w:rPr>
        <w:t xml:space="preserve">was </w:t>
      </w:r>
      <w:r w:rsidRPr="00E3202C">
        <w:rPr>
          <w:b/>
          <w:sz w:val="26"/>
          <w:highlight w:val="green"/>
          <w:u w:val="single"/>
        </w:rPr>
        <w:t>created through</w:t>
      </w:r>
      <w:r w:rsidRPr="00E3202C">
        <w:rPr>
          <w:highlight w:val="green"/>
          <w:u w:val="single"/>
        </w:rPr>
        <w:t xml:space="preserve"> </w:t>
      </w:r>
      <w:r w:rsidRPr="00E974A9">
        <w:rPr>
          <w:u w:val="single"/>
        </w:rPr>
        <w:t xml:space="preserve">a painstaking process of </w:t>
      </w:r>
      <w:r w:rsidRPr="00E3202C">
        <w:rPr>
          <w:b/>
          <w:sz w:val="26"/>
          <w:highlight w:val="green"/>
          <w:u w:val="single"/>
        </w:rPr>
        <w:t>combing</w:t>
      </w:r>
      <w:r w:rsidRPr="00E3202C">
        <w:rPr>
          <w:highlight w:val="green"/>
          <w:u w:val="single"/>
        </w:rPr>
        <w:t xml:space="preserve"> </w:t>
      </w:r>
      <w:r w:rsidRPr="00E974A9">
        <w:rPr>
          <w:u w:val="single"/>
        </w:rPr>
        <w:t xml:space="preserve">through </w:t>
      </w:r>
      <w:r w:rsidRPr="00E3202C">
        <w:rPr>
          <w:b/>
          <w:sz w:val="26"/>
          <w:highlight w:val="green"/>
          <w:u w:val="single"/>
        </w:rPr>
        <w:t>160,000 data points</w:t>
      </w:r>
      <w:r w:rsidRPr="00E3202C">
        <w:rPr>
          <w:highlight w:val="green"/>
          <w:u w:val="single"/>
        </w:rPr>
        <w:t xml:space="preserve"> </w:t>
      </w:r>
      <w:r w:rsidRPr="00E3202C">
        <w:rPr>
          <w:b/>
          <w:sz w:val="26"/>
          <w:highlight w:val="green"/>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E3202C">
        <w:rPr>
          <w:b/>
          <w:sz w:val="26"/>
          <w:highlight w:val="green"/>
          <w:u w:val="single"/>
        </w:rPr>
        <w:t>We erred on the side of underrepresenting the evergreen gain</w:t>
      </w:r>
      <w:r w:rsidRPr="003105CA">
        <w:rPr>
          <w:sz w:val="14"/>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3105CA">
        <w:rPr>
          <w:sz w:val="14"/>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E3202C">
        <w:rPr>
          <w:highlight w:val="green"/>
          <w:u w:val="single"/>
        </w:rPr>
        <w:t xml:space="preserve">Nexium’s exclusivity </w:t>
      </w:r>
      <w:r w:rsidRPr="00E974A9">
        <w:rPr>
          <w:u w:val="single"/>
        </w:rPr>
        <w:t xml:space="preserve">was then </w:t>
      </w:r>
      <w:r w:rsidRPr="00E3202C">
        <w:rPr>
          <w:highlight w:val="green"/>
          <w:u w:val="single"/>
        </w:rPr>
        <w:t>extended by</w:t>
      </w:r>
      <w:r w:rsidRPr="00E974A9">
        <w:rPr>
          <w:u w:val="single"/>
        </w:rPr>
        <w:t xml:space="preserve"> more than </w:t>
      </w:r>
      <w:r w:rsidRPr="00E3202C">
        <w:rPr>
          <w:highlight w:val="green"/>
          <w:u w:val="single"/>
        </w:rPr>
        <w:t>15 years</w:t>
      </w:r>
      <w:r w:rsidRPr="00E974A9">
        <w:rPr>
          <w:u w:val="single"/>
        </w:rPr>
        <w:t xml:space="preserve">, as </w:t>
      </w:r>
      <w:r w:rsidRPr="008B7354">
        <w:rPr>
          <w:highlight w:val="yellow"/>
          <w:u w:val="single"/>
        </w:rPr>
        <w:t xml:space="preserve">AstraZeneca received 97 protections stemming from 16 patents. </w:t>
      </w:r>
      <w:r w:rsidRPr="008B7354">
        <w:rPr>
          <w:rStyle w:val="Emphasis"/>
          <w:highlight w:val="yellow"/>
        </w:rPr>
        <w:t>These included revised dosages, compounds, and formul</w:t>
      </w:r>
      <w:r w:rsidRPr="006A67EC">
        <w:rPr>
          <w:rStyle w:val="Emphasis"/>
          <w:highlight w:val="yellow"/>
        </w:rPr>
        <w:t>ations.</w:t>
      </w:r>
      <w:r w:rsidRPr="003105CA">
        <w:rPr>
          <w:sz w:val="14"/>
        </w:rPr>
        <w:t xml:space="preserve">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w:t>
      </w:r>
      <w:r w:rsidRPr="006A67EC">
        <w:rPr>
          <w:rStyle w:val="Emphasis"/>
        </w:rPr>
        <w:t xml:space="preserve">An </w:t>
      </w:r>
      <w:r w:rsidRPr="002651DC">
        <w:rPr>
          <w:rStyle w:val="Emphasis"/>
          <w:highlight w:val="yellow"/>
        </w:rPr>
        <w:t>earlier version of Suboxone also obtained an orphan drug designation, despite an opioid epidemic that has expanded Suboxone’s customer base to millions</w:t>
      </w:r>
      <w:r w:rsidRPr="006A67EC">
        <w:rPr>
          <w:rStyle w:val="Emphasis"/>
        </w:rPr>
        <w:t xml:space="preserve"> of potential customers.</w:t>
      </w:r>
      <w:r w:rsidRPr="003105CA">
        <w:rPr>
          <w:sz w:val="14"/>
        </w:rPr>
        <w:t xml:space="preserve"> Suboxone generates more than $1 billion in annual revenue and ranks among the 40 top-selling drugs in the U.S. Truvada </w:t>
      </w:r>
      <w:r w:rsidRPr="00E974A9">
        <w:rPr>
          <w:u w:val="single"/>
        </w:rPr>
        <w:t xml:space="preserve">When </w:t>
      </w:r>
      <w:r w:rsidRPr="00E3202C">
        <w:rPr>
          <w:highlight w:val="gree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E3202C">
        <w:rPr>
          <w:highlight w:val="green"/>
          <w:u w:val="single"/>
        </w:rPr>
        <w:t xml:space="preserve">16 years </w:t>
      </w:r>
      <w:r w:rsidRPr="00E974A9">
        <w:rPr>
          <w:u w:val="single"/>
        </w:rPr>
        <w:t>later — and 14 years after its original exclusivity was to expire — it retains its monopoly status.</w:t>
      </w:r>
      <w:r w:rsidRPr="003105CA">
        <w:rPr>
          <w:sz w:val="14"/>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3105CA">
        <w:rPr>
          <w:sz w:val="14"/>
        </w:rPr>
        <w:t>PrEP</w:t>
      </w:r>
      <w:proofErr w:type="spellEnd"/>
      <w:r w:rsidRPr="003105CA">
        <w:rPr>
          <w:sz w:val="14"/>
        </w:rPr>
        <w:t xml:space="preserve"> costs $100 or less per month, compared to $1,600 to $2,000 in the U.S. </w:t>
      </w:r>
      <w:r w:rsidRPr="00E974A9">
        <w:rPr>
          <w:u w:val="single"/>
        </w:rPr>
        <w:t xml:space="preserve">As a result, </w:t>
      </w:r>
      <w:r w:rsidRPr="00E974A9">
        <w:rPr>
          <w:u w:val="single"/>
        </w:rPr>
        <w:lastRenderedPageBreak/>
        <w:t xml:space="preserve">Truvada is </w:t>
      </w:r>
      <w:r w:rsidRPr="00E3202C">
        <w:rPr>
          <w:highlight w:val="green"/>
          <w:u w:val="single"/>
        </w:rPr>
        <w:t xml:space="preserve">unaffordable to </w:t>
      </w:r>
      <w:r w:rsidRPr="00E974A9">
        <w:rPr>
          <w:u w:val="single"/>
        </w:rPr>
        <w:t xml:space="preserve">many </w:t>
      </w:r>
      <w:r w:rsidRPr="00E3202C">
        <w:rPr>
          <w:highlight w:val="green"/>
          <w:u w:val="single"/>
        </w:rPr>
        <w:t xml:space="preserve">people </w:t>
      </w:r>
      <w:r w:rsidRPr="00E3202C">
        <w:rPr>
          <w:b/>
          <w:bCs/>
          <w:highlight w:val="green"/>
          <w:u w:val="single"/>
        </w:rPr>
        <w:t>who need protection from HIV</w:t>
      </w:r>
      <w:r w:rsidRPr="00E974A9">
        <w:rPr>
          <w:u w:val="single"/>
        </w:rPr>
        <w:t>. Barred from access, they are left vulnerable to infection.</w:t>
      </w:r>
      <w:r w:rsidRPr="003105CA">
        <w:rPr>
          <w:sz w:val="14"/>
        </w:rPr>
        <w:t xml:space="preserve"> “</w:t>
      </w:r>
      <w:r w:rsidRPr="00E974A9">
        <w:rPr>
          <w:u w:val="single"/>
        </w:rPr>
        <w:t xml:space="preserve">We’re establishing a precedent that a pharmaceutical company can charge whatever it wants even as it allows an epidemic to continue, and the government refuses to intervene,” said James </w:t>
      </w:r>
      <w:proofErr w:type="spellStart"/>
      <w:r w:rsidRPr="00E974A9">
        <w:rPr>
          <w:u w:val="single"/>
        </w:rPr>
        <w:t>Krellenstein</w:t>
      </w:r>
      <w:proofErr w:type="spellEnd"/>
      <w:r w:rsidRPr="00E974A9">
        <w:rPr>
          <w:u w:val="single"/>
        </w:rPr>
        <w:t>, co-founder of the group PrEP4All. “That should scare every American. If it’s HIV today, it will be another disease tomorrow.”</w:t>
      </w:r>
      <w:r w:rsidRPr="003105CA">
        <w:rPr>
          <w:sz w:val="14"/>
        </w:rPr>
        <w:t xml:space="preserve"> EpiPen First approved in 1987, the </w:t>
      </w:r>
      <w:r w:rsidRPr="00E3202C">
        <w:rPr>
          <w:highlight w:val="green"/>
          <w:u w:val="single"/>
        </w:rPr>
        <w:t>EpiPen</w:t>
      </w:r>
      <w:r w:rsidRPr="003105CA">
        <w:rPr>
          <w:sz w:val="14"/>
          <w:highlight w:val="green"/>
        </w:rPr>
        <w:t xml:space="preserve"> </w:t>
      </w:r>
      <w:r w:rsidRPr="003105CA">
        <w:rPr>
          <w:sz w:val="14"/>
        </w:rPr>
        <w:t>has saved the lives of countless numbers of people with deadly allergies</w:t>
      </w:r>
      <w:r w:rsidRPr="00E974A9">
        <w:rPr>
          <w:u w:val="single"/>
        </w:rPr>
        <w:t xml:space="preserve">. But it is </w:t>
      </w:r>
      <w:r w:rsidRPr="00E3202C">
        <w:rPr>
          <w:highlight w:val="green"/>
          <w:u w:val="single"/>
        </w:rPr>
        <w:t xml:space="preserve">protected </w:t>
      </w:r>
      <w:r w:rsidRPr="00E974A9">
        <w:rPr>
          <w:u w:val="single"/>
        </w:rPr>
        <w:t xml:space="preserve">from competition until 2025 — </w:t>
      </w:r>
      <w:r w:rsidRPr="00E3202C">
        <w:rPr>
          <w:highlight w:val="green"/>
          <w:u w:val="single"/>
        </w:rPr>
        <w:t xml:space="preserve">38 years </w:t>
      </w:r>
      <w:r w:rsidRPr="00E974A9">
        <w:rPr>
          <w:u w:val="single"/>
        </w:rPr>
        <w:t>after its introduction — because its owner, Mylan, has filed five patents, four since 2010, all involving tweaks to the automatic injector.</w:t>
      </w:r>
      <w:r w:rsidRPr="003105CA">
        <w:rPr>
          <w:sz w:val="1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3105CA">
        <w:rPr>
          <w:sz w:val="14"/>
        </w:rPr>
        <w:t>As</w:t>
      </w:r>
      <w:proofErr w:type="gramEnd"/>
      <w:r w:rsidRPr="003105CA">
        <w:rPr>
          <w:sz w:val="14"/>
        </w:rPr>
        <w:t xml:space="preserve">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3105CA">
        <w:rPr>
          <w:sz w:val="1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 xml:space="preserve">These may </w:t>
      </w:r>
      <w:proofErr w:type="gramStart"/>
      <w:r w:rsidRPr="00E974A9">
        <w:rPr>
          <w:u w:val="single"/>
        </w:rPr>
        <w:t>include:</w:t>
      </w:r>
      <w:proofErr w:type="gramEnd"/>
      <w:r w:rsidRPr="00E974A9">
        <w:rPr>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3105CA">
        <w:rPr>
          <w:sz w:val="1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2573C4D2" w14:textId="64F70F85" w:rsidR="00270213" w:rsidRPr="00F208BA" w:rsidRDefault="00270213" w:rsidP="00F208BA">
      <w:r>
        <w:t xml:space="preserve"> </w:t>
      </w:r>
    </w:p>
    <w:sectPr w:rsidR="00270213" w:rsidRPr="00F208B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D1B79"/>
    <w:rsid w:val="000029E3"/>
    <w:rsid w:val="000029E8"/>
    <w:rsid w:val="0000340E"/>
    <w:rsid w:val="00003FC8"/>
    <w:rsid w:val="00004225"/>
    <w:rsid w:val="0000574F"/>
    <w:rsid w:val="000066CA"/>
    <w:rsid w:val="00007264"/>
    <w:rsid w:val="000076A9"/>
    <w:rsid w:val="00007D2A"/>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0F2C81"/>
    <w:rsid w:val="00100B28"/>
    <w:rsid w:val="00117316"/>
    <w:rsid w:val="001209B4"/>
    <w:rsid w:val="00122F9C"/>
    <w:rsid w:val="00143B58"/>
    <w:rsid w:val="001555DE"/>
    <w:rsid w:val="001761FC"/>
    <w:rsid w:val="00182655"/>
    <w:rsid w:val="001840F2"/>
    <w:rsid w:val="00185134"/>
    <w:rsid w:val="001856C6"/>
    <w:rsid w:val="00191B5F"/>
    <w:rsid w:val="00192487"/>
    <w:rsid w:val="00193335"/>
    <w:rsid w:val="00193416"/>
    <w:rsid w:val="00195073"/>
    <w:rsid w:val="0019668D"/>
    <w:rsid w:val="001A25FD"/>
    <w:rsid w:val="001A5371"/>
    <w:rsid w:val="001A72C7"/>
    <w:rsid w:val="001B73E3"/>
    <w:rsid w:val="001C316D"/>
    <w:rsid w:val="001D1A0D"/>
    <w:rsid w:val="001D1B79"/>
    <w:rsid w:val="001D36BF"/>
    <w:rsid w:val="001D4C28"/>
    <w:rsid w:val="001E0B1F"/>
    <w:rsid w:val="001E0C0F"/>
    <w:rsid w:val="001E1CBB"/>
    <w:rsid w:val="001E1E0B"/>
    <w:rsid w:val="001E3535"/>
    <w:rsid w:val="001F1173"/>
    <w:rsid w:val="001F77FF"/>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13"/>
    <w:rsid w:val="0027023B"/>
    <w:rsid w:val="00272F3F"/>
    <w:rsid w:val="00274EDB"/>
    <w:rsid w:val="0027518B"/>
    <w:rsid w:val="0027729E"/>
    <w:rsid w:val="002843B2"/>
    <w:rsid w:val="00284ED6"/>
    <w:rsid w:val="00290C5A"/>
    <w:rsid w:val="00290C92"/>
    <w:rsid w:val="00295DC0"/>
    <w:rsid w:val="0029647A"/>
    <w:rsid w:val="00296504"/>
    <w:rsid w:val="002B52D4"/>
    <w:rsid w:val="002B5511"/>
    <w:rsid w:val="002B7ACF"/>
    <w:rsid w:val="002E0643"/>
    <w:rsid w:val="002E392E"/>
    <w:rsid w:val="002E6BBC"/>
    <w:rsid w:val="002F1BA9"/>
    <w:rsid w:val="002F6E74"/>
    <w:rsid w:val="003105CA"/>
    <w:rsid w:val="003106B3"/>
    <w:rsid w:val="0031385D"/>
    <w:rsid w:val="0031456C"/>
    <w:rsid w:val="00316042"/>
    <w:rsid w:val="003171AB"/>
    <w:rsid w:val="003223B2"/>
    <w:rsid w:val="00322A67"/>
    <w:rsid w:val="00330E13"/>
    <w:rsid w:val="00333874"/>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6076"/>
    <w:rsid w:val="0053235B"/>
    <w:rsid w:val="00533F1C"/>
    <w:rsid w:val="00536D8B"/>
    <w:rsid w:val="005379C3"/>
    <w:rsid w:val="005519C2"/>
    <w:rsid w:val="005523E0"/>
    <w:rsid w:val="0055320F"/>
    <w:rsid w:val="0055699B"/>
    <w:rsid w:val="0056020A"/>
    <w:rsid w:val="00563D3D"/>
    <w:rsid w:val="005659AA"/>
    <w:rsid w:val="005676E8"/>
    <w:rsid w:val="00574A5E"/>
    <w:rsid w:val="00577C12"/>
    <w:rsid w:val="00580BFC"/>
    <w:rsid w:val="00581048"/>
    <w:rsid w:val="00581203"/>
    <w:rsid w:val="00582B59"/>
    <w:rsid w:val="0058349C"/>
    <w:rsid w:val="00585FBE"/>
    <w:rsid w:val="005870E8"/>
    <w:rsid w:val="0058789C"/>
    <w:rsid w:val="005A15A8"/>
    <w:rsid w:val="005A4D4E"/>
    <w:rsid w:val="005A7237"/>
    <w:rsid w:val="005B21FA"/>
    <w:rsid w:val="005B3244"/>
    <w:rsid w:val="005B6EE8"/>
    <w:rsid w:val="005B7731"/>
    <w:rsid w:val="005C4515"/>
    <w:rsid w:val="005C5602"/>
    <w:rsid w:val="005C74A6"/>
    <w:rsid w:val="005D3B4D"/>
    <w:rsid w:val="005D615C"/>
    <w:rsid w:val="005E07E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4725D"/>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4E31"/>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F70"/>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0D57"/>
    <w:rsid w:val="008F104B"/>
    <w:rsid w:val="008F41FD"/>
    <w:rsid w:val="008F4479"/>
    <w:rsid w:val="008F4BA0"/>
    <w:rsid w:val="00901726"/>
    <w:rsid w:val="00904F46"/>
    <w:rsid w:val="00920E6A"/>
    <w:rsid w:val="009210BC"/>
    <w:rsid w:val="00925B0B"/>
    <w:rsid w:val="00931816"/>
    <w:rsid w:val="00932C71"/>
    <w:rsid w:val="009509D5"/>
    <w:rsid w:val="009538F5"/>
    <w:rsid w:val="00957187"/>
    <w:rsid w:val="00960255"/>
    <w:rsid w:val="009603E1"/>
    <w:rsid w:val="00961C9D"/>
    <w:rsid w:val="00963065"/>
    <w:rsid w:val="00966BEC"/>
    <w:rsid w:val="0097151F"/>
    <w:rsid w:val="00973777"/>
    <w:rsid w:val="00976E78"/>
    <w:rsid w:val="009775C0"/>
    <w:rsid w:val="00980B24"/>
    <w:rsid w:val="00981F23"/>
    <w:rsid w:val="00990634"/>
    <w:rsid w:val="00991733"/>
    <w:rsid w:val="00992078"/>
    <w:rsid w:val="00992BE3"/>
    <w:rsid w:val="00995171"/>
    <w:rsid w:val="009A1467"/>
    <w:rsid w:val="009A2C09"/>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1D20"/>
    <w:rsid w:val="00A65C0B"/>
    <w:rsid w:val="00A776BA"/>
    <w:rsid w:val="00A80C0F"/>
    <w:rsid w:val="00A81FD2"/>
    <w:rsid w:val="00A8441A"/>
    <w:rsid w:val="00A8674A"/>
    <w:rsid w:val="00A96E24"/>
    <w:rsid w:val="00AA6F6E"/>
    <w:rsid w:val="00AA7051"/>
    <w:rsid w:val="00AB122B"/>
    <w:rsid w:val="00AB21B0"/>
    <w:rsid w:val="00AB48D3"/>
    <w:rsid w:val="00AC403A"/>
    <w:rsid w:val="00AC681C"/>
    <w:rsid w:val="00AE0243"/>
    <w:rsid w:val="00AE1BAD"/>
    <w:rsid w:val="00AE2124"/>
    <w:rsid w:val="00AE24BC"/>
    <w:rsid w:val="00AE3E3F"/>
    <w:rsid w:val="00AF2516"/>
    <w:rsid w:val="00AF4760"/>
    <w:rsid w:val="00AF55D4"/>
    <w:rsid w:val="00AF7BB4"/>
    <w:rsid w:val="00B0505F"/>
    <w:rsid w:val="00B05C2D"/>
    <w:rsid w:val="00B0707D"/>
    <w:rsid w:val="00B12933"/>
    <w:rsid w:val="00B12B88"/>
    <w:rsid w:val="00B137E0"/>
    <w:rsid w:val="00B13BC8"/>
    <w:rsid w:val="00B24347"/>
    <w:rsid w:val="00B24662"/>
    <w:rsid w:val="00B302D0"/>
    <w:rsid w:val="00B3569C"/>
    <w:rsid w:val="00B43676"/>
    <w:rsid w:val="00B5602D"/>
    <w:rsid w:val="00B60125"/>
    <w:rsid w:val="00B65A61"/>
    <w:rsid w:val="00B6656B"/>
    <w:rsid w:val="00B66C17"/>
    <w:rsid w:val="00B71625"/>
    <w:rsid w:val="00B75C54"/>
    <w:rsid w:val="00B8710E"/>
    <w:rsid w:val="00B92A93"/>
    <w:rsid w:val="00B96FA0"/>
    <w:rsid w:val="00BA17A8"/>
    <w:rsid w:val="00BA335F"/>
    <w:rsid w:val="00BA3C33"/>
    <w:rsid w:val="00BA7D87"/>
    <w:rsid w:val="00BB0878"/>
    <w:rsid w:val="00BB1879"/>
    <w:rsid w:val="00BC0ABE"/>
    <w:rsid w:val="00BC30DB"/>
    <w:rsid w:val="00BC64FF"/>
    <w:rsid w:val="00BC7C37"/>
    <w:rsid w:val="00BD2244"/>
    <w:rsid w:val="00BE6472"/>
    <w:rsid w:val="00BF29B8"/>
    <w:rsid w:val="00BF46EA"/>
    <w:rsid w:val="00C07769"/>
    <w:rsid w:val="00C07D05"/>
    <w:rsid w:val="00C10856"/>
    <w:rsid w:val="00C117D3"/>
    <w:rsid w:val="00C203FA"/>
    <w:rsid w:val="00C244F5"/>
    <w:rsid w:val="00C24623"/>
    <w:rsid w:val="00C3164F"/>
    <w:rsid w:val="00C31B5E"/>
    <w:rsid w:val="00C34D3E"/>
    <w:rsid w:val="00C35B37"/>
    <w:rsid w:val="00C3747A"/>
    <w:rsid w:val="00C37F29"/>
    <w:rsid w:val="00C56DCC"/>
    <w:rsid w:val="00C57075"/>
    <w:rsid w:val="00C72AFE"/>
    <w:rsid w:val="00C81619"/>
    <w:rsid w:val="00C82A6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1D6E"/>
    <w:rsid w:val="00E541F9"/>
    <w:rsid w:val="00E57B79"/>
    <w:rsid w:val="00E63419"/>
    <w:rsid w:val="00E64496"/>
    <w:rsid w:val="00E72115"/>
    <w:rsid w:val="00E8322E"/>
    <w:rsid w:val="00E86114"/>
    <w:rsid w:val="00E903E0"/>
    <w:rsid w:val="00EA1115"/>
    <w:rsid w:val="00EA39EB"/>
    <w:rsid w:val="00EA58CE"/>
    <w:rsid w:val="00EA64DD"/>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8BA"/>
    <w:rsid w:val="00F20B16"/>
    <w:rsid w:val="00F21C79"/>
    <w:rsid w:val="00F238C9"/>
    <w:rsid w:val="00F23CA5"/>
    <w:rsid w:val="00F277AA"/>
    <w:rsid w:val="00F31955"/>
    <w:rsid w:val="00F34C06"/>
    <w:rsid w:val="00F35CFC"/>
    <w:rsid w:val="00F408F1"/>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2E3259"/>
  <w14:defaultImageDpi w14:val="300"/>
  <w15:docId w15:val="{D9DD1A0D-6D39-A44E-9B89-F89150097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D1B7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D1B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1D1B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D1B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1D1B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D1B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1B79"/>
  </w:style>
  <w:style w:type="character" w:customStyle="1" w:styleId="Heading1Char">
    <w:name w:val="Heading 1 Char"/>
    <w:aliases w:val="Pocket Char"/>
    <w:basedOn w:val="DefaultParagraphFont"/>
    <w:link w:val="Heading1"/>
    <w:uiPriority w:val="9"/>
    <w:rsid w:val="001D1B79"/>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1D1B7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D1B79"/>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 Char"/>
    <w:basedOn w:val="DefaultParagraphFont"/>
    <w:link w:val="Heading4"/>
    <w:uiPriority w:val="9"/>
    <w:rsid w:val="001D1B7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D1B79"/>
    <w:rPr>
      <w:b/>
      <w:sz w:val="26"/>
      <w:u w:val="singl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
    <w:basedOn w:val="DefaultParagraphFont"/>
    <w:uiPriority w:val="6"/>
    <w:qFormat/>
    <w:rsid w:val="001D1B79"/>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1D1B7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D1B79"/>
    <w:rPr>
      <w:color w:val="auto"/>
      <w:u w:val="non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TA"/>
    <w:basedOn w:val="DefaultParagraphFont"/>
    <w:link w:val="NoSpacing"/>
    <w:uiPriority w:val="99"/>
    <w:unhideWhenUsed/>
    <w:rsid w:val="001D1B79"/>
    <w:rPr>
      <w:color w:val="auto"/>
      <w:u w:val="none"/>
    </w:rPr>
  </w:style>
  <w:style w:type="paragraph" w:styleId="DocumentMap">
    <w:name w:val="Document Map"/>
    <w:basedOn w:val="Normal"/>
    <w:link w:val="DocumentMapChar"/>
    <w:uiPriority w:val="99"/>
    <w:semiHidden/>
    <w:unhideWhenUsed/>
    <w:rsid w:val="001D1B7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D1B79"/>
    <w:rPr>
      <w:rFonts w:ascii="Lucida Grande" w:hAnsi="Lucida Grande" w:cs="Lucida Grande"/>
      <w:sz w:val="22"/>
    </w:rPr>
  </w:style>
  <w:style w:type="paragraph" w:styleId="NoSpacing">
    <w:name w:val="No Spacing"/>
    <w:aliases w:val="Note Level 2,Small Text,Card Format,Note Level 21,ClearFormatting,Clear,DDI Tag,Tag Title,No Spacing51,No Spacing11211,No Spacing31,No Spacing22,No Spacing3,tag,Dont use,No Spacing41,No Spacing111112,Card,Medium Grid 21,No Spacing111,card"/>
    <w:basedOn w:val="Heading1"/>
    <w:link w:val="Hyperlink"/>
    <w:autoRedefine/>
    <w:uiPriority w:val="99"/>
    <w:qFormat/>
    <w:rsid w:val="003105C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7"/>
    <w:qFormat/>
    <w:rsid w:val="003105CA"/>
    <w:pPr>
      <w:ind w:left="720"/>
      <w:jc w:val="both"/>
    </w:pPr>
    <w:rPr>
      <w:b/>
      <w:iCs/>
      <w:u w:val="single"/>
    </w:rPr>
  </w:style>
  <w:style w:type="character" w:styleId="UnresolvedMention">
    <w:name w:val="Unresolved Mention"/>
    <w:basedOn w:val="DefaultParagraphFont"/>
    <w:uiPriority w:val="99"/>
    <w:semiHidden/>
    <w:unhideWhenUsed/>
    <w:rsid w:val="00AC40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arnoldventures.org/stories/evergreening-stunts-competition-costs-consumers-and-taxpayers/" TargetMode="External"/><Relationship Id="rId4" Type="http://schemas.openxmlformats.org/officeDocument/2006/relationships/customXml" Target="../customXml/item4.xml"/><Relationship Id="rId9" Type="http://schemas.openxmlformats.org/officeDocument/2006/relationships/hyperlink" Target="https://www.scielo.br/j/trans/a/rLfb3yPN3p4KPsYpxp8LQCp/?format=pdf&amp;lang=en)*brac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11</Pages>
  <Words>4268</Words>
  <Characters>24334</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28545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55</cp:revision>
  <dcterms:created xsi:type="dcterms:W3CDTF">2021-09-26T14:02:00Z</dcterms:created>
  <dcterms:modified xsi:type="dcterms:W3CDTF">2021-09-26T15:44:00Z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