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EF420" w14:textId="1535ECE4" w:rsidR="007D52DB" w:rsidRDefault="007D52DB" w:rsidP="007D52DB">
      <w:pPr>
        <w:pStyle w:val="Heading1"/>
      </w:pPr>
      <w:r>
        <w:t>UNLV R3</w:t>
      </w:r>
    </w:p>
    <w:p w14:paraId="50CDAA30" w14:textId="77777777" w:rsidR="007D52DB" w:rsidRPr="007D52DB" w:rsidRDefault="007D52DB" w:rsidP="007D52DB"/>
    <w:p w14:paraId="4CB2BC4D" w14:textId="1A9A7CED" w:rsidR="007D52DB" w:rsidRDefault="007D52DB" w:rsidP="007D52DB">
      <w:pPr>
        <w:pStyle w:val="Heading2"/>
      </w:pPr>
      <w:r>
        <w:lastRenderedPageBreak/>
        <w:t>1NC – OFF</w:t>
      </w:r>
    </w:p>
    <w:p w14:paraId="15C8D700" w14:textId="77777777" w:rsidR="007D52DB" w:rsidRPr="007D52DB" w:rsidRDefault="007D52DB" w:rsidP="007D52DB"/>
    <w:p w14:paraId="7FEEBD98" w14:textId="1A7E1C99" w:rsidR="007D52DB" w:rsidRDefault="00D12A9F" w:rsidP="007D52DB">
      <w:pPr>
        <w:pStyle w:val="Heading4"/>
      </w:pPr>
      <w:r>
        <w:t>States</w:t>
      </w:r>
      <w:r w:rsidR="007D52DB">
        <w:t xml:space="preserve"> ought to:</w:t>
      </w:r>
    </w:p>
    <w:p w14:paraId="04EC7871" w14:textId="77777777" w:rsidR="007D52DB" w:rsidRPr="007529D5" w:rsidRDefault="007D52DB" w:rsidP="007D52DB">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7ED54337" w14:textId="77777777" w:rsidR="007D52DB" w:rsidRPr="007529D5" w:rsidRDefault="007D52DB" w:rsidP="007D52DB">
      <w:pPr>
        <w:pStyle w:val="Heading4"/>
      </w:pPr>
      <w:r w:rsidRPr="007529D5">
        <w:t xml:space="preserve">--Announce that this action is taken pursuant to </w:t>
      </w:r>
      <w:proofErr w:type="spellStart"/>
      <w:r w:rsidRPr="007529D5">
        <w:rPr>
          <w:i/>
        </w:rPr>
        <w:t>opinio</w:t>
      </w:r>
      <w:proofErr w:type="spellEnd"/>
      <w:r w:rsidRPr="007529D5">
        <w:rPr>
          <w:i/>
        </w:rPr>
        <w:t xml:space="preserve">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56808FB6" w14:textId="77777777" w:rsidR="007D52DB" w:rsidRPr="007529D5" w:rsidRDefault="007D52DB" w:rsidP="007D52DB">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1D162757" w14:textId="77777777" w:rsidR="007D52DB" w:rsidRPr="007529D5" w:rsidRDefault="007D52DB" w:rsidP="007D52DB"/>
    <w:p w14:paraId="75EFEF7F" w14:textId="77777777" w:rsidR="007D52DB" w:rsidRPr="00DE27BE" w:rsidRDefault="007D52DB" w:rsidP="007D52DB">
      <w:pPr>
        <w:pStyle w:val="Heading4"/>
      </w:pPr>
      <w:r>
        <w:t>Solves the Aff.</w:t>
      </w:r>
    </w:p>
    <w:p w14:paraId="10C3D280" w14:textId="77777777" w:rsidR="007D52DB" w:rsidRPr="00B656DC" w:rsidRDefault="00166037" w:rsidP="007D52DB">
      <w:pPr>
        <w:rPr>
          <w:szCs w:val="22"/>
        </w:rPr>
      </w:pPr>
      <w:hyperlink r:id="rId9" w:history="1">
        <w:r w:rsidR="007D52DB" w:rsidRPr="0050183F">
          <w:rPr>
            <w:rStyle w:val="Hyperlink"/>
            <w:szCs w:val="22"/>
          </w:rPr>
          <w:t>Fabio</w:t>
        </w:r>
      </w:hyperlink>
      <w:r w:rsidR="007D52DB" w:rsidRPr="0050183F">
        <w:rPr>
          <w:szCs w:val="22"/>
        </w:rPr>
        <w:t xml:space="preserve"> </w:t>
      </w:r>
      <w:proofErr w:type="spellStart"/>
      <w:r w:rsidR="007D52DB" w:rsidRPr="0050183F">
        <w:rPr>
          <w:b/>
          <w:bCs/>
          <w:szCs w:val="26"/>
        </w:rPr>
        <w:t>Tronchetti</w:t>
      </w:r>
      <w:proofErr w:type="spellEnd"/>
      <w:r w:rsidR="007D52DB" w:rsidRPr="0050183F">
        <w:rPr>
          <w:b/>
          <w:bCs/>
          <w:szCs w:val="26"/>
        </w:rPr>
        <w:t xml:space="preserve"> 8</w:t>
      </w:r>
      <w:r w:rsidR="007D52DB" w:rsidRPr="0050183F">
        <w:rPr>
          <w:szCs w:val="22"/>
        </w:rPr>
        <w:t xml:space="preserve">. </w:t>
      </w:r>
      <w:r w:rsidR="007D52DB" w:rsidRPr="0050183F">
        <w:rPr>
          <w:szCs w:val="22"/>
          <w:shd w:val="clear" w:color="auto" w:fill="FFFFFF"/>
        </w:rPr>
        <w:t xml:space="preserve">Dr. Fabio </w:t>
      </w:r>
      <w:proofErr w:type="spellStart"/>
      <w:r w:rsidR="007D52DB" w:rsidRPr="0050183F">
        <w:rPr>
          <w:szCs w:val="22"/>
          <w:shd w:val="clear" w:color="auto" w:fill="FFFFFF"/>
        </w:rPr>
        <w:t>Tronchetti</w:t>
      </w:r>
      <w:proofErr w:type="spellEnd"/>
      <w:r w:rsidR="007D52DB" w:rsidRPr="0050183F">
        <w:rPr>
          <w:szCs w:val="22"/>
          <w:shd w:val="clear" w:color="auto" w:fill="FFFFFF"/>
        </w:rPr>
        <w:t xml:space="preserve"> works as a Co-Director of the Institute of Space Law and Strategy and as a </w:t>
      </w:r>
      <w:proofErr w:type="spellStart"/>
      <w:r w:rsidR="007D52DB" w:rsidRPr="0050183F">
        <w:rPr>
          <w:szCs w:val="22"/>
          <w:shd w:val="clear" w:color="auto" w:fill="FFFFFF"/>
        </w:rPr>
        <w:t>Zhuoyue</w:t>
      </w:r>
      <w:proofErr w:type="spellEnd"/>
      <w:r w:rsidR="007D52DB" w:rsidRPr="0050183F">
        <w:rPr>
          <w:szCs w:val="22"/>
          <w:shd w:val="clear" w:color="auto" w:fill="FFFFFF"/>
        </w:rPr>
        <w:t xml:space="preserve"> Associate Professor at </w:t>
      </w:r>
      <w:proofErr w:type="spellStart"/>
      <w:r w:rsidR="007D52DB" w:rsidRPr="0050183F">
        <w:rPr>
          <w:szCs w:val="22"/>
          <w:shd w:val="clear" w:color="auto" w:fill="FFFFFF"/>
        </w:rPr>
        <w:t>Beihang</w:t>
      </w:r>
      <w:proofErr w:type="spellEnd"/>
      <w:r w:rsidR="007D52DB" w:rsidRPr="0050183F">
        <w:rPr>
          <w:szCs w:val="22"/>
          <w:shd w:val="clear" w:color="auto" w:fill="FFFFFF"/>
        </w:rPr>
        <w:t xml:space="preserve"> University, “</w:t>
      </w:r>
      <w:r w:rsidR="007D52DB" w:rsidRPr="0050183F">
        <w:rPr>
          <w:szCs w:val="22"/>
        </w:rPr>
        <w:t xml:space="preserve">The Non–Appropriation Principle as a Structural Norm of International Law: A New Way of Interpreting Article II of the Outer Space Treaty,” Air and Space Law, Volume 33, No 3, 2008, </w:t>
      </w:r>
      <w:hyperlink r:id="rId10" w:history="1">
        <w:r w:rsidR="007D52DB" w:rsidRPr="0050183F">
          <w:rPr>
            <w:rStyle w:val="Hyperlink"/>
            <w:szCs w:val="22"/>
          </w:rPr>
          <w:t>https://kluwerlawonline.com/journalarticle/Air+and+Space+Law/33.3/AILA2008021</w:t>
        </w:r>
      </w:hyperlink>
      <w:r w:rsidR="007D52DB" w:rsidRPr="0050183F">
        <w:rPr>
          <w:szCs w:val="22"/>
        </w:rPr>
        <w:t xml:space="preserve">, RJP, </w:t>
      </w:r>
      <w:proofErr w:type="spellStart"/>
      <w:r w:rsidR="007D52DB" w:rsidRPr="0050183F">
        <w:rPr>
          <w:b/>
          <w:bCs/>
          <w:szCs w:val="22"/>
        </w:rPr>
        <w:t>DebateDrills</w:t>
      </w:r>
      <w:proofErr w:type="spellEnd"/>
      <w:r w:rsidR="007D52DB" w:rsidRPr="0050183F">
        <w:rPr>
          <w:szCs w:val="22"/>
        </w:rPr>
        <w:t>.</w:t>
      </w:r>
    </w:p>
    <w:p w14:paraId="732AEE43" w14:textId="53B17108" w:rsidR="007D52DB" w:rsidRPr="007D52DB" w:rsidRDefault="007D52DB" w:rsidP="007D52DB">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w:t>
      </w:r>
      <w:proofErr w:type="gramStart"/>
      <w:r w:rsidRPr="00DE27BE">
        <w:rPr>
          <w:color w:val="474747"/>
          <w:szCs w:val="22"/>
          <w:shd w:val="clear" w:color="auto" w:fill="FFFFFF"/>
        </w:rPr>
        <w:t>in order to</w:t>
      </w:r>
      <w:proofErr w:type="gramEnd"/>
      <w:r w:rsidRPr="00DE27BE">
        <w:rPr>
          <w:color w:val="474747"/>
          <w:szCs w:val="22"/>
          <w:shd w:val="clear" w:color="auto" w:fill="FFFFFF"/>
        </w:rPr>
        <w:t xml:space="preserve">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023882B2" w14:textId="77777777" w:rsidR="007D52DB" w:rsidRDefault="007D52DB" w:rsidP="007D52DB"/>
    <w:p w14:paraId="51036C63" w14:textId="0B777E64" w:rsidR="007D52DB" w:rsidRDefault="007D52DB" w:rsidP="007D52DB">
      <w:pPr>
        <w:pStyle w:val="Heading4"/>
        <w:rPr>
          <w:rFonts w:cs="Calibri"/>
        </w:rPr>
      </w:pPr>
      <w:r>
        <w:rPr>
          <w:rFonts w:cs="Calibri"/>
        </w:rPr>
        <w:t>That competes ---</w:t>
      </w:r>
    </w:p>
    <w:p w14:paraId="0B61E91C" w14:textId="77777777" w:rsidR="007D52DB" w:rsidRDefault="007D52DB" w:rsidP="007D52DB">
      <w:pPr>
        <w:pStyle w:val="Heading4"/>
      </w:pPr>
      <w:r>
        <w:t>1] Widespread support for OST overhaul means a new treaty is likely---top military leaders are pushing it.</w:t>
      </w:r>
    </w:p>
    <w:p w14:paraId="4638942A" w14:textId="77777777" w:rsidR="007D52DB" w:rsidRPr="00B656DC" w:rsidRDefault="007D52DB" w:rsidP="007D52DB">
      <w:pPr>
        <w:rPr>
          <w:szCs w:val="22"/>
        </w:rPr>
      </w:pPr>
      <w:r w:rsidRPr="00CF7516">
        <w:rPr>
          <w:szCs w:val="22"/>
        </w:rPr>
        <w:t xml:space="preserve">Theresa </w:t>
      </w:r>
      <w:r w:rsidRPr="00CF7516">
        <w:rPr>
          <w:b/>
          <w:bCs/>
          <w:szCs w:val="26"/>
        </w:rPr>
        <w:t>Hitchens 21</w:t>
      </w:r>
      <w:r w:rsidRPr="00CF7516">
        <w:rPr>
          <w:szCs w:val="22"/>
        </w:rPr>
        <w:t xml:space="preserve">. </w:t>
      </w:r>
      <w:r w:rsidRPr="00CF7516">
        <w:rPr>
          <w:color w:val="333333"/>
          <w:szCs w:val="22"/>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Research (UNIDIR). “US Should Push New Space Treaty: Atlantic Council,” Breaking Defense, </w:t>
      </w:r>
      <w:r w:rsidRPr="00CF7516">
        <w:rPr>
          <w:color w:val="333333"/>
          <w:szCs w:val="22"/>
          <w:shd w:val="clear" w:color="auto" w:fill="FFFFFF"/>
        </w:rPr>
        <w:lastRenderedPageBreak/>
        <w:t xml:space="preserve">April 12, 2021, </w:t>
      </w:r>
      <w:hyperlink r:id="rId11" w:history="1">
        <w:r w:rsidRPr="00CF7516">
          <w:rPr>
            <w:rStyle w:val="Hyperlink"/>
            <w:szCs w:val="22"/>
            <w:shd w:val="clear" w:color="auto" w:fill="FFFFFF"/>
          </w:rPr>
          <w:t>https://breakingdefense.com/2021/04/us-should-push-new-space-treaty-atlantic-council/</w:t>
        </w:r>
      </w:hyperlink>
      <w:r w:rsidRPr="00CF7516">
        <w:rPr>
          <w:color w:val="333333"/>
          <w:szCs w:val="22"/>
          <w:shd w:val="clear" w:color="auto" w:fill="FFFFFF"/>
        </w:rPr>
        <w:t xml:space="preserve">, RJP, </w:t>
      </w:r>
      <w:proofErr w:type="spellStart"/>
      <w:r w:rsidRPr="00CF7516">
        <w:rPr>
          <w:b/>
          <w:bCs/>
          <w:color w:val="333333"/>
          <w:szCs w:val="22"/>
          <w:shd w:val="clear" w:color="auto" w:fill="FFFFFF"/>
        </w:rPr>
        <w:t>DebateDrills</w:t>
      </w:r>
      <w:proofErr w:type="spellEnd"/>
    </w:p>
    <w:p w14:paraId="0398E38E" w14:textId="77777777" w:rsidR="007D52DB" w:rsidRDefault="007D52DB" w:rsidP="007D52DB">
      <w:pPr>
        <w:rPr>
          <w:sz w:val="14"/>
          <w:szCs w:val="22"/>
        </w:rPr>
      </w:pPr>
      <w:r w:rsidRPr="00B656DC">
        <w:rPr>
          <w:sz w:val="14"/>
          <w:szCs w:val="22"/>
        </w:rPr>
        <w:t xml:space="preserve">WASHINGTON: </w:t>
      </w:r>
      <w:r w:rsidRPr="006C75E4">
        <w:rPr>
          <w:szCs w:val="22"/>
          <w:highlight w:val="green"/>
          <w:u w:val="single"/>
        </w:rPr>
        <w:t xml:space="preserve">The US should push hard to overhaul the </w:t>
      </w:r>
      <w:r w:rsidRPr="006C75E4">
        <w:rPr>
          <w:rStyle w:val="Emphasis"/>
          <w:szCs w:val="22"/>
          <w:highlight w:val="green"/>
        </w:rPr>
        <w:t>entire international legal</w:t>
      </w:r>
      <w:r w:rsidRPr="00CF7516">
        <w:rPr>
          <w:rStyle w:val="Emphasis"/>
          <w:szCs w:val="22"/>
        </w:rPr>
        <w:t xml:space="preserve"> </w:t>
      </w:r>
      <w:r w:rsidRPr="006C75E4">
        <w:rPr>
          <w:rStyle w:val="Emphasis"/>
          <w:szCs w:val="22"/>
          <w:highlight w:val="green"/>
        </w:rPr>
        <w:t>framework</w:t>
      </w:r>
      <w:r w:rsidRPr="00B656DC">
        <w:rPr>
          <w:sz w:val="14"/>
          <w:szCs w:val="22"/>
        </w:rPr>
        <w:t xml:space="preserve"> for outer space — including </w:t>
      </w:r>
      <w:r w:rsidRPr="006C75E4">
        <w:rPr>
          <w:rStyle w:val="Emphasis"/>
          <w:szCs w:val="22"/>
          <w:highlight w:val="green"/>
        </w:rPr>
        <w:t>replacing</w:t>
      </w:r>
      <w:r w:rsidRPr="006C75E4">
        <w:rPr>
          <w:szCs w:val="22"/>
          <w:highlight w:val="green"/>
          <w:u w:val="single"/>
        </w:rPr>
        <w:t xml:space="preserve"> the</w:t>
      </w:r>
      <w:r w:rsidRPr="00CF7516">
        <w:rPr>
          <w:szCs w:val="22"/>
          <w:u w:val="single"/>
        </w:rPr>
        <w:t xml:space="preserve"> foundational</w:t>
      </w:r>
      <w:r>
        <w:rPr>
          <w:szCs w:val="22"/>
          <w:u w:val="single"/>
        </w:rPr>
        <w:t xml:space="preserve"> </w:t>
      </w:r>
      <w:hyperlink r:id="rId12" w:history="1">
        <w:r w:rsidRPr="00CF7516">
          <w:rPr>
            <w:rStyle w:val="Hyperlink"/>
            <w:rFonts w:eastAsiaTheme="majorEastAsia"/>
            <w:szCs w:val="22"/>
            <w:u w:val="single"/>
          </w:rPr>
          <w:t xml:space="preserve">1967 Outer Space Treaty </w:t>
        </w:r>
        <w:r w:rsidRPr="006C75E4">
          <w:rPr>
            <w:rStyle w:val="Hyperlink"/>
            <w:rFonts w:eastAsiaTheme="majorEastAsia"/>
            <w:szCs w:val="22"/>
            <w:highlight w:val="green"/>
            <w:u w:val="single"/>
          </w:rPr>
          <w:t>(OST)</w:t>
        </w:r>
        <w:r w:rsidRPr="00CF7516">
          <w:rPr>
            <w:rStyle w:val="Hyperlink"/>
            <w:rFonts w:eastAsiaTheme="majorEastAsia"/>
            <w:szCs w:val="22"/>
            <w:u w:val="single"/>
          </w:rPr>
          <w:t>,</w:t>
        </w:r>
      </w:hyperlink>
      <w:r w:rsidRPr="00B656DC">
        <w:rPr>
          <w:sz w:val="14"/>
          <w:szCs w:val="22"/>
        </w:rPr>
        <w:t xml:space="preserve"> a new report from the Atlantic Council says. As it moves to do so, the US also should more aggressively court allies with an eye to establishing a “collective security alliance for space” among likeminded countries to “deter aggression” and defend “key resources and access.” “</w:t>
      </w:r>
      <w:r w:rsidRPr="00CF7516">
        <w:rPr>
          <w:szCs w:val="22"/>
          <w:u w:val="single"/>
        </w:rPr>
        <w:t>The 1967 Treaty is dated. It was written, literally, in a different era</w:t>
      </w:r>
      <w:r w:rsidRPr="00B656DC">
        <w:rPr>
          <w:sz w:val="14"/>
          <w:szCs w:val="22"/>
        </w:rPr>
        <w:t xml:space="preserve">,” </w:t>
      </w:r>
      <w:r w:rsidRPr="006C75E4">
        <w:rPr>
          <w:szCs w:val="22"/>
          <w:highlight w:val="green"/>
          <w:u w:val="single"/>
        </w:rPr>
        <w:t xml:space="preserve">said </w:t>
      </w:r>
      <w:r w:rsidRPr="00BF1F77">
        <w:rPr>
          <w:szCs w:val="22"/>
          <w:u w:val="single"/>
        </w:rPr>
        <w:t>former</w:t>
      </w:r>
      <w:r w:rsidRPr="006C75E4">
        <w:rPr>
          <w:szCs w:val="22"/>
          <w:highlight w:val="green"/>
          <w:u w:val="single"/>
        </w:rPr>
        <w:t xml:space="preserve"> Air Force</w:t>
      </w:r>
      <w:r w:rsidRPr="00CF7516">
        <w:rPr>
          <w:szCs w:val="22"/>
          <w:u w:val="single"/>
        </w:rPr>
        <w:t xml:space="preserve"> </w:t>
      </w:r>
      <w:r w:rsidRPr="006C75E4">
        <w:rPr>
          <w:szCs w:val="22"/>
          <w:highlight w:val="green"/>
          <w:u w:val="single"/>
        </w:rPr>
        <w:t>Secretary</w:t>
      </w:r>
      <w:r w:rsidRPr="00BF1F77">
        <w:rPr>
          <w:szCs w:val="22"/>
          <w:u w:val="single"/>
        </w:rPr>
        <w:t xml:space="preserve"> Deborah Lee </w:t>
      </w:r>
      <w:r w:rsidRPr="006C75E4">
        <w:rPr>
          <w:szCs w:val="22"/>
          <w:highlight w:val="green"/>
          <w:u w:val="single"/>
        </w:rPr>
        <w:t>James</w:t>
      </w:r>
      <w:r w:rsidRPr="00BF1F77">
        <w:rPr>
          <w:szCs w:val="22"/>
          <w:u w:val="single"/>
        </w:rPr>
        <w:t xml:space="preserve"> in an Atlantic Council briefing today</w:t>
      </w:r>
      <w:r w:rsidRPr="00B656DC">
        <w:rPr>
          <w:sz w:val="14"/>
          <w:szCs w:val="22"/>
        </w:rPr>
        <w:t xml:space="preserve">. “At present it is too broad, and in some cases it’s probably overly specific.” The year-long study, </w:t>
      </w:r>
      <w:hyperlink r:id="rId13" w:history="1">
        <w:r w:rsidRPr="00B656DC">
          <w:rPr>
            <w:rStyle w:val="Hyperlink"/>
            <w:rFonts w:eastAsiaTheme="majorEastAsia"/>
            <w:sz w:val="14"/>
            <w:szCs w:val="22"/>
          </w:rPr>
          <w:t xml:space="preserve">“The Future of Security In Space: A Thirty-Years US Strategy” </w:t>
        </w:r>
      </w:hyperlink>
      <w:r w:rsidRPr="00B656DC">
        <w:rPr>
          <w:sz w:val="14"/>
          <w:szCs w:val="22"/>
        </w:rPr>
        <w:t xml:space="preserve">was co-chaired by James and retired </w:t>
      </w:r>
      <w:r w:rsidRPr="006C75E4">
        <w:rPr>
          <w:szCs w:val="22"/>
          <w:highlight w:val="green"/>
          <w:u w:val="single"/>
        </w:rPr>
        <w:t>Marine Corps Gen</w:t>
      </w:r>
      <w:r w:rsidRPr="00CF7516">
        <w:rPr>
          <w:szCs w:val="22"/>
          <w:u w:val="single"/>
        </w:rPr>
        <w:t xml:space="preserve">. Hoss </w:t>
      </w:r>
      <w:r w:rsidRPr="006C75E4">
        <w:rPr>
          <w:szCs w:val="22"/>
          <w:highlight w:val="green"/>
          <w:u w:val="single"/>
        </w:rPr>
        <w:t>Cartwright</w:t>
      </w:r>
      <w:r w:rsidRPr="00B656DC">
        <w:rPr>
          <w:sz w:val="14"/>
          <w:szCs w:val="22"/>
        </w:rPr>
        <w:t xml:space="preserve">, former vice chair of the Joint Chiefs of Staff. In essence, it </w:t>
      </w:r>
      <w:r w:rsidRPr="006C75E4">
        <w:rPr>
          <w:szCs w:val="22"/>
          <w:highlight w:val="green"/>
          <w:u w:val="single"/>
        </w:rPr>
        <w:t xml:space="preserve">argues that the US needs to lead international efforts to </w:t>
      </w:r>
      <w:r w:rsidRPr="006C75E4">
        <w:rPr>
          <w:rStyle w:val="Emphasis"/>
          <w:szCs w:val="22"/>
          <w:highlight w:val="green"/>
        </w:rPr>
        <w:t>craft a new rules-based regime</w:t>
      </w:r>
      <w:r w:rsidRPr="00CF7516">
        <w:rPr>
          <w:rStyle w:val="Emphasis"/>
          <w:szCs w:val="22"/>
        </w:rPr>
        <w:t xml:space="preserve"> </w:t>
      </w:r>
      <w:r w:rsidRPr="00CF7516">
        <w:rPr>
          <w:szCs w:val="22"/>
          <w:u w:val="single"/>
        </w:rPr>
        <w:t>to govern all space activities</w:t>
      </w:r>
      <w:r w:rsidRPr="00B656DC">
        <w:rPr>
          <w:sz w:val="14"/>
          <w:szCs w:val="22"/>
        </w:rPr>
        <w:t xml:space="preserve"> — from exploration to commercial ventures to military interactions. As the two argued in a recent </w:t>
      </w:r>
      <w:hyperlink r:id="rId14" w:history="1">
        <w:r w:rsidRPr="00B656DC">
          <w:rPr>
            <w:rStyle w:val="Hyperlink"/>
            <w:rFonts w:eastAsiaTheme="majorEastAsia"/>
            <w:sz w:val="14"/>
            <w:szCs w:val="22"/>
          </w:rPr>
          <w:t>op-ed in Breaking D,</w:t>
        </w:r>
      </w:hyperlink>
      <w:r w:rsidRPr="00B656DC">
        <w:rPr>
          <w:sz w:val="14"/>
          <w:szCs w:val="22"/>
        </w:rPr>
        <w:t xml:space="preserve"> “Great-power competition among the United States, China, and Russia has launched into outer space without rules governing the game.” “The international law of space, centered on </w:t>
      </w:r>
      <w:r w:rsidRPr="00CF7516">
        <w:rPr>
          <w:szCs w:val="22"/>
          <w:u w:val="single"/>
        </w:rPr>
        <w:t xml:space="preserve">the 1967 Outer Space Treaty, is outdated and insufficient for a future of space in which economic activity is primary. The international community </w:t>
      </w:r>
      <w:r w:rsidRPr="00CF7516">
        <w:rPr>
          <w:rStyle w:val="Emphasis"/>
          <w:szCs w:val="22"/>
        </w:rPr>
        <w:t xml:space="preserve">needs </w:t>
      </w:r>
      <w:r w:rsidRPr="006C75E4">
        <w:rPr>
          <w:rStyle w:val="Emphasis"/>
          <w:szCs w:val="22"/>
          <w:highlight w:val="green"/>
        </w:rPr>
        <w:t>a new foundational space treaty</w:t>
      </w:r>
      <w:r w:rsidRPr="006C75E4">
        <w:rPr>
          <w:szCs w:val="22"/>
          <w:highlight w:val="green"/>
          <w:u w:val="single"/>
        </w:rPr>
        <w:t xml:space="preserve">, </w:t>
      </w:r>
      <w:r w:rsidRPr="00BF1F77">
        <w:rPr>
          <w:szCs w:val="22"/>
          <w:u w:val="single"/>
        </w:rPr>
        <w:t>and</w:t>
      </w:r>
      <w:r w:rsidRPr="00CF7516">
        <w:rPr>
          <w:szCs w:val="22"/>
          <w:u w:val="single"/>
        </w:rPr>
        <w:t xml:space="preserve"> the United States should precipitate its negotiation,”</w:t>
      </w:r>
      <w:r w:rsidRPr="00B656DC">
        <w:rPr>
          <w:sz w:val="14"/>
          <w:szCs w:val="22"/>
        </w:rPr>
        <w:t xml:space="preserve"> the study argues. James elaborated that the idea would be to craft </w:t>
      </w:r>
      <w:r w:rsidRPr="006C75E4">
        <w:rPr>
          <w:szCs w:val="22"/>
          <w:highlight w:val="green"/>
          <w:u w:val="single"/>
        </w:rPr>
        <w:t>a more expansive treaty</w:t>
      </w:r>
      <w:r w:rsidRPr="00B656DC">
        <w:rPr>
          <w:sz w:val="14"/>
          <w:szCs w:val="22"/>
        </w:rPr>
        <w:t xml:space="preserve"> that </w:t>
      </w:r>
      <w:r w:rsidRPr="006C75E4">
        <w:rPr>
          <w:szCs w:val="22"/>
          <w:highlight w:val="green"/>
          <w:u w:val="single"/>
        </w:rPr>
        <w:t>covers</w:t>
      </w:r>
      <w:r w:rsidRPr="00CF7516">
        <w:rPr>
          <w:szCs w:val="22"/>
          <w:u w:val="single"/>
        </w:rPr>
        <w:t xml:space="preserve"> emerging issues like debris mitigation and removal and</w:t>
      </w:r>
      <w:r>
        <w:rPr>
          <w:szCs w:val="22"/>
          <w:u w:val="single"/>
        </w:rPr>
        <w:t xml:space="preserve"> </w:t>
      </w:r>
      <w:hyperlink r:id="rId15" w:history="1">
        <w:r w:rsidRPr="006C75E4">
          <w:rPr>
            <w:rStyle w:val="Emphasis"/>
            <w:rFonts w:eastAsiaTheme="majorEastAsia"/>
            <w:szCs w:val="22"/>
            <w:highlight w:val="green"/>
          </w:rPr>
          <w:t>commercial extraction of resources</w:t>
        </w:r>
      </w:hyperlink>
      <w:r>
        <w:rPr>
          <w:rStyle w:val="Emphasis"/>
          <w:szCs w:val="22"/>
          <w:highlight w:val="green"/>
        </w:rPr>
        <w:t xml:space="preserve"> </w:t>
      </w:r>
      <w:r w:rsidRPr="006C75E4">
        <w:rPr>
          <w:rStyle w:val="Emphasis"/>
          <w:szCs w:val="22"/>
          <w:highlight w:val="green"/>
        </w:rPr>
        <w:t>from the Moon and/or asteroids</w:t>
      </w:r>
      <w:r w:rsidRPr="00B656DC">
        <w:rPr>
          <w:sz w:val="14"/>
          <w:szCs w:val="22"/>
          <w:highlight w:val="green"/>
        </w:rPr>
        <w:t>.</w:t>
      </w:r>
      <w:r w:rsidRPr="00B656DC">
        <w:rPr>
          <w:sz w:val="14"/>
          <w:szCs w:val="22"/>
        </w:rPr>
        <w:t xml:space="preserve"> That said, she stressed that the US should not abandon the OST — which has been signed by 193 nations — unless and until something new is there to replace it.</w:t>
      </w:r>
    </w:p>
    <w:p w14:paraId="1B5E7F54" w14:textId="77777777" w:rsidR="007D52DB" w:rsidRPr="00B656DC" w:rsidRDefault="007D52DB" w:rsidP="007D52DB">
      <w:pPr>
        <w:rPr>
          <w:sz w:val="14"/>
          <w:szCs w:val="22"/>
        </w:rPr>
      </w:pPr>
    </w:p>
    <w:p w14:paraId="13476A99" w14:textId="77777777" w:rsidR="007D52DB" w:rsidRDefault="007D52DB" w:rsidP="007D52DB">
      <w:pPr>
        <w:pStyle w:val="Heading4"/>
      </w:pPr>
      <w:r>
        <w:t>2] Space law is typically treaty-based---Russian and Chinese proposals prove.</w:t>
      </w:r>
    </w:p>
    <w:p w14:paraId="35D12216" w14:textId="77777777" w:rsidR="007D52DB" w:rsidRPr="00B656DC" w:rsidRDefault="007D52DB" w:rsidP="007D52DB">
      <w:pPr>
        <w:rPr>
          <w:b/>
          <w:bCs/>
          <w:szCs w:val="22"/>
        </w:rPr>
      </w:pPr>
      <w:r w:rsidRPr="00937040">
        <w:rPr>
          <w:szCs w:val="22"/>
        </w:rPr>
        <w:t xml:space="preserve">Stephanie </w:t>
      </w:r>
      <w:proofErr w:type="spellStart"/>
      <w:r w:rsidRPr="00937040">
        <w:rPr>
          <w:b/>
          <w:bCs/>
          <w:szCs w:val="26"/>
        </w:rPr>
        <w:t>Nebehay</w:t>
      </w:r>
      <w:proofErr w:type="spellEnd"/>
      <w:r w:rsidRPr="00937040">
        <w:rPr>
          <w:b/>
          <w:bCs/>
          <w:szCs w:val="26"/>
        </w:rPr>
        <w:t xml:space="preserve"> 8</w:t>
      </w:r>
      <w:r w:rsidRPr="00937040">
        <w:rPr>
          <w:szCs w:val="22"/>
        </w:rPr>
        <w:t xml:space="preserve">. Reporter, Reuters, “China, Russia to Offer Treaty to Ban Arms in Space,” Reuters, January 26, 2008, </w:t>
      </w:r>
      <w:hyperlink r:id="rId16" w:history="1">
        <w:r w:rsidRPr="00937040">
          <w:rPr>
            <w:rStyle w:val="Hyperlink"/>
            <w:szCs w:val="22"/>
          </w:rPr>
          <w:t>https://www.reuters.com/article/us-arms-space/china-russia-to-offer-treaty-to-ban-arms-in-space-idUSL2578979020080125</w:t>
        </w:r>
      </w:hyperlink>
      <w:r w:rsidRPr="00937040">
        <w:rPr>
          <w:szCs w:val="22"/>
        </w:rPr>
        <w:t xml:space="preserve">, RJP, </w:t>
      </w:r>
      <w:proofErr w:type="spellStart"/>
      <w:r w:rsidRPr="00937040">
        <w:rPr>
          <w:b/>
          <w:bCs/>
          <w:szCs w:val="22"/>
        </w:rPr>
        <w:t>DebateDrills</w:t>
      </w:r>
      <w:proofErr w:type="spellEnd"/>
    </w:p>
    <w:p w14:paraId="331569CE" w14:textId="77777777" w:rsidR="007D52DB" w:rsidRDefault="007D52DB" w:rsidP="007D52DB">
      <w:pPr>
        <w:rPr>
          <w:sz w:val="14"/>
          <w:szCs w:val="22"/>
        </w:rPr>
      </w:pPr>
      <w:r w:rsidRPr="00B656DC">
        <w:rPr>
          <w:sz w:val="14"/>
          <w:szCs w:val="22"/>
        </w:rPr>
        <w:t xml:space="preserve">GENEVA (Reuters) - </w:t>
      </w:r>
      <w:r w:rsidRPr="006C75E4">
        <w:rPr>
          <w:szCs w:val="22"/>
          <w:highlight w:val="green"/>
          <w:u w:val="single"/>
        </w:rPr>
        <w:t xml:space="preserve">China and Russia will submit a joint proposal next month for an </w:t>
      </w:r>
      <w:r w:rsidRPr="006C75E4">
        <w:rPr>
          <w:rStyle w:val="Emphasis"/>
          <w:szCs w:val="22"/>
          <w:highlight w:val="green"/>
        </w:rPr>
        <w:t>international treaty</w:t>
      </w:r>
      <w:r w:rsidRPr="00477939">
        <w:rPr>
          <w:szCs w:val="22"/>
          <w:u w:val="single"/>
        </w:rPr>
        <w:t xml:space="preserve"> </w:t>
      </w:r>
      <w:r w:rsidRPr="00B656DC">
        <w:rPr>
          <w:sz w:val="14"/>
          <w:szCs w:val="22"/>
        </w:rPr>
        <w:t>to ban the deployment of weapons</w:t>
      </w:r>
      <w:r w:rsidRPr="00477939">
        <w:rPr>
          <w:szCs w:val="22"/>
          <w:u w:val="single"/>
        </w:rPr>
        <w:t xml:space="preserve"> </w:t>
      </w:r>
      <w:r w:rsidRPr="006C75E4">
        <w:rPr>
          <w:rStyle w:val="Emphasis"/>
          <w:szCs w:val="22"/>
          <w:highlight w:val="green"/>
        </w:rPr>
        <w:t>in outer space</w:t>
      </w:r>
      <w:r w:rsidRPr="00B656DC">
        <w:rPr>
          <w:sz w:val="14"/>
          <w:szCs w:val="22"/>
        </w:rPr>
        <w:t xml:space="preserve">, a senior Russian arms negotiator said on Friday. Valery </w:t>
      </w:r>
      <w:proofErr w:type="spellStart"/>
      <w:r w:rsidRPr="00B656DC">
        <w:rPr>
          <w:sz w:val="14"/>
          <w:szCs w:val="22"/>
        </w:rPr>
        <w:t>Loshchinin</w:t>
      </w:r>
      <w:proofErr w:type="spellEnd"/>
      <w:r w:rsidRPr="00B656DC">
        <w:rPr>
          <w:sz w:val="14"/>
          <w:szCs w:val="22"/>
        </w:rPr>
        <w:t xml:space="preserve">, Russia’s ambassador to the United Nations-sponsored Conference on Disarmament, said </w:t>
      </w:r>
      <w:r w:rsidRPr="006C75E4">
        <w:rPr>
          <w:szCs w:val="22"/>
          <w:highlight w:val="green"/>
          <w:u w:val="single"/>
        </w:rPr>
        <w:t xml:space="preserve">the </w:t>
      </w:r>
      <w:r w:rsidRPr="006C75E4">
        <w:rPr>
          <w:rStyle w:val="Emphasis"/>
          <w:szCs w:val="22"/>
          <w:highlight w:val="green"/>
        </w:rPr>
        <w:t>draft treaty</w:t>
      </w:r>
      <w:r w:rsidRPr="006C75E4">
        <w:rPr>
          <w:szCs w:val="22"/>
          <w:highlight w:val="green"/>
          <w:u w:val="single"/>
        </w:rPr>
        <w:t xml:space="preserve"> would be presented to</w:t>
      </w:r>
      <w:r w:rsidRPr="00477939">
        <w:rPr>
          <w:szCs w:val="22"/>
          <w:u w:val="single"/>
        </w:rPr>
        <w:t xml:space="preserve"> the 65-member forum on February 12.</w:t>
      </w:r>
      <w:r>
        <w:rPr>
          <w:szCs w:val="22"/>
          <w:u w:val="single"/>
        </w:rPr>
        <w:t xml:space="preserve"> </w:t>
      </w:r>
      <w:r w:rsidRPr="00B656DC">
        <w:rPr>
          <w:sz w:val="14"/>
          <w:szCs w:val="22"/>
        </w:rPr>
        <w:t xml:space="preserve">Russian Foreign Minister Sergei Lavrov is due to address </w:t>
      </w:r>
      <w:r w:rsidRPr="00477939">
        <w:rPr>
          <w:szCs w:val="22"/>
          <w:u w:val="single"/>
        </w:rPr>
        <w:t xml:space="preserve">the </w:t>
      </w:r>
      <w:r w:rsidRPr="006C75E4">
        <w:rPr>
          <w:szCs w:val="22"/>
          <w:highlight w:val="green"/>
          <w:u w:val="single"/>
        </w:rPr>
        <w:t>Geneva</w:t>
      </w:r>
      <w:r w:rsidRPr="00477939">
        <w:rPr>
          <w:szCs w:val="22"/>
          <w:u w:val="single"/>
        </w:rPr>
        <w:t xml:space="preserve"> forum</w:t>
      </w:r>
      <w:r w:rsidRPr="00B656DC">
        <w:rPr>
          <w:sz w:val="14"/>
          <w:szCs w:val="22"/>
        </w:rPr>
        <w:t xml:space="preserve">, which </w:t>
      </w:r>
      <w:r w:rsidRPr="00477939">
        <w:rPr>
          <w:szCs w:val="22"/>
          <w:u w:val="single"/>
        </w:rPr>
        <w:t xml:space="preserve">constitutes </w:t>
      </w:r>
      <w:r w:rsidRPr="006C75E4">
        <w:rPr>
          <w:szCs w:val="22"/>
          <w:highlight w:val="green"/>
          <w:u w:val="single"/>
        </w:rPr>
        <w:t>the world’s</w:t>
      </w:r>
      <w:r w:rsidRPr="00477939">
        <w:rPr>
          <w:szCs w:val="22"/>
          <w:u w:val="single"/>
        </w:rPr>
        <w:t xml:space="preserve"> main disarmament </w:t>
      </w:r>
      <w:r w:rsidRPr="006C75E4">
        <w:rPr>
          <w:rStyle w:val="Emphasis"/>
          <w:szCs w:val="22"/>
          <w:highlight w:val="green"/>
        </w:rPr>
        <w:t>negotiating body</w:t>
      </w:r>
      <w:r w:rsidRPr="00477939">
        <w:rPr>
          <w:szCs w:val="22"/>
          <w:u w:val="single"/>
        </w:rPr>
        <w:t>, on that day</w:t>
      </w:r>
      <w:r w:rsidRPr="00B656DC">
        <w:rPr>
          <w:sz w:val="14"/>
          <w:szCs w:val="22"/>
        </w:rPr>
        <w:t xml:space="preserve">. </w:t>
      </w:r>
      <w:proofErr w:type="spellStart"/>
      <w:r w:rsidRPr="00B656DC">
        <w:rPr>
          <w:sz w:val="14"/>
          <w:szCs w:val="22"/>
        </w:rPr>
        <w:t>Loshchinin</w:t>
      </w:r>
      <w:proofErr w:type="spellEnd"/>
      <w:r w:rsidRPr="00B656DC">
        <w:rPr>
          <w:sz w:val="14"/>
          <w:szCs w:val="22"/>
        </w:rPr>
        <w:t xml:space="preserve"> gave no details on the proposal which has been circulated to some senior diplomats. Tensions between Russia and the United States have deepened in recent years over U.S. plans to revive its stalled “Star Wars” program from the 1980s with a new generation of missile defense shields. </w:t>
      </w:r>
      <w:r w:rsidRPr="00477939">
        <w:rPr>
          <w:szCs w:val="22"/>
          <w:u w:val="single"/>
        </w:rPr>
        <w:t xml:space="preserve">Nuclear and other weapons of mass destruction are banned from space under </w:t>
      </w:r>
      <w:r w:rsidRPr="00477939">
        <w:rPr>
          <w:rStyle w:val="Emphasis"/>
          <w:szCs w:val="22"/>
        </w:rPr>
        <w:t>a 1967 international treaty.</w:t>
      </w:r>
      <w:r w:rsidRPr="00B656DC">
        <w:rPr>
          <w:sz w:val="14"/>
          <w:szCs w:val="22"/>
        </w:rPr>
        <w:t xml:space="preserve"> But Washington’s plans have stirred concerns about non-nuclear arms in space.</w:t>
      </w:r>
    </w:p>
    <w:p w14:paraId="5788C612" w14:textId="77777777" w:rsidR="007D52DB" w:rsidRPr="00B656DC" w:rsidRDefault="007D52DB" w:rsidP="007D52DB">
      <w:pPr>
        <w:rPr>
          <w:sz w:val="14"/>
          <w:szCs w:val="22"/>
        </w:rPr>
      </w:pPr>
    </w:p>
    <w:p w14:paraId="35239042" w14:textId="77777777" w:rsidR="007D52DB" w:rsidRDefault="007D52DB" w:rsidP="007D52DB">
      <w:pPr>
        <w:pStyle w:val="Heading4"/>
      </w:pPr>
      <w:r>
        <w:t>3] Treaties are the foundation of space law.</w:t>
      </w:r>
    </w:p>
    <w:p w14:paraId="30620726" w14:textId="77777777" w:rsidR="007D52DB" w:rsidRPr="00B656DC" w:rsidRDefault="007D52DB" w:rsidP="007D52DB">
      <w:pPr>
        <w:rPr>
          <w:szCs w:val="22"/>
        </w:rPr>
      </w:pPr>
      <w:r w:rsidRPr="00937040">
        <w:rPr>
          <w:szCs w:val="22"/>
        </w:rPr>
        <w:t xml:space="preserve">Sophie </w:t>
      </w:r>
      <w:proofErr w:type="spellStart"/>
      <w:r w:rsidRPr="00937040">
        <w:rPr>
          <w:b/>
          <w:bCs/>
          <w:szCs w:val="26"/>
        </w:rPr>
        <w:t>Goguichvili</w:t>
      </w:r>
      <w:proofErr w:type="spellEnd"/>
      <w:r w:rsidRPr="00937040">
        <w:rPr>
          <w:b/>
          <w:bCs/>
          <w:szCs w:val="26"/>
        </w:rPr>
        <w:t xml:space="preserve"> et. al 21</w:t>
      </w:r>
      <w:r w:rsidRPr="00937040">
        <w:rPr>
          <w:szCs w:val="22"/>
        </w:rPr>
        <w:t xml:space="preserve">. Program Associate, the Wilson Center, “The Global Legal Landscape of Space: Who Writes the Rules on the Final Frontier?” The Wilson Center, October 1, 2021, </w:t>
      </w:r>
      <w:hyperlink r:id="rId17" w:history="1">
        <w:r w:rsidRPr="00937040">
          <w:rPr>
            <w:rStyle w:val="Hyperlink"/>
            <w:szCs w:val="22"/>
          </w:rPr>
          <w:t>https://www.wilsoncenter.org/article/global-legal-landscape-space-who-writes-rules-final-frontier</w:t>
        </w:r>
      </w:hyperlink>
      <w:r w:rsidRPr="00937040">
        <w:rPr>
          <w:szCs w:val="22"/>
        </w:rPr>
        <w:t xml:space="preserve">, RJP, </w:t>
      </w:r>
      <w:proofErr w:type="spellStart"/>
      <w:r w:rsidRPr="00937040">
        <w:rPr>
          <w:b/>
          <w:bCs/>
          <w:szCs w:val="22"/>
        </w:rPr>
        <w:t>DebateDrills</w:t>
      </w:r>
      <w:proofErr w:type="spellEnd"/>
    </w:p>
    <w:p w14:paraId="3BB9081C" w14:textId="77777777" w:rsidR="007D52DB" w:rsidRPr="00B656DC" w:rsidRDefault="007D52DB" w:rsidP="007D52DB">
      <w:pPr>
        <w:rPr>
          <w:sz w:val="14"/>
          <w:szCs w:val="22"/>
        </w:rPr>
      </w:pPr>
      <w:r w:rsidRPr="00B656DC">
        <w:rPr>
          <w:sz w:val="14"/>
          <w:szCs w:val="22"/>
        </w:rPr>
        <w:t xml:space="preserve">As previously mentioned, </w:t>
      </w:r>
      <w:r w:rsidRPr="006C75E4">
        <w:rPr>
          <w:szCs w:val="22"/>
          <w:highlight w:val="green"/>
          <w:u w:val="single"/>
        </w:rPr>
        <w:t xml:space="preserve">a </w:t>
      </w:r>
      <w:r w:rsidRPr="006C75E4">
        <w:rPr>
          <w:rStyle w:val="Emphasis"/>
          <w:szCs w:val="22"/>
          <w:highlight w:val="green"/>
        </w:rPr>
        <w:t>series of treaties</w:t>
      </w:r>
      <w:r w:rsidRPr="00253B27">
        <w:rPr>
          <w:szCs w:val="22"/>
          <w:u w:val="single"/>
        </w:rPr>
        <w:t xml:space="preserve"> adopted by the U.N. General Assembly (UNGA) </w:t>
      </w:r>
      <w:r w:rsidRPr="006C75E4">
        <w:rPr>
          <w:szCs w:val="22"/>
          <w:highlight w:val="green"/>
          <w:u w:val="single"/>
        </w:rPr>
        <w:t xml:space="preserve">form the </w:t>
      </w:r>
      <w:r w:rsidRPr="006C75E4">
        <w:rPr>
          <w:rStyle w:val="Emphasis"/>
          <w:szCs w:val="22"/>
          <w:highlight w:val="green"/>
        </w:rPr>
        <w:t>foundation</w:t>
      </w:r>
      <w:r w:rsidRPr="006C75E4">
        <w:rPr>
          <w:szCs w:val="22"/>
          <w:highlight w:val="green"/>
          <w:u w:val="single"/>
        </w:rPr>
        <w:t xml:space="preserve"> of the global space governance system. The first and most significant</w:t>
      </w:r>
      <w:r w:rsidRPr="00B656DC">
        <w:rPr>
          <w:sz w:val="14"/>
          <w:szCs w:val="22"/>
        </w:rPr>
        <w:t xml:space="preserve"> of these treaties </w:t>
      </w:r>
      <w:r w:rsidRPr="00253B27">
        <w:rPr>
          <w:szCs w:val="22"/>
          <w:u w:val="single"/>
        </w:rPr>
        <w:t>is the</w:t>
      </w:r>
      <w:r w:rsidRPr="00B656DC">
        <w:rPr>
          <w:sz w:val="14"/>
          <w:szCs w:val="22"/>
        </w:rPr>
        <w:t xml:space="preserve"> “Treaty on Principles Governing the Activities of States in the Exploration and Use of Outer Space including the Moon and Other Celestial Bodies,” more commonly known as the </w:t>
      </w:r>
      <w:r w:rsidRPr="00B656DC">
        <w:rPr>
          <w:rStyle w:val="Strong"/>
          <w:rFonts w:eastAsiaTheme="majorEastAsia"/>
          <w:color w:val="484247"/>
          <w:sz w:val="14"/>
          <w:szCs w:val="22"/>
        </w:rPr>
        <w:t>Outer Space Treaty </w:t>
      </w:r>
      <w:r w:rsidRPr="00B656DC">
        <w:rPr>
          <w:sz w:val="14"/>
          <w:szCs w:val="22"/>
        </w:rPr>
        <w:t>or</w:t>
      </w:r>
      <w:r w:rsidRPr="00B656DC">
        <w:rPr>
          <w:b/>
          <w:bCs/>
          <w:sz w:val="14"/>
          <w:szCs w:val="22"/>
        </w:rPr>
        <w:t> </w:t>
      </w:r>
      <w:r w:rsidRPr="00253B27">
        <w:rPr>
          <w:rStyle w:val="Strong"/>
          <w:rFonts w:eastAsiaTheme="majorEastAsia"/>
          <w:color w:val="484247"/>
          <w:szCs w:val="22"/>
          <w:u w:val="single"/>
        </w:rPr>
        <w:t>OST</w:t>
      </w:r>
      <w:r w:rsidRPr="00B656DC">
        <w:rPr>
          <w:sz w:val="14"/>
          <w:szCs w:val="22"/>
        </w:rPr>
        <w:t xml:space="preserve"> for short (1967). </w:t>
      </w:r>
      <w:r w:rsidRPr="00253B27">
        <w:rPr>
          <w:szCs w:val="22"/>
          <w:u w:val="single"/>
        </w:rPr>
        <w:t xml:space="preserve">The </w:t>
      </w:r>
      <w:r w:rsidRPr="006C75E4">
        <w:rPr>
          <w:szCs w:val="22"/>
          <w:highlight w:val="green"/>
          <w:u w:val="single"/>
        </w:rPr>
        <w:t>Outer Space Treaty</w:t>
      </w:r>
      <w:r w:rsidRPr="00253B27">
        <w:rPr>
          <w:szCs w:val="22"/>
          <w:u w:val="single"/>
        </w:rPr>
        <w:t xml:space="preserve"> is considered the </w:t>
      </w:r>
      <w:r w:rsidRPr="00253B27">
        <w:rPr>
          <w:rStyle w:val="Emphasis"/>
          <w:szCs w:val="22"/>
        </w:rPr>
        <w:t xml:space="preserve">most </w:t>
      </w:r>
      <w:r w:rsidRPr="00253B27">
        <w:rPr>
          <w:rStyle w:val="Emphasis"/>
          <w:szCs w:val="22"/>
        </w:rPr>
        <w:lastRenderedPageBreak/>
        <w:t>comprehensive space treaty</w:t>
      </w:r>
      <w:r w:rsidRPr="00253B27">
        <w:rPr>
          <w:szCs w:val="22"/>
          <w:u w:val="single"/>
        </w:rPr>
        <w:t xml:space="preserve"> and </w:t>
      </w:r>
      <w:r w:rsidRPr="006C75E4">
        <w:rPr>
          <w:szCs w:val="22"/>
          <w:highlight w:val="green"/>
          <w:u w:val="single"/>
        </w:rPr>
        <w:t>provides the basic framework for</w:t>
      </w:r>
      <w:r w:rsidRPr="00253B27">
        <w:rPr>
          <w:szCs w:val="22"/>
          <w:u w:val="single"/>
        </w:rPr>
        <w:t xml:space="preserve"> </w:t>
      </w:r>
      <w:r w:rsidRPr="006C75E4">
        <w:rPr>
          <w:szCs w:val="22"/>
          <w:highlight w:val="green"/>
          <w:u w:val="single"/>
        </w:rPr>
        <w:t>international space law</w:t>
      </w:r>
      <w:r w:rsidRPr="00B656DC">
        <w:rPr>
          <w:sz w:val="14"/>
          <w:szCs w:val="22"/>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4478E2B4" w14:textId="77777777" w:rsidR="007D52DB" w:rsidRPr="00B63600" w:rsidRDefault="007D52DB" w:rsidP="007D52DB">
      <w:pPr>
        <w:rPr>
          <w:szCs w:val="22"/>
        </w:rPr>
      </w:pPr>
    </w:p>
    <w:p w14:paraId="6C9DE6A2" w14:textId="77777777" w:rsidR="007D52DB" w:rsidRPr="00DE33BD" w:rsidRDefault="007D52DB" w:rsidP="007D52DB">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00A5CD7E" w14:textId="77777777" w:rsidR="007D52DB" w:rsidRPr="00DE33BD" w:rsidRDefault="007D52DB" w:rsidP="007D52DB">
      <w:r w:rsidRPr="00DE33BD">
        <w:rPr>
          <w:rStyle w:val="Style13ptBold"/>
        </w:rPr>
        <w:t>Koplow, 9</w:t>
      </w:r>
      <w:r w:rsidRPr="00DE33BD">
        <w:t xml:space="preserve"> – Professor of Law, Georgetown University Law Center.</w:t>
      </w:r>
    </w:p>
    <w:p w14:paraId="73C8F8F7" w14:textId="77777777" w:rsidR="007D52DB" w:rsidRPr="00DE33BD" w:rsidRDefault="007D52DB" w:rsidP="007D52DB">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18" w:history="1">
        <w:r w:rsidRPr="00DE33BD">
          <w:rPr>
            <w:rStyle w:val="Hyperlink"/>
          </w:rPr>
          <w:t>http://scholarship.law.georgetown.edu/cgi/viewcontent.cgi?article=1452&amp;context=facpub</w:t>
        </w:r>
      </w:hyperlink>
    </w:p>
    <w:p w14:paraId="000423A8" w14:textId="77777777" w:rsidR="007D52DB" w:rsidRPr="00DE33BD" w:rsidRDefault="007D52DB" w:rsidP="007D52DB">
      <w:pPr>
        <w:rPr>
          <w:rStyle w:val="Emphasis"/>
        </w:rPr>
      </w:pPr>
      <w:r w:rsidRPr="00B656DC">
        <w:rPr>
          <w:sz w:val="14"/>
        </w:rPr>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B656DC">
        <w:rPr>
          <w:sz w:val="14"/>
        </w:rPr>
        <w:t xml:space="preserve"> the </w:t>
      </w:r>
      <w:r w:rsidRPr="00DE33BD">
        <w:rPr>
          <w:rStyle w:val="StyleUnderline"/>
        </w:rPr>
        <w:t>negotiation</w:t>
      </w:r>
      <w:r w:rsidRPr="00B656DC">
        <w:rPr>
          <w:sz w:val="14"/>
        </w:rPr>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B656DC">
        <w:rPr>
          <w:sz w:val="14"/>
        </w:rPr>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B656DC">
        <w:rPr>
          <w:sz w:val="14"/>
        </w:rPr>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B656DC">
        <w:rPr>
          <w:sz w:val="14"/>
        </w:rPr>
        <w:t xml:space="preserve">, and the world need not pursue just one of these alternatives in isolation. </w:t>
      </w: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B656DC">
        <w:rPr>
          <w:sz w:val="14"/>
        </w:rPr>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B656DC">
        <w:rPr>
          <w:sz w:val="14"/>
        </w:rPr>
        <w:t xml:space="preserve">, </w:t>
      </w:r>
      <w:r w:rsidRPr="006C75E4">
        <w:rPr>
          <w:rStyle w:val="StyleUnderline"/>
          <w:highlight w:val="green"/>
        </w:rPr>
        <w:t>constructing a similar</w:t>
      </w:r>
      <w:r w:rsidRPr="00B656DC">
        <w:rPr>
          <w:sz w:val="14"/>
        </w:rPr>
        <w:t xml:space="preserve"> (</w:t>
      </w:r>
      <w:r w:rsidRPr="00DE33BD">
        <w:rPr>
          <w:rStyle w:val="Emphasis"/>
        </w:rPr>
        <w:t>although not completely equivalent</w:t>
      </w:r>
      <w:r w:rsidRPr="00B656DC">
        <w:rPr>
          <w:sz w:val="14"/>
        </w:rPr>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6D01C50D" w14:textId="731BC7F6" w:rsidR="00E42E4C" w:rsidRDefault="00E42E4C" w:rsidP="00F601E6"/>
    <w:p w14:paraId="0BD312EB" w14:textId="7BD24339" w:rsidR="00D12A9F" w:rsidRDefault="00D12A9F" w:rsidP="00D12A9F">
      <w:pPr>
        <w:pStyle w:val="Heading4"/>
      </w:pPr>
      <w:r>
        <w:t xml:space="preserve">They </w:t>
      </w:r>
      <w:proofErr w:type="gramStart"/>
      <w:r>
        <w:t>have to</w:t>
      </w:r>
      <w:proofErr w:type="gramEnd"/>
      <w:r>
        <w:t xml:space="preserve"> defend implementation otherwise vote neg on presumption because they don’t solve for the wellbeing of anyone</w:t>
      </w:r>
      <w:r w:rsidR="00303FD1">
        <w:t>.</w:t>
      </w:r>
    </w:p>
    <w:p w14:paraId="08BAE0FD" w14:textId="77777777" w:rsidR="00303FD1" w:rsidRPr="00636EC6" w:rsidRDefault="00303FD1" w:rsidP="00303FD1">
      <w:pPr>
        <w:pStyle w:val="Heading4"/>
        <w:rPr>
          <w:rFonts w:cs="Calibri"/>
        </w:rPr>
      </w:pPr>
      <w:r w:rsidRPr="00636EC6">
        <w:rPr>
          <w:rFonts w:cs="Calibri"/>
        </w:rPr>
        <w:t>Resolved means a policy</w:t>
      </w:r>
    </w:p>
    <w:p w14:paraId="0455F7B3" w14:textId="77777777" w:rsidR="00303FD1" w:rsidRPr="00636EC6" w:rsidRDefault="00303FD1" w:rsidP="00303FD1">
      <w:pPr>
        <w:rPr>
          <w:rStyle w:val="StyleUnderline"/>
          <w:b w:val="0"/>
          <w:sz w:val="16"/>
        </w:rPr>
      </w:pPr>
      <w:r w:rsidRPr="00636EC6">
        <w:rPr>
          <w:rStyle w:val="StyleUnderline"/>
        </w:rPr>
        <w:t>Words and Phrases 64</w:t>
      </w:r>
      <w:r w:rsidRPr="00636EC6">
        <w:t xml:space="preserve"> Words and Phrases Permanent Edition. “Resolved”. 1964.</w:t>
      </w:r>
    </w:p>
    <w:p w14:paraId="710C3175" w14:textId="77777777" w:rsidR="00303FD1" w:rsidRPr="00636EC6" w:rsidRDefault="00303FD1" w:rsidP="00303FD1">
      <w:r w:rsidRPr="00636EC6">
        <w:rPr>
          <w:rStyle w:val="StyleUnderline"/>
        </w:rPr>
        <w:t>Definition of the word “</w:t>
      </w:r>
      <w:r w:rsidRPr="00636EC6">
        <w:rPr>
          <w:rStyle w:val="StyleUnderline"/>
          <w:highlight w:val="green"/>
        </w:rPr>
        <w:t>resolve</w:t>
      </w:r>
      <w:r w:rsidRPr="00636EC6">
        <w:rPr>
          <w:rStyle w:val="StyleUnderline"/>
        </w:rPr>
        <w:t xml:space="preserve">,” given by Webster </w:t>
      </w:r>
      <w:r w:rsidRPr="00636EC6">
        <w:rPr>
          <w:rStyle w:val="StyleUnderline"/>
          <w:highlight w:val="green"/>
        </w:rPr>
        <w:t>is</w:t>
      </w:r>
      <w:r w:rsidRPr="00636EC6">
        <w:rPr>
          <w:rStyle w:val="StyleUnderline"/>
        </w:rPr>
        <w:t xml:space="preserve"> “to express an opinion or </w:t>
      </w:r>
      <w:r w:rsidRPr="00636EC6">
        <w:rPr>
          <w:rStyle w:val="StyleUnderline"/>
          <w:highlight w:val="green"/>
        </w:rPr>
        <w:t>determination by</w:t>
      </w:r>
      <w:r w:rsidRPr="00636EC6">
        <w:rPr>
          <w:rStyle w:val="StyleUnderline"/>
        </w:rPr>
        <w:t xml:space="preserve"> resolution or vote; as ‘it was resolved by the </w:t>
      </w:r>
      <w:r w:rsidRPr="00636EC6">
        <w:rPr>
          <w:rStyle w:val="StyleUnderline"/>
          <w:highlight w:val="green"/>
        </w:rPr>
        <w:t>legislature</w:t>
      </w:r>
      <w:r w:rsidRPr="00636EC6">
        <w:t>;” It is of similar force to the word “enact,” which is defined by Bouvier as meaning “</w:t>
      </w:r>
      <w:r w:rsidRPr="00636EC6">
        <w:rPr>
          <w:rStyle w:val="StyleUnderline"/>
          <w:highlight w:val="green"/>
        </w:rPr>
        <w:t>to establish by law</w:t>
      </w:r>
      <w:r w:rsidRPr="00636EC6">
        <w:t xml:space="preserve">”. </w:t>
      </w:r>
    </w:p>
    <w:p w14:paraId="02A4D638" w14:textId="4617A8B6" w:rsidR="00303FD1" w:rsidRDefault="00303FD1" w:rsidP="00303FD1"/>
    <w:p w14:paraId="429B2EF7" w14:textId="77777777" w:rsidR="00303FD1" w:rsidRDefault="00303FD1" w:rsidP="00303FD1">
      <w:pPr>
        <w:pStyle w:val="Heading4"/>
      </w:pPr>
      <w:r>
        <w:t>Unjust means dialectically contrary to law – only ban does that.</w:t>
      </w:r>
    </w:p>
    <w:p w14:paraId="5665864E" w14:textId="77777777" w:rsidR="00303FD1" w:rsidRDefault="00303FD1" w:rsidP="00303FD1">
      <w:r w:rsidRPr="00F80254">
        <w:rPr>
          <w:rStyle w:val="Heading4Char"/>
        </w:rPr>
        <w:t>The Law Dictionary, ND,</w:t>
      </w:r>
      <w:r>
        <w:t xml:space="preserve"> Def of Unjust, URL:</w:t>
      </w:r>
      <w:r w:rsidRPr="00CC4E39">
        <w:t xml:space="preserve"> </w:t>
      </w:r>
      <w:hyperlink r:id="rId19" w:anchor=":~:text=Contrary%20to%20right%20and%20justice,conduct%20furnished%20by%20the%20laws" w:history="1">
        <w:r w:rsidRPr="00A2759D">
          <w:rPr>
            <w:rStyle w:val="Hyperlink"/>
          </w:rPr>
          <w:t>https://thelawdictionary.org/unjust/#:~:text=Contrary%20to%20right%20and%20justice,conduct%20furnished%20by%20the%20laws</w:t>
        </w:r>
      </w:hyperlink>
      <w:r>
        <w:t>, KR</w:t>
      </w:r>
    </w:p>
    <w:p w14:paraId="0FDE509B" w14:textId="77777777" w:rsidR="00303FD1" w:rsidRDefault="00303FD1" w:rsidP="00303FD1">
      <w:r w:rsidRPr="00621DF9">
        <w:rPr>
          <w:rStyle w:val="StyleUnderline"/>
          <w:highlight w:val="green"/>
        </w:rPr>
        <w:t>Contrary to right</w:t>
      </w:r>
      <w:r w:rsidRPr="004E6498">
        <w:t xml:space="preserve"> and justice, or to the enjoyment of his rights by another, or to the standards of conduct </w:t>
      </w:r>
      <w:r w:rsidRPr="00621DF9">
        <w:rPr>
          <w:rStyle w:val="Emphasis"/>
          <w:highlight w:val="green"/>
        </w:rPr>
        <w:t>furnished by the laws</w:t>
      </w:r>
      <w:r w:rsidRPr="004E6498">
        <w:t>.</w:t>
      </w:r>
    </w:p>
    <w:p w14:paraId="14B01826" w14:textId="27AE23F5" w:rsidR="00303FD1" w:rsidRDefault="00303FD1" w:rsidP="00303FD1"/>
    <w:p w14:paraId="5EA6418C" w14:textId="5A7711A9" w:rsidR="00600A09" w:rsidRPr="00303FD1" w:rsidRDefault="00600A09" w:rsidP="00600A09">
      <w:pPr>
        <w:pStyle w:val="Heading4"/>
      </w:pPr>
      <w:r>
        <w:lastRenderedPageBreak/>
        <w:t>This disproves the aff under util – it proves that there is an alternate world where we could maximize more wellbeing</w:t>
      </w:r>
    </w:p>
    <w:p w14:paraId="1CDB3FB5" w14:textId="4695D7A2" w:rsidR="007D52DB" w:rsidRDefault="007D52DB" w:rsidP="007D52DB">
      <w:pPr>
        <w:pStyle w:val="Heading2"/>
      </w:pPr>
      <w:r>
        <w:lastRenderedPageBreak/>
        <w:t>1NC – OFF</w:t>
      </w:r>
    </w:p>
    <w:p w14:paraId="6F432249" w14:textId="7D7E2D27" w:rsidR="007D52DB" w:rsidRDefault="007D52DB" w:rsidP="007D52DB"/>
    <w:p w14:paraId="1018702E" w14:textId="77777777" w:rsidR="007D52DB" w:rsidRPr="00DE33BD" w:rsidRDefault="007D52DB" w:rsidP="007D52DB">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14944BA3" w14:textId="77777777" w:rsidR="007D52DB" w:rsidRPr="00DE33BD" w:rsidRDefault="007D52DB" w:rsidP="007D52DB">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1826652A" w14:textId="77777777" w:rsidR="007D52DB" w:rsidRPr="00DE33BD" w:rsidRDefault="007D52DB" w:rsidP="007D52DB">
      <w:pPr>
        <w:rPr>
          <w:sz w:val="16"/>
          <w:szCs w:val="16"/>
        </w:rPr>
      </w:pPr>
      <w:r w:rsidRPr="00DE33BD">
        <w:rPr>
          <w:sz w:val="16"/>
          <w:szCs w:val="16"/>
        </w:rPr>
        <w:t>V. MITIGATION VS. REMOVAL</w:t>
      </w:r>
    </w:p>
    <w:p w14:paraId="1403B189" w14:textId="77777777" w:rsidR="007D52DB" w:rsidRPr="00DE33BD" w:rsidRDefault="007D52DB" w:rsidP="007D52DB">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w:t>
      </w:r>
      <w:proofErr w:type="spellStart"/>
      <w:r w:rsidRPr="00DE33BD">
        <w:rPr>
          <w:sz w:val="16"/>
        </w:rPr>
        <w:t>Tullock’s</w:t>
      </w:r>
      <w:proofErr w:type="spellEnd"/>
      <w:r w:rsidRPr="00DE33BD">
        <w:rPr>
          <w:sz w:val="16"/>
        </w:rPr>
        <w:t xml:space="preserve">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6CBE8DDD" w14:textId="77777777" w:rsidR="007D52DB" w:rsidRPr="00DD79F1" w:rsidRDefault="007D52DB" w:rsidP="007D52DB">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655540DB" w14:textId="77777777" w:rsidR="007D52DB" w:rsidRPr="00DE33BD" w:rsidRDefault="007D52DB" w:rsidP="007D52DB">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 xml:space="preserve">resolving </w:t>
      </w:r>
      <w:r w:rsidRPr="00D35B18">
        <w:rPr>
          <w:rStyle w:val="StyleUnderline"/>
          <w:highlight w:val="green"/>
        </w:rPr>
        <w:lastRenderedPageBreak/>
        <w:t>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12A60F37" w14:textId="77777777" w:rsidR="007D52DB" w:rsidRPr="00DE33BD" w:rsidRDefault="007D52DB" w:rsidP="007D52DB">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07A27BEA" w14:textId="77777777" w:rsidR="007D52DB" w:rsidRPr="00DE33BD" w:rsidRDefault="007D52DB" w:rsidP="007D52DB">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7F7865B1" w14:textId="77777777" w:rsidR="007D52DB" w:rsidRPr="00212B24" w:rsidRDefault="007D52DB" w:rsidP="007D52DB">
      <w:pPr>
        <w:pStyle w:val="Heading4"/>
        <w:rPr>
          <w:b w:val="0"/>
          <w:bCs w:val="0"/>
        </w:rPr>
      </w:pPr>
      <w:r>
        <w:t>Russia uses negotiations to push the PPWT---erodes US space dominance</w:t>
      </w:r>
      <w:r w:rsidRPr="00212B24">
        <w:rPr>
          <w:b w:val="0"/>
        </w:rPr>
        <w:t>---</w:t>
      </w:r>
      <w:proofErr w:type="spellStart"/>
      <w:r w:rsidRPr="00212B24">
        <w:rPr>
          <w:b w:val="0"/>
        </w:rPr>
        <w:t>unilat</w:t>
      </w:r>
      <w:proofErr w:type="spellEnd"/>
      <w:r w:rsidRPr="00212B24">
        <w:rPr>
          <w:b w:val="0"/>
        </w:rPr>
        <w:t xml:space="preserve"> solves</w:t>
      </w:r>
    </w:p>
    <w:p w14:paraId="48E24584" w14:textId="77777777" w:rsidR="007D52DB" w:rsidRDefault="007D52DB" w:rsidP="007D52DB">
      <w:r>
        <w:t xml:space="preserve">Michael </w:t>
      </w:r>
      <w:proofErr w:type="spellStart"/>
      <w:r w:rsidRPr="002467E8">
        <w:rPr>
          <w:rStyle w:val="Style13ptBold"/>
        </w:rPr>
        <w:t>Listner</w:t>
      </w:r>
      <w:proofErr w:type="spellEnd"/>
      <w:r w:rsidRPr="002467E8">
        <w:rPr>
          <w:rStyle w:val="Style13ptBold"/>
        </w:rPr>
        <w:t xml:space="preserve"> 18</w:t>
      </w:r>
      <w:r>
        <w:t>, JD, Regent University School of Law, the founder and principal of the legal and policy think-tank/consultation firm Space Law and Policy Solutions, Sept 17</w:t>
      </w:r>
      <w:proofErr w:type="gramStart"/>
      <w:r>
        <w:t xml:space="preserve"> 2018</w:t>
      </w:r>
      <w:proofErr w:type="gramEnd"/>
      <w:r>
        <w:t>, "The art of lawfare and the real war in outer space", The Space Review, www.thespacereview.com/article/3571/1</w:t>
      </w:r>
    </w:p>
    <w:p w14:paraId="2B91A981" w14:textId="77777777" w:rsidR="007D52DB" w:rsidRPr="00EB170E" w:rsidRDefault="007D52DB" w:rsidP="007D52DB">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0E207775" w14:textId="77777777" w:rsidR="007D52DB" w:rsidRPr="00FE63F2" w:rsidRDefault="007D52DB" w:rsidP="007D52DB">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 xml:space="preserve">a method of warfare </w:t>
      </w:r>
      <w:r w:rsidRPr="00BA21AB">
        <w:rPr>
          <w:rStyle w:val="StyleUnderline"/>
        </w:rPr>
        <w:lastRenderedPageBreak/>
        <w:t>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0E9382D2" w14:textId="77777777" w:rsidR="007D52DB" w:rsidRPr="00FE63F2" w:rsidRDefault="007D52DB" w:rsidP="007D52DB">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4C0E786C" w14:textId="77777777" w:rsidR="007D52DB" w:rsidRPr="00FE63F2" w:rsidRDefault="007D52DB" w:rsidP="007D52DB">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622EA1AC" w14:textId="77777777" w:rsidR="007D52DB" w:rsidRPr="00FE63F2" w:rsidRDefault="007D52DB" w:rsidP="007D52DB">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31FD268A" w14:textId="77777777" w:rsidR="007D52DB" w:rsidRPr="00E54708" w:rsidRDefault="007D52DB" w:rsidP="007D52DB">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w:t>
      </w:r>
      <w:proofErr w:type="gramStart"/>
      <w:r w:rsidRPr="00E54708">
        <w:rPr>
          <w:rStyle w:val="StyleUnderline"/>
        </w:rPr>
        <w:t>s</w:t>
      </w:r>
      <w:r w:rsidRPr="00212B24">
        <w:rPr>
          <w:rStyle w:val="StyleUnderline"/>
        </w:rPr>
        <w:t>pace, and</w:t>
      </w:r>
      <w:proofErr w:type="gramEnd"/>
      <w:r w:rsidRPr="00212B24">
        <w:rPr>
          <w:rStyle w:val="StyleUnderline"/>
        </w:rPr>
        <w:t xml:space="preserve">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proofErr w:type="gramStart"/>
      <w:r w:rsidRPr="00212B24">
        <w:rPr>
          <w:rStyle w:val="StyleUnderline"/>
        </w:rPr>
        <w:t>legally-binding</w:t>
      </w:r>
      <w:proofErr w:type="gramEnd"/>
      <w:r w:rsidRPr="00212B24">
        <w:rPr>
          <w:rStyle w:val="StyleUnderline"/>
        </w:rPr>
        <w:t xml:space="preserve"> measures, most commonly in the form of treaties, and so-called non-binding measures couched as sustainability.</w:t>
      </w:r>
    </w:p>
    <w:p w14:paraId="57BC5AEA" w14:textId="77777777" w:rsidR="007D52DB" w:rsidRPr="00FE63F2" w:rsidRDefault="007D52DB" w:rsidP="007D52DB">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6FF8BA97" w14:textId="77777777" w:rsidR="007D52DB" w:rsidRPr="00FE63F2" w:rsidRDefault="007D52DB" w:rsidP="007D52DB">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341B2F2A" w14:textId="77777777" w:rsidR="007D52DB" w:rsidRPr="00FE63F2" w:rsidRDefault="007D52DB" w:rsidP="007D52DB">
      <w:pPr>
        <w:rPr>
          <w:sz w:val="16"/>
        </w:rPr>
      </w:pPr>
      <w:r w:rsidRPr="00FE63F2">
        <w:rPr>
          <w:sz w:val="16"/>
        </w:rPr>
        <w:lastRenderedPageBreak/>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11ED1EED" w14:textId="77777777" w:rsidR="007D52DB" w:rsidRPr="007F01F5" w:rsidRDefault="007D52DB" w:rsidP="007D52DB">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 xml:space="preserve">are </w:t>
      </w:r>
      <w:proofErr w:type="gramStart"/>
      <w:r w:rsidRPr="00D35B18">
        <w:rPr>
          <w:rStyle w:val="Emphasis"/>
          <w:highlight w:val="green"/>
        </w:rPr>
        <w:t>dual-use</w:t>
      </w:r>
      <w:proofErr w:type="gramEnd"/>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50C81435" w14:textId="77777777" w:rsidR="007D52DB" w:rsidRDefault="007D52DB" w:rsidP="007D52DB">
      <w:pPr>
        <w:rPr>
          <w:rStyle w:val="StyleUnderline"/>
        </w:rPr>
      </w:pPr>
      <w:r w:rsidRPr="00B31C28">
        <w:rPr>
          <w:rStyle w:val="StyleUnderline"/>
        </w:rPr>
        <w:t xml:space="preserve">To </w:t>
      </w:r>
      <w:r w:rsidRPr="00212B24">
        <w:rPr>
          <w:rStyle w:val="StyleUnderline"/>
        </w:rPr>
        <w:t xml:space="preserve">paraphrase Sun Tzu, “all war is deception.” In the case of outer space, the pretext in the current war in space is that an arms race and a hot war in outer space is </w:t>
      </w:r>
      <w:proofErr w:type="gramStart"/>
      <w:r w:rsidRPr="00212B24">
        <w:rPr>
          <w:rStyle w:val="StyleUnderline"/>
        </w:rPr>
        <w:t>inevitable, and</w:t>
      </w:r>
      <w:proofErr w:type="gramEnd"/>
      <w:r w:rsidRPr="00212B24">
        <w:rPr>
          <w:rStyle w:val="StyleUnderline"/>
        </w:rPr>
        <w:t xml:space="preserve">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w:t>
      </w:r>
      <w:proofErr w:type="gramStart"/>
      <w:r w:rsidRPr="00212B24">
        <w:rPr>
          <w:sz w:val="16"/>
        </w:rPr>
        <w:t>in particular to</w:t>
      </w:r>
      <w:proofErr w:type="gramEnd"/>
      <w:r w:rsidRPr="00212B24">
        <w:rPr>
          <w:sz w:val="16"/>
        </w:rPr>
        <w:t xml:space="preserve">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26BC123E" w14:textId="77777777" w:rsidR="007D52DB" w:rsidRDefault="007D52DB" w:rsidP="007D52DB">
      <w:pPr>
        <w:pStyle w:val="Heading4"/>
      </w:pPr>
      <w:r>
        <w:t>The PPWT prohibits space-based missile defense</w:t>
      </w:r>
    </w:p>
    <w:p w14:paraId="181497F6" w14:textId="77777777" w:rsidR="007D52DB" w:rsidRDefault="007D52DB" w:rsidP="007D52DB">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20" w:history="1">
        <w:r w:rsidRPr="00DF3EC5">
          <w:rPr>
            <w:rStyle w:val="Hyperlink"/>
          </w:rPr>
          <w:t>https://digitalcommons.unl.edu/cgi/viewcontent.cgi?referer=&amp;httpsredir=1&amp;article=1086&amp;context=spacelaw</w:t>
        </w:r>
      </w:hyperlink>
    </w:p>
    <w:p w14:paraId="69167E20" w14:textId="77777777" w:rsidR="007D52DB" w:rsidRPr="00CA7AC9" w:rsidRDefault="007D52DB" w:rsidP="007D52DB">
      <w:pPr>
        <w:rPr>
          <w:sz w:val="16"/>
          <w:szCs w:val="16"/>
        </w:rPr>
      </w:pPr>
      <w:r w:rsidRPr="00CA7AC9">
        <w:rPr>
          <w:sz w:val="16"/>
          <w:szCs w:val="16"/>
        </w:rPr>
        <w:t>B. Avoid Arms Control Traps in Space</w:t>
      </w:r>
    </w:p>
    <w:p w14:paraId="1EF16F96" w14:textId="77777777" w:rsidR="007D52DB" w:rsidRPr="00212B24" w:rsidRDefault="007D52DB" w:rsidP="007D52DB">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w:t>
      </w:r>
      <w:r w:rsidRPr="00212B24">
        <w:rPr>
          <w:sz w:val="16"/>
        </w:rPr>
        <w:lastRenderedPageBreak/>
        <w:t xml:space="preserve">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2F529ECA" w14:textId="77777777" w:rsidR="007D52DB" w:rsidRPr="00212B24" w:rsidRDefault="007D52DB" w:rsidP="007D52DB">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0FA2884C" w14:textId="77777777" w:rsidR="007D52DB" w:rsidRPr="00CA7AC9" w:rsidRDefault="007D52DB" w:rsidP="007D52DB">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proofErr w:type="gramStart"/>
      <w:r w:rsidRPr="00D35B18">
        <w:rPr>
          <w:rStyle w:val="Emphasis"/>
          <w:highlight w:val="green"/>
        </w:rPr>
        <w:t>dual-use</w:t>
      </w:r>
      <w:proofErr w:type="gramEnd"/>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69538813" w14:textId="77777777" w:rsidR="007D52DB" w:rsidRPr="00CA7AC9" w:rsidRDefault="007D52DB" w:rsidP="007D52DB">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44983125" w14:textId="77777777" w:rsidR="007D52DB" w:rsidRPr="00212B24" w:rsidRDefault="007D52DB" w:rsidP="007D52DB">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1DA23607" w14:textId="77777777" w:rsidR="007D52DB" w:rsidRDefault="007D52DB" w:rsidP="007D52DB">
      <w:pPr>
        <w:pStyle w:val="Heading4"/>
      </w:pPr>
      <w:r>
        <w:t>Causes rogue state missile threats---that escalates</w:t>
      </w:r>
    </w:p>
    <w:p w14:paraId="72FF7F5C" w14:textId="77777777" w:rsidR="007D52DB" w:rsidRPr="00826255" w:rsidRDefault="007D52DB" w:rsidP="007D52DB">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4EC5DDF0" w14:textId="77777777" w:rsidR="007D52DB" w:rsidRPr="001C1B40" w:rsidRDefault="007D52DB" w:rsidP="007D52DB">
      <w:pPr>
        <w:rPr>
          <w:sz w:val="16"/>
          <w:szCs w:val="16"/>
        </w:rPr>
      </w:pPr>
      <w:r w:rsidRPr="001C1B40">
        <w:rPr>
          <w:sz w:val="16"/>
          <w:szCs w:val="16"/>
        </w:rPr>
        <w:t xml:space="preserve">U.S. Homeland Missile Defense </w:t>
      </w:r>
      <w:proofErr w:type="gramStart"/>
      <w:r w:rsidRPr="001C1B40">
        <w:rPr>
          <w:sz w:val="16"/>
          <w:szCs w:val="16"/>
        </w:rPr>
        <w:t>will</w:t>
      </w:r>
      <w:proofErr w:type="gramEnd"/>
      <w:r w:rsidRPr="001C1B40">
        <w:rPr>
          <w:sz w:val="16"/>
          <w:szCs w:val="16"/>
        </w:rPr>
        <w:t xml:space="preserve"> Stay Ahead of Rogue States’ Missile Threats</w:t>
      </w:r>
    </w:p>
    <w:p w14:paraId="17E02139" w14:textId="77777777" w:rsidR="007D52DB" w:rsidRPr="001C1B40" w:rsidRDefault="007D52DB" w:rsidP="007D52DB">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w:t>
      </w:r>
      <w:r w:rsidRPr="00D35B18">
        <w:rPr>
          <w:rStyle w:val="StyleUnderline"/>
          <w:highlight w:val="green"/>
        </w:rPr>
        <w:lastRenderedPageBreak/>
        <w:t xml:space="preserve">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w:t>
      </w:r>
      <w:proofErr w:type="gramStart"/>
      <w:r w:rsidRPr="001C1B40">
        <w:rPr>
          <w:sz w:val="16"/>
        </w:rPr>
        <w:t xml:space="preserve">messaging, </w:t>
      </w:r>
      <w:r w:rsidRPr="00D35B18">
        <w:rPr>
          <w:rStyle w:val="StyleUnderline"/>
          <w:highlight w:val="green"/>
        </w:rPr>
        <w:t>and</w:t>
      </w:r>
      <w:proofErr w:type="gramEnd"/>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0C6743CE" w14:textId="77777777" w:rsidR="007D52DB" w:rsidRPr="00422DF9" w:rsidRDefault="007D52DB" w:rsidP="007D52DB">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70A0DCDF" w14:textId="77777777" w:rsidR="007D52DB" w:rsidRPr="00A86086" w:rsidRDefault="007D52DB" w:rsidP="007D52DB">
      <w:pPr>
        <w:rPr>
          <w:rStyle w:val="StyleUnderline"/>
        </w:rPr>
      </w:pPr>
      <w:r w:rsidRPr="00422DF9">
        <w:rPr>
          <w:sz w:val="16"/>
        </w:rPr>
        <w:t xml:space="preserve">This force-sizing measure for active U.S. missile defense is fully consistent with the 2018 NPR, and </w:t>
      </w:r>
      <w:proofErr w:type="gramStart"/>
      <w:r w:rsidRPr="00422DF9">
        <w:rPr>
          <w:sz w:val="16"/>
        </w:rPr>
        <w:t>in order to</w:t>
      </w:r>
      <w:proofErr w:type="gramEnd"/>
      <w:r w:rsidRPr="00422DF9">
        <w:rPr>
          <w:sz w:val="16"/>
        </w:rPr>
        <w:t xml:space="preserve">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66464933" w14:textId="77777777" w:rsidR="007D52DB" w:rsidRPr="00587AC9" w:rsidRDefault="007D52DB" w:rsidP="007D52DB">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317322D6" w14:textId="77777777" w:rsidR="007D52DB" w:rsidRPr="00252179" w:rsidRDefault="007D52DB" w:rsidP="007D52DB">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290C4881" w14:textId="77777777" w:rsidR="007D52DB" w:rsidRPr="00252179" w:rsidRDefault="007D52DB" w:rsidP="007D52DB">
      <w:pPr>
        <w:rPr>
          <w:sz w:val="16"/>
        </w:rPr>
      </w:pPr>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6C97200F" w14:textId="0979F47F" w:rsidR="007D52DB" w:rsidRDefault="007D52DB" w:rsidP="007D52DB"/>
    <w:sectPr w:rsidR="007D52D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3E3DD8"/>
    <w:multiLevelType w:val="hybridMultilevel"/>
    <w:tmpl w:val="E23CA8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52D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395"/>
    <w:rsid w:val="000A2D8A"/>
    <w:rsid w:val="000D26A6"/>
    <w:rsid w:val="000D2B90"/>
    <w:rsid w:val="000D6ED8"/>
    <w:rsid w:val="000D717B"/>
    <w:rsid w:val="000D7507"/>
    <w:rsid w:val="000F05E7"/>
    <w:rsid w:val="00100B28"/>
    <w:rsid w:val="0011463F"/>
    <w:rsid w:val="00117316"/>
    <w:rsid w:val="001209B4"/>
    <w:rsid w:val="0016603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C010C"/>
    <w:rsid w:val="002E0643"/>
    <w:rsid w:val="002E392E"/>
    <w:rsid w:val="002E6BBC"/>
    <w:rsid w:val="002F1BA9"/>
    <w:rsid w:val="002F6E74"/>
    <w:rsid w:val="00303FD1"/>
    <w:rsid w:val="003048B1"/>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531"/>
    <w:rsid w:val="00482AF9"/>
    <w:rsid w:val="004967B0"/>
    <w:rsid w:val="00496BB2"/>
    <w:rsid w:val="004B37B4"/>
    <w:rsid w:val="004B6C3F"/>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A09"/>
    <w:rsid w:val="006072EC"/>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2DB"/>
    <w:rsid w:val="007D5E3E"/>
    <w:rsid w:val="007D7596"/>
    <w:rsid w:val="007E242C"/>
    <w:rsid w:val="007E6631"/>
    <w:rsid w:val="00803A12"/>
    <w:rsid w:val="00805417"/>
    <w:rsid w:val="00812D4D"/>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862E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498"/>
    <w:rsid w:val="009D15DB"/>
    <w:rsid w:val="009D3133"/>
    <w:rsid w:val="009E160D"/>
    <w:rsid w:val="009E35FE"/>
    <w:rsid w:val="009F1CBB"/>
    <w:rsid w:val="009F3305"/>
    <w:rsid w:val="009F6FB2"/>
    <w:rsid w:val="00A071C0"/>
    <w:rsid w:val="00A22670"/>
    <w:rsid w:val="00A24B35"/>
    <w:rsid w:val="00A271BA"/>
    <w:rsid w:val="00A27F86"/>
    <w:rsid w:val="00A431C6"/>
    <w:rsid w:val="00A54315"/>
    <w:rsid w:val="00A60FBC"/>
    <w:rsid w:val="00A65C0B"/>
    <w:rsid w:val="00A70330"/>
    <w:rsid w:val="00A776BA"/>
    <w:rsid w:val="00A81FD2"/>
    <w:rsid w:val="00A8441A"/>
    <w:rsid w:val="00A8674A"/>
    <w:rsid w:val="00A96E24"/>
    <w:rsid w:val="00AA6F6E"/>
    <w:rsid w:val="00AA7051"/>
    <w:rsid w:val="00AB122B"/>
    <w:rsid w:val="00AB21B0"/>
    <w:rsid w:val="00AB424C"/>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500F"/>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3A77"/>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039E"/>
    <w:rsid w:val="00C81619"/>
    <w:rsid w:val="00CA013C"/>
    <w:rsid w:val="00CA6D6D"/>
    <w:rsid w:val="00CC7A4E"/>
    <w:rsid w:val="00CD1359"/>
    <w:rsid w:val="00CD4C83"/>
    <w:rsid w:val="00D01EDC"/>
    <w:rsid w:val="00D078AA"/>
    <w:rsid w:val="00D10058"/>
    <w:rsid w:val="00D11978"/>
    <w:rsid w:val="00D12A9F"/>
    <w:rsid w:val="00D15E30"/>
    <w:rsid w:val="00D16129"/>
    <w:rsid w:val="00D25DBD"/>
    <w:rsid w:val="00D26929"/>
    <w:rsid w:val="00D30CBD"/>
    <w:rsid w:val="00D30D9E"/>
    <w:rsid w:val="00D33908"/>
    <w:rsid w:val="00D354F2"/>
    <w:rsid w:val="00D36C30"/>
    <w:rsid w:val="00D37C90"/>
    <w:rsid w:val="00D43A8C"/>
    <w:rsid w:val="00D47F82"/>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E3D4F0"/>
  <w14:defaultImageDpi w14:val="300"/>
  <w15:docId w15:val="{AFD056F3-A9C7-7045-AB05-E079186AB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603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660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660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660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Ch,small space,no read,No Spacing211,No Spacing12,No Spacing2111,No Spacing4,No Spacing11111,No Spacing21, Ch,No Spacing1121,No Spacing111111,tags"/>
    <w:basedOn w:val="Normal"/>
    <w:next w:val="Normal"/>
    <w:link w:val="Heading4Char"/>
    <w:uiPriority w:val="9"/>
    <w:unhideWhenUsed/>
    <w:qFormat/>
    <w:rsid w:val="0016603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660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6037"/>
  </w:style>
  <w:style w:type="character" w:customStyle="1" w:styleId="Heading1Char">
    <w:name w:val="Heading 1 Char"/>
    <w:aliases w:val="Pocket Char"/>
    <w:basedOn w:val="DefaultParagraphFont"/>
    <w:link w:val="Heading1"/>
    <w:uiPriority w:val="9"/>
    <w:rsid w:val="0016603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6603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66037"/>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Ch Char,small space Char,no read Char,No Spacing211 Char,No Spacing12 Char,No Spacing2111 Char"/>
    <w:basedOn w:val="DefaultParagraphFont"/>
    <w:link w:val="Heading4"/>
    <w:uiPriority w:val="9"/>
    <w:rsid w:val="0016603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66037"/>
    <w:rPr>
      <w:b/>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1"/>
    <w:qFormat/>
    <w:rsid w:val="00166037"/>
    <w:rPr>
      <w:b/>
      <w:sz w:val="22"/>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20"/>
    <w:qFormat/>
    <w:rsid w:val="0016603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66037"/>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T,C"/>
    <w:basedOn w:val="DefaultParagraphFont"/>
    <w:link w:val="Card"/>
    <w:uiPriority w:val="99"/>
    <w:unhideWhenUsed/>
    <w:rsid w:val="00166037"/>
    <w:rPr>
      <w:color w:val="auto"/>
      <w:u w:val="none"/>
    </w:rPr>
  </w:style>
  <w:style w:type="paragraph" w:styleId="DocumentMap">
    <w:name w:val="Document Map"/>
    <w:basedOn w:val="Normal"/>
    <w:link w:val="DocumentMapChar"/>
    <w:uiPriority w:val="99"/>
    <w:semiHidden/>
    <w:unhideWhenUsed/>
    <w:rsid w:val="0016603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66037"/>
    <w:rPr>
      <w:rFonts w:ascii="Lucida Grande" w:hAnsi="Lucida Grande" w:cs="Lucida Grande"/>
      <w:sz w:val="22"/>
    </w:rPr>
  </w:style>
  <w:style w:type="paragraph" w:customStyle="1" w:styleId="textbold">
    <w:name w:val="text bold"/>
    <w:basedOn w:val="Normal"/>
    <w:link w:val="Emphasis"/>
    <w:uiPriority w:val="20"/>
    <w:qFormat/>
    <w:rsid w:val="007D52D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Tags,No Spacing31,No Spacing22,No Spacing3,Note Level 2,Dont use,No Spacing41,No Spacing111112,tag,No Spacing1111,No Spacing7,No Spacing6,No Spacing11211,No Spacing13,Medium Grid 21,card,Debate Text,No Spacing2,Read stuff,Small Text,Very Small Text"/>
    <w:basedOn w:val="Heading1"/>
    <w:link w:val="Hyperlink"/>
    <w:autoRedefine/>
    <w:uiPriority w:val="99"/>
    <w:qFormat/>
    <w:rsid w:val="007D52D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7D52DB"/>
    <w:rPr>
      <w:b/>
      <w:bCs/>
    </w:rPr>
  </w:style>
  <w:style w:type="paragraph" w:styleId="ListParagraph">
    <w:name w:val="List Paragraph"/>
    <w:aliases w:val="6 font,Colorful List - Accent 11"/>
    <w:basedOn w:val="Normal"/>
    <w:uiPriority w:val="99"/>
    <w:qFormat/>
    <w:rsid w:val="00D12A9F"/>
    <w:pPr>
      <w:ind w:left="720"/>
      <w:contextualSpacing/>
    </w:pPr>
  </w:style>
  <w:style w:type="paragraph" w:styleId="NoSpacing">
    <w:name w:val="No Spacing"/>
    <w:aliases w:val="Card Format,ClearFormatting,Clear,DDI Tag,Tag Title,Tag and Cite,CD - Cite,No Spacing8,Dont u,No Spacing311,No Spacing51,ca"/>
    <w:basedOn w:val="Heading1"/>
    <w:autoRedefine/>
    <w:uiPriority w:val="99"/>
    <w:qFormat/>
    <w:rsid w:val="00D12A9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D12A9F"/>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tlanticcouncil.org/wp-content/uploads/2021/04/TheFutureofSecurityinSpace.pdf" TargetMode="External"/><Relationship Id="rId18" Type="http://schemas.openxmlformats.org/officeDocument/2006/relationships/hyperlink" Target="http://scholarship.law.georgetown.edu/cgi/viewcontent.cgi?article=1452&amp;context=facpub"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breakingdefense.com/tag/outer-space-treaty/" TargetMode="External"/><Relationship Id="rId17" Type="http://schemas.openxmlformats.org/officeDocument/2006/relationships/hyperlink" Target="https://www.wilsoncenter.org/article/global-legal-landscape-space-who-writes-rules-final-frontier" TargetMode="External"/><Relationship Id="rId2" Type="http://schemas.openxmlformats.org/officeDocument/2006/relationships/customXml" Target="../customXml/item2.xml"/><Relationship Id="rId16" Type="http://schemas.openxmlformats.org/officeDocument/2006/relationships/hyperlink" Target="https://www.reuters.com/article/us-arms-space/china-russia-to-offer-treaty-to-ban-arms-in-space-idUSL2578979020080125" TargetMode="External"/><Relationship Id="rId20" Type="http://schemas.openxmlformats.org/officeDocument/2006/relationships/hyperlink" Target="https://digitalcommons.unl.edu/cgi/viewcontent.cgi?referer=&amp;httpsredir=1&amp;article=1086&amp;context=spacelaw"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reakingdefense.com/2021/04/us-should-push-new-space-treaty-atlantic-council/" TargetMode="External"/><Relationship Id="rId5" Type="http://schemas.openxmlformats.org/officeDocument/2006/relationships/numbering" Target="numbering.xml"/><Relationship Id="rId15" Type="http://schemas.openxmlformats.org/officeDocument/2006/relationships/hyperlink" Target="https://breakingdefense.com/tag/space-resource-extraction/" TargetMode="External"/><Relationship Id="rId10" Type="http://schemas.openxmlformats.org/officeDocument/2006/relationships/hyperlink" Target="https://kluwerlawonline.com/journalarticle/Air+and+Space+Law/33.3/AILA2008021" TargetMode="External"/><Relationship Id="rId19" Type="http://schemas.openxmlformats.org/officeDocument/2006/relationships/hyperlink" Target="https://thelawdictionary.org/unjust/" TargetMode="External"/><Relationship Id="rId4" Type="http://schemas.openxmlformats.org/officeDocument/2006/relationships/customXml" Target="../customXml/item4.xml"/><Relationship Id="rId9" Type="http://schemas.openxmlformats.org/officeDocument/2006/relationships/hyperlink" Target="https://kluwerlawonline.com/journalarticle/Air+and+Space+Law/33.3/AILA2008021" TargetMode="External"/><Relationship Id="rId14" Type="http://schemas.openxmlformats.org/officeDocument/2006/relationships/hyperlink" Target="https://breakingdefense.com/2021/03/the-space-rush-new-us-strategy-must-bring-order-regulation/"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11</Pages>
  <Words>5265</Words>
  <Characters>28433</Characters>
  <Application>Microsoft Office Word</Application>
  <DocSecurity>0</DocSecurity>
  <Lines>351</Lines>
  <Paragraphs>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33637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17</cp:revision>
  <dcterms:created xsi:type="dcterms:W3CDTF">2022-02-05T23:13:00Z</dcterms:created>
  <dcterms:modified xsi:type="dcterms:W3CDTF">2022-02-06T17:33:00Z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