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8DA05" w14:textId="17970080" w:rsidR="00A91C55" w:rsidRDefault="00A91C55" w:rsidP="00A91C55">
      <w:pPr>
        <w:pStyle w:val="Heading1"/>
      </w:pPr>
      <w:r>
        <w:t>TOC R5</w:t>
      </w:r>
    </w:p>
    <w:p w14:paraId="345F871A" w14:textId="77777777" w:rsidR="00A91C55" w:rsidRPr="00A91C55" w:rsidRDefault="00A91C55" w:rsidP="00A91C55"/>
    <w:p w14:paraId="75E4711D" w14:textId="1C44D4EA" w:rsidR="001B33CA" w:rsidRDefault="001B33CA" w:rsidP="001B33CA">
      <w:pPr>
        <w:pStyle w:val="Heading2"/>
      </w:pPr>
      <w:r>
        <w:lastRenderedPageBreak/>
        <w:t>1NC – OFF</w:t>
      </w:r>
    </w:p>
    <w:p w14:paraId="57D44DD6" w14:textId="77777777" w:rsidR="001B33CA" w:rsidRDefault="001B33CA" w:rsidP="001B33CA"/>
    <w:p w14:paraId="06BADE97" w14:textId="77777777" w:rsidR="001B33CA" w:rsidRPr="002F3295" w:rsidRDefault="001B33CA" w:rsidP="001B33CA">
      <w:pPr>
        <w:pStyle w:val="Heading4"/>
      </w:pPr>
      <w:r w:rsidRPr="002F3295">
        <w:t xml:space="preserve">Anti-trust is </w:t>
      </w:r>
      <w:r w:rsidRPr="002F3295">
        <w:rPr>
          <w:u w:val="single"/>
        </w:rPr>
        <w:t>capitalist</w:t>
      </w:r>
      <w:r w:rsidRPr="002F3295">
        <w:t xml:space="preserve">---competition </w:t>
      </w:r>
      <w:r w:rsidRPr="002F3295">
        <w:rPr>
          <w:u w:val="single"/>
        </w:rPr>
        <w:t>inevitably</w:t>
      </w:r>
      <w:r w:rsidRPr="002F3295">
        <w:t xml:space="preserve"> replicates market collapse.</w:t>
      </w:r>
    </w:p>
    <w:p w14:paraId="49FA0426" w14:textId="77777777" w:rsidR="001B33CA" w:rsidRPr="005770BA" w:rsidRDefault="001B33CA" w:rsidP="001B33CA">
      <w:pPr>
        <w:rPr>
          <w:rStyle w:val="Style13ptBold"/>
          <w:lang w:eastAsia="zh-CN"/>
        </w:rPr>
      </w:pPr>
      <w:r w:rsidRPr="005770BA">
        <w:t>Richard</w:t>
      </w:r>
      <w:r w:rsidRPr="005770BA">
        <w:rPr>
          <w:rStyle w:val="Style13ptBold"/>
        </w:rPr>
        <w:t xml:space="preserve"> Wolff 19</w:t>
      </w:r>
      <w:r w:rsidRPr="005770BA">
        <w:rPr>
          <w:sz w:val="16"/>
          <w:szCs w:val="16"/>
        </w:rPr>
        <w:t xml:space="preserve"> </w:t>
      </w:r>
      <w:r w:rsidRPr="005770BA">
        <w:t>Professor Emeritus of Economics at University of Massachusetts, Amherst. Transcript from YouTube video: “Economic Update: Competition and Monopoly in Capitalism.” Democracy @ Work. December 9th, 2019. https://www.democracyatwork.info/eu_competition_monopoly_in_capitalism.</w:t>
      </w:r>
    </w:p>
    <w:p w14:paraId="177DEF9D" w14:textId="77777777" w:rsidR="001B33CA" w:rsidRPr="005770BA" w:rsidRDefault="001B33CA" w:rsidP="001B33CA">
      <w:pPr>
        <w:rPr>
          <w:sz w:val="16"/>
          <w:lang w:eastAsia="zh-CN"/>
        </w:rPr>
      </w:pPr>
      <w:r w:rsidRPr="005770BA">
        <w:rPr>
          <w:sz w:val="16"/>
          <w:lang w:eastAsia="zh-CN"/>
        </w:rPr>
        <w:t xml:space="preserve">Today I'm going to devote the program to something many of you have asked me to present, to talk about, to analyze, and that is the question of monopoly. It has to do with </w:t>
      </w:r>
      <w:r w:rsidRPr="005770BA">
        <w:rPr>
          <w:rStyle w:val="StyleUnderline"/>
          <w:lang w:eastAsia="zh-CN"/>
        </w:rPr>
        <w:t>the assertions we hear often</w:t>
      </w:r>
      <w:r w:rsidRPr="005770BA">
        <w:rPr>
          <w:sz w:val="16"/>
          <w:lang w:eastAsia="zh-CN"/>
        </w:rPr>
        <w:t xml:space="preserve"> these days </w:t>
      </w:r>
      <w:r w:rsidRPr="005770BA">
        <w:rPr>
          <w:rStyle w:val="StyleUnderline"/>
          <w:lang w:eastAsia="zh-CN"/>
        </w:rPr>
        <w:t>that</w:t>
      </w:r>
      <w:r w:rsidRPr="005770BA">
        <w:rPr>
          <w:sz w:val="16"/>
          <w:lang w:eastAsia="zh-CN"/>
        </w:rPr>
        <w:t xml:space="preserve"> somehow </w:t>
      </w:r>
      <w:r w:rsidRPr="005770BA">
        <w:rPr>
          <w:rStyle w:val="StyleUnderline"/>
          <w:lang w:eastAsia="zh-CN"/>
        </w:rPr>
        <w:t>our capitalist system</w:t>
      </w:r>
      <w:r w:rsidRPr="005770BA">
        <w:rPr>
          <w:sz w:val="16"/>
          <w:lang w:eastAsia="zh-CN"/>
        </w:rPr>
        <w:t xml:space="preserve">, here in the United States and beyond, </w:t>
      </w:r>
      <w:r w:rsidRPr="005770BA">
        <w:rPr>
          <w:rStyle w:val="StyleUnderline"/>
          <w:lang w:eastAsia="zh-CN"/>
        </w:rPr>
        <w:t>is being negatively affected because monopolies have replaced or displaced competition.</w:t>
      </w:r>
      <w:r w:rsidRPr="005770BA">
        <w:rPr>
          <w:sz w:val="16"/>
          <w:lang w:eastAsia="zh-CN"/>
        </w:rPr>
        <w:t xml:space="preserve"> </w:t>
      </w:r>
      <w:r w:rsidRPr="005770BA">
        <w:rPr>
          <w:rStyle w:val="StyleUnderline"/>
          <w:lang w:eastAsia="zh-CN"/>
        </w:rPr>
        <w:t xml:space="preserve">The </w:t>
      </w:r>
      <w:r w:rsidRPr="005770BA">
        <w:rPr>
          <w:rStyle w:val="StyleUnderline"/>
          <w:highlight w:val="cyan"/>
          <w:lang w:eastAsia="zh-CN"/>
        </w:rPr>
        <w:t>idea</w:t>
      </w:r>
      <w:r w:rsidRPr="005770BA">
        <w:rPr>
          <w:sz w:val="16"/>
          <w:lang w:eastAsia="zh-CN"/>
        </w:rPr>
        <w:t xml:space="preserve"> here </w:t>
      </w:r>
      <w:r w:rsidRPr="005770BA">
        <w:rPr>
          <w:rStyle w:val="StyleUnderline"/>
          <w:lang w:eastAsia="zh-CN"/>
        </w:rPr>
        <w:t>is</w:t>
      </w:r>
      <w:r w:rsidRPr="005770BA">
        <w:rPr>
          <w:sz w:val="16"/>
          <w:lang w:eastAsia="zh-CN"/>
        </w:rPr>
        <w:t xml:space="preserve"> </w:t>
      </w:r>
      <w:r w:rsidRPr="005770BA">
        <w:rPr>
          <w:rStyle w:val="StyleUnderline"/>
          <w:highlight w:val="cyan"/>
          <w:lang w:eastAsia="zh-CN"/>
        </w:rPr>
        <w:t>if</w:t>
      </w:r>
      <w:r w:rsidRPr="005770BA">
        <w:rPr>
          <w:sz w:val="16"/>
          <w:highlight w:val="cyan"/>
          <w:lang w:eastAsia="zh-CN"/>
        </w:rPr>
        <w:t xml:space="preserve"> </w:t>
      </w:r>
      <w:r w:rsidRPr="005770BA">
        <w:rPr>
          <w:rStyle w:val="StyleUnderline"/>
          <w:highlight w:val="cyan"/>
          <w:lang w:eastAsia="zh-CN"/>
        </w:rPr>
        <w:t>only we can get competition back</w:t>
      </w:r>
      <w:r w:rsidRPr="005770BA">
        <w:rPr>
          <w:rStyle w:val="StyleUnderline"/>
          <w:lang w:eastAsia="zh-CN"/>
        </w:rPr>
        <w:t xml:space="preserve">, recreate a competitive capitalism, why then the </w:t>
      </w:r>
      <w:r w:rsidRPr="005770BA">
        <w:rPr>
          <w:rStyle w:val="StyleUnderline"/>
          <w:highlight w:val="cyan"/>
          <w:lang w:eastAsia="zh-CN"/>
        </w:rPr>
        <w:t>problems we face will go away</w:t>
      </w:r>
      <w:r w:rsidRPr="005770BA">
        <w:rPr>
          <w:rStyle w:val="StyleUnderline"/>
          <w:lang w:eastAsia="zh-CN"/>
        </w:rPr>
        <w:t>.</w:t>
      </w:r>
      <w:r w:rsidRPr="005770BA">
        <w:rPr>
          <w:sz w:val="16"/>
          <w:lang w:eastAsia="zh-CN"/>
        </w:rPr>
        <w:t xml:space="preserve"> Today's program is a design to show you how and why </w:t>
      </w:r>
      <w:r w:rsidRPr="005770BA">
        <w:rPr>
          <w:rStyle w:val="StyleUnderline"/>
          <w:lang w:eastAsia="zh-CN"/>
        </w:rPr>
        <w:t xml:space="preserve">that </w:t>
      </w:r>
      <w:r w:rsidRPr="005770BA">
        <w:rPr>
          <w:rStyle w:val="StyleUnderline"/>
          <w:highlight w:val="cyan"/>
          <w:lang w:eastAsia="zh-CN"/>
        </w:rPr>
        <w:t>is not the case</w:t>
      </w:r>
      <w:r w:rsidRPr="005770BA">
        <w:rPr>
          <w:sz w:val="16"/>
          <w:highlight w:val="cyan"/>
          <w:lang w:eastAsia="zh-CN"/>
        </w:rPr>
        <w:t>,</w:t>
      </w:r>
      <w:r w:rsidRPr="005770BA">
        <w:rPr>
          <w:sz w:val="16"/>
          <w:lang w:eastAsia="zh-CN"/>
        </w:rPr>
        <w:t xml:space="preserve"> to think about these things in a different way from this nice story that capitalism is basically fine; it's just the monopoly form we have to get rid of so we get back to the competition which we're all supposed to believe is wonderful and presents us with no problems to solve. So let's go, and let's do it in a systematic way.</w:t>
      </w:r>
    </w:p>
    <w:p w14:paraId="555E0A4A" w14:textId="77777777" w:rsidR="001B33CA" w:rsidRPr="005770BA" w:rsidRDefault="001B33CA" w:rsidP="001B33CA">
      <w:pPr>
        <w:rPr>
          <w:sz w:val="16"/>
          <w:lang w:eastAsia="zh-CN"/>
        </w:rPr>
      </w:pPr>
      <w:r w:rsidRPr="005770BA">
        <w:rPr>
          <w:sz w:val="16"/>
          <w:lang w:eastAsia="zh-CN"/>
        </w:rPr>
        <w:t xml:space="preserve">First, </w:t>
      </w:r>
      <w:r w:rsidRPr="005770BA">
        <w:rPr>
          <w:rStyle w:val="StyleUnderline"/>
          <w:lang w:eastAsia="zh-CN"/>
        </w:rPr>
        <w:t xml:space="preserve">it is of course easier, </w:t>
      </w:r>
      <w:r w:rsidRPr="005770BA">
        <w:rPr>
          <w:rStyle w:val="StyleUnderline"/>
          <w:highlight w:val="cyan"/>
          <w:lang w:eastAsia="zh-CN"/>
        </w:rPr>
        <w:t xml:space="preserve">faced with </w:t>
      </w:r>
      <w:r w:rsidRPr="005770BA">
        <w:rPr>
          <w:rStyle w:val="StyleUnderline"/>
          <w:lang w:eastAsia="zh-CN"/>
        </w:rPr>
        <w:t xml:space="preserve">a </w:t>
      </w:r>
      <w:r w:rsidRPr="005770BA">
        <w:rPr>
          <w:rStyle w:val="StyleUnderline"/>
          <w:highlight w:val="cyan"/>
          <w:lang w:eastAsia="zh-CN"/>
        </w:rPr>
        <w:t>declining capitalism</w:t>
      </w:r>
      <w:r w:rsidRPr="005770BA">
        <w:rPr>
          <w:rStyle w:val="StyleUnderline"/>
          <w:lang w:eastAsia="zh-CN"/>
        </w:rPr>
        <w:t>, a capitalism that's all around us with its extreme inequalities, with its instabilities – here we are, trying to cope with the effects of the Great Crash of 2008,</w:t>
      </w:r>
      <w:r w:rsidRPr="005770BA">
        <w:rPr>
          <w:sz w:val="16"/>
          <w:lang w:eastAsia="zh-CN"/>
        </w:rPr>
        <w:t xml:space="preserve"> even </w:t>
      </w:r>
      <w:r w:rsidRPr="005770BA">
        <w:rPr>
          <w:rStyle w:val="StyleUnderline"/>
          <w:lang w:eastAsia="zh-CN"/>
        </w:rPr>
        <w:t xml:space="preserve">while </w:t>
      </w:r>
      <w:r w:rsidRPr="005770BA">
        <w:rPr>
          <w:rStyle w:val="StyleUnderline"/>
          <w:highlight w:val="cyan"/>
          <w:lang w:eastAsia="zh-CN"/>
        </w:rPr>
        <w:t xml:space="preserve">we anticipate </w:t>
      </w:r>
      <w:r w:rsidRPr="005770BA">
        <w:rPr>
          <w:rStyle w:val="StyleUnderline"/>
          <w:lang w:eastAsia="zh-CN"/>
        </w:rPr>
        <w:t xml:space="preserve">the </w:t>
      </w:r>
      <w:r w:rsidRPr="005770BA">
        <w:rPr>
          <w:rStyle w:val="StyleUnderline"/>
          <w:highlight w:val="cyan"/>
          <w:lang w:eastAsia="zh-CN"/>
        </w:rPr>
        <w:t>next downturn coming</w:t>
      </w:r>
      <w:r w:rsidRPr="005770BA">
        <w:rPr>
          <w:rStyle w:val="StyleUnderline"/>
          <w:lang w:eastAsia="zh-CN"/>
        </w:rPr>
        <w:t xml:space="preserve"> down the road soon</w:t>
      </w:r>
      <w:r w:rsidRPr="005770BA">
        <w:rPr>
          <w:sz w:val="16"/>
          <w:lang w:eastAsia="zh-CN"/>
        </w:rPr>
        <w:t xml:space="preserve"> – </w:t>
      </w:r>
      <w:r w:rsidRPr="005770BA">
        <w:rPr>
          <w:rStyle w:val="StyleUnderline"/>
          <w:lang w:eastAsia="zh-CN"/>
        </w:rPr>
        <w:t>an economic system that has shown</w:t>
      </w:r>
      <w:r w:rsidRPr="005770BA">
        <w:rPr>
          <w:sz w:val="16"/>
          <w:lang w:eastAsia="zh-CN"/>
        </w:rPr>
        <w:t xml:space="preserve"> (that is, capitalism) that </w:t>
      </w:r>
      <w:r w:rsidRPr="005770BA">
        <w:rPr>
          <w:rStyle w:val="StyleUnderline"/>
          <w:lang w:eastAsia="zh-CN"/>
        </w:rPr>
        <w:t>it is not respectful of the natural environment; it is not, as the words now go, sustainable in a reasonable way.</w:t>
      </w:r>
      <w:r w:rsidRPr="005770BA">
        <w:rPr>
          <w:sz w:val="16"/>
          <w:lang w:eastAsia="zh-CN"/>
        </w:rPr>
        <w:t xml:space="preserve"> Yeah, we're surrounded by problems of capitalism. </w:t>
      </w:r>
      <w:r w:rsidRPr="005770BA">
        <w:rPr>
          <w:rStyle w:val="StyleUnderline"/>
          <w:lang w:eastAsia="zh-CN"/>
        </w:rPr>
        <w:t xml:space="preserve">So it's </w:t>
      </w:r>
      <w:r w:rsidRPr="005770BA">
        <w:rPr>
          <w:rStyle w:val="StyleUnderline"/>
          <w:highlight w:val="cyan"/>
          <w:lang w:eastAsia="zh-CN"/>
        </w:rPr>
        <w:t xml:space="preserve">comforting in that situation to get </w:t>
      </w:r>
      <w:r w:rsidRPr="005770BA">
        <w:rPr>
          <w:rStyle w:val="StyleUnderline"/>
          <w:lang w:eastAsia="zh-CN"/>
        </w:rPr>
        <w:t xml:space="preserve">the </w:t>
      </w:r>
      <w:r w:rsidRPr="005770BA">
        <w:rPr>
          <w:rStyle w:val="StyleUnderline"/>
          <w:highlight w:val="cyan"/>
          <w:lang w:eastAsia="zh-CN"/>
        </w:rPr>
        <w:t xml:space="preserve">idea </w:t>
      </w:r>
      <w:r w:rsidRPr="005770BA">
        <w:rPr>
          <w:rStyle w:val="StyleUnderline"/>
          <w:lang w:eastAsia="zh-CN"/>
        </w:rPr>
        <w:t xml:space="preserve">from somewhere </w:t>
      </w:r>
      <w:r w:rsidRPr="005770BA">
        <w:rPr>
          <w:rStyle w:val="StyleUnderline"/>
          <w:highlight w:val="cyan"/>
          <w:lang w:eastAsia="zh-CN"/>
        </w:rPr>
        <w:t xml:space="preserve">that this </w:t>
      </w:r>
      <w:r w:rsidRPr="005770BA">
        <w:rPr>
          <w:rStyle w:val="StyleUnderline"/>
          <w:lang w:eastAsia="zh-CN"/>
        </w:rPr>
        <w:t xml:space="preserve">really </w:t>
      </w:r>
      <w:r w:rsidRPr="005770BA">
        <w:rPr>
          <w:rStyle w:val="StyleUnderline"/>
          <w:highlight w:val="cyan"/>
          <w:lang w:eastAsia="zh-CN"/>
        </w:rPr>
        <w:t>isn't a problem of capitalism</w:t>
      </w:r>
      <w:r w:rsidRPr="005770BA">
        <w:rPr>
          <w:rStyle w:val="StyleUnderline"/>
          <w:lang w:eastAsia="zh-CN"/>
        </w:rPr>
        <w:t xml:space="preserve"> as a system </w:t>
      </w:r>
      <w:r w:rsidRPr="005770BA">
        <w:rPr>
          <w:rStyle w:val="StyleUnderline"/>
          <w:highlight w:val="cyan"/>
          <w:lang w:eastAsia="zh-CN"/>
        </w:rPr>
        <w:t>but</w:t>
      </w:r>
      <w:r w:rsidRPr="005770BA">
        <w:rPr>
          <w:rStyle w:val="StyleUnderline"/>
          <w:lang w:eastAsia="zh-CN"/>
        </w:rPr>
        <w:t xml:space="preserve"> rather the problem brought in somehow from </w:t>
      </w:r>
      <w:r w:rsidRPr="005770BA">
        <w:rPr>
          <w:rStyle w:val="StyleUnderline"/>
          <w:highlight w:val="cyan"/>
          <w:lang w:eastAsia="zh-CN"/>
        </w:rPr>
        <w:t>the</w:t>
      </w:r>
      <w:r w:rsidRPr="005770BA">
        <w:rPr>
          <w:rStyle w:val="StyleUnderline"/>
          <w:lang w:eastAsia="zh-CN"/>
        </w:rPr>
        <w:t xml:space="preserve"> outside</w:t>
      </w:r>
      <w:r w:rsidRPr="005770BA">
        <w:rPr>
          <w:sz w:val="16"/>
          <w:lang w:eastAsia="zh-CN"/>
        </w:rPr>
        <w:t xml:space="preserve"> – </w:t>
      </w:r>
      <w:r w:rsidRPr="005770BA">
        <w:rPr>
          <w:rStyle w:val="StyleUnderline"/>
          <w:highlight w:val="cyan"/>
          <w:lang w:eastAsia="zh-CN"/>
        </w:rPr>
        <w:t>monopoly</w:t>
      </w:r>
      <w:r w:rsidRPr="005770BA">
        <w:rPr>
          <w:rStyle w:val="StyleUnderline"/>
          <w:lang w:eastAsia="zh-CN"/>
        </w:rPr>
        <w:t xml:space="preserve"> – a situation in which competition among many companies gives way in some way we're not quite sure about to a domination by one or a small handful of companies</w:t>
      </w:r>
      <w:r w:rsidRPr="005770BA">
        <w:rPr>
          <w:sz w:val="16"/>
          <w:lang w:eastAsia="zh-CN"/>
        </w:rPr>
        <w:t xml:space="preserve">. And </w:t>
      </w:r>
      <w:r w:rsidRPr="005770BA">
        <w:rPr>
          <w:rStyle w:val="StyleUnderline"/>
          <w:lang w:eastAsia="zh-CN"/>
        </w:rPr>
        <w:t xml:space="preserve">so the </w:t>
      </w:r>
      <w:r w:rsidRPr="005770BA">
        <w:rPr>
          <w:rStyle w:val="StyleUnderline"/>
          <w:highlight w:val="cyan"/>
          <w:lang w:eastAsia="zh-CN"/>
        </w:rPr>
        <w:t>argument goes</w:t>
      </w:r>
      <w:r w:rsidRPr="005770BA">
        <w:rPr>
          <w:rStyle w:val="StyleUnderline"/>
          <w:lang w:eastAsia="zh-CN"/>
        </w:rPr>
        <w:t xml:space="preserve">, we don't have to be critical of capitalism; we </w:t>
      </w:r>
      <w:r w:rsidRPr="005770BA">
        <w:rPr>
          <w:rStyle w:val="StyleUnderline"/>
          <w:highlight w:val="cyan"/>
          <w:lang w:eastAsia="zh-CN"/>
        </w:rPr>
        <w:t xml:space="preserve">don't </w:t>
      </w:r>
      <w:r w:rsidRPr="005770BA">
        <w:rPr>
          <w:rStyle w:val="StyleUnderline"/>
          <w:lang w:eastAsia="zh-CN"/>
        </w:rPr>
        <w:t xml:space="preserve">have to </w:t>
      </w:r>
      <w:r w:rsidRPr="005770BA">
        <w:rPr>
          <w:rStyle w:val="StyleUnderline"/>
          <w:highlight w:val="cyan"/>
          <w:lang w:eastAsia="zh-CN"/>
        </w:rPr>
        <w:t>think about an alternative system</w:t>
      </w:r>
      <w:r w:rsidRPr="005770BA">
        <w:rPr>
          <w:sz w:val="16"/>
          <w:lang w:eastAsia="zh-CN"/>
        </w:rPr>
        <w:t xml:space="preserve">. No, no, </w:t>
      </w:r>
      <w:r w:rsidRPr="005770BA">
        <w:rPr>
          <w:rStyle w:val="Emphasis"/>
          <w:lang w:eastAsia="zh-CN"/>
        </w:rPr>
        <w:t xml:space="preserve">we </w:t>
      </w:r>
      <w:r w:rsidRPr="005770BA">
        <w:rPr>
          <w:rStyle w:val="Emphasis"/>
          <w:highlight w:val="cyan"/>
          <w:lang w:eastAsia="zh-CN"/>
        </w:rPr>
        <w:t>just have to deal with this little detail</w:t>
      </w:r>
      <w:r w:rsidRPr="005770BA">
        <w:rPr>
          <w:rStyle w:val="Emphasis"/>
          <w:lang w:eastAsia="zh-CN"/>
        </w:rPr>
        <w:t>, the monopoly problem. And if we can deal with that, well, we'll get back to a competition</w:t>
      </w:r>
      <w:r w:rsidRPr="005770BA">
        <w:rPr>
          <w:sz w:val="16"/>
          <w:lang w:eastAsia="zh-CN"/>
        </w:rPr>
        <w:t>, to a competitive capitalism that is good.</w:t>
      </w:r>
    </w:p>
    <w:p w14:paraId="13BD91D3" w14:textId="77777777" w:rsidR="001B33CA" w:rsidRPr="005770BA" w:rsidRDefault="001B33CA" w:rsidP="001B33CA">
      <w:pPr>
        <w:rPr>
          <w:rStyle w:val="StyleUnderline"/>
          <w:lang w:eastAsia="zh-CN"/>
        </w:rPr>
      </w:pPr>
      <w:r w:rsidRPr="005770BA">
        <w:rPr>
          <w:sz w:val="16"/>
          <w:lang w:eastAsia="zh-CN"/>
        </w:rPr>
        <w:t xml:space="preserve">There are three big mistakes involved in this way of thinking, which is nonetheless very widespread and very popular, more so now than in quite some years. First mistake: </w:t>
      </w:r>
      <w:r w:rsidRPr="005770BA">
        <w:rPr>
          <w:rStyle w:val="StyleUnderline"/>
          <w:highlight w:val="cyan"/>
          <w:lang w:eastAsia="zh-CN"/>
        </w:rPr>
        <w:t xml:space="preserve">Capitalism </w:t>
      </w:r>
      <w:r w:rsidRPr="005770BA">
        <w:rPr>
          <w:rStyle w:val="StyleUnderline"/>
          <w:lang w:eastAsia="zh-CN"/>
        </w:rPr>
        <w:t xml:space="preserve">has been </w:t>
      </w:r>
      <w:r w:rsidRPr="005770BA">
        <w:rPr>
          <w:rStyle w:val="StyleUnderline"/>
          <w:highlight w:val="cyan"/>
          <w:lang w:eastAsia="zh-CN"/>
        </w:rPr>
        <w:t>wrestling</w:t>
      </w:r>
      <w:r w:rsidRPr="005770BA">
        <w:rPr>
          <w:rStyle w:val="StyleUnderline"/>
          <w:lang w:eastAsia="zh-CN"/>
        </w:rPr>
        <w:t xml:space="preserve"> with the problem of monopoly </w:t>
      </w:r>
      <w:r w:rsidRPr="005770BA">
        <w:rPr>
          <w:rStyle w:val="StyleUnderline"/>
          <w:highlight w:val="cyan"/>
          <w:lang w:eastAsia="zh-CN"/>
        </w:rPr>
        <w:t>from day one</w:t>
      </w:r>
      <w:r w:rsidRPr="005770BA">
        <w:rPr>
          <w:rStyle w:val="StyleUnderline"/>
          <w:lang w:eastAsia="zh-CN"/>
        </w:rPr>
        <w:t>.</w:t>
      </w:r>
      <w:r w:rsidRPr="005770BA">
        <w:rPr>
          <w:sz w:val="16"/>
          <w:lang w:eastAsia="zh-CN"/>
        </w:rPr>
        <w:t xml:space="preserve"> </w:t>
      </w:r>
      <w:r w:rsidRPr="005770BA">
        <w:rPr>
          <w:rStyle w:val="StyleUnderline"/>
          <w:lang w:eastAsia="zh-CN"/>
        </w:rPr>
        <w:t>We have had repeated periods of monopoly</w:t>
      </w:r>
      <w:r w:rsidRPr="005770BA">
        <w:rPr>
          <w:sz w:val="16"/>
          <w:lang w:eastAsia="zh-CN"/>
        </w:rPr>
        <w:t xml:space="preserve">. They have eventually led to movements, often of many people, to destroy or remove monopoly. We used to call that in America trust-busting, or antitrust. We even have a department within the Department of Justice in Washington devoted to </w:t>
      </w:r>
      <w:r w:rsidRPr="005770BA">
        <w:rPr>
          <w:rStyle w:val="StyleUnderline"/>
          <w:highlight w:val="cyan"/>
          <w:lang w:eastAsia="zh-CN"/>
        </w:rPr>
        <w:t>antitrust activities</w:t>
      </w:r>
      <w:r w:rsidRPr="005770BA">
        <w:rPr>
          <w:sz w:val="16"/>
          <w:lang w:eastAsia="zh-CN"/>
        </w:rPr>
        <w:t xml:space="preserve">. Yeah, we've been </w:t>
      </w:r>
      <w:r w:rsidRPr="005770BA">
        <w:rPr>
          <w:rStyle w:val="StyleUnderline"/>
          <w:lang w:eastAsia="zh-CN"/>
        </w:rPr>
        <w:t xml:space="preserve">waging battles against monopoly </w:t>
      </w:r>
      <w:r w:rsidRPr="005770BA">
        <w:rPr>
          <w:rStyle w:val="StyleUnderline"/>
          <w:highlight w:val="cyan"/>
          <w:lang w:eastAsia="zh-CN"/>
        </w:rPr>
        <w:t>over and over again</w:t>
      </w:r>
      <w:r w:rsidRPr="005770BA">
        <w:rPr>
          <w:rStyle w:val="StyleUnderline"/>
          <w:lang w:eastAsia="zh-CN"/>
        </w:rPr>
        <w:t xml:space="preserve">, and you know why? </w:t>
      </w:r>
      <w:r w:rsidRPr="005770BA">
        <w:rPr>
          <w:rStyle w:val="StyleUnderline"/>
          <w:highlight w:val="cyan"/>
          <w:lang w:eastAsia="zh-CN"/>
        </w:rPr>
        <w:t>Because we keep having monopolies</w:t>
      </w:r>
      <w:r w:rsidRPr="005770BA">
        <w:rPr>
          <w:rStyle w:val="StyleUnderline"/>
          <w:lang w:eastAsia="zh-CN"/>
        </w:rPr>
        <w:t xml:space="preserve"> over and over again. </w:t>
      </w:r>
      <w:r w:rsidRPr="005770BA">
        <w:rPr>
          <w:sz w:val="16"/>
          <w:lang w:eastAsia="zh-CN"/>
        </w:rPr>
        <w:t xml:space="preserve">Google is a monopoly. Amazon is a monopoly. They're all around us: companies that have effectively no real competition. This is a problem that capitalism has always displayed. And </w:t>
      </w:r>
      <w:r w:rsidRPr="005770BA">
        <w:rPr>
          <w:rStyle w:val="StyleUnderline"/>
          <w:lang w:eastAsia="zh-CN"/>
        </w:rPr>
        <w:t>that ought to lead you to wonder whether thinking about it as something we can do away with isn't maybe the best possible example of wishful thinking.</w:t>
      </w:r>
    </w:p>
    <w:p w14:paraId="6A90166E" w14:textId="77777777" w:rsidR="001B33CA" w:rsidRPr="005770BA" w:rsidRDefault="001B33CA" w:rsidP="001B33CA">
      <w:pPr>
        <w:rPr>
          <w:sz w:val="16"/>
          <w:lang w:eastAsia="zh-CN"/>
        </w:rPr>
      </w:pPr>
      <w:r w:rsidRPr="005770BA">
        <w:rPr>
          <w:sz w:val="16"/>
          <w:lang w:eastAsia="zh-CN"/>
        </w:rPr>
        <w:t xml:space="preserve">The second big mistake is </w:t>
      </w:r>
      <w:r w:rsidRPr="005770BA">
        <w:rPr>
          <w:rStyle w:val="StyleUnderline"/>
          <w:lang w:eastAsia="zh-CN"/>
        </w:rPr>
        <w:t>to imagine that competition is some unmixed blessing</w:t>
      </w:r>
      <w:r w:rsidRPr="005770BA">
        <w:rPr>
          <w:sz w:val="16"/>
          <w:lang w:eastAsia="zh-CN"/>
        </w:rPr>
        <w:t xml:space="preserve">. </w:t>
      </w:r>
      <w:r w:rsidRPr="005770BA">
        <w:rPr>
          <w:rStyle w:val="StyleUnderline"/>
          <w:lang w:eastAsia="zh-CN"/>
        </w:rPr>
        <w:t>It never was, and it isn't today. A competitive market is a human institution.</w:t>
      </w:r>
      <w:r w:rsidRPr="005770BA">
        <w:rPr>
          <w:sz w:val="16"/>
          <w:lang w:eastAsia="zh-CN"/>
        </w:rPr>
        <w:t xml:space="preserve"> Like every other human institution, </w:t>
      </w:r>
      <w:r w:rsidRPr="005770BA">
        <w:rPr>
          <w:rStyle w:val="StyleUnderline"/>
          <w:lang w:eastAsia="zh-CN"/>
        </w:rPr>
        <w:t>it has strengths, and flaws, and weaknesses. To think of competition as some magical perfection is a silly abnegation of your own rational capability to evaluate something</w:t>
      </w:r>
      <w:r w:rsidRPr="005770BA">
        <w:rPr>
          <w:sz w:val="16"/>
          <w:lang w:eastAsia="zh-CN"/>
        </w:rPr>
        <w:t xml:space="preserve">. It's sort of advertising thinking. </w:t>
      </w:r>
      <w:r w:rsidRPr="005770BA">
        <w:rPr>
          <w:sz w:val="16"/>
          <w:lang w:eastAsia="zh-CN"/>
        </w:rPr>
        <w:lastRenderedPageBreak/>
        <w:t>By that, I mean the advertiser tells you what's good about the product they've been told to advertise; they don't tell you what's bad about it. If you want to evaluate it, you don't talk to an advertiser because they only give you one side. The people who promote competition use advertising logic. We're not going to do that here. Competition is no unmixed blessing.</w:t>
      </w:r>
    </w:p>
    <w:p w14:paraId="34B95E71" w14:textId="77777777" w:rsidR="001B33CA" w:rsidRPr="005770BA" w:rsidRDefault="001B33CA" w:rsidP="001B33CA">
      <w:pPr>
        <w:rPr>
          <w:rStyle w:val="Emphasis"/>
          <w:lang w:eastAsia="zh-CN"/>
        </w:rPr>
      </w:pPr>
      <w:r w:rsidRPr="005770BA">
        <w:rPr>
          <w:sz w:val="16"/>
          <w:lang w:eastAsia="zh-CN"/>
        </w:rPr>
        <w:t xml:space="preserve">And finally, I'm going to show you that </w:t>
      </w:r>
      <w:r w:rsidRPr="005770BA">
        <w:rPr>
          <w:rStyle w:val="StyleUnderline"/>
          <w:highlight w:val="cyan"/>
          <w:lang w:eastAsia="zh-CN"/>
        </w:rPr>
        <w:t xml:space="preserve">competition is itself </w:t>
      </w:r>
      <w:r w:rsidRPr="005770BA">
        <w:rPr>
          <w:rStyle w:val="StyleUnderline"/>
          <w:lang w:eastAsia="zh-CN"/>
        </w:rPr>
        <w:t xml:space="preserve">the </w:t>
      </w:r>
      <w:r w:rsidRPr="005770BA">
        <w:rPr>
          <w:rStyle w:val="StyleUnderline"/>
          <w:highlight w:val="cyan"/>
          <w:lang w:eastAsia="zh-CN"/>
        </w:rPr>
        <w:t>major cause</w:t>
      </w:r>
      <w:r w:rsidRPr="005770BA">
        <w:rPr>
          <w:rStyle w:val="StyleUnderline"/>
          <w:lang w:eastAsia="zh-CN"/>
        </w:rPr>
        <w:t xml:space="preserve"> of monopoly</w:t>
      </w:r>
      <w:r w:rsidRPr="005770BA">
        <w:rPr>
          <w:sz w:val="16"/>
          <w:lang w:eastAsia="zh-CN"/>
        </w:rPr>
        <w:t xml:space="preserve">. So that even </w:t>
      </w:r>
      <w:r w:rsidRPr="005770BA">
        <w:rPr>
          <w:rStyle w:val="StyleUnderline"/>
          <w:lang w:eastAsia="zh-CN"/>
        </w:rPr>
        <w:t xml:space="preserve">if we ever got back to a competitive capitalism, all that would mean is we're back in the process that produces monopoly – </w:t>
      </w:r>
      <w:r w:rsidRPr="005770BA">
        <w:rPr>
          <w:rStyle w:val="Emphasis"/>
          <w:lang w:eastAsia="zh-CN"/>
        </w:rPr>
        <w:t>as it always has.</w:t>
      </w:r>
    </w:p>
    <w:p w14:paraId="4668DEC8" w14:textId="77777777" w:rsidR="001B33CA" w:rsidRPr="005770BA" w:rsidRDefault="001B33CA" w:rsidP="001B33CA">
      <w:pPr>
        <w:rPr>
          <w:sz w:val="16"/>
          <w:lang w:eastAsia="zh-CN"/>
        </w:rPr>
      </w:pPr>
      <w:r w:rsidRPr="005770BA">
        <w:rPr>
          <w:sz w:val="16"/>
          <w:lang w:eastAsia="zh-CN"/>
        </w:rPr>
        <w:t xml:space="preserve">All right, so let's begin. I'm going to start with explaining how </w:t>
      </w:r>
      <w:r w:rsidRPr="005770BA">
        <w:rPr>
          <w:rStyle w:val="StyleUnderline"/>
          <w:lang w:eastAsia="zh-CN"/>
        </w:rPr>
        <w:t>competition has all kinds of consequences that most of you, like me, don't like, don't want</w:t>
      </w:r>
      <w:r w:rsidRPr="005770BA">
        <w:rPr>
          <w:sz w:val="16"/>
          <w:lang w:eastAsia="zh-CN"/>
        </w:rPr>
        <w:t>. It's a discussion, if you like, of competition's other side: you know, the part that the advertiser doesn't tell you about.  The used-car salesman who wants you to buy that junk doesn't tell you about what happened last week in the car crash that that was part of, etc., etc.</w:t>
      </w:r>
    </w:p>
    <w:p w14:paraId="40376E4E" w14:textId="77777777" w:rsidR="001B33CA" w:rsidRPr="005770BA" w:rsidRDefault="001B33CA" w:rsidP="001B33CA">
      <w:pPr>
        <w:rPr>
          <w:rStyle w:val="StyleUnderline"/>
          <w:lang w:eastAsia="zh-CN"/>
        </w:rPr>
      </w:pPr>
      <w:r w:rsidRPr="005770BA">
        <w:rPr>
          <w:sz w:val="16"/>
          <w:lang w:eastAsia="zh-CN"/>
        </w:rPr>
        <w:t xml:space="preserve">All right, let's begin. One of the major reasons that American corporations shut down their operations in the United States and moved them to China, among other places, is because of – you guessed it – competition. They wanted to make more money than they had been before. They were afraid of other companies beating them in the competitive game, so they said wow, let's go to China, because there you can pay workers a lot less. There you don't have the same rules to obey. There they don't care that much about pollution as they do here. So </w:t>
      </w:r>
      <w:r w:rsidRPr="005770BA">
        <w:rPr>
          <w:rStyle w:val="StyleUnderline"/>
          <w:highlight w:val="cyan"/>
          <w:lang w:eastAsia="zh-CN"/>
        </w:rPr>
        <w:t>we</w:t>
      </w:r>
      <w:r w:rsidRPr="005770BA">
        <w:rPr>
          <w:rStyle w:val="StyleUnderline"/>
          <w:lang w:eastAsia="zh-CN"/>
        </w:rPr>
        <w:t xml:space="preserve"> can </w:t>
      </w:r>
      <w:r w:rsidRPr="005770BA">
        <w:rPr>
          <w:rStyle w:val="StyleUnderline"/>
          <w:highlight w:val="cyan"/>
          <w:lang w:eastAsia="zh-CN"/>
        </w:rPr>
        <w:t>save on</w:t>
      </w:r>
      <w:r w:rsidRPr="005770BA">
        <w:rPr>
          <w:rStyle w:val="StyleUnderline"/>
          <w:lang w:eastAsia="zh-CN"/>
        </w:rPr>
        <w:t xml:space="preserve"> all kinds of </w:t>
      </w:r>
      <w:r w:rsidRPr="005770BA">
        <w:rPr>
          <w:rStyle w:val="StyleUnderline"/>
          <w:highlight w:val="cyan"/>
          <w:lang w:eastAsia="zh-CN"/>
        </w:rPr>
        <w:t>costs</w:t>
      </w:r>
      <w:r w:rsidRPr="005770BA">
        <w:rPr>
          <w:rStyle w:val="StyleUnderline"/>
          <w:lang w:eastAsia="zh-CN"/>
        </w:rPr>
        <w:t xml:space="preserve">, and </w:t>
      </w:r>
      <w:r w:rsidRPr="005770BA">
        <w:rPr>
          <w:rStyle w:val="StyleUnderline"/>
          <w:highlight w:val="cyan"/>
          <w:lang w:eastAsia="zh-CN"/>
        </w:rPr>
        <w:t>that</w:t>
      </w:r>
      <w:r w:rsidRPr="005770BA">
        <w:rPr>
          <w:rStyle w:val="StyleUnderline"/>
          <w:lang w:eastAsia="zh-CN"/>
        </w:rPr>
        <w:t xml:space="preserve"> will </w:t>
      </w:r>
      <w:r w:rsidRPr="005770BA">
        <w:rPr>
          <w:rStyle w:val="StyleUnderline"/>
          <w:highlight w:val="cyan"/>
          <w:lang w:eastAsia="zh-CN"/>
        </w:rPr>
        <w:t>allow</w:t>
      </w:r>
      <w:r w:rsidRPr="005770BA">
        <w:rPr>
          <w:rStyle w:val="StyleUnderline"/>
          <w:lang w:eastAsia="zh-CN"/>
        </w:rPr>
        <w:t xml:space="preserve"> us </w:t>
      </w:r>
      <w:r w:rsidRPr="005770BA">
        <w:rPr>
          <w:rStyle w:val="StyleUnderline"/>
          <w:highlight w:val="cyan"/>
          <w:lang w:eastAsia="zh-CN"/>
        </w:rPr>
        <w:t>to undercut our competitors</w:t>
      </w:r>
      <w:r w:rsidRPr="005770BA">
        <w:rPr>
          <w:rStyle w:val="StyleUnderline"/>
          <w:lang w:eastAsia="zh-CN"/>
        </w:rPr>
        <w:t xml:space="preserve">. Yeah, </w:t>
      </w:r>
      <w:r w:rsidRPr="005770BA">
        <w:rPr>
          <w:rStyle w:val="StyleUnderline"/>
          <w:highlight w:val="cyan"/>
          <w:lang w:eastAsia="zh-CN"/>
        </w:rPr>
        <w:t>one of the consequences of competition was</w:t>
      </w:r>
      <w:r w:rsidRPr="005770BA">
        <w:rPr>
          <w:rStyle w:val="StyleUnderline"/>
          <w:lang w:eastAsia="zh-CN"/>
        </w:rPr>
        <w:t xml:space="preserve"> the </w:t>
      </w:r>
      <w:r w:rsidRPr="005770BA">
        <w:rPr>
          <w:rStyle w:val="StyleUnderline"/>
          <w:highlight w:val="cyan"/>
          <w:lang w:eastAsia="zh-CN"/>
        </w:rPr>
        <w:t>exodus</w:t>
      </w:r>
      <w:r w:rsidRPr="005770BA">
        <w:rPr>
          <w:rStyle w:val="StyleUnderline"/>
          <w:lang w:eastAsia="zh-CN"/>
        </w:rPr>
        <w:t xml:space="preserve"> of American companies </w:t>
      </w:r>
      <w:r w:rsidRPr="005770BA">
        <w:rPr>
          <w:rStyle w:val="StyleUnderline"/>
          <w:highlight w:val="cyan"/>
          <w:lang w:eastAsia="zh-CN"/>
        </w:rPr>
        <w:t>to other parts of the world</w:t>
      </w:r>
      <w:r w:rsidRPr="005770BA">
        <w:rPr>
          <w:rStyle w:val="StyleUnderline"/>
          <w:lang w:eastAsia="zh-CN"/>
        </w:rPr>
        <w:t>, and the enormous unemployment that resulted from it. Yeah, that was a result, among other things, of competition.</w:t>
      </w:r>
    </w:p>
    <w:p w14:paraId="298F8366" w14:textId="77777777" w:rsidR="001B33CA" w:rsidRPr="005770BA" w:rsidRDefault="001B33CA" w:rsidP="001B33CA">
      <w:pPr>
        <w:rPr>
          <w:rStyle w:val="StyleUnderline"/>
          <w:lang w:eastAsia="zh-CN"/>
        </w:rPr>
      </w:pPr>
      <w:r w:rsidRPr="005770BA">
        <w:rPr>
          <w:sz w:val="16"/>
          <w:lang w:eastAsia="zh-CN"/>
        </w:rPr>
        <w:t>Here's another one: C</w:t>
      </w:r>
      <w:r w:rsidRPr="005770BA">
        <w:rPr>
          <w:rStyle w:val="StyleUnderline"/>
          <w:lang w:eastAsia="zh-CN"/>
        </w:rPr>
        <w:t xml:space="preserve">apitalists, employers, seeking to compete with one another, often engage in </w:t>
      </w:r>
      <w:r w:rsidRPr="005770BA">
        <w:rPr>
          <w:sz w:val="16"/>
          <w:lang w:eastAsia="zh-CN"/>
        </w:rPr>
        <w:t xml:space="preserve">what we call </w:t>
      </w:r>
      <w:r w:rsidRPr="005770BA">
        <w:rPr>
          <w:rStyle w:val="StyleUnderline"/>
          <w:lang w:eastAsia="zh-CN"/>
        </w:rPr>
        <w:t>automation</w:t>
      </w:r>
      <w:r w:rsidRPr="005770BA">
        <w:rPr>
          <w:sz w:val="16"/>
          <w:lang w:eastAsia="zh-CN"/>
        </w:rPr>
        <w:t xml:space="preserve">. They bring in machines that are cheaper to use than human laborers, and that gets them a step ahead of their competitors. Okay, if we replace people with machines, we throw those people out of work. That has an impact on them, their self-esteem, their relationship to their spouse, their relationship to their children, their relationship to alcohol – should I continue? </w:t>
      </w:r>
      <w:r w:rsidRPr="005770BA">
        <w:rPr>
          <w:rStyle w:val="StyleUnderline"/>
          <w:lang w:eastAsia="zh-CN"/>
        </w:rPr>
        <w:t xml:space="preserve">What are </w:t>
      </w:r>
      <w:r w:rsidRPr="005770BA">
        <w:rPr>
          <w:rStyle w:val="StyleUnderline"/>
          <w:highlight w:val="cyan"/>
          <w:lang w:eastAsia="zh-CN"/>
        </w:rPr>
        <w:t>the social costs of automation</w:t>
      </w:r>
      <w:r w:rsidRPr="005770BA">
        <w:rPr>
          <w:rStyle w:val="StyleUnderline"/>
          <w:lang w:eastAsia="zh-CN"/>
        </w:rPr>
        <w:t xml:space="preserve">? They're huge. They've been </w:t>
      </w:r>
      <w:r w:rsidRPr="005770BA">
        <w:rPr>
          <w:rStyle w:val="StyleUnderline"/>
          <w:highlight w:val="cyan"/>
          <w:lang w:eastAsia="zh-CN"/>
        </w:rPr>
        <w:t>documented</w:t>
      </w:r>
      <w:r w:rsidRPr="005770BA">
        <w:rPr>
          <w:rStyle w:val="StyleUnderline"/>
          <w:lang w:eastAsia="zh-CN"/>
        </w:rPr>
        <w:t xml:space="preserve"> </w:t>
      </w:r>
      <w:r w:rsidRPr="005770BA">
        <w:rPr>
          <w:rStyle w:val="StyleUnderline"/>
          <w:highlight w:val="cyan"/>
          <w:lang w:eastAsia="zh-CN"/>
        </w:rPr>
        <w:t>over and over again</w:t>
      </w:r>
      <w:r w:rsidRPr="005770BA">
        <w:rPr>
          <w:rStyle w:val="StyleUnderline"/>
          <w:lang w:eastAsia="zh-CN"/>
        </w:rPr>
        <w:t>. Competition provokes and produces automation.</w:t>
      </w:r>
    </w:p>
    <w:p w14:paraId="01B0AA76" w14:textId="77777777" w:rsidR="001B33CA" w:rsidRPr="005770BA" w:rsidRDefault="001B33CA" w:rsidP="001B33CA">
      <w:pPr>
        <w:rPr>
          <w:sz w:val="16"/>
          <w:szCs w:val="18"/>
          <w:lang w:eastAsia="zh-CN"/>
        </w:rPr>
      </w:pPr>
      <w:r w:rsidRPr="005770BA">
        <w:rPr>
          <w:sz w:val="16"/>
          <w:szCs w:val="18"/>
          <w:lang w:eastAsia="zh-CN"/>
        </w:rPr>
        <w:t xml:space="preserve">Let me give you another example: Companies are competing, say, in the food business – you know, trying to get a customer like you or me to buy this kind of cereal rather than another. So they get their labs to go to work, and they discover we can replace wheat, which we used to put in our little flakes, with – Lord help us – some chemical that is cheaper than wheat. We're not going to worry about what that chemical does to your chemistry in your body because we can now lower the price of our cereal, because we're saving on wheat, and undercut the competitor. The human beings who eat this stuff will suffer, now and in the future, but competition left our producer of cereal no choice. </w:t>
      </w:r>
    </w:p>
    <w:p w14:paraId="71883280" w14:textId="77777777" w:rsidR="001B33CA" w:rsidRPr="005770BA" w:rsidRDefault="001B33CA" w:rsidP="001B33CA">
      <w:pPr>
        <w:rPr>
          <w:rStyle w:val="StyleUnderline"/>
        </w:rPr>
      </w:pPr>
      <w:r w:rsidRPr="005770BA">
        <w:rPr>
          <w:sz w:val="16"/>
          <w:lang w:eastAsia="zh-CN"/>
        </w:rPr>
        <w:t xml:space="preserve">And in case you think I'm making some up, let me give you some concrete ones. The Boeing Corporation, the major producer of airplanes in this country, is in a crisis as a corporation. You know why? Because </w:t>
      </w:r>
      <w:r w:rsidRPr="005770BA">
        <w:rPr>
          <w:rStyle w:val="StyleUnderline"/>
        </w:rPr>
        <w:t>the 737 Max crashed</w:t>
      </w:r>
      <w:r w:rsidRPr="005770BA">
        <w:rPr>
          <w:sz w:val="16"/>
          <w:lang w:eastAsia="zh-CN"/>
        </w:rPr>
        <w:t xml:space="preserve"> a couple of times, killing hundreds of people. And you know why? It turns out they economized on safety measures, and training measures. And you know why they did that? </w:t>
      </w:r>
      <w:r w:rsidRPr="005770BA">
        <w:rPr>
          <w:rStyle w:val="StyleUnderline"/>
        </w:rPr>
        <w:t>Because they're in a very tight competition with European and other airplane manufacturers, and that leads them – as it usually does – to look to cut corners</w:t>
      </w:r>
      <w:r w:rsidRPr="005770BA">
        <w:rPr>
          <w:sz w:val="16"/>
          <w:lang w:eastAsia="zh-CN"/>
        </w:rPr>
        <w:t xml:space="preserve">: </w:t>
      </w:r>
      <w:r w:rsidRPr="005770BA">
        <w:rPr>
          <w:rStyle w:val="StyleUnderline"/>
        </w:rPr>
        <w:t>that race for</w:t>
      </w:r>
      <w:r w:rsidRPr="005770BA">
        <w:rPr>
          <w:sz w:val="16"/>
          <w:lang w:eastAsia="zh-CN"/>
        </w:rPr>
        <w:t>, quote, "</w:t>
      </w:r>
      <w:r w:rsidRPr="005770BA">
        <w:rPr>
          <w:rStyle w:val="StyleUnderline"/>
        </w:rPr>
        <w:t>efficiency</w:t>
      </w:r>
      <w:r w:rsidRPr="005770BA">
        <w:rPr>
          <w:sz w:val="16"/>
          <w:lang w:eastAsia="zh-CN"/>
        </w:rPr>
        <w:t xml:space="preserve">." Yeah, it was competition that contributed to those deaths and to that problem. That's competition too. You can't whitewash this story; they're real. </w:t>
      </w:r>
      <w:r w:rsidRPr="005770BA">
        <w:rPr>
          <w:rStyle w:val="StyleUnderline"/>
        </w:rPr>
        <w:t xml:space="preserve">One of the ways Amazon beats its competition is it speeds up the work process. It has figured out ways to make people work much more intensely, using up their brains, their muscles, their nerves, in ways that cause real long-term physical damage to working people. That, too, is a result of the competitive effort. </w:t>
      </w:r>
    </w:p>
    <w:p w14:paraId="11065D34" w14:textId="77777777" w:rsidR="001B33CA" w:rsidRPr="005770BA" w:rsidRDefault="001B33CA" w:rsidP="001B33CA">
      <w:pPr>
        <w:rPr>
          <w:sz w:val="16"/>
          <w:lang w:eastAsia="zh-CN"/>
        </w:rPr>
      </w:pPr>
      <w:r w:rsidRPr="005770BA">
        <w:rPr>
          <w:sz w:val="16"/>
          <w:lang w:eastAsia="zh-CN"/>
        </w:rPr>
        <w:t xml:space="preserve">And you know, it wasn't so long ago that </w:t>
      </w:r>
      <w:r w:rsidRPr="005770BA">
        <w:rPr>
          <w:rStyle w:val="StyleUnderline"/>
          <w:lang w:eastAsia="zh-CN"/>
        </w:rPr>
        <w:t>children were part of the labor force</w:t>
      </w:r>
      <w:r w:rsidRPr="005770BA">
        <w:rPr>
          <w:sz w:val="16"/>
          <w:lang w:eastAsia="zh-CN"/>
        </w:rPr>
        <w:t xml:space="preserve">. That's right, kids as young as five and six years of age. We were told they have little fingers, you see. They can be more productive than people who are adults with big fat fingers, you know – that doesn't work. And by the way, you should be grateful because poor kids are the ones we hire, and that gives their poor families more income than they would otherwise have. We heard those arguments. </w:t>
      </w:r>
      <w:r w:rsidRPr="005770BA">
        <w:rPr>
          <w:rStyle w:val="StyleUnderline"/>
          <w:lang w:eastAsia="zh-CN"/>
        </w:rPr>
        <w:t>Competition, the companies said, required them to use the more productive, and the lower-wage, children rather than adults</w:t>
      </w:r>
      <w:r w:rsidRPr="005770BA">
        <w:rPr>
          <w:sz w:val="16"/>
          <w:lang w:eastAsia="zh-CN"/>
        </w:rPr>
        <w:t xml:space="preserve">. So </w:t>
      </w:r>
      <w:r w:rsidRPr="005770BA">
        <w:rPr>
          <w:rStyle w:val="StyleUnderline"/>
          <w:lang w:eastAsia="zh-CN"/>
        </w:rPr>
        <w:t>child labor was also a result of competition</w:t>
      </w:r>
      <w:r w:rsidRPr="005770BA">
        <w:rPr>
          <w:sz w:val="16"/>
          <w:lang w:eastAsia="zh-CN"/>
        </w:rPr>
        <w:t xml:space="preserve">. It was so ugly and so troubling to so </w:t>
      </w:r>
      <w:r w:rsidRPr="005770BA">
        <w:rPr>
          <w:sz w:val="16"/>
          <w:lang w:eastAsia="zh-CN"/>
        </w:rPr>
        <w:lastRenderedPageBreak/>
        <w:t xml:space="preserve">many people that finally there were movements in the United States and many other countries simply to outlaw child labor. So it became a crime for any employer to use a worker who was under 16 or 18 years of age. That was a way in which people said we are not going to allow competition among capitalists to destroy our children. They were recognizing that competition has an awful effect in what it does to children. </w:t>
      </w:r>
    </w:p>
    <w:p w14:paraId="3C32524E" w14:textId="77777777" w:rsidR="001B33CA" w:rsidRPr="005770BA" w:rsidRDefault="001B33CA" w:rsidP="001B33CA">
      <w:pPr>
        <w:rPr>
          <w:sz w:val="16"/>
          <w:lang w:eastAsia="zh-CN"/>
        </w:rPr>
      </w:pPr>
      <w:r w:rsidRPr="005770BA">
        <w:rPr>
          <w:sz w:val="16"/>
          <w:lang w:eastAsia="zh-CN"/>
        </w:rPr>
        <w:t xml:space="preserve">Well, it has many awful effects. So let's be clear: In the history of capitalism, the monopoly problem (which we're going to get to in the second half of today's program) is no worse, it's just different, from the competition problems. </w:t>
      </w:r>
      <w:r w:rsidRPr="005770BA">
        <w:rPr>
          <w:rStyle w:val="StyleUnderline"/>
          <w:highlight w:val="cyan"/>
          <w:lang w:eastAsia="zh-CN"/>
        </w:rPr>
        <w:t>Capitalism goes through phases</w:t>
      </w:r>
      <w:r w:rsidRPr="005770BA">
        <w:rPr>
          <w:rStyle w:val="StyleUnderline"/>
          <w:lang w:eastAsia="zh-CN"/>
        </w:rPr>
        <w:t xml:space="preserve"> of competition and monopoly, going from one to the other</w:t>
      </w:r>
      <w:r w:rsidRPr="005770BA">
        <w:rPr>
          <w:sz w:val="16"/>
          <w:lang w:eastAsia="zh-CN"/>
        </w:rPr>
        <w:t xml:space="preserve">, as I will explain. But </w:t>
      </w:r>
      <w:r w:rsidRPr="005770BA">
        <w:rPr>
          <w:rStyle w:val="StyleUnderline"/>
          <w:highlight w:val="cyan"/>
          <w:lang w:eastAsia="zh-CN"/>
        </w:rPr>
        <w:t>we shouldn't bemoan</w:t>
      </w:r>
      <w:r w:rsidRPr="005770BA">
        <w:rPr>
          <w:rStyle w:val="StyleUnderline"/>
          <w:lang w:eastAsia="zh-CN"/>
        </w:rPr>
        <w:t xml:space="preserve"> the </w:t>
      </w:r>
      <w:r w:rsidRPr="005770BA">
        <w:rPr>
          <w:rStyle w:val="StyleUnderline"/>
          <w:highlight w:val="cyan"/>
          <w:lang w:eastAsia="zh-CN"/>
        </w:rPr>
        <w:t>one</w:t>
      </w:r>
      <w:r w:rsidRPr="005770BA">
        <w:rPr>
          <w:rStyle w:val="StyleUnderline"/>
          <w:lang w:eastAsia="zh-CN"/>
        </w:rPr>
        <w:t xml:space="preserve"> </w:t>
      </w:r>
      <w:r w:rsidRPr="005770BA">
        <w:rPr>
          <w:rStyle w:val="StyleUnderline"/>
          <w:highlight w:val="cyan"/>
          <w:lang w:eastAsia="zh-CN"/>
        </w:rPr>
        <w:t xml:space="preserve">in favor of </w:t>
      </w:r>
      <w:r w:rsidRPr="005770BA">
        <w:rPr>
          <w:rStyle w:val="StyleUnderline"/>
          <w:lang w:eastAsia="zh-CN"/>
        </w:rPr>
        <w:t xml:space="preserve">the </w:t>
      </w:r>
      <w:r w:rsidRPr="005770BA">
        <w:rPr>
          <w:rStyle w:val="StyleUnderline"/>
          <w:highlight w:val="cyan"/>
          <w:lang w:eastAsia="zh-CN"/>
        </w:rPr>
        <w:t>other</w:t>
      </w:r>
      <w:r w:rsidRPr="005770BA">
        <w:rPr>
          <w:rStyle w:val="StyleUnderline"/>
          <w:lang w:eastAsia="zh-CN"/>
        </w:rPr>
        <w:t>, any more than vice-versa.</w:t>
      </w:r>
      <w:r w:rsidRPr="005770BA">
        <w:rPr>
          <w:sz w:val="16"/>
          <w:lang w:eastAsia="zh-CN"/>
        </w:rPr>
        <w:t xml:space="preserve"> These are neither of them solutions; they are both phases of the problem. And </w:t>
      </w:r>
      <w:r w:rsidRPr="005770BA">
        <w:rPr>
          <w:rStyle w:val="StyleUnderline"/>
          <w:lang w:eastAsia="zh-CN"/>
        </w:rPr>
        <w:t xml:space="preserve">the </w:t>
      </w:r>
      <w:r w:rsidRPr="005770BA">
        <w:rPr>
          <w:rStyle w:val="Emphasis"/>
          <w:lang w:eastAsia="zh-CN"/>
        </w:rPr>
        <w:t>problem is capitalism</w:t>
      </w:r>
      <w:r w:rsidRPr="005770BA">
        <w:rPr>
          <w:rStyle w:val="StyleUnderline"/>
          <w:lang w:eastAsia="zh-CN"/>
        </w:rPr>
        <w:t>, which does its number on us both in the period when it's competitive and in the period when it's monopoly</w:t>
      </w:r>
      <w:r w:rsidRPr="005770BA">
        <w:rPr>
          <w:sz w:val="16"/>
          <w:lang w:eastAsia="zh-CN"/>
        </w:rPr>
        <w:t>. People who want us to engage one more time in an anti-monopoly crusade are doing something that in the end evades the problem, which is the system – capitalism – not this or that form of that system, such as competition and monopoly.</w:t>
      </w:r>
    </w:p>
    <w:p w14:paraId="718C5FF0" w14:textId="77777777" w:rsidR="001B33CA" w:rsidRPr="005770BA" w:rsidRDefault="001B33CA" w:rsidP="001B33CA">
      <w:pPr>
        <w:rPr>
          <w:sz w:val="16"/>
          <w:szCs w:val="18"/>
          <w:lang w:eastAsia="zh-CN"/>
        </w:rPr>
      </w:pPr>
      <w:r w:rsidRPr="005770BA">
        <w:rPr>
          <w:sz w:val="16"/>
          <w:szCs w:val="18"/>
          <w:lang w:eastAsia="zh-CN"/>
        </w:rPr>
        <w:t xml:space="preserve">We've come to the end of the first half of today's Economic Update. This gives me an opportunity to remind you, please, to sign up if you haven't already, to subscribe to our YouTube channel. It's a way easily for you to support us, doesn't cost any money, and it is a big help to us in terms of our reputation and what we can accomplish. Likewise, please make use of our websites. They are there for your communication with us. They are there for you to be able to, with a click of a mouse, to follow us on Facebook, Twitter, and Instagram. And finally, a special thanks goes, as always, to our </w:t>
      </w:r>
      <w:proofErr w:type="spellStart"/>
      <w:r w:rsidRPr="005770BA">
        <w:rPr>
          <w:sz w:val="16"/>
          <w:szCs w:val="18"/>
          <w:lang w:eastAsia="zh-CN"/>
        </w:rPr>
        <w:t>Patreon</w:t>
      </w:r>
      <w:proofErr w:type="spellEnd"/>
      <w:r w:rsidRPr="005770BA">
        <w:rPr>
          <w:sz w:val="16"/>
          <w:szCs w:val="18"/>
          <w:lang w:eastAsia="zh-CN"/>
        </w:rPr>
        <w:t xml:space="preserve"> community for their ongoing enthusiastic support. It means the world to us. My final, very final for this first half, is about a new book that we have just produced and released. It's a follow-up to an earlier volume I have spoken to you about that was called Understanding Marxism. For the same reason, we have now produced a brand-new book, just out, called Understanding Socialism. It is a response, as this program is, to issues, questions, comments you have sent to us in large numbers. It's an attempt to give an overview of the different interpretations of what socialism means, of what happened in countries like Russia and China that tried to create this – the strengths, the weaknesses, the lessons to be learned, what to do, and what not to do. Please, if you're interested and want to follow up, check us out, check the book out:  lulu.com is how you find both books. And I will be right back; stay with us. </w:t>
      </w:r>
    </w:p>
    <w:p w14:paraId="31495FB7" w14:textId="77777777" w:rsidR="001B33CA" w:rsidRPr="005770BA" w:rsidRDefault="001B33CA" w:rsidP="001B33CA">
      <w:pPr>
        <w:rPr>
          <w:sz w:val="16"/>
          <w:szCs w:val="18"/>
          <w:lang w:eastAsia="zh-CN"/>
        </w:rPr>
      </w:pPr>
      <w:r w:rsidRPr="005770BA">
        <w:rPr>
          <w:sz w:val="16"/>
          <w:szCs w:val="18"/>
          <w:lang w:eastAsia="zh-CN"/>
        </w:rPr>
        <w:t>Welcome back, friends, to the second half of today's Economic Update. This program, as I explained, is devoted to the analysis of competition and monopoly as two interactive, sequential phases of capitalism as a system. The first part of the program was devoted mostly to competition, so let's turn now to monopoly. What is the basic definition and criticism of monopoly? Strictly speaking, monopoly is defined simply as a situation in which the producers of a particular commodity – shoes, software programs, haircuts, it doesn't matter – have been reduced to only one. Literally one seller – a monopolist. But in general language, it includes also situations where many producers who once competed with one another have been reduced to only a handful. The strict term for only a handful is "oligopoly," but we don't have to split hairs about this. "Monopoly" will be the word we use for either one or a very small number.</w:t>
      </w:r>
    </w:p>
    <w:p w14:paraId="66E9CE1D" w14:textId="77777777" w:rsidR="001B33CA" w:rsidRPr="005770BA" w:rsidRDefault="001B33CA" w:rsidP="001B33CA">
      <w:pPr>
        <w:rPr>
          <w:sz w:val="16"/>
          <w:szCs w:val="18"/>
          <w:lang w:eastAsia="zh-CN"/>
        </w:rPr>
      </w:pPr>
      <w:r w:rsidRPr="005770BA">
        <w:rPr>
          <w:sz w:val="16"/>
          <w:szCs w:val="18"/>
          <w:lang w:eastAsia="zh-CN"/>
        </w:rPr>
        <w:t xml:space="preserve">For example, there were once dozens of automobile companies, but very quickly their competition reduced them to basically three for much of the post-World War II period, and you know their names: Ford, General Motors, and Chrysler. And likewise there were once many cigarette producers, there were once many television-set producers, and they became very few, whose names, therefore, we all know. </w:t>
      </w:r>
    </w:p>
    <w:p w14:paraId="3295182F" w14:textId="77777777" w:rsidR="001B33CA" w:rsidRPr="005770BA" w:rsidRDefault="001B33CA" w:rsidP="001B33CA">
      <w:pPr>
        <w:rPr>
          <w:sz w:val="16"/>
          <w:lang w:eastAsia="zh-CN"/>
        </w:rPr>
      </w:pPr>
      <w:r w:rsidRPr="005770BA">
        <w:rPr>
          <w:sz w:val="16"/>
          <w:lang w:eastAsia="zh-CN"/>
        </w:rPr>
        <w:t xml:space="preserve">What's the criticism of a monopoly or oligopoly situation? Again, very simple: The idea is, </w:t>
      </w:r>
      <w:r w:rsidRPr="005770BA">
        <w:rPr>
          <w:rStyle w:val="StyleUnderline"/>
          <w:lang w:eastAsia="zh-CN"/>
        </w:rPr>
        <w:t>if there's only one seller of something, that seller can jack up the price way above</w:t>
      </w:r>
      <w:r w:rsidRPr="005770BA">
        <w:rPr>
          <w:sz w:val="16"/>
          <w:lang w:eastAsia="zh-CN"/>
        </w:rPr>
        <w:t xml:space="preserve"> what he might have otherwise because he doesn't have any competitor. If he had a competitor, if he raised the price, </w:t>
      </w:r>
      <w:r w:rsidRPr="005770BA">
        <w:rPr>
          <w:rStyle w:val="StyleUnderline"/>
          <w:lang w:eastAsia="zh-CN"/>
        </w:rPr>
        <w:t>the competitor would get all the business because we'd all go to the competitor who hadn't raised the price rather than buy it at a higher price from the monopolist. So we don't like monopolies, because they can jack up their prices and their profits because they don't have a competitor</w:t>
      </w:r>
      <w:r w:rsidRPr="005770BA">
        <w:rPr>
          <w:sz w:val="16"/>
          <w:lang w:eastAsia="zh-CN"/>
        </w:rPr>
        <w:t>. And if it's a few, a handful, well then we talk about things like cartels: arrangements when a few get together over dinner, or out on the golf course, and tell us what the price is. If you ever wondered why the prices of different cars, different cigarettes, and so on, are so close to one another – mm-hmm – that's because there are few sellers, and somehow they worked it all out. But the basic criticism is that a monopoly is a situation in which the seller of something jacks the price up way beyond what they could otherwise get because there are no more competitors.</w:t>
      </w:r>
    </w:p>
    <w:p w14:paraId="1CCDA143" w14:textId="77777777" w:rsidR="001B33CA" w:rsidRPr="005770BA" w:rsidRDefault="001B33CA" w:rsidP="001B33CA">
      <w:pPr>
        <w:rPr>
          <w:sz w:val="16"/>
          <w:lang w:eastAsia="zh-CN"/>
        </w:rPr>
      </w:pPr>
      <w:r w:rsidRPr="005770BA">
        <w:rPr>
          <w:sz w:val="16"/>
          <w:lang w:eastAsia="zh-CN"/>
        </w:rPr>
        <w:t xml:space="preserve">So let's talk about this monopoly problem and where the monopolies come from. Well, the first and most important lesson is this: </w:t>
      </w:r>
      <w:r w:rsidRPr="005770BA">
        <w:rPr>
          <w:rStyle w:val="StyleUnderline"/>
          <w:highlight w:val="cyan"/>
          <w:lang w:eastAsia="zh-CN"/>
        </w:rPr>
        <w:t>Competition produces monopoly</w:t>
      </w:r>
      <w:r w:rsidRPr="005770BA">
        <w:rPr>
          <w:rStyle w:val="StyleUnderline"/>
          <w:lang w:eastAsia="zh-CN"/>
        </w:rPr>
        <w:t xml:space="preserve">. It's not something external, imposed on competition. It has nothing to do with human greed or anything else. Are people greedy? You </w:t>
      </w:r>
      <w:proofErr w:type="spellStart"/>
      <w:r w:rsidRPr="005770BA">
        <w:rPr>
          <w:rStyle w:val="StyleUnderline"/>
          <w:lang w:eastAsia="zh-CN"/>
        </w:rPr>
        <w:t>betcha</w:t>
      </w:r>
      <w:proofErr w:type="spellEnd"/>
      <w:r w:rsidRPr="005770BA">
        <w:rPr>
          <w:rStyle w:val="StyleUnderline"/>
          <w:lang w:eastAsia="zh-CN"/>
        </w:rPr>
        <w:t xml:space="preserve"> – some more, some less – but that's really a separate matter. It's competition that produces monopoly</w:t>
      </w:r>
      <w:r w:rsidRPr="005770BA">
        <w:rPr>
          <w:sz w:val="16"/>
          <w:lang w:eastAsia="zh-CN"/>
        </w:rPr>
        <w:t xml:space="preserve">, and let me show you how that works. In competition, we have, by definition, a whole bunch of producers. They all </w:t>
      </w:r>
      <w:r w:rsidRPr="005770BA">
        <w:rPr>
          <w:sz w:val="16"/>
          <w:lang w:eastAsia="zh-CN"/>
        </w:rPr>
        <w:lastRenderedPageBreak/>
        <w:t>produce the same thing. They compete with one another, hoping we, the consumer, will buy from one rather than the other. They compete in the quality of what they produce and in the price of what they produce. And we are supposed, as consumers, to go look for the best quality at the lowest price, and to patronize that one who offers that to us better than the others that we could buy from but choose not to.</w:t>
      </w:r>
    </w:p>
    <w:p w14:paraId="17B0472E" w14:textId="77777777" w:rsidR="001B33CA" w:rsidRPr="005770BA" w:rsidRDefault="001B33CA" w:rsidP="001B33CA">
      <w:pPr>
        <w:rPr>
          <w:sz w:val="16"/>
          <w:lang w:eastAsia="zh-CN"/>
        </w:rPr>
      </w:pPr>
      <w:r w:rsidRPr="005770BA">
        <w:rPr>
          <w:sz w:val="16"/>
          <w:lang w:eastAsia="zh-CN"/>
        </w:rPr>
        <w:t xml:space="preserve">Okay, that's a fair definition. Now let's follow the logic. </w:t>
      </w:r>
      <w:r w:rsidRPr="005770BA">
        <w:rPr>
          <w:rStyle w:val="StyleUnderline"/>
          <w:lang w:eastAsia="zh-CN"/>
        </w:rPr>
        <w:t xml:space="preserve">Company A produces – however it manages it – a better quality and/or a lower price than Company B. So we all go to Company A. Company B can't find any buyers because it's not competitive. Or to say the same thing in other words, </w:t>
      </w:r>
      <w:r w:rsidRPr="005770BA">
        <w:rPr>
          <w:rStyle w:val="StyleUnderline"/>
          <w:highlight w:val="cyan"/>
          <w:lang w:eastAsia="zh-CN"/>
        </w:rPr>
        <w:t>Company A outcompetes Company B</w:t>
      </w:r>
      <w:r w:rsidRPr="005770BA">
        <w:rPr>
          <w:rStyle w:val="StyleUnderline"/>
          <w:lang w:eastAsia="zh-CN"/>
        </w:rPr>
        <w:t xml:space="preserve">. Here's what happens: </w:t>
      </w:r>
      <w:r w:rsidRPr="005770BA">
        <w:rPr>
          <w:rStyle w:val="StyleUnderline"/>
          <w:highlight w:val="cyan"/>
          <w:lang w:eastAsia="zh-CN"/>
        </w:rPr>
        <w:t>Company B collapses</w:t>
      </w:r>
      <w:r w:rsidRPr="005770BA">
        <w:rPr>
          <w:rStyle w:val="StyleUnderline"/>
          <w:lang w:eastAsia="zh-CN"/>
        </w:rPr>
        <w:t xml:space="preserve">. Because it can't sell its goods, we're all going to Company A. So Company B sooner or later declares bankruptcy. It can't continue. It lays off its employees, it stops buying inputs, because it can't compete. Good. Now what happens in </w:t>
      </w:r>
      <w:r w:rsidRPr="005770BA">
        <w:rPr>
          <w:rStyle w:val="StyleUnderline"/>
          <w:highlight w:val="cyan"/>
          <w:lang w:eastAsia="zh-CN"/>
        </w:rPr>
        <w:t>Company A?</w:t>
      </w:r>
      <w:r w:rsidRPr="005770BA">
        <w:rPr>
          <w:rStyle w:val="StyleUnderline"/>
          <w:lang w:eastAsia="zh-CN"/>
        </w:rPr>
        <w:t xml:space="preserve"> Company A </w:t>
      </w:r>
      <w:r w:rsidRPr="005770BA">
        <w:rPr>
          <w:rStyle w:val="StyleUnderline"/>
          <w:highlight w:val="cyan"/>
          <w:lang w:eastAsia="zh-CN"/>
        </w:rPr>
        <w:t>says hey,</w:t>
      </w:r>
      <w:r w:rsidRPr="005770BA">
        <w:rPr>
          <w:rStyle w:val="StyleUnderline"/>
          <w:lang w:eastAsia="zh-CN"/>
        </w:rPr>
        <w:t xml:space="preserve"> </w:t>
      </w:r>
      <w:r w:rsidRPr="005770BA">
        <w:rPr>
          <w:rStyle w:val="StyleUnderline"/>
          <w:highlight w:val="cyan"/>
          <w:lang w:eastAsia="zh-CN"/>
        </w:rPr>
        <w:t>there's</w:t>
      </w:r>
      <w:r w:rsidRPr="005770BA">
        <w:rPr>
          <w:rStyle w:val="StyleUnderline"/>
          <w:lang w:eastAsia="zh-CN"/>
        </w:rPr>
        <w:t xml:space="preserve"> a whole bunch of </w:t>
      </w:r>
      <w:r w:rsidRPr="005770BA">
        <w:rPr>
          <w:rStyle w:val="StyleUnderline"/>
          <w:highlight w:val="cyan"/>
          <w:lang w:eastAsia="zh-CN"/>
        </w:rPr>
        <w:t>workers</w:t>
      </w:r>
      <w:r w:rsidRPr="005770BA">
        <w:rPr>
          <w:rStyle w:val="StyleUnderline"/>
          <w:lang w:eastAsia="zh-CN"/>
        </w:rPr>
        <w:t xml:space="preserve"> that have just lost their job at Company B; they're </w:t>
      </w:r>
      <w:r w:rsidRPr="005770BA">
        <w:rPr>
          <w:rStyle w:val="StyleUnderline"/>
          <w:highlight w:val="cyan"/>
          <w:lang w:eastAsia="zh-CN"/>
        </w:rPr>
        <w:t>trained in producing what we produce</w:t>
      </w:r>
      <w:r w:rsidRPr="005770BA">
        <w:rPr>
          <w:rStyle w:val="StyleUnderline"/>
          <w:lang w:eastAsia="zh-CN"/>
        </w:rPr>
        <w:t xml:space="preserve">; </w:t>
      </w:r>
      <w:r w:rsidRPr="005770BA">
        <w:rPr>
          <w:rStyle w:val="StyleUnderline"/>
          <w:highlight w:val="cyan"/>
          <w:lang w:eastAsia="zh-CN"/>
        </w:rPr>
        <w:t>let's</w:t>
      </w:r>
      <w:r w:rsidRPr="005770BA">
        <w:rPr>
          <w:rStyle w:val="StyleUnderline"/>
          <w:lang w:eastAsia="zh-CN"/>
        </w:rPr>
        <w:t xml:space="preserve"> go </w:t>
      </w:r>
      <w:r w:rsidRPr="005770BA">
        <w:rPr>
          <w:rStyle w:val="StyleUnderline"/>
          <w:highlight w:val="cyan"/>
          <w:lang w:eastAsia="zh-CN"/>
        </w:rPr>
        <w:t>hire</w:t>
      </w:r>
      <w:r w:rsidRPr="005770BA">
        <w:rPr>
          <w:rStyle w:val="StyleUnderline"/>
          <w:lang w:eastAsia="zh-CN"/>
        </w:rPr>
        <w:t xml:space="preserve"> some of them</w:t>
      </w:r>
      <w:r w:rsidRPr="005770BA">
        <w:rPr>
          <w:sz w:val="16"/>
          <w:lang w:eastAsia="zh-CN"/>
        </w:rPr>
        <w:t xml:space="preserve">. And likewise, Company A says, they're not using their computers, or their trucks, or their other inputs. They're going to have to sell them on the secondhand market. We can get some important inputs we need at a lower price than we would have to pay if we bought them new. So what begins to happen is, </w:t>
      </w:r>
      <w:r w:rsidRPr="005770BA">
        <w:rPr>
          <w:rStyle w:val="StyleUnderline"/>
          <w:lang w:eastAsia="zh-CN"/>
        </w:rPr>
        <w:t>where before there were two companies, A and B, there's now one larger A, and B has disappeared</w:t>
      </w:r>
      <w:r w:rsidRPr="005770BA">
        <w:rPr>
          <w:sz w:val="16"/>
          <w:lang w:eastAsia="zh-CN"/>
        </w:rPr>
        <w:t>. Or to say the same thing in simple English, A – the winner in the competitive struggle – eats, absorbs into itself, what's left of Company B.</w:t>
      </w:r>
    </w:p>
    <w:p w14:paraId="60A78042" w14:textId="77777777" w:rsidR="001B33CA" w:rsidRPr="005770BA" w:rsidRDefault="001B33CA" w:rsidP="001B33CA">
      <w:pPr>
        <w:rPr>
          <w:sz w:val="16"/>
          <w:lang w:eastAsia="zh-CN"/>
        </w:rPr>
      </w:pPr>
      <w:r w:rsidRPr="005770BA">
        <w:rPr>
          <w:sz w:val="16"/>
          <w:lang w:eastAsia="zh-CN"/>
        </w:rPr>
        <w:t xml:space="preserve">And </w:t>
      </w:r>
      <w:r w:rsidRPr="005770BA">
        <w:rPr>
          <w:rStyle w:val="StyleUnderline"/>
          <w:lang w:eastAsia="zh-CN"/>
        </w:rPr>
        <w:t xml:space="preserve">this process is </w:t>
      </w:r>
      <w:r w:rsidRPr="00B979C1">
        <w:rPr>
          <w:rStyle w:val="StyleUnderline"/>
          <w:lang w:eastAsia="zh-CN"/>
        </w:rPr>
        <w:t>repeated over and over, until</w:t>
      </w:r>
      <w:r w:rsidRPr="00B979C1">
        <w:rPr>
          <w:sz w:val="16"/>
          <w:lang w:eastAsia="zh-CN"/>
        </w:rPr>
        <w:t xml:space="preserve"> 30, or </w:t>
      </w:r>
      <w:r w:rsidRPr="00B979C1">
        <w:rPr>
          <w:rStyle w:val="StyleUnderline"/>
          <w:lang w:eastAsia="zh-CN"/>
        </w:rPr>
        <w:t>300</w:t>
      </w:r>
      <w:r w:rsidRPr="00B979C1">
        <w:rPr>
          <w:sz w:val="16"/>
          <w:lang w:eastAsia="zh-CN"/>
        </w:rPr>
        <w:t xml:space="preserve">, </w:t>
      </w:r>
      <w:r w:rsidRPr="00B979C1">
        <w:rPr>
          <w:rStyle w:val="StyleUnderline"/>
          <w:lang w:eastAsia="zh-CN"/>
        </w:rPr>
        <w:t>companies have become one</w:t>
      </w:r>
      <w:r w:rsidRPr="00B979C1">
        <w:rPr>
          <w:sz w:val="16"/>
          <w:lang w:eastAsia="zh-CN"/>
        </w:rPr>
        <w:t xml:space="preserve">, or two, or three. That's the result of competition. </w:t>
      </w:r>
      <w:r w:rsidRPr="00B979C1">
        <w:rPr>
          <w:rStyle w:val="StyleUnderline"/>
          <w:lang w:eastAsia="zh-CN"/>
        </w:rPr>
        <w:t>That's how competition is supposed to work</w:t>
      </w:r>
      <w:r w:rsidRPr="00B979C1">
        <w:rPr>
          <w:sz w:val="16"/>
          <w:lang w:eastAsia="zh-CN"/>
        </w:rPr>
        <w:t xml:space="preserve">. That's how competition does work. It's important to understand: </w:t>
      </w:r>
      <w:r w:rsidRPr="00B979C1">
        <w:rPr>
          <w:rStyle w:val="StyleUnderline"/>
          <w:lang w:eastAsia="zh-CN"/>
        </w:rPr>
        <w:t>Monopoly is where competition leads</w:t>
      </w:r>
      <w:r w:rsidRPr="00B979C1">
        <w:rPr>
          <w:sz w:val="16"/>
          <w:lang w:eastAsia="zh-CN"/>
        </w:rPr>
        <w:t>. And as if that weren't enough, let me make sure you understand this from the business point of view: It is the great dream of every entrepreneur to become the last one standing in the competition, to win the competition, not just because it makes you feel good you outmaneuvered your competitors, but because if you're the last one</w:t>
      </w:r>
      <w:r w:rsidRPr="005770BA">
        <w:rPr>
          <w:sz w:val="16"/>
          <w:lang w:eastAsia="zh-CN"/>
        </w:rPr>
        <w:t xml:space="preserve"> standing, you're the monopolist. The reward for having outcompeted the others is that you're now in a position to jack up the profits, and the prices, way beyond what you could have done before. </w:t>
      </w:r>
    </w:p>
    <w:p w14:paraId="14F047EF" w14:textId="77777777" w:rsidR="001B33CA" w:rsidRPr="005770BA" w:rsidRDefault="001B33CA" w:rsidP="001B33CA">
      <w:pPr>
        <w:rPr>
          <w:sz w:val="16"/>
          <w:lang w:eastAsia="zh-CN"/>
        </w:rPr>
      </w:pPr>
      <w:r w:rsidRPr="005770BA">
        <w:rPr>
          <w:sz w:val="16"/>
          <w:lang w:eastAsia="zh-CN"/>
        </w:rPr>
        <w:t xml:space="preserve">So we have </w:t>
      </w:r>
      <w:r w:rsidRPr="005770BA">
        <w:rPr>
          <w:rStyle w:val="StyleUnderline"/>
          <w:lang w:eastAsia="zh-CN"/>
        </w:rPr>
        <w:t>a system that produces monopoly</w:t>
      </w:r>
      <w:r w:rsidRPr="005770BA">
        <w:rPr>
          <w:sz w:val="16"/>
          <w:lang w:eastAsia="zh-CN"/>
        </w:rPr>
        <w:t xml:space="preserve">, and all the incentives for every entrepreneur in competition </w:t>
      </w:r>
      <w:r w:rsidRPr="005770BA">
        <w:rPr>
          <w:rStyle w:val="StyleUnderline"/>
          <w:lang w:eastAsia="zh-CN"/>
        </w:rPr>
        <w:t>to work as hard as possible to become the monopolist</w:t>
      </w:r>
      <w:r w:rsidRPr="005770BA">
        <w:rPr>
          <w:sz w:val="16"/>
          <w:lang w:eastAsia="zh-CN"/>
        </w:rPr>
        <w:t xml:space="preserve">. So why is anyone surprised that monopolies keep happening, because </w:t>
      </w:r>
      <w:r w:rsidRPr="005770BA">
        <w:rPr>
          <w:rStyle w:val="StyleUnderline"/>
          <w:highlight w:val="cyan"/>
          <w:lang w:eastAsia="zh-CN"/>
        </w:rPr>
        <w:t xml:space="preserve">they're the whole </w:t>
      </w:r>
      <w:r w:rsidRPr="005770BA">
        <w:rPr>
          <w:rStyle w:val="Emphasis"/>
          <w:highlight w:val="cyan"/>
          <w:lang w:eastAsia="zh-CN"/>
        </w:rPr>
        <w:t>point</w:t>
      </w:r>
      <w:r w:rsidRPr="005770BA">
        <w:rPr>
          <w:rStyle w:val="Emphasis"/>
          <w:lang w:eastAsia="zh-CN"/>
        </w:rPr>
        <w:t xml:space="preserve"> and purpose of capitalist competition</w:t>
      </w:r>
      <w:r w:rsidRPr="005770BA">
        <w:rPr>
          <w:sz w:val="16"/>
          <w:lang w:eastAsia="zh-CN"/>
        </w:rPr>
        <w:t xml:space="preserve">. </w:t>
      </w:r>
      <w:r w:rsidRPr="005770BA">
        <w:rPr>
          <w:rStyle w:val="StyleUnderline"/>
          <w:lang w:eastAsia="zh-CN"/>
        </w:rPr>
        <w:t>If you ever were</w:t>
      </w:r>
      <w:r w:rsidRPr="005770BA">
        <w:rPr>
          <w:sz w:val="16"/>
          <w:lang w:eastAsia="zh-CN"/>
        </w:rPr>
        <w:t xml:space="preserve"> – and we never have, but if you ever were – </w:t>
      </w:r>
      <w:r w:rsidRPr="005770BA">
        <w:rPr>
          <w:rStyle w:val="StyleUnderline"/>
          <w:lang w:eastAsia="zh-CN"/>
        </w:rPr>
        <w:t xml:space="preserve">able to get rid of all the monopolies and re-establish competition, all you would be doing is setting this same process in motion again for the </w:t>
      </w:r>
      <w:r w:rsidRPr="005770BA">
        <w:rPr>
          <w:rStyle w:val="Emphasis"/>
          <w:lang w:eastAsia="zh-CN"/>
        </w:rPr>
        <w:t>umpteenth</w:t>
      </w:r>
      <w:r w:rsidRPr="005770BA">
        <w:rPr>
          <w:rStyle w:val="StyleUnderline"/>
          <w:lang w:eastAsia="zh-CN"/>
        </w:rPr>
        <w:t xml:space="preserve"> historical time.</w:t>
      </w:r>
      <w:r w:rsidRPr="005770BA">
        <w:rPr>
          <w:sz w:val="16"/>
          <w:lang w:eastAsia="zh-CN"/>
        </w:rPr>
        <w:t xml:space="preserve"> In other words, </w:t>
      </w:r>
      <w:r w:rsidRPr="005770BA">
        <w:rPr>
          <w:rStyle w:val="StyleUnderline"/>
          <w:highlight w:val="cyan"/>
          <w:lang w:eastAsia="zh-CN"/>
        </w:rPr>
        <w:t>fighting against monopoly is pointless as long as you have capitalism</w:t>
      </w:r>
      <w:r w:rsidRPr="005770BA">
        <w:rPr>
          <w:rStyle w:val="StyleUnderline"/>
          <w:lang w:eastAsia="zh-CN"/>
        </w:rPr>
        <w:t xml:space="preserve">, because it is the </w:t>
      </w:r>
      <w:r w:rsidRPr="005770BA">
        <w:rPr>
          <w:rStyle w:val="Emphasis"/>
          <w:highlight w:val="cyan"/>
          <w:lang w:eastAsia="zh-CN"/>
        </w:rPr>
        <w:t>endless reproducer</w:t>
      </w:r>
      <w:r w:rsidRPr="005770BA">
        <w:rPr>
          <w:rStyle w:val="StyleUnderline"/>
          <w:lang w:eastAsia="zh-CN"/>
        </w:rPr>
        <w:t xml:space="preserve"> of this problem – as it always has been</w:t>
      </w:r>
      <w:r w:rsidRPr="005770BA">
        <w:rPr>
          <w:sz w:val="16"/>
          <w:lang w:eastAsia="zh-CN"/>
        </w:rPr>
        <w:t xml:space="preserve">. </w:t>
      </w:r>
    </w:p>
    <w:p w14:paraId="61045B23" w14:textId="77777777" w:rsidR="001B33CA" w:rsidRPr="005770BA" w:rsidRDefault="001B33CA" w:rsidP="001B33CA">
      <w:pPr>
        <w:rPr>
          <w:sz w:val="16"/>
          <w:lang w:eastAsia="zh-CN"/>
        </w:rPr>
      </w:pPr>
      <w:r w:rsidRPr="005770BA">
        <w:rPr>
          <w:sz w:val="16"/>
          <w:lang w:eastAsia="zh-CN"/>
        </w:rPr>
        <w:t xml:space="preserve">Now, how do monopolies maintain themselves? </w:t>
      </w:r>
      <w:r w:rsidRPr="005770BA">
        <w:rPr>
          <w:rStyle w:val="StyleUnderline"/>
          <w:lang w:eastAsia="zh-CN"/>
        </w:rPr>
        <w:t>If you're the only one standing, you're a monopolist. Or you're an oligopoly, you're a few, and you get together and jack up your prices together</w:t>
      </w:r>
      <w:r w:rsidRPr="005770BA">
        <w:rPr>
          <w:sz w:val="16"/>
          <w:lang w:eastAsia="zh-CN"/>
        </w:rPr>
        <w:t xml:space="preserve">. The question becomes look, a monopolist makes very high profits – much higher than a competitor can achieve – and isn't that an enormous incentive for other capitalists to get in on that business? </w:t>
      </w:r>
      <w:r w:rsidRPr="005770BA">
        <w:rPr>
          <w:rStyle w:val="StyleUnderline"/>
          <w:lang w:eastAsia="zh-CN"/>
        </w:rPr>
        <w:t>Because look at the profits they're earning, because they're the only one.</w:t>
      </w:r>
      <w:r w:rsidRPr="005770BA">
        <w:rPr>
          <w:sz w:val="16"/>
          <w:lang w:eastAsia="zh-CN"/>
        </w:rPr>
        <w:t xml:space="preserve"> Apple, Amazon, Google – the profits are staggering. Everybody wants to get in. So the way a monopolist has to think is, I've got to create obstacles that block other people from coming in to get a piece of the enormous profits my monopoly allows me to get. We call that in economics "</w:t>
      </w:r>
      <w:r w:rsidRPr="005770BA">
        <w:rPr>
          <w:rStyle w:val="StyleUnderline"/>
          <w:lang w:eastAsia="zh-CN"/>
        </w:rPr>
        <w:t>barriers to entry</w:t>
      </w:r>
      <w:r w:rsidRPr="005770BA">
        <w:rPr>
          <w:sz w:val="16"/>
          <w:lang w:eastAsia="zh-CN"/>
        </w:rPr>
        <w:t xml:space="preserve">." Monopolists need to create barriers. Let me give you a couple of examples. </w:t>
      </w:r>
    </w:p>
    <w:p w14:paraId="7F293A35" w14:textId="77777777" w:rsidR="001B33CA" w:rsidRPr="005770BA" w:rsidRDefault="001B33CA" w:rsidP="001B33CA">
      <w:pPr>
        <w:rPr>
          <w:sz w:val="16"/>
          <w:szCs w:val="18"/>
          <w:lang w:eastAsia="zh-CN"/>
        </w:rPr>
      </w:pPr>
      <w:r w:rsidRPr="005770BA">
        <w:rPr>
          <w:sz w:val="16"/>
          <w:szCs w:val="18"/>
          <w:lang w:eastAsia="zh-CN"/>
        </w:rPr>
        <w:t xml:space="preserve">The major soft drink makers in the United States – basically Coca-Cola and Pepsi Cola – they produce a drink that has sugar and coloring in it, and lots and lots of water. Let me assure you, there is nothing difficult or complicated about producing a mixture of sugar, color, and water. It doesn't take a genius; it never did. Pepsi and Coca-Cola make a fortune off of their product, as we know, and they have for decades. They have a virtual monopoly. Now, lots of other people could produce water, sugar, and color close to, if not identical with, whatever they produce, but they can't break through. They can't really get to that status. And you know why? Because Coca-Cola and Pepsi erected a barrier to entry. And the way they did that was with advertising. Every billboard, every magazine cover, every doorway of every institution you've ever been to has a picture of smiling, happy people drinking one or the other. You've learned: that's the drink, that's the drink. Another company might make a perfect substitute, but they can't afford the enormous cost of advertising. The advertising costs more than the water, and the sugar, and the color. What you pay for when you </w:t>
      </w:r>
      <w:r w:rsidRPr="005770BA">
        <w:rPr>
          <w:sz w:val="16"/>
          <w:szCs w:val="18"/>
          <w:lang w:eastAsia="zh-CN"/>
        </w:rPr>
        <w:lastRenderedPageBreak/>
        <w:t xml:space="preserve">buy Pepsi and Coke is the advertising that got you to buy it. You're paying for being hustled. But it works, because it means other companies know that they can't get in there by cheaply producing an alternative, because you have to produce the advertising that goes with it, or else you can't do it. And so their monopoly is maintained. </w:t>
      </w:r>
    </w:p>
    <w:p w14:paraId="6BAB040E" w14:textId="77777777" w:rsidR="001B33CA" w:rsidRPr="005770BA" w:rsidRDefault="001B33CA" w:rsidP="001B33CA">
      <w:pPr>
        <w:rPr>
          <w:sz w:val="16"/>
          <w:szCs w:val="18"/>
          <w:lang w:eastAsia="zh-CN"/>
        </w:rPr>
      </w:pPr>
      <w:r w:rsidRPr="005770BA">
        <w:rPr>
          <w:sz w:val="16"/>
          <w:szCs w:val="18"/>
          <w:lang w:eastAsia="zh-CN"/>
        </w:rPr>
        <w:t>Here's another way to maintain a monopoly: Get the government to step in. Here the famous example is the milk producers. Some years ago, there was a crisis with milk. There was contamination; people were getting sick. So the clever milk monopolies came in and said, we're going to support the enormously expensive, special equipment to guarantee pasteurization, and so on, of milk. Why did they support it? Because your small farmer, your small dairy producer, can't afford it, so they go out of business. Only the big, rich few that are left can afford the enormous equipment. They used governmental rules to create a barrier to entry.</w:t>
      </w:r>
    </w:p>
    <w:p w14:paraId="1AC77038" w14:textId="77777777" w:rsidR="001B33CA" w:rsidRPr="005770BA" w:rsidRDefault="001B33CA" w:rsidP="001B33CA">
      <w:pPr>
        <w:rPr>
          <w:sz w:val="16"/>
          <w:szCs w:val="18"/>
          <w:lang w:eastAsia="zh-CN"/>
        </w:rPr>
      </w:pPr>
      <w:r w:rsidRPr="005770BA">
        <w:rPr>
          <w:sz w:val="16"/>
          <w:szCs w:val="18"/>
          <w:lang w:eastAsia="zh-CN"/>
        </w:rPr>
        <w:t>Here's another way: corrupt public officials. President Trump denounces Huawei corporation because it compromises our national security. It denounces European car producers because somehow their shipping cars here compromises our security. Who cares? As long as the president blocks other companies from getting into the business that might compete with an American, a barrier to entry exists. Monopolists have been very creative in coming up with ways to preserve their monopolies.</w:t>
      </w:r>
    </w:p>
    <w:p w14:paraId="7028D3CE" w14:textId="77777777" w:rsidR="001B33CA" w:rsidRPr="005770BA" w:rsidRDefault="001B33CA" w:rsidP="001B33CA">
      <w:pPr>
        <w:rPr>
          <w:sz w:val="16"/>
          <w:szCs w:val="18"/>
          <w:lang w:eastAsia="zh-CN"/>
        </w:rPr>
      </w:pPr>
      <w:r w:rsidRPr="005770BA">
        <w:rPr>
          <w:sz w:val="16"/>
          <w:szCs w:val="18"/>
          <w:lang w:eastAsia="zh-CN"/>
        </w:rPr>
        <w:t xml:space="preserve">I don't want to lose the basic point. The basic point is: Capitalism oscillates, back and forth between competition and monopoly – first this industry, then that one. For a while, Ford, General Motors, and Chrysler were the monopolies – or the oligopoly, if you like – in automobiles. But eventually, Toyota, and Nissan, and Peugeot, and Fiat broke the monopoly. In that case, it was foreigners who did it. And then we had some competition, and that, then, is now shrinking. The French – the last two producers in France – have just agreed to merge. You get the picture. Industry by industry, first this one, then that one, go through one phase or another. </w:t>
      </w:r>
    </w:p>
    <w:p w14:paraId="69528044" w14:textId="77777777" w:rsidR="001B33CA" w:rsidRPr="005770BA" w:rsidRDefault="001B33CA" w:rsidP="001B33CA">
      <w:pPr>
        <w:rPr>
          <w:u w:val="single"/>
          <w:lang w:eastAsia="zh-CN"/>
        </w:rPr>
      </w:pPr>
      <w:r w:rsidRPr="005770BA">
        <w:rPr>
          <w:sz w:val="16"/>
          <w:lang w:eastAsia="zh-CN"/>
        </w:rPr>
        <w:t xml:space="preserve">The important point is: </w:t>
      </w:r>
      <w:r w:rsidRPr="005770BA">
        <w:rPr>
          <w:rStyle w:val="StyleUnderline"/>
          <w:lang w:eastAsia="zh-CN"/>
        </w:rPr>
        <w:t xml:space="preserve">The phases are not our problem. They </w:t>
      </w:r>
      <w:r w:rsidRPr="005770BA">
        <w:rPr>
          <w:rStyle w:val="StyleUnderline"/>
          <w:highlight w:val="cyan"/>
          <w:lang w:eastAsia="zh-CN"/>
        </w:rPr>
        <w:t>merge into, and incentivize, each other</w:t>
      </w:r>
      <w:r w:rsidRPr="005770BA">
        <w:rPr>
          <w:rStyle w:val="StyleUnderline"/>
          <w:lang w:eastAsia="zh-CN"/>
        </w:rPr>
        <w:t>. Each provokes movement in the other direction.</w:t>
      </w:r>
      <w:r w:rsidRPr="005770BA">
        <w:rPr>
          <w:sz w:val="16"/>
          <w:lang w:eastAsia="zh-CN"/>
        </w:rPr>
        <w:t xml:space="preserve"> The point to understand is </w:t>
      </w:r>
      <w:r w:rsidRPr="005770BA">
        <w:rPr>
          <w:rStyle w:val="StyleUnderline"/>
          <w:lang w:eastAsia="zh-CN"/>
        </w:rPr>
        <w:t xml:space="preserve">that the problems of a capitalist system are not about this oscillation of phases. We're </w:t>
      </w:r>
      <w:r w:rsidRPr="005770BA">
        <w:rPr>
          <w:rStyle w:val="StyleUnderline"/>
          <w:highlight w:val="cyan"/>
          <w:lang w:eastAsia="zh-CN"/>
        </w:rPr>
        <w:t>not going to solve the problem</w:t>
      </w:r>
      <w:r w:rsidRPr="005770BA">
        <w:rPr>
          <w:rStyle w:val="StyleUnderline"/>
          <w:lang w:eastAsia="zh-CN"/>
        </w:rPr>
        <w:t xml:space="preserve"> of monopoly by </w:t>
      </w:r>
      <w:r w:rsidRPr="005770BA">
        <w:rPr>
          <w:rStyle w:val="StyleUnderline"/>
          <w:highlight w:val="cyan"/>
          <w:lang w:eastAsia="zh-CN"/>
        </w:rPr>
        <w:t>getting rid of them and re-establishing competition</w:t>
      </w:r>
      <w:r w:rsidRPr="005770BA">
        <w:rPr>
          <w:sz w:val="16"/>
          <w:lang w:eastAsia="zh-CN"/>
        </w:rPr>
        <w:t xml:space="preserve">. </w:t>
      </w:r>
      <w:r w:rsidRPr="005770BA">
        <w:rPr>
          <w:rStyle w:val="StyleUnderline"/>
          <w:lang w:eastAsia="zh-CN"/>
        </w:rPr>
        <w:t>We've been there; we've done that; it reproduces monopoly; and it doesn't change the basic inequality, unsustainability, instability of capitalism. We need to get beyond that stale, old debate – competition versus monopoly</w:t>
      </w:r>
      <w:r w:rsidRPr="005770BA">
        <w:rPr>
          <w:sz w:val="16"/>
          <w:lang w:eastAsia="zh-CN"/>
        </w:rPr>
        <w:t xml:space="preserve"> – </w:t>
      </w:r>
      <w:r w:rsidRPr="005770BA">
        <w:rPr>
          <w:rStyle w:val="StyleUnderline"/>
          <w:lang w:eastAsia="zh-CN"/>
        </w:rPr>
        <w:t xml:space="preserve">and face the underlying reality: </w:t>
      </w:r>
      <w:r w:rsidRPr="005770BA">
        <w:rPr>
          <w:rStyle w:val="StyleUnderline"/>
          <w:highlight w:val="cyan"/>
          <w:lang w:eastAsia="zh-CN"/>
        </w:rPr>
        <w:t xml:space="preserve">Capitalism is </w:t>
      </w:r>
      <w:r w:rsidRPr="005770BA">
        <w:rPr>
          <w:rStyle w:val="StyleUnderline"/>
          <w:lang w:eastAsia="zh-CN"/>
        </w:rPr>
        <w:t xml:space="preserve">the </w:t>
      </w:r>
      <w:r w:rsidRPr="005770BA">
        <w:rPr>
          <w:rStyle w:val="StyleUnderline"/>
          <w:highlight w:val="cyan"/>
          <w:lang w:eastAsia="zh-CN"/>
        </w:rPr>
        <w:t>problem</w:t>
      </w:r>
      <w:r w:rsidRPr="005770BA">
        <w:rPr>
          <w:rStyle w:val="StyleUnderline"/>
          <w:lang w:eastAsia="zh-CN"/>
        </w:rPr>
        <w:t xml:space="preserve">, and </w:t>
      </w:r>
      <w:r w:rsidRPr="005770BA">
        <w:rPr>
          <w:rStyle w:val="Emphasis"/>
          <w:highlight w:val="cyan"/>
          <w:lang w:eastAsia="zh-CN"/>
        </w:rPr>
        <w:t>getting beyond it is the solution</w:t>
      </w:r>
      <w:r w:rsidRPr="005770BA">
        <w:rPr>
          <w:rStyle w:val="StyleUnderline"/>
          <w:lang w:eastAsia="zh-CN"/>
        </w:rPr>
        <w:t>.</w:t>
      </w:r>
    </w:p>
    <w:p w14:paraId="3A43A787" w14:textId="77777777" w:rsidR="000D0704" w:rsidRPr="005A7CAA" w:rsidRDefault="000D0704" w:rsidP="000D0704">
      <w:pPr>
        <w:pStyle w:val="Heading4"/>
        <w:rPr>
          <w:rFonts w:cs="Calibri"/>
        </w:rPr>
      </w:pPr>
      <w:r w:rsidRPr="005A7CAA">
        <w:rPr>
          <w:rFonts w:cs="Calibri"/>
        </w:rPr>
        <w:t>Capitalism’s successes necessitate human extinction and destroy the value to life – it’s try or die for alternative organizing</w:t>
      </w:r>
    </w:p>
    <w:p w14:paraId="507EB6D1" w14:textId="77777777" w:rsidR="000D0704" w:rsidRPr="005A7CAA" w:rsidRDefault="000D0704" w:rsidP="000D0704">
      <w:pPr>
        <w:rPr>
          <w:sz w:val="18"/>
          <w:szCs w:val="20"/>
        </w:rPr>
      </w:pPr>
      <w:proofErr w:type="spellStart"/>
      <w:r w:rsidRPr="005A7CAA">
        <w:rPr>
          <w:rStyle w:val="Style13ptBold"/>
        </w:rPr>
        <w:t>Duzgun</w:t>
      </w:r>
      <w:proofErr w:type="spellEnd"/>
      <w:r w:rsidRPr="005A7CAA">
        <w:rPr>
          <w:rStyle w:val="Style13ptBold"/>
        </w:rPr>
        <w:t xml:space="preserve"> 20</w:t>
      </w:r>
      <w:r w:rsidRPr="005A7CAA">
        <w:t xml:space="preserve"> </w:t>
      </w:r>
      <w:proofErr w:type="spellStart"/>
      <w:r w:rsidRPr="005A7CAA">
        <w:rPr>
          <w:sz w:val="18"/>
          <w:szCs w:val="20"/>
        </w:rPr>
        <w:t>Eren</w:t>
      </w:r>
      <w:proofErr w:type="spellEnd"/>
      <w:r w:rsidRPr="005A7CAA">
        <w:rPr>
          <w:sz w:val="18"/>
          <w:szCs w:val="20"/>
        </w:rPr>
        <w:t xml:space="preserve"> </w:t>
      </w:r>
      <w:proofErr w:type="spellStart"/>
      <w:r w:rsidRPr="005A7CAA">
        <w:rPr>
          <w:sz w:val="18"/>
          <w:szCs w:val="20"/>
        </w:rPr>
        <w:t>Duzgun</w:t>
      </w:r>
      <w:proofErr w:type="spellEnd"/>
      <w:r w:rsidRPr="005A7CAA">
        <w:rPr>
          <w:sz w:val="18"/>
          <w:szCs w:val="20"/>
        </w:rPr>
        <w:t xml:space="preserve"> (teaches Historical Sociology and International Relations at Leiden University, Netherlands), 4-5-2020, "Capitalism, Coronavirus and the Road to Extinction," Socialist Project, https://socialistproject.ca/2020/04/capitalism-coronavirus-and-road-to-extinction/, SJBE</w:t>
      </w:r>
    </w:p>
    <w:p w14:paraId="2838426C" w14:textId="77777777" w:rsidR="000D0704" w:rsidRDefault="000D0704" w:rsidP="000D0704">
      <w:pPr>
        <w:rPr>
          <w:b/>
          <w:u w:val="single"/>
        </w:rPr>
      </w:pPr>
      <w:r w:rsidRPr="005A7CAA">
        <w:rPr>
          <w:b/>
          <w:u w:val="single"/>
        </w:rPr>
        <w:t>Covid-19, by contrast, has begun its journey and taken its biggest toll thus far in the most advanced and affluent parts of the world</w:t>
      </w:r>
      <w:r w:rsidRPr="005A7CAA">
        <w:rPr>
          <w:sz w:val="14"/>
        </w:rPr>
        <w:t xml:space="preserve">. This is to say, the contagion is no longer limited to the persistently undernourished, underdeveloped, and war-torn parts of the world; its impact is no longer restricted to a distant wet market or a third world country alone. </w:t>
      </w:r>
      <w:r w:rsidRPr="005A7CAA">
        <w:rPr>
          <w:b/>
          <w:u w:val="single"/>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humanity as a whole. In this sense, perhaps for the first time in modern history, the biological blitzkrieg activated by </w:t>
      </w:r>
      <w:r w:rsidRPr="005A7CAA">
        <w:rPr>
          <w:b/>
          <w:highlight w:val="green"/>
          <w:u w:val="single"/>
        </w:rPr>
        <w:t xml:space="preserve">the coronavirus has thrown into </w:t>
      </w:r>
      <w:r w:rsidRPr="005A7CAA">
        <w:rPr>
          <w:b/>
          <w:u w:val="single"/>
        </w:rPr>
        <w:t xml:space="preserve">sharp </w:t>
      </w:r>
      <w:r w:rsidRPr="005A7CAA">
        <w:rPr>
          <w:b/>
          <w:highlight w:val="green"/>
          <w:u w:val="single"/>
        </w:rPr>
        <w:t>relief the immediately existential</w:t>
      </w:r>
      <w:r w:rsidRPr="005A7CAA">
        <w:rPr>
          <w:b/>
          <w:u w:val="single"/>
        </w:rPr>
        <w:t xml:space="preserve"> and undeniably global contradictions and </w:t>
      </w:r>
      <w:r w:rsidRPr="005A7CAA">
        <w:rPr>
          <w:b/>
          <w:highlight w:val="green"/>
          <w:u w:val="single"/>
        </w:rPr>
        <w:t>consequences generated by capitalism.</w:t>
      </w:r>
      <w:r w:rsidRPr="005A7CAA">
        <w:rPr>
          <w:b/>
          <w:u w:val="single"/>
        </w:rPr>
        <w:t xml:space="preserve"> </w:t>
      </w:r>
      <w:r w:rsidRPr="005A7CAA">
        <w:rPr>
          <w:sz w:val="14"/>
        </w:rPr>
        <w:t xml:space="preserve">Contradictions on a Global Scale Critical biologists and epidemiologists have put the blame on industrial agriculture as the root cause of the emergence of new pathogens since the 1990s. </w:t>
      </w:r>
      <w:hyperlink r:id="rId9" w:tgtFrame="_blank" w:history="1">
        <w:r w:rsidRPr="005A7CAA">
          <w:rPr>
            <w:rStyle w:val="Hyperlink"/>
            <w:sz w:val="14"/>
          </w:rPr>
          <w:t>According to Rob Wallace</w:t>
        </w:r>
      </w:hyperlink>
      <w:r w:rsidRPr="005A7CAA">
        <w:rPr>
          <w:sz w:val="14"/>
        </w:rPr>
        <w:t xml:space="preserve">, giant agribusiness and resource extraction firms have now reached the last virgin forests and smallholder-held farmlands in the world, subordinating them to the logic of capitalist markets. </w:t>
      </w:r>
      <w:r w:rsidRPr="005A7CAA">
        <w:rPr>
          <w:b/>
          <w:u w:val="single"/>
        </w:rPr>
        <w:t>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RPr="005A7CAA">
        <w:rPr>
          <w:sz w:val="14"/>
        </w:rPr>
        <w:t xml:space="preserve"> </w:t>
      </w:r>
      <w:r w:rsidRPr="005A7CAA">
        <w:rPr>
          <w:sz w:val="14"/>
        </w:rPr>
        <w:lastRenderedPageBreak/>
        <w:t xml:space="preserve">Likewise, global warming has forced or allowed pathogens to escape their natural habitat. As a result, new viruses against which we have no immunity “are being sprung free, threatening the whole world.” In short, </w:t>
      </w:r>
      <w:hyperlink r:id="rId10" w:tgtFrame="_blank" w:history="1">
        <w:r w:rsidRPr="005A7CAA">
          <w:rPr>
            <w:rStyle w:val="Hyperlink"/>
            <w:sz w:val="14"/>
          </w:rPr>
          <w:t>as John Vidal writes</w:t>
        </w:r>
      </w:hyperlink>
      <w:r w:rsidRPr="005A7CAA">
        <w:rPr>
          <w:sz w:val="14"/>
        </w:rPr>
        <w:t xml:space="preserve">, “we disrupt ecosystems, and we shake viruses loose from their natural hosts. When that happens, they need a new host. Often, we are it.” </w:t>
      </w:r>
      <w:r w:rsidRPr="005A7CAA">
        <w:rPr>
          <w:b/>
          <w:u w:val="single"/>
        </w:rPr>
        <w:t>That some agribusiness firms have been blatantly risking lives for profit would not come as a surprise to the critical reader</w:t>
      </w:r>
      <w:r w:rsidRPr="005A7CAA">
        <w:rPr>
          <w:sz w:val="14"/>
        </w:rPr>
        <w:t xml:space="preserve">. Even </w:t>
      </w:r>
      <w:hyperlink r:id="rId11" w:tgtFrame="_blank" w:history="1">
        <w:r w:rsidRPr="005A7CAA">
          <w:rPr>
            <w:rStyle w:val="Hyperlink"/>
            <w:sz w:val="14"/>
          </w:rPr>
          <w:t>Bill Gates has been sounding the alarm</w:t>
        </w:r>
      </w:hyperlink>
      <w:r w:rsidRPr="005A7CAA">
        <w:rPr>
          <w:sz w:val="14"/>
        </w:rPr>
        <w:t xml:space="preserve"> about the potentially deadly consequences of irresponsible business practices and new viruses. </w:t>
      </w:r>
      <w:r w:rsidRPr="005A7CAA">
        <w:rPr>
          <w:b/>
          <w:u w:val="single"/>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system as a whole. That is, </w:t>
      </w:r>
      <w:r w:rsidRPr="005A7CAA">
        <w:rPr>
          <w:b/>
          <w:highlight w:val="green"/>
          <w:u w:val="single"/>
        </w:rPr>
        <w:t>we may go extinct as a result of the ‘successes’ of</w:t>
      </w:r>
      <w:r w:rsidRPr="005A7CAA">
        <w:rPr>
          <w:b/>
          <w:u w:val="single"/>
        </w:rPr>
        <w:t xml:space="preserve"> the very system ‘we’ created in the first place, i.e., </w:t>
      </w:r>
      <w:r w:rsidRPr="005A7CAA">
        <w:rPr>
          <w:b/>
          <w:highlight w:val="green"/>
          <w:u w:val="single"/>
        </w:rPr>
        <w:t>capitalism</w:t>
      </w:r>
      <w:r w:rsidRPr="005A7CAA">
        <w:rPr>
          <w:b/>
          <w:u w:val="single"/>
        </w:rPr>
        <w:t>. How did we end up losing control of an ‘economic’ system of our own making?</w:t>
      </w:r>
      <w:r w:rsidRPr="005A7CAA">
        <w:rPr>
          <w:sz w:val="14"/>
        </w:rPr>
        <w:t xml:space="preserve"> This is indeed an anomaly in human history. The conception of the ‘economy’ as an autonomous sphere dictating its own rules over society did not exist in non-capitalist societies. As the economic anthropologist </w:t>
      </w:r>
      <w:hyperlink r:id="rId12" w:anchor="Works" w:tgtFrame="_blank" w:history="1">
        <w:r w:rsidRPr="005A7CAA">
          <w:rPr>
            <w:rStyle w:val="Hyperlink"/>
            <w:sz w:val="14"/>
          </w:rPr>
          <w:t>Karl Polanyi</w:t>
        </w:r>
      </w:hyperlink>
      <w:r w:rsidRPr="005A7CAA">
        <w:rPr>
          <w:sz w:val="14"/>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3" w:tgtFrame="_blank" w:history="1">
        <w:r w:rsidRPr="005A7CAA">
          <w:rPr>
            <w:rStyle w:val="Hyperlink"/>
            <w:sz w:val="14"/>
          </w:rPr>
          <w:t>was absorbed in the social system</w:t>
        </w:r>
      </w:hyperlink>
      <w:r w:rsidRPr="005A7CAA">
        <w:rPr>
          <w:sz w:val="14"/>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r w:rsidRPr="005A7CAA">
        <w:rPr>
          <w:b/>
          <w:u w:val="single"/>
        </w:rPr>
        <w:t xml:space="preserve">In order </w:t>
      </w:r>
      <w:r w:rsidRPr="005A7CAA">
        <w:rPr>
          <w:b/>
          <w:highlight w:val="green"/>
          <w:u w:val="single"/>
        </w:rPr>
        <w:t>for ‘self-regulating’ markets to ‘self-regulate’,</w:t>
      </w:r>
      <w:r w:rsidRPr="005A7CAA">
        <w:rPr>
          <w:b/>
          <w:u w:val="single"/>
        </w:rPr>
        <w:t xml:space="preserve"> a variety of </w:t>
      </w:r>
      <w:r w:rsidRPr="005A7CAA">
        <w:rPr>
          <w:b/>
          <w:highlight w:val="green"/>
          <w:u w:val="single"/>
        </w:rPr>
        <w:t>political and institutional arrangements had to</w:t>
      </w:r>
      <w:r w:rsidRPr="005A7CAA">
        <w:rPr>
          <w:b/>
          <w:u w:val="single"/>
        </w:rPr>
        <w:t xml:space="preserve"> be initiated to progressively </w:t>
      </w:r>
      <w:r w:rsidRPr="005A7CAA">
        <w:rPr>
          <w:b/>
          <w:highlight w:val="green"/>
          <w:u w:val="single"/>
        </w:rPr>
        <w:t>eliminate</w:t>
      </w:r>
      <w:r w:rsidRPr="005A7CAA">
        <w:rPr>
          <w:b/>
          <w:u w:val="single"/>
        </w:rPr>
        <w:t xml:space="preserve"> the </w:t>
      </w:r>
      <w:r w:rsidRPr="005A7CAA">
        <w:rPr>
          <w:b/>
          <w:highlight w:val="green"/>
          <w:u w:val="single"/>
        </w:rPr>
        <w:t>non-market survival strategies</w:t>
      </w:r>
      <w:r w:rsidRPr="005A7CAA">
        <w:rPr>
          <w:b/>
          <w:u w:val="single"/>
        </w:rPr>
        <w:t xml:space="preserve"> that humans previously relied upon. </w:t>
      </w:r>
      <w:r w:rsidRPr="005A7CAA">
        <w:rPr>
          <w:sz w:val="14"/>
        </w:rPr>
        <w:t xml:space="preserve">Most notably, the age-old communal systems of social and moral regulation needed to be eradicated, a process that systematically subordinated the ‘natural and human substance of society’, i.e., land and </w:t>
      </w:r>
      <w:proofErr w:type="spellStart"/>
      <w:r w:rsidRPr="005A7CAA">
        <w:rPr>
          <w:sz w:val="14"/>
        </w:rPr>
        <w:t>labour</w:t>
      </w:r>
      <w:proofErr w:type="spellEnd"/>
      <w:r w:rsidRPr="005A7CAA">
        <w:rPr>
          <w:sz w:val="14"/>
        </w:rPr>
        <w:t xml:space="preserve">, to market relations for the first time in history. Rise of Capitalism </w:t>
      </w:r>
      <w:r w:rsidRPr="005A7CAA">
        <w:rPr>
          <w:b/>
          <w:highlight w:val="green"/>
          <w:u w:val="single"/>
        </w:rPr>
        <w:t>At the heart of</w:t>
      </w:r>
      <w:r w:rsidRPr="005A7CAA">
        <w:rPr>
          <w:b/>
          <w:u w:val="single"/>
        </w:rPr>
        <w:t xml:space="preserve"> the rise of </w:t>
      </w:r>
      <w:r w:rsidRPr="005A7CAA">
        <w:rPr>
          <w:b/>
          <w:highlight w:val="green"/>
          <w:u w:val="single"/>
        </w:rPr>
        <w:t>capitalism</w:t>
      </w:r>
      <w:r w:rsidRPr="005A7CAA">
        <w:rPr>
          <w:b/>
          <w:u w:val="single"/>
        </w:rPr>
        <w:t xml:space="preserve">, therefore, </w:t>
      </w:r>
      <w:r w:rsidRPr="005A7CAA">
        <w:rPr>
          <w:b/>
          <w:highlight w:val="green"/>
          <w:u w:val="single"/>
        </w:rPr>
        <w:t>rested a ‘political’, legal, and violent process</w:t>
      </w:r>
      <w:r w:rsidRPr="005A7CAA">
        <w:rPr>
          <w:b/>
          <w:u w:val="single"/>
        </w:rPr>
        <w:t xml:space="preserve"> that led to the historically unprecedented characterization of land and </w:t>
      </w:r>
      <w:proofErr w:type="spellStart"/>
      <w:r w:rsidRPr="005A7CAA">
        <w:rPr>
          <w:b/>
          <w:u w:val="single"/>
        </w:rPr>
        <w:t>labour</w:t>
      </w:r>
      <w:proofErr w:type="spellEnd"/>
      <w:r w:rsidRPr="005A7CAA">
        <w:rPr>
          <w:b/>
          <w:u w:val="single"/>
        </w:rPr>
        <w:t xml:space="preserve"> as commodities. Without </w:t>
      </w:r>
      <w:r w:rsidRPr="005A7CAA">
        <w:rPr>
          <w:b/>
          <w:highlight w:val="green"/>
          <w:u w:val="single"/>
        </w:rPr>
        <w:t xml:space="preserve">commodifying land and </w:t>
      </w:r>
      <w:proofErr w:type="spellStart"/>
      <w:r w:rsidRPr="005A7CAA">
        <w:rPr>
          <w:b/>
          <w:highlight w:val="green"/>
          <w:u w:val="single"/>
        </w:rPr>
        <w:t>labour</w:t>
      </w:r>
      <w:proofErr w:type="spellEnd"/>
      <w:r w:rsidRPr="005A7CAA">
        <w:rPr>
          <w:b/>
          <w:u w:val="single"/>
        </w:rPr>
        <w:t xml:space="preserve">, i.e., without treating the planet’s living substance as commodities, it would have been impossible to view the ‘economy’ as an institutionally and motivationally self-regulating sphere of life, an almost robotic creature functioning </w:t>
      </w:r>
      <w:r w:rsidRPr="005A7CAA">
        <w:rPr>
          <w:b/>
          <w:highlight w:val="green"/>
          <w:u w:val="single"/>
        </w:rPr>
        <w:t>at the expense of human lives and livelihoods</w:t>
      </w:r>
      <w:r w:rsidRPr="005A7CAA">
        <w:rPr>
          <w:b/>
          <w:u w:val="single"/>
        </w:rPr>
        <w:t xml:space="preserve">. Capitalism presupposed from the very beginning a radical transformation in the human use of nature as well as in the provision of life’s essential requirements. In this sense, </w:t>
      </w:r>
      <w:r w:rsidRPr="005A7CAA">
        <w:rPr>
          <w:b/>
          <w:highlight w:val="green"/>
          <w:u w:val="single"/>
        </w:rPr>
        <w:t>the danger of global extinction</w:t>
      </w:r>
      <w:r w:rsidRPr="005A7CAA">
        <w:rPr>
          <w:b/>
          <w:u w:val="single"/>
        </w:rPr>
        <w:t xml:space="preserve"> which we have been going through </w:t>
      </w:r>
      <w:r w:rsidRPr="005A7CAA">
        <w:rPr>
          <w:b/>
          <w:highlight w:val="green"/>
          <w:u w:val="single"/>
        </w:rPr>
        <w:t>is not a temporary hiccup</w:t>
      </w:r>
      <w:r w:rsidRPr="005A7CAA">
        <w:rPr>
          <w:b/>
          <w:u w:val="single"/>
        </w:rPr>
        <w:t xml:space="preserve"> in an otherwise smoothly operating capitalist ecosystem </w:t>
      </w:r>
      <w:r w:rsidRPr="005A7CAA">
        <w:rPr>
          <w:b/>
          <w:highlight w:val="green"/>
          <w:u w:val="single"/>
        </w:rPr>
        <w:t xml:space="preserve">but has </w:t>
      </w:r>
      <w:r w:rsidRPr="005A7CAA">
        <w:rPr>
          <w:b/>
          <w:u w:val="single"/>
        </w:rPr>
        <w:t xml:space="preserve">always </w:t>
      </w:r>
      <w:r w:rsidRPr="005A7CAA">
        <w:rPr>
          <w:b/>
          <w:highlight w:val="green"/>
          <w:u w:val="single"/>
        </w:rPr>
        <w:t xml:space="preserve">been </w:t>
      </w:r>
      <w:r w:rsidRPr="005A7CAA">
        <w:rPr>
          <w:b/>
          <w:u w:val="single"/>
        </w:rPr>
        <w:t xml:space="preserve">a possibility </w:t>
      </w:r>
      <w:r w:rsidRPr="005A7CAA">
        <w:rPr>
          <w:b/>
          <w:highlight w:val="green"/>
          <w:u w:val="single"/>
        </w:rPr>
        <w:t xml:space="preserve">built into </w:t>
      </w:r>
      <w:r w:rsidRPr="005A7CAA">
        <w:rPr>
          <w:b/>
          <w:u w:val="single"/>
        </w:rPr>
        <w:t xml:space="preserve">the very structure of </w:t>
      </w:r>
      <w:r w:rsidRPr="005A7CAA">
        <w:rPr>
          <w:b/>
          <w:highlight w:val="green"/>
          <w:u w:val="single"/>
        </w:rPr>
        <w:t>market society</w:t>
      </w:r>
      <w:r w:rsidRPr="005A7CAA">
        <w:rPr>
          <w:b/>
          <w:u w:val="single"/>
        </w:rPr>
        <w:t xml:space="preserve">. </w:t>
      </w:r>
      <w:r w:rsidRPr="005A7CAA">
        <w:rPr>
          <w:sz w:val="14"/>
        </w:rPr>
        <w:t xml:space="preserve">On the one hand, by treating land and </w:t>
      </w:r>
      <w:proofErr w:type="spellStart"/>
      <w:r w:rsidRPr="005A7CAA">
        <w:rPr>
          <w:sz w:val="14"/>
        </w:rPr>
        <w:t>labour</w:t>
      </w:r>
      <w:proofErr w:type="spellEnd"/>
      <w:r w:rsidRPr="005A7CAA">
        <w:rPr>
          <w:sz w:val="14"/>
        </w:rPr>
        <w:t xml:space="preserve">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RPr="005A7CAA">
        <w:rPr>
          <w:b/>
          <w:u w:val="single"/>
        </w:rPr>
        <w:t xml:space="preserve">On the other hand, however, </w:t>
      </w:r>
      <w:hyperlink r:id="rId14" w:tgtFrame="_blank" w:history="1">
        <w:r w:rsidRPr="005A7CAA">
          <w:rPr>
            <w:b/>
            <w:u w:val="single"/>
          </w:rPr>
          <w:t>as Ellen Wood argues</w:t>
        </w:r>
      </w:hyperlink>
      <w:r w:rsidRPr="005A7CAA">
        <w:rPr>
          <w:b/>
          <w:u w:val="single"/>
        </w:rPr>
        <w:t xml:space="preserve">, by subordinating all other considerations to the imperatives of market competition, </w:t>
      </w:r>
      <w:r w:rsidRPr="005A7CAA">
        <w:rPr>
          <w:b/>
          <w:highlight w:val="green"/>
          <w:u w:val="single"/>
        </w:rPr>
        <w:t>capitalism has</w:t>
      </w:r>
      <w:r w:rsidRPr="005A7CAA">
        <w:rPr>
          <w:b/>
          <w:u w:val="single"/>
        </w:rPr>
        <w:t xml:space="preserve"> also </w:t>
      </w:r>
      <w:r w:rsidRPr="005A7CAA">
        <w:rPr>
          <w:b/>
          <w:highlight w:val="green"/>
          <w:u w:val="single"/>
        </w:rPr>
        <w:t>created poverty, homelessness, environmental destruction and pandemics</w:t>
      </w:r>
      <w:r w:rsidRPr="005A7CAA">
        <w:rPr>
          <w:sz w:val="14"/>
        </w:rPr>
        <w:t xml:space="preserve">. Billions of people who could be fed and housed are subjected to immense doses of insecurity, living their lives under the constant threat of joblessness, homelessness, loss of status and starvation. </w:t>
      </w:r>
      <w:r w:rsidRPr="005A7CAA">
        <w:rPr>
          <w:b/>
          <w:u w:val="single"/>
        </w:rPr>
        <w:t xml:space="preserve">In a similar fashion, the environment that could be protected is systematically destroyed for profit, and killer viruses that could be contained are unleashed. </w:t>
      </w:r>
      <w:r w:rsidRPr="005A7CAA">
        <w:rPr>
          <w:sz w:val="14"/>
        </w:rPr>
        <w:t xml:space="preserve">Undoubtedly, Covid-19 has become the archetypal example that lays bare “the destructive impulses of a system in which the very fundamentals of existence are subjected to the requirements of profit.” </w:t>
      </w:r>
      <w:r w:rsidRPr="005A7CAA">
        <w:rPr>
          <w:b/>
          <w:u w:val="single"/>
        </w:rPr>
        <w:t>Can the ‘positive’ and ‘negative’ outcomes of capitalism be somewhat reconciled? Indeed, for a brief period in the Global North, it seemed they could be</w:t>
      </w:r>
      <w:r w:rsidRPr="005A7CAA">
        <w:rPr>
          <w:sz w:val="14"/>
        </w:rPr>
        <w:t xml:space="preserve">. During the so-called </w:t>
      </w:r>
      <w:hyperlink r:id="rId15" w:tgtFrame="_blank" w:history="1">
        <w:r w:rsidRPr="005A7CAA">
          <w:rPr>
            <w:rStyle w:val="Hyperlink"/>
            <w:sz w:val="14"/>
          </w:rPr>
          <w:t>Golden Age of Capitalism</w:t>
        </w:r>
      </w:hyperlink>
      <w:r w:rsidRPr="005A7CAA">
        <w:rPr>
          <w:sz w:val="14"/>
        </w:rPr>
        <w:t xml:space="preserve"> (1945-70), massive productivity increases (alongside working-class struggles) allowed for steady increases in wages, job security, expansion of welfare state, improvements in the living conditions of the majority of the </w:t>
      </w:r>
      <w:proofErr w:type="spellStart"/>
      <w:r w:rsidRPr="005A7CAA">
        <w:rPr>
          <w:sz w:val="14"/>
        </w:rPr>
        <w:t>labouring</w:t>
      </w:r>
      <w:proofErr w:type="spellEnd"/>
      <w:r w:rsidRPr="005A7CAA">
        <w:rPr>
          <w:sz w:val="14"/>
        </w:rPr>
        <w:t xml:space="preserve"> masses as well as the expansion of civil and political liberties. </w:t>
      </w:r>
      <w:r w:rsidRPr="005A7CAA">
        <w:rPr>
          <w:b/>
          <w:u w:val="single"/>
        </w:rPr>
        <w:t xml:space="preserve">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w:t>
      </w:r>
      <w:r w:rsidRPr="005A7CAA">
        <w:rPr>
          <w:sz w:val="14"/>
        </w:rPr>
        <w:t xml:space="preserve">The main </w:t>
      </w:r>
      <w:r w:rsidRPr="005A7CAA">
        <w:rPr>
          <w:sz w:val="14"/>
        </w:rPr>
        <w:lastRenderedPageBreak/>
        <w:t xml:space="preserve">‘problem’ with the Global South has been, by and large, a question of ‘timing’. </w:t>
      </w:r>
      <w:r w:rsidRPr="005A7CAA">
        <w:rPr>
          <w:b/>
          <w:u w:val="single"/>
        </w:rPr>
        <w:t xml:space="preserve">Once capitalism was established and consolidated in the Global North, it has not only led to the birth of new and more effective forms of </w:t>
      </w:r>
      <w:r w:rsidRPr="005A7CAA">
        <w:rPr>
          <w:b/>
          <w:highlight w:val="green"/>
          <w:u w:val="single"/>
        </w:rPr>
        <w:t>imperialist control and neocolonial expansion</w:t>
      </w:r>
      <w:r w:rsidRPr="005A7CAA">
        <w:rPr>
          <w:b/>
          <w:u w:val="single"/>
        </w:rPr>
        <w:t xml:space="preserve"> but </w:t>
      </w:r>
      <w:r w:rsidRPr="005A7CAA">
        <w:rPr>
          <w:b/>
          <w:highlight w:val="green"/>
          <w:u w:val="single"/>
        </w:rPr>
        <w:t xml:space="preserve">has </w:t>
      </w:r>
      <w:r w:rsidRPr="005A7CAA">
        <w:rPr>
          <w:b/>
          <w:u w:val="single"/>
        </w:rPr>
        <w:t xml:space="preserve">also </w:t>
      </w:r>
      <w:r w:rsidRPr="005A7CAA">
        <w:rPr>
          <w:b/>
          <w:highlight w:val="green"/>
          <w:u w:val="single"/>
        </w:rPr>
        <w:t>irrevocably</w:t>
      </w:r>
      <w:r w:rsidRPr="005A7CAA">
        <w:rPr>
          <w:b/>
          <w:u w:val="single"/>
        </w:rPr>
        <w:t xml:space="preserve"> </w:t>
      </w:r>
      <w:r w:rsidRPr="005A7CAA">
        <w:rPr>
          <w:b/>
          <w:highlight w:val="green"/>
          <w:u w:val="single"/>
        </w:rPr>
        <w:t xml:space="preserve">undermined </w:t>
      </w:r>
      <w:r w:rsidRPr="005A7CAA">
        <w:rPr>
          <w:b/>
          <w:u w:val="single"/>
        </w:rPr>
        <w:t xml:space="preserve">the </w:t>
      </w:r>
      <w:r w:rsidRPr="005A7CAA">
        <w:rPr>
          <w:b/>
          <w:highlight w:val="green"/>
          <w:u w:val="single"/>
        </w:rPr>
        <w:t>potentially positive outcomes of capitalist development</w:t>
      </w:r>
      <w:r w:rsidRPr="005A7CAA">
        <w:rPr>
          <w:b/>
          <w:u w:val="single"/>
        </w:rPr>
        <w:t xml:space="preserve"> elsewhere. </w:t>
      </w:r>
      <w:r w:rsidRPr="005A7CAA">
        <w:rPr>
          <w:sz w:val="14"/>
        </w:rPr>
        <w:t xml:space="preserve">For example, the </w:t>
      </w:r>
      <w:hyperlink r:id="rId16" w:tgtFrame="_blank" w:history="1">
        <w:r w:rsidRPr="005A7CAA">
          <w:rPr>
            <w:rStyle w:val="Hyperlink"/>
            <w:sz w:val="14"/>
          </w:rPr>
          <w:t xml:space="preserve">MIT political economist Alice </w:t>
        </w:r>
        <w:proofErr w:type="spellStart"/>
        <w:r w:rsidRPr="005A7CAA">
          <w:rPr>
            <w:rStyle w:val="Hyperlink"/>
            <w:sz w:val="14"/>
          </w:rPr>
          <w:t>Amsden</w:t>
        </w:r>
        <w:proofErr w:type="spellEnd"/>
      </w:hyperlink>
      <w:r w:rsidRPr="005A7CAA">
        <w:rPr>
          <w:sz w:val="14"/>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RPr="005A7CAA">
        <w:rPr>
          <w:b/>
          <w:u w:val="single"/>
        </w:rPr>
        <w:t>Furthermore, the ecologically disastrous and socially inhumane consequences of capitalism have long outweighed the prospects of material gain in the Global South.</w:t>
      </w:r>
      <w:r w:rsidRPr="005A7CAA">
        <w:rPr>
          <w:sz w:val="14"/>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RPr="005A7CAA">
        <w:rPr>
          <w:b/>
          <w:u w:val="single"/>
        </w:rPr>
        <w:t>The implication is that any meaningful attempt at solving the present, and future crises needs to take the bull by the horn</w:t>
      </w:r>
      <w:r w:rsidRPr="005A7CAA">
        <w:rPr>
          <w:sz w:val="14"/>
        </w:rPr>
        <w:t xml:space="preserve">. There is literally no choice to be made between ‘capitalism’ and ‘capitalism with a human face’. </w:t>
      </w:r>
      <w:r w:rsidRPr="005A7CAA">
        <w:rPr>
          <w:b/>
          <w:u w:val="single"/>
        </w:rPr>
        <w:t xml:space="preserve">As long as the underlying dynamics of our lives remain the same, </w:t>
      </w:r>
      <w:r w:rsidRPr="005A7CAA">
        <w:rPr>
          <w:b/>
          <w:highlight w:val="green"/>
          <w:u w:val="single"/>
        </w:rPr>
        <w:t xml:space="preserve">as long as we keep treating nature and human beings as commodities, no </w:t>
      </w:r>
      <w:hyperlink r:id="rId17" w:tgtFrame="_blank" w:history="1">
        <w:r w:rsidRPr="005A7CAA">
          <w:rPr>
            <w:b/>
            <w:highlight w:val="green"/>
            <w:u w:val="single"/>
          </w:rPr>
          <w:t>cosmetic surgery</w:t>
        </w:r>
      </w:hyperlink>
      <w:r w:rsidRPr="005A7CAA">
        <w:rPr>
          <w:b/>
          <w:highlight w:val="green"/>
          <w:u w:val="single"/>
        </w:rPr>
        <w:t xml:space="preserve"> will do.</w:t>
      </w:r>
      <w:r w:rsidRPr="005A7CAA">
        <w:rPr>
          <w:b/>
          <w:u w:val="single"/>
        </w:rPr>
        <w:t xml:space="preserve"> To the contrary, historical experience suggests that such minimal interventions will sooner or later backfire, re-legitimizing capitalism pure and simple. </w:t>
      </w:r>
      <w:r w:rsidRPr="005A7CAA">
        <w:rPr>
          <w:b/>
          <w:highlight w:val="green"/>
          <w:u w:val="single"/>
        </w:rPr>
        <w:t>The only way to</w:t>
      </w:r>
      <w:r w:rsidRPr="005A7CAA">
        <w:rPr>
          <w:b/>
          <w:u w:val="single"/>
        </w:rPr>
        <w:t xml:space="preserve"> ‘re-embed’ our economies and </w:t>
      </w:r>
      <w:r w:rsidRPr="005A7CAA">
        <w:rPr>
          <w:b/>
          <w:highlight w:val="green"/>
          <w:u w:val="single"/>
        </w:rPr>
        <w:t>save our lives</w:t>
      </w:r>
      <w:r w:rsidRPr="005A7CAA">
        <w:rPr>
          <w:b/>
          <w:u w:val="single"/>
        </w:rPr>
        <w:t xml:space="preserve"> from ecological collapse </w:t>
      </w:r>
      <w:r w:rsidRPr="005A7CAA">
        <w:rPr>
          <w:b/>
          <w:highlight w:val="green"/>
          <w:u w:val="single"/>
        </w:rPr>
        <w:t>is</w:t>
      </w:r>
      <w:r w:rsidRPr="005A7CAA">
        <w:rPr>
          <w:b/>
          <w:u w:val="single"/>
        </w:rPr>
        <w:t xml:space="preserve"> by </w:t>
      </w:r>
      <w:r w:rsidRPr="005A7CAA">
        <w:rPr>
          <w:b/>
          <w:highlight w:val="green"/>
          <w:u w:val="single"/>
        </w:rPr>
        <w:t xml:space="preserve">intervening in the </w:t>
      </w:r>
      <w:r w:rsidRPr="005A7CAA">
        <w:rPr>
          <w:b/>
          <w:u w:val="single"/>
        </w:rPr>
        <w:t xml:space="preserve">very </w:t>
      </w:r>
      <w:r w:rsidRPr="005A7CAA">
        <w:rPr>
          <w:b/>
          <w:highlight w:val="green"/>
          <w:u w:val="single"/>
        </w:rPr>
        <w:t>heart of the beast</w:t>
      </w:r>
      <w:r w:rsidRPr="005A7CAA">
        <w:rPr>
          <w:b/>
          <w:u w:val="single"/>
        </w:rPr>
        <w:t xml:space="preserve">: land and human beings need to be taken out of the market. The beast is not </w:t>
      </w:r>
      <w:proofErr w:type="spellStart"/>
      <w:r w:rsidRPr="005A7CAA">
        <w:rPr>
          <w:b/>
          <w:u w:val="single"/>
        </w:rPr>
        <w:t>tameable</w:t>
      </w:r>
      <w:proofErr w:type="spellEnd"/>
      <w:r w:rsidRPr="005A7CAA">
        <w:rPr>
          <w:b/>
          <w:u w:val="single"/>
        </w:rPr>
        <w:t>; it needs to be </w:t>
      </w:r>
      <w:hyperlink r:id="rId18" w:tgtFrame="_blank" w:history="1">
        <w:r w:rsidRPr="005A7CAA">
          <w:rPr>
            <w:b/>
            <w:u w:val="single"/>
          </w:rPr>
          <w:t>killed</w:t>
        </w:r>
      </w:hyperlink>
      <w:r w:rsidRPr="005A7CAA">
        <w:rPr>
          <w:b/>
          <w:u w:val="single"/>
        </w:rPr>
        <w:t>.</w:t>
      </w:r>
    </w:p>
    <w:p w14:paraId="1159028D" w14:textId="77777777" w:rsidR="000D0704" w:rsidRPr="005A7CAA" w:rsidRDefault="000D0704" w:rsidP="000D0704">
      <w:pPr>
        <w:pStyle w:val="Heading4"/>
        <w:rPr>
          <w:rFonts w:cs="Calibri"/>
        </w:rPr>
      </w:pPr>
      <w:r w:rsidRPr="005A7CAA">
        <w:rPr>
          <w:rFonts w:cs="Calibri"/>
        </w:rPr>
        <w:t>Vote neg for dual power organizing – only by refusing the 1ac’s opportunistic politics can we produce actual change.</w:t>
      </w:r>
    </w:p>
    <w:p w14:paraId="1EC3A27B" w14:textId="77777777" w:rsidR="000D0704" w:rsidRPr="005A7CAA" w:rsidRDefault="000D0704" w:rsidP="000D0704">
      <w:pPr>
        <w:rPr>
          <w:sz w:val="18"/>
          <w:szCs w:val="20"/>
        </w:rPr>
      </w:pPr>
      <w:r w:rsidRPr="005A7CAA">
        <w:rPr>
          <w:rStyle w:val="Style13ptBold"/>
        </w:rPr>
        <w:t>Escalante 18</w:t>
      </w:r>
      <w:r w:rsidRPr="005A7CAA">
        <w:t xml:space="preserve"> </w:t>
      </w:r>
      <w:r w:rsidRPr="005A7CAA">
        <w:rPr>
          <w:sz w:val="18"/>
          <w:szCs w:val="20"/>
        </w:rPr>
        <w:t xml:space="preserve">Alyson Escalante (Marxist-Leninist, Materialist Feminist and Anti-Imperialist activist), 8-24-2018, "Against </w:t>
      </w:r>
      <w:proofErr w:type="spellStart"/>
      <w:r w:rsidRPr="005A7CAA">
        <w:rPr>
          <w:sz w:val="18"/>
          <w:szCs w:val="20"/>
        </w:rPr>
        <w:t>Electoralism</w:t>
      </w:r>
      <w:proofErr w:type="spellEnd"/>
      <w:r w:rsidRPr="005A7CAA">
        <w:rPr>
          <w:sz w:val="18"/>
          <w:szCs w:val="20"/>
        </w:rPr>
        <w:t xml:space="preserve">, For Dual Power!," Forge News, https://theforgenews.org/2018/08/24/against-electoralism-for-dual-power/, pat recut </w:t>
      </w:r>
      <w:proofErr w:type="spellStart"/>
      <w:r w:rsidRPr="005A7CAA">
        <w:rPr>
          <w:sz w:val="18"/>
          <w:szCs w:val="20"/>
        </w:rPr>
        <w:t>sjbe</w:t>
      </w:r>
      <w:proofErr w:type="spellEnd"/>
    </w:p>
    <w:p w14:paraId="523D188E" w14:textId="77777777" w:rsidR="000D0704" w:rsidRPr="005A7CAA" w:rsidRDefault="000D0704" w:rsidP="000D0704">
      <w:pPr>
        <w:rPr>
          <w:sz w:val="14"/>
        </w:rPr>
      </w:pPr>
      <w:r w:rsidRPr="005A7CAA">
        <w:rPr>
          <w:sz w:val="14"/>
        </w:rPr>
        <w:t xml:space="preserve">If we, as socialists, truly fight for a classless world, we must smash the mechanisms which ensure class domination. </w:t>
      </w:r>
      <w:r w:rsidRPr="005A7CAA">
        <w:rPr>
          <w:b/>
          <w:u w:val="single"/>
        </w:rPr>
        <w:t xml:space="preserve">We must smash the bourgeois state. This realization led the Bolsheviks to reject the opportunism of the Socialist Revolutionaries and </w:t>
      </w:r>
      <w:proofErr w:type="spellStart"/>
      <w:r w:rsidRPr="005A7CAA">
        <w:rPr>
          <w:b/>
          <w:u w:val="single"/>
        </w:rPr>
        <w:t>Menshiviks</w:t>
      </w:r>
      <w:proofErr w:type="spellEnd"/>
      <w:r w:rsidRPr="005A7CAA">
        <w:rPr>
          <w:b/>
          <w:u w:val="single"/>
        </w:rPr>
        <w:t xml:space="preserve"> in the Soviets and they chose to overthrow the provisional government themselves. Shockingly, their revolution was successful</w:t>
      </w:r>
      <w:r w:rsidRPr="005A7CAA">
        <w:rPr>
          <w:sz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October, 1917 ought to have concretely proven that the strategy of infiltrating the bourgeois government is untenable. </w:t>
      </w:r>
      <w:r w:rsidRPr="005A7CAA">
        <w:rPr>
          <w:b/>
          <w:u w:val="single"/>
        </w:rPr>
        <w:t xml:space="preserve">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w:t>
      </w:r>
      <w:proofErr w:type="spellStart"/>
      <w:r w:rsidRPr="005A7CAA">
        <w:rPr>
          <w:b/>
          <w:u w:val="single"/>
        </w:rPr>
        <w:t>drivelings</w:t>
      </w:r>
      <w:proofErr w:type="spellEnd"/>
      <w:r w:rsidRPr="005A7CAA">
        <w:rPr>
          <w:b/>
          <w:u w:val="single"/>
        </w:rPr>
        <w:t xml:space="preserve"> of the </w:t>
      </w:r>
      <w:proofErr w:type="spellStart"/>
      <w:r w:rsidRPr="005A7CAA">
        <w:rPr>
          <w:b/>
          <w:u w:val="single"/>
        </w:rPr>
        <w:t>Menshiviks</w:t>
      </w:r>
      <w:proofErr w:type="spellEnd"/>
      <w:r w:rsidRPr="005A7CAA">
        <w:rPr>
          <w:b/>
          <w:u w:val="single"/>
        </w:rPr>
        <w:t xml:space="preserve"> and Socialist Revolutionaries.</w:t>
      </w:r>
      <w:r w:rsidRPr="005A7CAA">
        <w:rPr>
          <w:sz w:val="14"/>
        </w:rPr>
        <w:t xml:space="preserve"> Dual Power Today </w:t>
      </w:r>
      <w:r w:rsidRPr="005A7CAA">
        <w:rPr>
          <w:b/>
          <w:u w:val="single"/>
        </w:rPr>
        <w:t>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tried and true objection, there is one simple answer: you are entirely correct, and that is why</w:t>
      </w:r>
      <w:r w:rsidRPr="005A7CAA">
        <w:rPr>
          <w:b/>
          <w:highlight w:val="green"/>
          <w:u w:val="single"/>
        </w:rPr>
        <w:t xml:space="preserve"> we need to abandon </w:t>
      </w:r>
      <w:proofErr w:type="spellStart"/>
      <w:r w:rsidRPr="005A7CAA">
        <w:rPr>
          <w:b/>
          <w:u w:val="single"/>
        </w:rPr>
        <w:t>electoralism</w:t>
      </w:r>
      <w:proofErr w:type="spellEnd"/>
      <w:r w:rsidRPr="005A7CAA">
        <w:rPr>
          <w:b/>
          <w:u w:val="single"/>
        </w:rPr>
        <w:t xml:space="preserve"> and working within </w:t>
      </w:r>
      <w:r w:rsidRPr="005A7CAA">
        <w:rPr>
          <w:b/>
          <w:highlight w:val="green"/>
          <w:u w:val="single"/>
        </w:rPr>
        <w:t>the bourgeois state</w:t>
      </w:r>
      <w:r w:rsidRPr="005A7CAA">
        <w:rPr>
          <w:b/>
          <w:u w:val="single"/>
        </w:rPr>
        <w:t xml:space="preserve">. What were </w:t>
      </w:r>
      <w:r w:rsidRPr="005A7CAA">
        <w:rPr>
          <w:b/>
          <w:highlight w:val="green"/>
          <w:u w:val="single"/>
        </w:rPr>
        <w:t>the conditions which allowed the Bolsheviks to</w:t>
      </w:r>
      <w:r w:rsidRPr="005A7CAA">
        <w:rPr>
          <w:b/>
          <w:u w:val="single"/>
        </w:rPr>
        <w:t xml:space="preserve"> successfully </w:t>
      </w:r>
      <w:r w:rsidRPr="005A7CAA">
        <w:rPr>
          <w:b/>
          <w:highlight w:val="green"/>
          <w:u w:val="single"/>
        </w:rPr>
        <w:t>revolt</w:t>
      </w:r>
      <w:r w:rsidRPr="005A7CAA">
        <w:rPr>
          <w:b/>
          <w:u w:val="single"/>
        </w:rPr>
        <w:t xml:space="preserve">? The conditions were that of </w:t>
      </w:r>
      <w:r w:rsidRPr="005A7CAA">
        <w:rPr>
          <w:b/>
          <w:highlight w:val="green"/>
          <w:u w:val="single"/>
        </w:rPr>
        <w:t>Dual Power</w:t>
      </w:r>
      <w:r w:rsidRPr="005A7CAA">
        <w:rPr>
          <w:b/>
          <w:u w:val="single"/>
        </w:rPr>
        <w:t xml:space="preserve">. Alongside the capitalist state, </w:t>
      </w:r>
      <w:r w:rsidRPr="005A7CAA">
        <w:rPr>
          <w:b/>
          <w:highlight w:val="green"/>
          <w:u w:val="single"/>
        </w:rPr>
        <w:t xml:space="preserve">there existed </w:t>
      </w:r>
      <w:r w:rsidRPr="005A7CAA">
        <w:rPr>
          <w:b/>
          <w:u w:val="single"/>
        </w:rPr>
        <w:t xml:space="preserve">a whole set of </w:t>
      </w:r>
      <w:r w:rsidRPr="005A7CAA">
        <w:rPr>
          <w:b/>
          <w:highlight w:val="green"/>
          <w:u w:val="single"/>
        </w:rPr>
        <w:t xml:space="preserve">institutions and </w:t>
      </w:r>
      <w:r w:rsidRPr="005A7CAA">
        <w:rPr>
          <w:b/>
          <w:highlight w:val="green"/>
          <w:u w:val="single"/>
        </w:rPr>
        <w:lastRenderedPageBreak/>
        <w:t>councils which met the needs of the workers</w:t>
      </w:r>
      <w:r w:rsidRPr="005A7CAA">
        <w:rPr>
          <w:b/>
          <w:u w:val="single"/>
        </w:rPr>
        <w:t>.</w:t>
      </w:r>
      <w:r w:rsidRPr="005A7CAA">
        <w:rPr>
          <w:sz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RPr="005A7CAA">
        <w:rPr>
          <w:b/>
          <w:u w:val="single"/>
        </w:rPr>
        <w:t xml:space="preserve">When a far right coup was attempted against the provisional government, it was troops loyal to the Bolshevik factions within the soviet who repelled the coup plotters, </w:t>
      </w:r>
      <w:r w:rsidRPr="005A7CAA">
        <w:rPr>
          <w:b/>
          <w:highlight w:val="green"/>
          <w:u w:val="single"/>
        </w:rPr>
        <w:t>proving</w:t>
      </w:r>
      <w:r w:rsidRPr="005A7CAA">
        <w:rPr>
          <w:b/>
          <w:u w:val="single"/>
        </w:rPr>
        <w:t xml:space="preserve"> concretely to the workers of Petrograd </w:t>
      </w:r>
      <w:r w:rsidRPr="005A7CAA">
        <w:rPr>
          <w:b/>
          <w:highlight w:val="green"/>
          <w:u w:val="single"/>
        </w:rPr>
        <w:t xml:space="preserve">that the socialists could </w:t>
      </w:r>
      <w:r w:rsidRPr="005A7CAA">
        <w:rPr>
          <w:b/>
          <w:u w:val="single"/>
        </w:rPr>
        <w:t xml:space="preserve">not only </w:t>
      </w:r>
      <w:r w:rsidRPr="005A7CAA">
        <w:rPr>
          <w:b/>
          <w:highlight w:val="green"/>
          <w:u w:val="single"/>
        </w:rPr>
        <w:t>provide</w:t>
      </w:r>
      <w:r w:rsidRPr="005A7CAA">
        <w:rPr>
          <w:b/>
          <w:u w:val="single"/>
        </w:rPr>
        <w:t xml:space="preserve"> </w:t>
      </w:r>
      <w:r w:rsidRPr="005A7CAA">
        <w:rPr>
          <w:b/>
          <w:highlight w:val="green"/>
          <w:u w:val="single"/>
        </w:rPr>
        <w:t xml:space="preserve">for their needs, </w:t>
      </w:r>
      <w:r w:rsidRPr="005A7CAA">
        <w:rPr>
          <w:b/>
          <w:u w:val="single"/>
        </w:rPr>
        <w:t>but also for their defense. In short: the Bolsheviks recognized that instead of integrating into the bourgeois state, they could operate outside of it to build dual power. They could establish programs of elected representatives who would serve the workers</w:t>
      </w:r>
      <w:r w:rsidRPr="005A7CAA">
        <w:rPr>
          <w:sz w:val="14"/>
        </w:rPr>
        <w:t xml:space="preserve">. They would not bolster the capitalist state in the name of socialism, they would offer an alternative to it. </w:t>
      </w:r>
      <w:r w:rsidRPr="005A7CAA">
        <w:rPr>
          <w:b/>
          <w:u w:val="single"/>
        </w:rPr>
        <w:t xml:space="preserve">And so, when the time came for revolt, the masses were already to loyal to </w:t>
      </w:r>
      <w:r w:rsidRPr="005A7CAA">
        <w:rPr>
          <w:b/>
          <w:highlight w:val="green"/>
          <w:u w:val="single"/>
        </w:rPr>
        <w:t>the Bolsheviks</w:t>
      </w:r>
      <w:r w:rsidRPr="005A7CAA">
        <w:rPr>
          <w:b/>
          <w:u w:val="single"/>
        </w:rPr>
        <w:t xml:space="preserve">. The only party who </w:t>
      </w:r>
      <w:r w:rsidRPr="005A7CAA">
        <w:rPr>
          <w:b/>
          <w:highlight w:val="green"/>
          <w:u w:val="single"/>
        </w:rPr>
        <w:t>had never compromised</w:t>
      </w:r>
      <w:r w:rsidRPr="005A7CAA">
        <w:rPr>
          <w:b/>
          <w:u w:val="single"/>
        </w:rPr>
        <w:t>, who had denounced the unpopular imperialist wars, who had rejected the provisional government entirely, was the party who successfully gained the support of the workers.</w:t>
      </w:r>
      <w:r w:rsidRPr="005A7CAA">
        <w:rPr>
          <w:sz w:val="14"/>
        </w:rPr>
        <w:t xml:space="preserve"> And so, many of us on the more radical fringes of the socialist movement wonder why it is the </w:t>
      </w:r>
      <w:proofErr w:type="spellStart"/>
      <w:r w:rsidRPr="005A7CAA">
        <w:rPr>
          <w:sz w:val="14"/>
        </w:rPr>
        <w:t>the</w:t>
      </w:r>
      <w:proofErr w:type="spellEnd"/>
      <w:r w:rsidRPr="005A7CAA">
        <w:rPr>
          <w:sz w:val="14"/>
        </w:rPr>
        <w:t xml:space="preserve"> DSA and other socialist opportunists seem to think that we can win by bolstering the capitalist state? </w:t>
      </w:r>
      <w:r w:rsidRPr="005A7CAA">
        <w:rPr>
          <w:b/>
          <w:u w:val="single"/>
        </w:rPr>
        <w:t xml:space="preserve">We wonder, given this powerful historical precedent, why they devote their energy to getting more </w:t>
      </w:r>
      <w:proofErr w:type="spellStart"/>
      <w:r w:rsidRPr="005A7CAA">
        <w:rPr>
          <w:b/>
          <w:u w:val="single"/>
        </w:rPr>
        <w:t>Ocasios</w:t>
      </w:r>
      <w:proofErr w:type="spellEnd"/>
      <w:r w:rsidRPr="005A7CAA">
        <w:rPr>
          <w:b/>
          <w:u w:val="single"/>
        </w:rPr>
        <w:t xml:space="preserve"> elected; </w:t>
      </w:r>
      <w:r w:rsidRPr="005A7CAA">
        <w:rPr>
          <w:b/>
          <w:highlight w:val="green"/>
          <w:u w:val="single"/>
        </w:rPr>
        <w:t>what good does one more left democrat</w:t>
      </w:r>
      <w:r w:rsidRPr="005A7CAA">
        <w:rPr>
          <w:b/>
          <w:u w:val="single"/>
        </w:rPr>
        <w:t xml:space="preserve"> who will abandon the workers </w:t>
      </w:r>
      <w:r w:rsidRPr="005A7CAA">
        <w:rPr>
          <w:b/>
          <w:highlight w:val="green"/>
          <w:u w:val="single"/>
        </w:rPr>
        <w:t>do</w:t>
      </w:r>
      <w:r w:rsidRPr="005A7CAA">
        <w:rPr>
          <w:b/>
          <w:u w:val="single"/>
        </w:rPr>
        <w:t xml:space="preserve"> for us? </w:t>
      </w:r>
      <w:r w:rsidRPr="005A7CAA">
        <w:rPr>
          <w:sz w:val="14"/>
        </w:rPr>
        <w:t xml:space="preserve">The answer we receive in return is always the same: we want to win small changes that will make life for the workers easier; we want to protect food stamps and healthcare. And do this, we reply: what makes you think reformism is the only way to do this. </w:t>
      </w:r>
      <w:r w:rsidRPr="005A7CAA">
        <w:rPr>
          <w:b/>
          <w:u w:val="single"/>
        </w:rPr>
        <w:t xml:space="preserve">When the bourgeois state in California was happy to let black children go to school unfed, </w:t>
      </w:r>
      <w:r w:rsidRPr="005A7CAA">
        <w:rPr>
          <w:b/>
          <w:highlight w:val="green"/>
          <w:u w:val="single"/>
        </w:rPr>
        <w:t>the</w:t>
      </w:r>
      <w:r w:rsidRPr="005A7CAA">
        <w:rPr>
          <w:b/>
          <w:u w:val="single"/>
        </w:rPr>
        <w:t xml:space="preserve"> Black </w:t>
      </w:r>
      <w:r w:rsidRPr="005A7CAA">
        <w:rPr>
          <w:b/>
          <w:highlight w:val="green"/>
          <w:u w:val="single"/>
        </w:rPr>
        <w:t>Panthers</w:t>
      </w:r>
      <w:r w:rsidRPr="005A7CAA">
        <w:rPr>
          <w:b/>
          <w:u w:val="single"/>
        </w:rPr>
        <w:t xml:space="preserve"> didn’t rally around democratic candidates, they became militant and </w:t>
      </w:r>
      <w:r w:rsidRPr="005A7CAA">
        <w:rPr>
          <w:b/>
          <w:highlight w:val="green"/>
          <w:u w:val="single"/>
        </w:rPr>
        <w:t>fed the children themselves</w:t>
      </w:r>
      <w:r w:rsidRPr="005A7CAA">
        <w:rPr>
          <w:b/>
          <w:u w:val="single"/>
        </w:rPr>
        <w:t xml:space="preserve">. In the 40s and 50s, </w:t>
      </w:r>
      <w:r w:rsidRPr="005A7CAA">
        <w:rPr>
          <w:b/>
          <w:highlight w:val="green"/>
          <w:u w:val="single"/>
        </w:rPr>
        <w:t>socialists in New York</w:t>
      </w:r>
      <w:r w:rsidRPr="005A7CAA">
        <w:rPr>
          <w:b/>
          <w:u w:val="single"/>
        </w:rPr>
        <w:t xml:space="preserve"> saw people going without healthcare and instead of rallying behind democratic candidates, they </w:t>
      </w:r>
      <w:r w:rsidRPr="005A7CAA">
        <w:rPr>
          <w:b/>
          <w:highlight w:val="green"/>
          <w:u w:val="single"/>
        </w:rPr>
        <w:t>built the IWO to provide healthcare</w:t>
      </w:r>
      <w:r w:rsidRPr="005A7CAA">
        <w:rPr>
          <w:b/>
          <w:u w:val="single"/>
        </w:rPr>
        <w:t xml:space="preserve"> directly. Both these groups took up our pressing revolutionary task: building dual power.</w:t>
      </w:r>
      <w:r w:rsidRPr="005A7CAA">
        <w:rPr>
          <w:sz w:val="14"/>
        </w:rPr>
        <w:t xml:space="preserve"> Imagine if all those hours the DSA poured into electing Ocasio were instead used to feed the people of New York, to provide them with medical care, to ensure their needs were met. </w:t>
      </w:r>
      <w:r w:rsidRPr="005A7CAA">
        <w:rPr>
          <w:b/>
          <w:u w:val="single"/>
        </w:rPr>
        <w:t xml:space="preserve">Imagine the masses seeing socialism not as a pipe dream we might achieve through electing more imperialists, but as a concrete movement which is currently meeting their needs? </w:t>
      </w:r>
      <w:r w:rsidRPr="005A7CAA">
        <w:rPr>
          <w:sz w:val="14"/>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5A7CAA">
        <w:rPr>
          <w:b/>
          <w:highlight w:val="green"/>
          <w:u w:val="single"/>
        </w:rPr>
        <w:t>Our task</w:t>
      </w:r>
      <w:r w:rsidRPr="005A7CAA">
        <w:rPr>
          <w:b/>
          <w:u w:val="single"/>
        </w:rPr>
        <w:t xml:space="preserve"> now </w:t>
      </w:r>
      <w:r w:rsidRPr="005A7CAA">
        <w:rPr>
          <w:b/>
          <w:highlight w:val="green"/>
          <w:u w:val="single"/>
        </w:rPr>
        <w:t>is not to elect representatives</w:t>
      </w:r>
      <w:r w:rsidRPr="005A7CAA">
        <w:rPr>
          <w:b/>
          <w:u w:val="single"/>
        </w:rPr>
        <w:t xml:space="preserve"> to advocate for the people; </w:t>
      </w:r>
      <w:r w:rsidRPr="005A7CAA">
        <w:rPr>
          <w:b/>
          <w:highlight w:val="green"/>
          <w:u w:val="single"/>
        </w:rPr>
        <w:t>it is</w:t>
      </w:r>
      <w:r w:rsidRPr="005A7CAA">
        <w:rPr>
          <w:b/>
          <w:u w:val="single"/>
        </w:rPr>
        <w:t xml:space="preserve"> much more gruelingly laborious than that. Our task is </w:t>
      </w:r>
      <w:r w:rsidRPr="005A7CAA">
        <w:rPr>
          <w:b/>
          <w:highlight w:val="green"/>
          <w:u w:val="single"/>
        </w:rPr>
        <w:t>to serve the people</w:t>
      </w:r>
      <w:r w:rsidRPr="005A7CAA">
        <w:rPr>
          <w:b/>
          <w:u w:val="single"/>
        </w:rPr>
        <w:t xml:space="preserve">. Our task is </w:t>
      </w:r>
      <w:r w:rsidRPr="005A7CAA">
        <w:rPr>
          <w:b/>
          <w:highlight w:val="green"/>
          <w:u w:val="single"/>
        </w:rPr>
        <w:t>to build dual power</w:t>
      </w:r>
      <w:r w:rsidRPr="005A7CAA">
        <w:rPr>
          <w:b/>
          <w:u w:val="single"/>
        </w:rPr>
        <w:t>.</w:t>
      </w:r>
      <w:r w:rsidRPr="005A7CAA">
        <w:rPr>
          <w:sz w:val="14"/>
        </w:rPr>
        <w:t xml:space="preserve"> </w:t>
      </w:r>
      <w:r w:rsidRPr="005A7CAA">
        <w:rPr>
          <w:b/>
          <w:u w:val="single"/>
        </w:rPr>
        <w:t>The movement to do this is underway</w:t>
      </w:r>
      <w:r w:rsidRPr="005A7CAA">
        <w:rPr>
          <w:sz w:val="14"/>
        </w:rPr>
        <w:t xml:space="preserve">. </w:t>
      </w:r>
      <w:r w:rsidRPr="005A7CAA">
        <w:rPr>
          <w:b/>
          <w:u w:val="single"/>
        </w:rPr>
        <w:t>Members of the DSA refoundation caucus have begun to move the left of the DSA in this direct, socialist groups like Philly Socialists have begun to build dual power through GED programs and tenants unions, many branches of the Party For Socialism and Liberation have begun to feed the people and provide for their concrete needs, and Red Guard collectives in Los Angeles have built serve the people programs and taken on a stance of militant resistance to gentrification</w:t>
      </w:r>
      <w:r w:rsidRPr="005A7CAA">
        <w:rPr>
          <w:sz w:val="14"/>
        </w:rPr>
        <w:t xml:space="preserve">. The movement is growing, its time is coming, and dual power is achievable within our life time. The opportunists are, in a sense, correct. We are not where we were in 1917, but we can begin to move in that direction and dual power can take us there. </w:t>
      </w:r>
      <w:r w:rsidRPr="005A7CAA">
        <w:rPr>
          <w:b/>
          <w:u w:val="single"/>
        </w:rPr>
        <w:t xml:space="preserve">In order to achieve dual power we have to recognize that Lenin was right: </w:t>
      </w:r>
      <w:r w:rsidRPr="005A7CAA">
        <w:rPr>
          <w:b/>
          <w:highlight w:val="green"/>
          <w:u w:val="single"/>
        </w:rPr>
        <w:t>there will be no socialist gains</w:t>
      </w:r>
      <w:r w:rsidRPr="005A7CAA">
        <w:rPr>
          <w:b/>
          <w:u w:val="single"/>
        </w:rPr>
        <w:t xml:space="preserve"> by </w:t>
      </w:r>
      <w:r w:rsidRPr="005A7CAA">
        <w:rPr>
          <w:b/>
          <w:highlight w:val="green"/>
          <w:u w:val="single"/>
        </w:rPr>
        <w:t xml:space="preserve">working within </w:t>
      </w:r>
      <w:r w:rsidRPr="005A7CAA">
        <w:rPr>
          <w:b/>
          <w:u w:val="single"/>
        </w:rPr>
        <w:t xml:space="preserve">state </w:t>
      </w:r>
      <w:r w:rsidRPr="005A7CAA">
        <w:rPr>
          <w:b/>
          <w:highlight w:val="green"/>
          <w:u w:val="single"/>
        </w:rPr>
        <w:t>institutions designed to crush socialism</w:t>
      </w:r>
      <w:r w:rsidRPr="005A7CAA">
        <w:rPr>
          <w:b/>
          <w:u w:val="single"/>
        </w:rPr>
        <w:t xml:space="preserve">. Furthermore, we must recognize that </w:t>
      </w:r>
      <w:r w:rsidRPr="005A7CAA">
        <w:rPr>
          <w:b/>
          <w:highlight w:val="green"/>
          <w:u w:val="single"/>
        </w:rPr>
        <w:t xml:space="preserve">the strategies of the </w:t>
      </w:r>
      <w:r w:rsidRPr="005A7CAA">
        <w:rPr>
          <w:b/>
          <w:u w:val="single"/>
        </w:rPr>
        <w:t xml:space="preserve">electoral </w:t>
      </w:r>
      <w:r w:rsidRPr="005A7CAA">
        <w:rPr>
          <w:b/>
          <w:highlight w:val="green"/>
          <w:u w:val="single"/>
        </w:rPr>
        <w:t>opportunists trade off with dual power</w:t>
      </w:r>
      <w:r w:rsidRPr="005A7CAA">
        <w:rPr>
          <w:b/>
          <w:u w:val="single"/>
        </w:rPr>
        <w:t xml:space="preserve">. </w:t>
      </w:r>
      <w:r w:rsidRPr="005A7CAA">
        <w:rPr>
          <w:b/>
          <w:highlight w:val="green"/>
          <w:u w:val="single"/>
        </w:rPr>
        <w:t>Electing candidates drains resources</w:t>
      </w:r>
      <w:r w:rsidRPr="005A7CAA">
        <w:rPr>
          <w:b/>
          <w:u w:val="single"/>
        </w:rPr>
        <w:t xml:space="preserve">, </w:t>
      </w:r>
      <w:r w:rsidRPr="005A7CAA">
        <w:rPr>
          <w:b/>
          <w:highlight w:val="green"/>
          <w:u w:val="single"/>
        </w:rPr>
        <w:t>time, and energy</w:t>
      </w:r>
      <w:r w:rsidRPr="005A7CAA">
        <w:rPr>
          <w:b/>
          <w:u w:val="single"/>
        </w:rPr>
        <w:t xml:space="preserve"> away from actually serving the people.</w:t>
      </w:r>
      <w:r w:rsidRPr="005A7CAA">
        <w:rPr>
          <w:sz w:val="14"/>
        </w:rPr>
        <w:t xml:space="preserve"> </w:t>
      </w:r>
      <w:r w:rsidRPr="005A7CAA">
        <w:rPr>
          <w:b/>
          <w:u w:val="single"/>
        </w:rPr>
        <w:t>And so, we should commit to undertake the difficult and dangerous task of building dual power</w:t>
      </w:r>
      <w:r w:rsidRPr="005A7CAA">
        <w:rPr>
          <w:sz w:val="14"/>
        </w:rPr>
        <w:t xml:space="preserve">. We must reject opportunism, we must name the democratic party as our enemy, we must rally around power directly in the hands of the socialist movement. </w:t>
      </w:r>
      <w:r w:rsidRPr="005A7CAA">
        <w:rPr>
          <w:b/>
          <w:u w:val="single"/>
        </w:rPr>
        <w:t>We do not have a parallel system of soviets in the United States. We can change that</w:t>
      </w:r>
      <w:r w:rsidRPr="005A7CAA">
        <w:rPr>
          <w:sz w:val="14"/>
        </w:rPr>
        <w:t xml:space="preserve">. Someday the cry “all power to the soviets” will be heard again. </w:t>
      </w:r>
      <w:proofErr w:type="spellStart"/>
      <w:r w:rsidRPr="005A7CAA">
        <w:rPr>
          <w:sz w:val="14"/>
        </w:rPr>
        <w:t>Lets</w:t>
      </w:r>
      <w:proofErr w:type="spellEnd"/>
      <w:r w:rsidRPr="005A7CAA">
        <w:rPr>
          <w:sz w:val="14"/>
        </w:rPr>
        <w:t xml:space="preserve"> make it happen.</w:t>
      </w:r>
    </w:p>
    <w:p w14:paraId="0306C5FB" w14:textId="77777777" w:rsidR="001B33CA" w:rsidRPr="00DD3C96" w:rsidRDefault="001B33CA" w:rsidP="001B33CA">
      <w:pPr>
        <w:pStyle w:val="Heading2"/>
      </w:pPr>
      <w:r>
        <w:lastRenderedPageBreak/>
        <w:t>1NC – OFF</w:t>
      </w:r>
    </w:p>
    <w:p w14:paraId="35E5D67F" w14:textId="77777777" w:rsidR="001B33CA" w:rsidRPr="00D63BF1" w:rsidRDefault="001B33CA" w:rsidP="001B33CA"/>
    <w:p w14:paraId="4D629556" w14:textId="77777777" w:rsidR="001B33CA" w:rsidRDefault="001B33CA" w:rsidP="001B33CA">
      <w:pPr>
        <w:pStyle w:val="Heading4"/>
      </w:pPr>
      <w:r>
        <w:t>Agents must be practical reasoners:</w:t>
      </w:r>
    </w:p>
    <w:p w14:paraId="5A07F4DC" w14:textId="77777777" w:rsidR="001B33CA" w:rsidRPr="00E17C0A" w:rsidRDefault="001B33CA" w:rsidP="001B33CA"/>
    <w:p w14:paraId="7E4975FB" w14:textId="77777777" w:rsidR="001B33CA" w:rsidRDefault="001B33CA" w:rsidP="001B33CA">
      <w:pPr>
        <w:pStyle w:val="Heading4"/>
      </w:pPr>
      <w:r w:rsidRPr="00E17C0A">
        <w:t xml:space="preserve">First, inescapability – the exercise of practical rationality requires that one regards </w:t>
      </w:r>
      <w:r>
        <w:t>it</w:t>
      </w:r>
      <w:r w:rsidRPr="00E17C0A">
        <w:t xml:space="preserve"> as intrinsically good – that justifies a right to freedom.</w:t>
      </w:r>
    </w:p>
    <w:p w14:paraId="63402B1F" w14:textId="77777777" w:rsidR="001B33CA" w:rsidRPr="00E17C0A" w:rsidRDefault="001B33CA" w:rsidP="001B33CA">
      <w:r w:rsidRPr="00E17C0A">
        <w:rPr>
          <w:rStyle w:val="Style13ptBold"/>
        </w:rPr>
        <w:t>Wood</w:t>
      </w:r>
      <w:r w:rsidRPr="00E17C0A">
        <w:t xml:space="preserve"> [Allen W. Wood, (Stanford University, California) "Kantian Ethics" Cambridge University Press, 2007, https://www.cambridge.org/core/books/kantian</w:t>
      </w:r>
      <w:r>
        <w:t>-</w:t>
      </w:r>
      <w:r w:rsidRPr="00E17C0A">
        <w:t>ethics/769B8CD9FCC74DB6870189AE1645FAC8, DOA:8-12-2020 // WWBW]</w:t>
      </w:r>
      <w:r>
        <w:t>//</w:t>
      </w:r>
      <w:proofErr w:type="spellStart"/>
      <w:r>
        <w:t>rct</w:t>
      </w:r>
      <w:proofErr w:type="spellEnd"/>
      <w:r>
        <w:t xml:space="preserve"> </w:t>
      </w:r>
      <w:proofErr w:type="spellStart"/>
      <w:r>
        <w:t>st</w:t>
      </w:r>
      <w:proofErr w:type="spellEnd"/>
    </w:p>
    <w:p w14:paraId="2FC337BA" w14:textId="77777777" w:rsidR="001B33CA" w:rsidRPr="00BC0B35" w:rsidRDefault="001B33CA" w:rsidP="001B33CA">
      <w:pPr>
        <w:rPr>
          <w:rStyle w:val="Emphasis"/>
        </w:rPr>
      </w:pPr>
      <w:r w:rsidRPr="00BC0B35">
        <w:rPr>
          <w:sz w:val="16"/>
        </w:rPr>
        <w:t xml:space="preserve">Kant holds that </w:t>
      </w:r>
      <w:r w:rsidRPr="00BC0B35">
        <w:rPr>
          <w:rStyle w:val="Emphasis"/>
          <w:highlight w:val="cyan"/>
        </w:rPr>
        <w:t>the</w:t>
      </w:r>
      <w:r w:rsidRPr="00C55C98">
        <w:rPr>
          <w:rStyle w:val="Emphasis"/>
        </w:rPr>
        <w:t xml:space="preserve"> most basic </w:t>
      </w:r>
      <w:r w:rsidRPr="00BC0B35">
        <w:rPr>
          <w:rStyle w:val="Emphasis"/>
          <w:highlight w:val="cyan"/>
        </w:rPr>
        <w:t>act through which people exercise</w:t>
      </w:r>
      <w:r w:rsidRPr="00C55C98">
        <w:rPr>
          <w:rStyle w:val="Emphasis"/>
        </w:rPr>
        <w:t xml:space="preserve"> </w:t>
      </w:r>
      <w:r w:rsidRPr="00BC0B35">
        <w:rPr>
          <w:sz w:val="16"/>
        </w:rPr>
        <w:t xml:space="preserve">their </w:t>
      </w:r>
      <w:r w:rsidRPr="00BC0B35">
        <w:rPr>
          <w:rStyle w:val="Emphasis"/>
          <w:highlight w:val="cyan"/>
        </w:rPr>
        <w:t>practical rationality is</w:t>
      </w:r>
      <w:r w:rsidRPr="00C55C98">
        <w:rPr>
          <w:rStyle w:val="Emphasis"/>
        </w:rPr>
        <w:t xml:space="preserve"> that of </w:t>
      </w:r>
      <w:r w:rsidRPr="00BC0B35">
        <w:rPr>
          <w:rStyle w:val="Emphasis"/>
          <w:highlight w:val="cyan"/>
        </w:rPr>
        <w:t>setting an end</w:t>
      </w:r>
      <w:r w:rsidRPr="00BC0B35">
        <w:rPr>
          <w:sz w:val="16"/>
        </w:rPr>
        <w:t xml:space="preserve"> (G 4:437). To set an end is, analytically, to subject yourself to the hypothetical imperative that you should take the necessary means to the end you have set (G 4:417). This is </w:t>
      </w:r>
      <w:r w:rsidRPr="00C55C98">
        <w:rPr>
          <w:rStyle w:val="Emphasis"/>
        </w:rPr>
        <w:t>the claim that you rationally ought to do something whether</w:t>
      </w:r>
      <w:r w:rsidRPr="00BC0B35">
        <w:rPr>
          <w:sz w:val="16"/>
        </w:rPr>
        <w:t xml:space="preserve"> or not </w:t>
      </w:r>
      <w:r w:rsidRPr="00C55C98">
        <w:rPr>
          <w:rStyle w:val="Emphasis"/>
        </w:rPr>
        <w:t>you are</w:t>
      </w:r>
      <w:r w:rsidRPr="00BC0B35">
        <w:rPr>
          <w:sz w:val="16"/>
        </w:rPr>
        <w:t xml:space="preserve"> at the moment </w:t>
      </w:r>
      <w:r w:rsidRPr="00C55C98">
        <w:rPr>
          <w:rStyle w:val="Emphasis"/>
        </w:rPr>
        <w:t>inclined to do it</w:t>
      </w:r>
      <w:r w:rsidRPr="00BC0B35">
        <w:rPr>
          <w:sz w:val="16"/>
        </w:rPr>
        <w:t xml:space="preserve">. It </w:t>
      </w:r>
      <w:r w:rsidRPr="00C55C98">
        <w:rPr>
          <w:rStyle w:val="Emphasis"/>
        </w:rPr>
        <w:t>represents</w:t>
      </w:r>
      <w:r w:rsidRPr="00BC0B35">
        <w:rPr>
          <w:sz w:val="16"/>
        </w:rPr>
        <w:t xml:space="preserve"> the action of applying that means as good (G 4:414) – in the sense of </w:t>
      </w:r>
      <w:r w:rsidRPr="00C55C98">
        <w:rPr>
          <w:rStyle w:val="Emphasis"/>
        </w:rPr>
        <w:t>“</w:t>
      </w:r>
      <w:r w:rsidRPr="00BC0B35">
        <w:rPr>
          <w:rStyle w:val="Emphasis"/>
          <w:highlight w:val="cyan"/>
        </w:rPr>
        <w:t>good</w:t>
      </w:r>
      <w:r w:rsidRPr="00C55C98">
        <w:rPr>
          <w:rStyle w:val="Emphasis"/>
        </w:rPr>
        <w:t>”</w:t>
      </w:r>
      <w:r w:rsidRPr="00BC0B35">
        <w:rPr>
          <w:sz w:val="16"/>
        </w:rPr>
        <w:t xml:space="preserve"> that Kant explicates as: what </w:t>
      </w:r>
      <w:r w:rsidRPr="00BC0B35">
        <w:rPr>
          <w:rStyle w:val="Emphasis"/>
          <w:highlight w:val="cyan"/>
        </w:rPr>
        <w:t>is required by reason independent</w:t>
      </w:r>
      <w:r w:rsidRPr="00BC0B35">
        <w:rPr>
          <w:rStyle w:val="Emphasis"/>
        </w:rPr>
        <w:t xml:space="preserve">ly </w:t>
      </w:r>
      <w:r w:rsidRPr="00BC0B35">
        <w:rPr>
          <w:rStyle w:val="Emphasis"/>
          <w:highlight w:val="cyan"/>
        </w:rPr>
        <w:t>of inclination</w:t>
      </w:r>
      <w:r w:rsidRPr="00BC0B35">
        <w:rPr>
          <w:sz w:val="16"/>
        </w:rPr>
        <w:t xml:space="preserve"> (G 4:413). Kant correctly infers that </w:t>
      </w:r>
      <w:r w:rsidRPr="00BC0B35">
        <w:rPr>
          <w:rStyle w:val="Emphasis"/>
          <w:highlight w:val="cyan"/>
        </w:rPr>
        <w:t>any being which sets itself ends is committed</w:t>
      </w:r>
      <w:r w:rsidRPr="00C55C98">
        <w:rPr>
          <w:rStyle w:val="Emphasis"/>
        </w:rPr>
        <w:t xml:space="preserve"> to regarding its end as good in this sense, and</w:t>
      </w:r>
      <w:r w:rsidRPr="00BC0B35">
        <w:rPr>
          <w:sz w:val="16"/>
        </w:rPr>
        <w:t xml:space="preserve"> also </w:t>
      </w:r>
      <w:r w:rsidRPr="00BC0B35">
        <w:rPr>
          <w:rStyle w:val="Emphasis"/>
          <w:highlight w:val="cyan"/>
        </w:rPr>
        <w:t>to regarding the goodness of its end as what</w:t>
      </w:r>
      <w:r w:rsidRPr="00C55C98">
        <w:rPr>
          <w:rStyle w:val="Emphasis"/>
        </w:rPr>
        <w:t xml:space="preserve"> </w:t>
      </w:r>
      <w:r w:rsidRPr="00BC0B35">
        <w:rPr>
          <w:sz w:val="16"/>
        </w:rPr>
        <w:t xml:space="preserve">also </w:t>
      </w:r>
      <w:r w:rsidRPr="00BC0B35">
        <w:rPr>
          <w:rStyle w:val="Emphasis"/>
          <w:highlight w:val="cyan"/>
        </w:rPr>
        <w:t>makes application of the means good</w:t>
      </w:r>
      <w:r w:rsidRPr="00C55C98">
        <w:rPr>
          <w:rStyle w:val="Emphasis"/>
        </w:rPr>
        <w:t xml:space="preserve"> – that is, rationally required independently of any inclination to apply it</w:t>
      </w:r>
      <w:r w:rsidRPr="00BC0B35">
        <w:rPr>
          <w:sz w:val="16"/>
        </w:rPr>
        <w:t xml:space="preserve">. The act of setting an end, therefore, must be taken as committing you to represent some other act (the act of applying the means) as good. In doing all this, however, </w:t>
      </w:r>
      <w:r w:rsidRPr="00BC0B35">
        <w:rPr>
          <w:rStyle w:val="Emphasis"/>
          <w:highlight w:val="cyan"/>
        </w:rPr>
        <w:t>the rational being must</w:t>
      </w:r>
      <w:r w:rsidRPr="00C55C98">
        <w:rPr>
          <w:rStyle w:val="Emphasis"/>
        </w:rPr>
        <w:t xml:space="preserve"> also</w:t>
      </w:r>
      <w:r w:rsidRPr="00BC0B35">
        <w:rPr>
          <w:sz w:val="16"/>
        </w:rPr>
        <w:t xml:space="preserve"> necessarily </w:t>
      </w:r>
      <w:r w:rsidRPr="00E927BF">
        <w:rPr>
          <w:rStyle w:val="Emphasis"/>
          <w:highlight w:val="cyan"/>
        </w:rPr>
        <w:t>regard its own rational capacities as authoritative for what is good</w:t>
      </w:r>
      <w:r w:rsidRPr="00C55C98">
        <w:rPr>
          <w:rStyle w:val="Emphasis"/>
        </w:rPr>
        <w:t xml:space="preserve"> in general.</w:t>
      </w:r>
      <w:r w:rsidRPr="00BC0B35">
        <w:rPr>
          <w:sz w:val="16"/>
        </w:rPr>
        <w:t xml:space="preserve"> For it treats these capacities as capable of determining which ends are good, and at the same time as grounding the goodness of the means taken toward those good ends. But </w:t>
      </w:r>
      <w:r w:rsidRPr="00C55C98">
        <w:rPr>
          <w:rStyle w:val="Emphasis"/>
        </w:rPr>
        <w:t>to regard one’s capacities in this way is</w:t>
      </w:r>
      <w:r w:rsidRPr="00BC0B35">
        <w:rPr>
          <w:sz w:val="16"/>
        </w:rPr>
        <w:t xml:space="preserve"> also </w:t>
      </w:r>
      <w:r w:rsidRPr="00C55C98">
        <w:rPr>
          <w:rStyle w:val="Emphasis"/>
        </w:rPr>
        <w:t xml:space="preserve">to take a certain attitude toward oneself as the being that has and exercises those capacities. </w:t>
      </w:r>
      <w:r w:rsidRPr="00BC0B35">
        <w:rPr>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E927BF">
        <w:rPr>
          <w:rStyle w:val="Emphasis"/>
          <w:highlight w:val="cyan"/>
        </w:rPr>
        <w:t>that capacity through which we can represent the</w:t>
      </w:r>
      <w:r w:rsidRPr="00C55C98">
        <w:rPr>
          <w:rStyle w:val="Emphasis"/>
        </w:rPr>
        <w:t xml:space="preserve"> very </w:t>
      </w:r>
      <w:r w:rsidRPr="00E927BF">
        <w:rPr>
          <w:rStyle w:val="Emphasis"/>
          <w:highlight w:val="cyan"/>
        </w:rPr>
        <w:t>idea of something as good</w:t>
      </w:r>
      <w:r w:rsidRPr="00BC0B35">
        <w:rPr>
          <w:sz w:val="16"/>
        </w:rPr>
        <w:t xml:space="preserve"> both </w:t>
      </w:r>
      <w:r w:rsidRPr="00C55C98">
        <w:rPr>
          <w:rStyle w:val="Emphasis"/>
        </w:rPr>
        <w:t>as end and as means is not</w:t>
      </w:r>
      <w:r w:rsidRPr="00BC0B35">
        <w:rPr>
          <w:sz w:val="16"/>
        </w:rPr>
        <w:t xml:space="preserve"> represented </w:t>
      </w:r>
      <w:r w:rsidRPr="00C55C98">
        <w:rPr>
          <w:rStyle w:val="Emphasis"/>
        </w:rPr>
        <w:t>merely as the object of a contingent inclination, nor is it</w:t>
      </w:r>
      <w:r w:rsidRPr="00BC0B35">
        <w:rPr>
          <w:sz w:val="16"/>
        </w:rPr>
        <w:t xml:space="preserve"> represented </w:t>
      </w:r>
      <w:r w:rsidRPr="00C55C98">
        <w:rPr>
          <w:rStyle w:val="Emphasis"/>
        </w:rPr>
        <w:t xml:space="preserve">as good only as a means. It </w:t>
      </w:r>
      <w:r w:rsidRPr="00E927BF">
        <w:rPr>
          <w:rStyle w:val="Emphasis"/>
          <w:highlight w:val="cyan"/>
        </w:rPr>
        <w:t>must be</w:t>
      </w:r>
      <w:r w:rsidRPr="00BC0B35">
        <w:rPr>
          <w:sz w:val="16"/>
        </w:rPr>
        <w:t xml:space="preserve"> esteemed as </w:t>
      </w:r>
      <w:r w:rsidRPr="00E927BF">
        <w:rPr>
          <w:rStyle w:val="Emphasis"/>
          <w:highlight w:val="cyan"/>
        </w:rPr>
        <w:t>unconditionally good</w:t>
      </w:r>
      <w:r w:rsidRPr="00C55C98">
        <w:rPr>
          <w:rStyle w:val="Emphasis"/>
        </w:rPr>
        <w:t>, as an end in itself.</w:t>
      </w:r>
      <w:r w:rsidRPr="00BC0B35">
        <w:rPr>
          <w:sz w:val="16"/>
        </w:rPr>
        <w:t xml:space="preserve"> To find this value in oneself is not at all the same as thinking of oneself as a good person. </w:t>
      </w:r>
      <w:r w:rsidRPr="00C55C98">
        <w:rPr>
          <w:rStyle w:val="Emphasis"/>
        </w:rPr>
        <w:t>Even those who misuse their rational capacities are committed to esteeming themselves as possessing rational nature.</w:t>
      </w:r>
      <w:r w:rsidRPr="00BC0B35">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BC0B35">
        <w:rPr>
          <w:rStyle w:val="Emphasis"/>
        </w:rPr>
        <w:t>the rational nature in every person is an end in itself whether the person is morally good or bad.</w:t>
      </w:r>
    </w:p>
    <w:p w14:paraId="6F3DB0E3" w14:textId="77777777" w:rsidR="001B33CA" w:rsidRPr="00E17C0A" w:rsidRDefault="001B33CA" w:rsidP="001B33CA"/>
    <w:p w14:paraId="2CB7D7E5" w14:textId="77777777" w:rsidR="001B33CA" w:rsidRPr="00E17C0A" w:rsidRDefault="001B33CA" w:rsidP="001B33CA">
      <w:pPr>
        <w:pStyle w:val="Heading4"/>
      </w:pPr>
      <w:r w:rsidRPr="00E17C0A">
        <w:t>Second, value theory – the existence of extrinsic goodness requires unconditional human worth.</w:t>
      </w:r>
    </w:p>
    <w:p w14:paraId="23E24788" w14:textId="77777777" w:rsidR="001B33CA" w:rsidRPr="00E17C0A" w:rsidRDefault="001B33CA" w:rsidP="001B33CA">
      <w:r w:rsidRPr="00E17C0A">
        <w:rPr>
          <w:rStyle w:val="Style13ptBold"/>
        </w:rPr>
        <w:t>Korsgaard</w:t>
      </w:r>
      <w:r w:rsidRPr="00E17C0A">
        <w:t xml:space="preserve"> (Christine M., “Two Distinctions in Goodness,” The Philosophical Review Vol. 92, No. 2 (Apr., 1983), pp. 169-195, JSTOR) OS</w:t>
      </w:r>
      <w:r>
        <w:t xml:space="preserve"> *bracketed for gen lang* //</w:t>
      </w:r>
      <w:proofErr w:type="spellStart"/>
      <w:r>
        <w:t>rct</w:t>
      </w:r>
      <w:proofErr w:type="spellEnd"/>
      <w:r>
        <w:t xml:space="preserve"> </w:t>
      </w:r>
      <w:proofErr w:type="spellStart"/>
      <w:r>
        <w:t>st</w:t>
      </w:r>
      <w:proofErr w:type="spellEnd"/>
    </w:p>
    <w:p w14:paraId="3ADEEFFE" w14:textId="77777777" w:rsidR="001B33CA" w:rsidRPr="00B42722" w:rsidRDefault="001B33CA" w:rsidP="001B33CA">
      <w:pPr>
        <w:rPr>
          <w:sz w:val="16"/>
        </w:rPr>
      </w:pPr>
      <w:r w:rsidRPr="00B42722">
        <w:rPr>
          <w:sz w:val="16"/>
        </w:rPr>
        <w:lastRenderedPageBreak/>
        <w:t xml:space="preserve">The argument shows how Kant's idea of justification works. It can be read as a kind of regress upon the conditions, starting from an important assumption. The assumption is that </w:t>
      </w:r>
      <w:r w:rsidRPr="00AC7251">
        <w:rPr>
          <w:rStyle w:val="Emphasis"/>
          <w:highlight w:val="cyan"/>
        </w:rPr>
        <w:t xml:space="preserve">when a rational being </w:t>
      </w:r>
      <w:r w:rsidRPr="00AC7251">
        <w:rPr>
          <w:rStyle w:val="Emphasis"/>
        </w:rPr>
        <w:t>makes a choice</w:t>
      </w:r>
      <w:r w:rsidRPr="00783B40">
        <w:rPr>
          <w:rStyle w:val="Emphasis"/>
        </w:rPr>
        <w:t xml:space="preserve"> or </w:t>
      </w:r>
      <w:r w:rsidRPr="00AC7251">
        <w:rPr>
          <w:rStyle w:val="Emphasis"/>
          <w:highlight w:val="cyan"/>
        </w:rPr>
        <w:t>undertakes an action</w:t>
      </w:r>
      <w:r w:rsidRPr="00B42722">
        <w:rPr>
          <w:sz w:val="16"/>
        </w:rPr>
        <w:t xml:space="preserve">, he or she </w:t>
      </w:r>
      <w:r w:rsidRPr="00AC7251">
        <w:rPr>
          <w:rStyle w:val="Emphasis"/>
          <w:highlight w:val="cyan"/>
        </w:rPr>
        <w:t>[they] suppose</w:t>
      </w:r>
      <w:r w:rsidRPr="00B42722">
        <w:rPr>
          <w:sz w:val="16"/>
        </w:rPr>
        <w:t xml:space="preserve">s </w:t>
      </w:r>
      <w:r w:rsidRPr="00AC7251">
        <w:rPr>
          <w:rStyle w:val="Emphasis"/>
          <w:highlight w:val="cyan"/>
        </w:rPr>
        <w:t>the object to be good</w:t>
      </w:r>
      <w:r w:rsidRPr="00783B40">
        <w:rPr>
          <w:rStyle w:val="Emphasis"/>
        </w:rPr>
        <w:t>, and its pursuit to be justified.</w:t>
      </w:r>
      <w:r w:rsidRPr="00B42722">
        <w:rPr>
          <w:sz w:val="16"/>
        </w:rPr>
        <w:t xml:space="preserve"> At least, if there is a categorical imperative there must be objectively good ends, for then there are necessary actions and so necessary ends (G 45-46/427-428 and Doctrine of Virtue 43-44/384-385). In order </w:t>
      </w:r>
      <w:r w:rsidRPr="00B12D15">
        <w:rPr>
          <w:rStyle w:val="Emphasis"/>
        </w:rPr>
        <w:t>for there to be any objectively good ends,</w:t>
      </w:r>
      <w:r w:rsidRPr="00B42722">
        <w:rPr>
          <w:sz w:val="16"/>
        </w:rPr>
        <w:t xml:space="preserve"> however, </w:t>
      </w:r>
      <w:r w:rsidRPr="00AC7251">
        <w:rPr>
          <w:rStyle w:val="Emphasis"/>
          <w:highlight w:val="cyan"/>
        </w:rPr>
        <w:t>there must be something that is unconditionally good and so can serve as a sufficient condition of their goodness.</w:t>
      </w:r>
      <w:r w:rsidRPr="00B42722">
        <w:rPr>
          <w:sz w:val="16"/>
        </w:rPr>
        <w:t xml:space="preserve"> Kant considers what this might be: </w:t>
      </w:r>
      <w:r w:rsidRPr="00783B40">
        <w:rPr>
          <w:rStyle w:val="Emphasis"/>
        </w:rPr>
        <w:t>it cannot be an object of inclination,</w:t>
      </w:r>
      <w:r w:rsidRPr="00B42722">
        <w:rPr>
          <w:sz w:val="16"/>
        </w:rPr>
        <w:t xml:space="preserve"> for those have only a conditional worth, "for </w:t>
      </w:r>
      <w:r w:rsidRPr="00AC7251">
        <w:rPr>
          <w:rStyle w:val="Emphasis"/>
          <w:highlight w:val="cyan"/>
        </w:rPr>
        <w:t>if the inclinations and</w:t>
      </w:r>
      <w:r w:rsidRPr="00D25707">
        <w:rPr>
          <w:rStyle w:val="Emphasis"/>
        </w:rPr>
        <w:t xml:space="preserve"> the </w:t>
      </w:r>
      <w:r w:rsidRPr="00AC7251">
        <w:rPr>
          <w:rStyle w:val="Emphasis"/>
          <w:highlight w:val="cyan"/>
        </w:rPr>
        <w:t>needs founded on them did not exist, their object would be without worth</w:t>
      </w:r>
      <w:r w:rsidRPr="00AC7251">
        <w:rPr>
          <w:rStyle w:val="Emphasis"/>
        </w:rPr>
        <w:t>"</w:t>
      </w:r>
      <w:r w:rsidRPr="00AC7251">
        <w:t xml:space="preserve"> </w:t>
      </w:r>
      <w:r w:rsidRPr="00B42722">
        <w:rPr>
          <w:sz w:val="16"/>
        </w:rPr>
        <w:t xml:space="preserve">(G 46/428). It cannot be the inclinations themselves because a rational being would rather be free from them. Nor can it be external things, which serve only as means. So, Kant asserts, </w:t>
      </w:r>
      <w:r w:rsidRPr="00AC7251">
        <w:rPr>
          <w:rStyle w:val="Emphasis"/>
          <w:highlight w:val="cyan"/>
        </w:rPr>
        <w:t>the unconditionally valuable thing must be "humanity</w:t>
      </w:r>
      <w:r w:rsidRPr="00D25707">
        <w:rPr>
          <w:rStyle w:val="Emphasis"/>
        </w:rPr>
        <w:t>"</w:t>
      </w:r>
      <w:r w:rsidRPr="00B42722">
        <w:rPr>
          <w:sz w:val="16"/>
        </w:rPr>
        <w:t xml:space="preserve"> or "rational nature," which he defines as "the power set to an end" (G 56/437 and DV 51/392). Kant explains that </w:t>
      </w:r>
      <w:r w:rsidRPr="00795FD7">
        <w:rPr>
          <w:rStyle w:val="Emphasis"/>
          <w:highlight w:val="cyan"/>
        </w:rPr>
        <w:t>regarding your existence as a rational being as an end in itself is a "subjective principle of human action.</w:t>
      </w:r>
      <w:r w:rsidRPr="00EB2967">
        <w:rPr>
          <w:rStyle w:val="Emphasis"/>
        </w:rPr>
        <w:t>"</w:t>
      </w:r>
      <w:r w:rsidRPr="00B42722">
        <w:rPr>
          <w:sz w:val="16"/>
        </w:rPr>
        <w:t xml:space="preserve"> By this I understand him to mean that </w:t>
      </w:r>
      <w:r w:rsidRPr="00491A83">
        <w:rPr>
          <w:rStyle w:val="Emphasis"/>
          <w:highlight w:val="cyan"/>
        </w:rPr>
        <w:t>we must regard ourselves as capable of conferring value</w:t>
      </w:r>
      <w:r w:rsidRPr="00490AFF">
        <w:rPr>
          <w:rStyle w:val="Emphasis"/>
        </w:rPr>
        <w:t xml:space="preserve"> upon the objects of our choice, </w:t>
      </w:r>
      <w:r w:rsidRPr="00B42722">
        <w:rPr>
          <w:sz w:val="16"/>
        </w:rPr>
        <w:t xml:space="preserve">the ends that we set, </w:t>
      </w:r>
      <w:r w:rsidRPr="00491A83">
        <w:rPr>
          <w:rStyle w:val="Emphasis"/>
          <w:highlight w:val="cyan"/>
        </w:rPr>
        <w:t>because we</w:t>
      </w:r>
      <w:r w:rsidRPr="00490AFF">
        <w:rPr>
          <w:rStyle w:val="Emphasis"/>
        </w:rPr>
        <w:t xml:space="preserve"> must </w:t>
      </w:r>
      <w:r w:rsidRPr="00491A83">
        <w:rPr>
          <w:rStyle w:val="Emphasis"/>
          <w:highlight w:val="cyan"/>
        </w:rPr>
        <w:t>regard our ends as good</w:t>
      </w:r>
      <w:r w:rsidRPr="00490AFF">
        <w:rPr>
          <w:rStyle w:val="Emphasis"/>
        </w:rPr>
        <w:t>.</w:t>
      </w:r>
      <w:r w:rsidRPr="00B42722">
        <w:rPr>
          <w:sz w:val="16"/>
        </w:rPr>
        <w:t xml:space="preserve"> But since "every other rational being thinks of his existence by the same rational ground which holds also for myself' (G 47/429), </w:t>
      </w:r>
      <w:r w:rsidRPr="00491A83">
        <w:rPr>
          <w:rStyle w:val="Emphasis"/>
          <w:highlight w:val="cyan"/>
        </w:rPr>
        <w:t>we must regard others</w:t>
      </w:r>
      <w:r w:rsidRPr="00490AFF">
        <w:rPr>
          <w:rStyle w:val="Emphasis"/>
        </w:rPr>
        <w:t xml:space="preserve"> as capable of conferring value by reason of their rational choices and so</w:t>
      </w:r>
      <w:r w:rsidRPr="00B42722">
        <w:rPr>
          <w:sz w:val="16"/>
        </w:rPr>
        <w:t xml:space="preserve"> also </w:t>
      </w:r>
      <w:r w:rsidRPr="00491A83">
        <w:rPr>
          <w:rStyle w:val="Emphasis"/>
          <w:highlight w:val="cyan"/>
        </w:rPr>
        <w:t>as ends in themselves</w:t>
      </w:r>
      <w:r w:rsidRPr="00B42722">
        <w:rPr>
          <w:sz w:val="16"/>
        </w:rPr>
        <w:t xml:space="preserve">. Treating another as an end in itself thus involves making that person's ends as far as possible your own (G 49/430). </w:t>
      </w:r>
      <w:r w:rsidRPr="00967318">
        <w:rPr>
          <w:rStyle w:val="Emphasis"/>
        </w:rPr>
        <w:t xml:space="preserve">The ends that are chosen by any rational being, possessed of the humanity </w:t>
      </w:r>
      <w:r w:rsidRPr="00B42722">
        <w:rPr>
          <w:sz w:val="16"/>
        </w:rPr>
        <w:t xml:space="preserve">or rational nature </w:t>
      </w:r>
      <w:r w:rsidRPr="00967318">
        <w:rPr>
          <w:rStyle w:val="Emphasis"/>
        </w:rPr>
        <w:t xml:space="preserve">that is fully realized in a good will, take on the status of objective goods. They are not intrinsically valuable, but they are objectively valuable in the sense that every rational being has a reason to promote </w:t>
      </w:r>
      <w:r w:rsidRPr="00B42722">
        <w:rPr>
          <w:sz w:val="16"/>
        </w:rPr>
        <w:t xml:space="preserve">or realize </w:t>
      </w:r>
      <w:r w:rsidRPr="00B42722">
        <w:rPr>
          <w:rStyle w:val="Emphasis"/>
        </w:rPr>
        <w:t>them</w:t>
      </w:r>
      <w:r w:rsidRPr="00B42722">
        <w:rPr>
          <w:sz w:val="16"/>
        </w:rPr>
        <w:t>. For this reason it is our duty to promote the happiness of others-the ends that they choose-and, in general, to make the highest good our end.</w:t>
      </w:r>
    </w:p>
    <w:p w14:paraId="15A9B6F9" w14:textId="77777777" w:rsidR="001B33CA" w:rsidRPr="00E17C0A" w:rsidRDefault="001B33CA" w:rsidP="001B33CA"/>
    <w:p w14:paraId="2ADD1DD0" w14:textId="77777777" w:rsidR="001B33CA" w:rsidRPr="00E17C0A" w:rsidRDefault="001B33CA" w:rsidP="001B33CA">
      <w:pPr>
        <w:pStyle w:val="Heading4"/>
      </w:pPr>
      <w:r w:rsidRPr="00E17C0A">
        <w:t>Third, practical reason – ethical principles must be derived from the structure of reason</w:t>
      </w:r>
      <w:r>
        <w:t xml:space="preserve"> and begin a priori, meaning they can’t be derived from our experiences.</w:t>
      </w:r>
    </w:p>
    <w:p w14:paraId="7FCD869B" w14:textId="77777777" w:rsidR="001B33CA" w:rsidRPr="00E17C0A" w:rsidRDefault="001B33CA" w:rsidP="001B33CA"/>
    <w:p w14:paraId="0AB1E48B" w14:textId="77777777" w:rsidR="001B33CA" w:rsidRPr="00E17C0A" w:rsidRDefault="001B33CA" w:rsidP="001B33CA">
      <w:pPr>
        <w:pStyle w:val="Heading4"/>
      </w:pPr>
      <w:r w:rsidRPr="00E17C0A">
        <w:t xml:space="preserve">[1] Regress </w:t>
      </w:r>
      <w:r>
        <w:rPr>
          <w:b w:val="0"/>
          <w:bCs w:val="0"/>
        </w:rPr>
        <w:t xml:space="preserve">– </w:t>
      </w:r>
      <w:r w:rsidRPr="00E17C0A">
        <w:rPr>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65996244" w14:textId="77777777" w:rsidR="001B33CA" w:rsidRPr="005F04F4" w:rsidRDefault="001B33CA" w:rsidP="001B33CA"/>
    <w:p w14:paraId="485BA644" w14:textId="77777777" w:rsidR="001B33CA" w:rsidRPr="005F04F4" w:rsidRDefault="001B33CA" w:rsidP="001B33CA">
      <w:pPr>
        <w:pStyle w:val="Heading4"/>
        <w:rPr>
          <w:rFonts w:cs="Calibri"/>
          <w:b w:val="0"/>
          <w:bCs w:val="0"/>
        </w:rPr>
      </w:pPr>
      <w:r w:rsidRPr="005F04F4">
        <w:rPr>
          <w:rFonts w:cs="Calibri"/>
        </w:rPr>
        <w:t>[</w:t>
      </w:r>
      <w:r>
        <w:rPr>
          <w:rFonts w:cs="Calibri"/>
        </w:rPr>
        <w:t>2</w:t>
      </w:r>
      <w:r w:rsidRPr="005F04F4">
        <w:rPr>
          <w:rFonts w:cs="Calibri"/>
        </w:rPr>
        <w:t xml:space="preserve">]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7F065731" w14:textId="77777777" w:rsidR="001B33CA" w:rsidRPr="005F04F4" w:rsidRDefault="001B33CA" w:rsidP="001B33CA"/>
    <w:p w14:paraId="314BE07F" w14:textId="77777777" w:rsidR="001B33CA" w:rsidRPr="005F04F4" w:rsidRDefault="001B33CA" w:rsidP="001B33CA">
      <w:pPr>
        <w:pStyle w:val="Heading4"/>
        <w:rPr>
          <w:rFonts w:cs="Calibri"/>
          <w:b w:val="0"/>
          <w:bCs w:val="0"/>
        </w:rPr>
      </w:pPr>
      <w:r w:rsidRPr="005F04F4">
        <w:rPr>
          <w:rFonts w:cs="Calibri"/>
        </w:rPr>
        <w:lastRenderedPageBreak/>
        <w:t>[</w:t>
      </w:r>
      <w:r>
        <w:rPr>
          <w:rFonts w:cs="Calibri"/>
        </w:rPr>
        <w:t>3</w:t>
      </w:r>
      <w:r w:rsidRPr="005F04F4">
        <w:rPr>
          <w:rFonts w:cs="Calibri"/>
        </w:rPr>
        <w:t xml:space="preserve">]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46F03EFA" w14:textId="77777777" w:rsidR="001B33CA" w:rsidRDefault="001B33CA" w:rsidP="001B33CA">
      <w:pPr>
        <w:spacing w:after="0" w:line="240" w:lineRule="auto"/>
        <w:rPr>
          <w:rFonts w:ascii="Times New Roman" w:eastAsia="Times New Roman" w:hAnsi="Times New Roman" w:cs="Times New Roman"/>
          <w:sz w:val="24"/>
        </w:rPr>
      </w:pPr>
    </w:p>
    <w:p w14:paraId="09ACEAAB" w14:textId="77777777" w:rsidR="001B33CA" w:rsidRDefault="001B33CA" w:rsidP="001B33CA">
      <w:pPr>
        <w:pStyle w:val="Heading4"/>
        <w:rPr>
          <w:b w:val="0"/>
          <w:bCs w:val="0"/>
          <w:color w:val="000000" w:themeColor="text1"/>
        </w:rPr>
      </w:pPr>
      <w:r>
        <w:rPr>
          <w:color w:val="000000" w:themeColor="text1"/>
        </w:rPr>
        <w:t>Practical</w:t>
      </w:r>
      <w:r w:rsidRPr="00B1594E">
        <w:rPr>
          <w:color w:val="000000" w:themeColor="text1"/>
        </w:rPr>
        <w:t xml:space="preserve"> reason means we all have a unified perspective</w:t>
      </w:r>
      <w:r w:rsidRPr="00C80FBA">
        <w:rPr>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49B36089" w14:textId="77777777" w:rsidR="001B33CA" w:rsidRPr="00C80FBA" w:rsidRDefault="001B33CA" w:rsidP="001B33CA"/>
    <w:p w14:paraId="018B4D60" w14:textId="77777777" w:rsidR="001B33CA" w:rsidRPr="006C6EFC" w:rsidRDefault="001B33CA" w:rsidP="001B33CA">
      <w:pPr>
        <w:pStyle w:val="Heading4"/>
        <w:rPr>
          <w:sz w:val="12"/>
        </w:rPr>
      </w:pPr>
      <w:r w:rsidRPr="001B26D6">
        <w:rPr>
          <w:color w:val="000000" w:themeColor="text1"/>
        </w:rPr>
        <w:t xml:space="preserve">But, willing an action that violates the freedom of others is a contradiction: </w:t>
      </w:r>
      <w:r w:rsidRPr="00C80FBA">
        <w:rPr>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58241B0A" w14:textId="77777777" w:rsidR="001B33CA" w:rsidRPr="00C80FBA" w:rsidRDefault="001B33CA" w:rsidP="001B33CA"/>
    <w:p w14:paraId="7C2E2D31" w14:textId="77777777" w:rsidR="001B33CA" w:rsidRDefault="001B33CA" w:rsidP="001B33CA">
      <w:pPr>
        <w:pStyle w:val="Heading4"/>
      </w:pPr>
      <w:r>
        <w:t>Thus, the standard is respecting freedom.</w:t>
      </w:r>
    </w:p>
    <w:p w14:paraId="12889EF3" w14:textId="77777777" w:rsidR="001B33CA" w:rsidRDefault="001B33CA" w:rsidP="001B33CA">
      <w:pPr>
        <w:spacing w:after="0" w:line="240" w:lineRule="auto"/>
        <w:rPr>
          <w:rFonts w:ascii="Times New Roman" w:eastAsia="Times New Roman" w:hAnsi="Times New Roman" w:cs="Times New Roman"/>
          <w:sz w:val="24"/>
        </w:rPr>
      </w:pPr>
    </w:p>
    <w:p w14:paraId="1E46845B" w14:textId="77777777" w:rsidR="001B33CA" w:rsidRDefault="001B33CA" w:rsidP="001B33CA">
      <w:pPr>
        <w:pStyle w:val="Heading4"/>
      </w:pPr>
      <w:r w:rsidRPr="00E17C0A">
        <w:t>Impact calculus – </w:t>
      </w:r>
    </w:p>
    <w:p w14:paraId="125053C1" w14:textId="77777777" w:rsidR="001B33CA" w:rsidRPr="00E17C0A" w:rsidRDefault="001B33CA" w:rsidP="001B33CA"/>
    <w:p w14:paraId="2EA9CB89" w14:textId="77777777" w:rsidR="001B33CA" w:rsidRDefault="001B33CA" w:rsidP="001B33CA">
      <w:pPr>
        <w:pStyle w:val="Heading4"/>
      </w:pPr>
      <w:r>
        <w:t>[</w:t>
      </w:r>
      <w:r w:rsidRPr="00E17C0A">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42F217FE" w14:textId="77777777" w:rsidR="001B33CA" w:rsidRPr="00E17C0A" w:rsidRDefault="001B33CA" w:rsidP="001B33CA"/>
    <w:p w14:paraId="5C8F4137" w14:textId="77777777" w:rsidR="001B33CA" w:rsidRDefault="001B33CA" w:rsidP="001B33CA">
      <w:pPr>
        <w:pStyle w:val="Heading4"/>
      </w:pPr>
      <w:r>
        <w:t>[</w:t>
      </w:r>
      <w:r w:rsidRPr="00E17C0A">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7EC5C1EE" w14:textId="77777777" w:rsidR="001B33CA" w:rsidRDefault="001B33CA" w:rsidP="001B33CA"/>
    <w:p w14:paraId="03ADB755" w14:textId="77777777" w:rsidR="001B33CA" w:rsidRDefault="001B33CA" w:rsidP="001B33CA">
      <w:pPr>
        <w:pStyle w:val="Heading4"/>
      </w:pPr>
      <w:r>
        <w:t>Negate:</w:t>
      </w:r>
    </w:p>
    <w:p w14:paraId="3A5EF2B3" w14:textId="77777777" w:rsidR="001B33CA" w:rsidRPr="00C97CF0" w:rsidRDefault="001B33CA" w:rsidP="001B33CA"/>
    <w:p w14:paraId="6791870E" w14:textId="77777777" w:rsidR="001B33CA" w:rsidRDefault="001B33CA" w:rsidP="001B33CA">
      <w:pPr>
        <w:pStyle w:val="Heading4"/>
        <w:spacing w:before="0"/>
        <w:rPr>
          <w:rFonts w:ascii="Times New Roman" w:hAnsi="Times New Roman" w:cs="Times New Roman"/>
          <w:sz w:val="24"/>
        </w:rPr>
      </w:pPr>
      <w:r>
        <w:rPr>
          <w:rFonts w:cs="Calibri"/>
        </w:rPr>
        <w:lastRenderedPageBreak/>
        <w:t xml:space="preserve">Acquisition of property can never be unjust – to create rights violations, there must already be an owner of the property being violated, but that presupposes its appropriation by another entity. </w:t>
      </w:r>
    </w:p>
    <w:p w14:paraId="54F70F9B" w14:textId="77777777" w:rsidR="001B33CA" w:rsidRPr="009D349B" w:rsidRDefault="001B33CA" w:rsidP="001B33CA">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9"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251EA040" w14:textId="77777777" w:rsidR="001B33CA" w:rsidRDefault="001B33CA" w:rsidP="001B33CA">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22F68328" w14:textId="77777777" w:rsidR="001B33CA" w:rsidRDefault="001B33CA" w:rsidP="001B33CA">
      <w:pPr>
        <w:rPr>
          <w:sz w:val="16"/>
        </w:rPr>
      </w:pPr>
    </w:p>
    <w:p w14:paraId="66124914" w14:textId="77777777" w:rsidR="001B33CA" w:rsidRDefault="001B33CA" w:rsidP="001B33CA">
      <w:pPr>
        <w:pStyle w:val="Heading4"/>
        <w:spacing w:before="0"/>
        <w:rPr>
          <w:rFonts w:cs="Calibri"/>
        </w:rPr>
      </w:pPr>
      <w:r>
        <w:rPr>
          <w:rFonts w:cs="Calibri"/>
        </w:rPr>
        <w:lastRenderedPageBreak/>
        <w:t xml:space="preserve">To own yourself and use your own freedom is to be able to interact with external objects. Anything else makes you unable to exercise your own freedom on other things and creates a contradiction. </w:t>
      </w:r>
    </w:p>
    <w:p w14:paraId="668A8344" w14:textId="77777777" w:rsidR="001B33CA" w:rsidRPr="009D349B" w:rsidRDefault="001B33CA" w:rsidP="001B33CA">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2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6ADAC355" w14:textId="77777777" w:rsidR="001B33CA" w:rsidRPr="009D349B" w:rsidRDefault="001B33CA" w:rsidP="001B33CA">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w:t>
      </w:r>
      <w:r w:rsidRPr="009D349B">
        <w:rPr>
          <w:sz w:val="10"/>
        </w:rPr>
        <w:lastRenderedPageBreak/>
        <w:t xml:space="preserve">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658488D7" w14:textId="77777777" w:rsidR="001B33CA" w:rsidRDefault="001B33CA" w:rsidP="001B33CA"/>
    <w:p w14:paraId="28828EC7" w14:textId="77777777" w:rsidR="001B33CA" w:rsidRPr="009D349B" w:rsidRDefault="001B33CA" w:rsidP="001B33CA">
      <w:pPr>
        <w:pStyle w:val="Heading4"/>
        <w:spacing w:before="0"/>
        <w:rPr>
          <w:rFonts w:ascii="Times New Roman" w:hAnsi="Times New Roman" w:cs="Times New Roman"/>
          <w:sz w:val="24"/>
        </w:rPr>
      </w:pPr>
      <w:r>
        <w:rPr>
          <w:rFonts w:cs="Calibri"/>
        </w:rPr>
        <w:t>Thus, self-ownership justifies the appropriation of property – our freedom necessitates being able to set and pursue external things as our ends, including exercising our rights on property. Restricting this arbitrarily limits our freedom which is unjust.</w:t>
      </w:r>
    </w:p>
    <w:p w14:paraId="33AC26A2" w14:textId="77777777" w:rsidR="001B33CA" w:rsidRPr="009D349B" w:rsidRDefault="001B33CA" w:rsidP="001B33CA">
      <w:proofErr w:type="spellStart"/>
      <w:r w:rsidRPr="009D349B">
        <w:rPr>
          <w:rStyle w:val="Style13ptBold"/>
        </w:rPr>
        <w:t>Feser</w:t>
      </w:r>
      <w:proofErr w:type="spellEnd"/>
      <w:r>
        <w:rPr>
          <w:rStyle w:val="Style13ptBold"/>
        </w:rPr>
        <w:t xml:space="preserve"> 3</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21"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6E52F37C" w14:textId="77777777" w:rsidR="001B33CA" w:rsidRPr="009D349B" w:rsidRDefault="001B33CA" w:rsidP="001B33CA">
      <w:pPr>
        <w:rPr>
          <w:sz w:val="16"/>
        </w:rPr>
      </w:pPr>
      <w:r w:rsidRPr="009D349B">
        <w:rPr>
          <w:sz w:val="16"/>
        </w:rPr>
        <w:lastRenderedPageBreak/>
        <w:t>V. Some Implications If what I have argued so far is correct, then the way is opened to the following revised case for strongly libertarian Lockean-Nozickian prop-</w:t>
      </w:r>
      <w:proofErr w:type="spellStart"/>
      <w:r w:rsidRPr="009D349B">
        <w:rPr>
          <w:sz w:val="16"/>
        </w:rPr>
        <w:t>erty</w:t>
      </w:r>
      <w:proofErr w:type="spellEnd"/>
      <w:r w:rsidRPr="009D349B">
        <w:rPr>
          <w:sz w:val="16"/>
        </w:rPr>
        <w:t xml:space="preserve">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significantly altering it and/or bringing it under his control</w:t>
      </w:r>
      <w:r w:rsidRPr="009D349B">
        <w:rPr>
          <w:sz w:val="16"/>
        </w:rPr>
        <w:t xml:space="preserve">, </w:t>
      </w:r>
      <w:r w:rsidRPr="009D349B">
        <w:rPr>
          <w:rStyle w:val="Emphasis"/>
          <w:highlight w:val="cyan"/>
        </w:rPr>
        <w:t>and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 xml:space="preserve">if his control and/or alteration (and thus acquisition) of it is (more or less) complete, his own- </w:t>
      </w:r>
      <w:proofErr w:type="spellStart"/>
      <w:r w:rsidRPr="009D349B">
        <w:rPr>
          <w:rStyle w:val="Emphasis"/>
        </w:rPr>
        <w:t>ership</w:t>
      </w:r>
      <w:proofErr w:type="spellEnd"/>
      <w:r w:rsidRPr="009D349B">
        <w:rPr>
          <w:rStyle w:val="Emphasis"/>
        </w:rPr>
        <w:t xml:space="preserve">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9D349B">
        <w:rPr>
          <w:sz w:val="16"/>
        </w:rPr>
        <w:t>ing</w:t>
      </w:r>
      <w:proofErr w:type="spellEnd"/>
      <w:r w:rsidRPr="009D349B">
        <w:rPr>
          <w:sz w:val="16"/>
        </w:rPr>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9D349B">
        <w:rPr>
          <w:sz w:val="16"/>
        </w:rPr>
        <w:t>erty</w:t>
      </w:r>
      <w:proofErr w:type="spellEnd"/>
      <w:r w:rsidRPr="009D349B">
        <w:rPr>
          <w:sz w:val="16"/>
        </w:rPr>
        <w:t xml:space="preserve"> just sketched, purged as it is of the Lockean proviso, with all the egalitarian mischief-making the proviso has made possible.</w:t>
      </w:r>
    </w:p>
    <w:p w14:paraId="6850F30F" w14:textId="77777777" w:rsidR="00E42E4C" w:rsidRDefault="00E42E4C" w:rsidP="00F601E6"/>
    <w:p w14:paraId="7F4B263A" w14:textId="7280B227" w:rsidR="00AD2EED" w:rsidRDefault="00AD2EED" w:rsidP="00AD2EED">
      <w:pPr>
        <w:pStyle w:val="Heading2"/>
      </w:pPr>
      <w:r>
        <w:lastRenderedPageBreak/>
        <w:t>Case</w:t>
      </w:r>
    </w:p>
    <w:p w14:paraId="71E45170" w14:textId="77777777" w:rsidR="00AD2EED" w:rsidRDefault="00AD2EED" w:rsidP="00AD2EED"/>
    <w:p w14:paraId="309B584A" w14:textId="77777777" w:rsidR="00AD2EED" w:rsidRPr="005551D7" w:rsidRDefault="00AD2EED" w:rsidP="00AD2EED">
      <w:pPr>
        <w:keepNext/>
        <w:keepLines/>
        <w:spacing w:before="200"/>
        <w:outlineLvl w:val="3"/>
        <w:rPr>
          <w:rFonts w:eastAsiaTheme="majorEastAsia"/>
          <w:b/>
          <w:iCs/>
          <w:sz w:val="26"/>
        </w:rPr>
      </w:pPr>
      <w:r w:rsidRPr="005551D7">
        <w:rPr>
          <w:rFonts w:eastAsiaTheme="majorEastAsia"/>
          <w:b/>
          <w:iCs/>
          <w:sz w:val="26"/>
        </w:rPr>
        <w:t>No ‘space war’ – Insurmountable barriers and everyone has an interest in keeping space peaceful</w:t>
      </w:r>
    </w:p>
    <w:p w14:paraId="5296DF94" w14:textId="77777777" w:rsidR="00AD2EED" w:rsidRPr="005551D7" w:rsidRDefault="00AD2EED" w:rsidP="00AD2EED">
      <w:proofErr w:type="spellStart"/>
      <w:r w:rsidRPr="005551D7">
        <w:rPr>
          <w:b/>
          <w:bCs/>
          <w:sz w:val="26"/>
        </w:rPr>
        <w:t>Dobos</w:t>
      </w:r>
      <w:proofErr w:type="spellEnd"/>
      <w:r w:rsidRPr="005551D7">
        <w:rPr>
          <w:b/>
          <w:bCs/>
          <w:sz w:val="26"/>
        </w:rPr>
        <w:t xml:space="preserve"> 19 </w:t>
      </w:r>
      <w:r w:rsidRPr="005551D7">
        <w:t>[(</w:t>
      </w:r>
      <w:proofErr w:type="spellStart"/>
      <w:r w:rsidRPr="005551D7">
        <w:t>Bohumil</w:t>
      </w:r>
      <w:proofErr w:type="spellEnd"/>
      <w:r w:rsidRPr="005551D7">
        <w:t xml:space="preserve"> </w:t>
      </w:r>
      <w:proofErr w:type="spellStart"/>
      <w:r w:rsidRPr="005551D7">
        <w:t>Doboš</w:t>
      </w:r>
      <w:proofErr w:type="spellEnd"/>
      <w:r w:rsidRPr="005551D7">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010C22A9" w14:textId="77777777" w:rsidR="00AD2EED" w:rsidRPr="005551D7" w:rsidRDefault="00AD2EED" w:rsidP="00AD2EED">
      <w:r w:rsidRPr="005551D7">
        <w:rPr>
          <w:rStyle w:val="StyleUnderline"/>
        </w:rPr>
        <w:t xml:space="preserve">Despite </w:t>
      </w:r>
      <w:r w:rsidRPr="005551D7">
        <w:t xml:space="preserve">the </w:t>
      </w:r>
      <w:r w:rsidRPr="005551D7">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5551D7">
        <w:t xml:space="preserve">(Steinberg 2012, p. 255). </w:t>
      </w:r>
      <w:r w:rsidRPr="005551D7">
        <w:rPr>
          <w:rStyle w:val="StyleUnderline"/>
        </w:rPr>
        <w:t xml:space="preserve">In current global international political and technological setting, </w:t>
      </w:r>
      <w:r w:rsidRPr="005551D7">
        <w:rPr>
          <w:rStyle w:val="StyleUnderline"/>
          <w:highlight w:val="green"/>
        </w:rPr>
        <w:t>the utility of space weapons is very limited</w:t>
      </w:r>
      <w:r w:rsidRPr="005551D7">
        <w:rPr>
          <w:rStyle w:val="StyleUnderline"/>
        </w:rPr>
        <w:t xml:space="preserve">, </w:t>
      </w:r>
      <w:r w:rsidRPr="005551D7">
        <w:t xml:space="preserve">even if we accept that the ultimate high ground presents the potential to get a decisive tangible military advantage (which is unclear). </w:t>
      </w:r>
      <w:r w:rsidRPr="005551D7">
        <w:rPr>
          <w:rStyle w:val="StyleUnderline"/>
        </w:rPr>
        <w:t>This stands among the reasons for the lack of their utilization so far</w:t>
      </w:r>
      <w:r w:rsidRPr="005551D7">
        <w:t xml:space="preserve">. Last but not the least, it must be pointed out that </w:t>
      </w:r>
      <w:r w:rsidRPr="005551D7">
        <w:rPr>
          <w:rStyle w:val="StyleUnderline"/>
        </w:rPr>
        <w:t xml:space="preserve">the </w:t>
      </w:r>
      <w:r w:rsidRPr="005551D7">
        <w:rPr>
          <w:rStyle w:val="StyleUnderline"/>
          <w:highlight w:val="green"/>
        </w:rPr>
        <w:t>states</w:t>
      </w:r>
      <w:r w:rsidRPr="005551D7">
        <w:rPr>
          <w:rStyle w:val="StyleUnderline"/>
        </w:rPr>
        <w:t xml:space="preserve"> also </w:t>
      </w:r>
      <w:r w:rsidRPr="005551D7">
        <w:rPr>
          <w:rStyle w:val="StyleUnderline"/>
          <w:highlight w:val="green"/>
        </w:rPr>
        <w:t>develop passive defense systems</w:t>
      </w:r>
      <w:r w:rsidRPr="005551D7">
        <w:rPr>
          <w:rStyle w:val="StyleUnderline"/>
        </w:rPr>
        <w:t xml:space="preserve"> designed </w:t>
      </w:r>
      <w:r w:rsidRPr="005551D7">
        <w:rPr>
          <w:rStyle w:val="StyleUnderline"/>
          <w:highlight w:val="green"/>
        </w:rPr>
        <w:t>to protect</w:t>
      </w:r>
      <w:r w:rsidRPr="005551D7">
        <w:rPr>
          <w:rStyle w:val="StyleUnderline"/>
        </w:rPr>
        <w:t xml:space="preserve"> the </w:t>
      </w:r>
      <w:r w:rsidRPr="005551D7">
        <w:rPr>
          <w:rStyle w:val="StyleUnderline"/>
          <w:highlight w:val="green"/>
        </w:rPr>
        <w:t>satellites</w:t>
      </w:r>
      <w:r w:rsidRPr="005551D7">
        <w:rPr>
          <w:rStyle w:val="StyleUnderline"/>
        </w:rPr>
        <w:t xml:space="preserve"> on orbit or critical capabilities they provide. These further decrease the utility of space weapons</w:t>
      </w:r>
      <w:r w:rsidRPr="005551D7">
        <w:rPr>
          <w:u w:val="single"/>
        </w:rPr>
        <w:t>.</w:t>
      </w:r>
      <w:r w:rsidRPr="005551D7">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5551D7">
        <w:t>Moltz</w:t>
      </w:r>
      <w:proofErr w:type="spellEnd"/>
      <w:r w:rsidRPr="005551D7">
        <w:t xml:space="preserve"> 2014, p. 31). </w:t>
      </w:r>
      <w:r w:rsidRPr="005551D7">
        <w:rPr>
          <w:rStyle w:val="StyleUnderline"/>
        </w:rPr>
        <w:t xml:space="preserve">Finally, we must look at the main obstacles of connection of the outer space and warfare. </w:t>
      </w:r>
      <w:r w:rsidRPr="005551D7">
        <w:rPr>
          <w:rStyle w:val="StyleUnderline"/>
          <w:highlight w:val="green"/>
        </w:rPr>
        <w:t>The first</w:t>
      </w:r>
      <w:r w:rsidRPr="005551D7">
        <w:rPr>
          <w:rStyle w:val="StyleUnderline"/>
        </w:rPr>
        <w:t xml:space="preserve"> set of </w:t>
      </w:r>
      <w:r w:rsidRPr="005551D7">
        <w:rPr>
          <w:rStyle w:val="StyleUnderline"/>
          <w:highlight w:val="green"/>
        </w:rPr>
        <w:t>barrier</w:t>
      </w:r>
      <w:r w:rsidRPr="005551D7">
        <w:rPr>
          <w:rStyle w:val="StyleUnderline"/>
        </w:rPr>
        <w:t>s</w:t>
      </w:r>
      <w:r w:rsidRPr="005551D7">
        <w:rPr>
          <w:rStyle w:val="StyleUnderline"/>
          <w:highlight w:val="green"/>
        </w:rPr>
        <w:t xml:space="preserve"> is</w:t>
      </w:r>
      <w:r w:rsidRPr="005551D7">
        <w:rPr>
          <w:rStyle w:val="StyleUnderline"/>
        </w:rPr>
        <w:t xml:space="preserve"> comprised of </w:t>
      </w:r>
      <w:r w:rsidRPr="005551D7">
        <w:rPr>
          <w:rStyle w:val="Emphasis"/>
          <w:highlight w:val="green"/>
        </w:rPr>
        <w:t>physical obstructions</w:t>
      </w:r>
      <w:r w:rsidRPr="005551D7">
        <w:t xml:space="preserve">. As has been presented in the previous chapter, </w:t>
      </w:r>
      <w:r w:rsidRPr="005551D7">
        <w:rPr>
          <w:rStyle w:val="StyleUnderline"/>
        </w:rPr>
        <w:t xml:space="preserve">the outer space is very challenging domain to operate in. </w:t>
      </w:r>
      <w:r w:rsidRPr="005551D7">
        <w:rPr>
          <w:rStyle w:val="StyleUnderline"/>
          <w:highlight w:val="green"/>
        </w:rPr>
        <w:t>Environmental factors</w:t>
      </w:r>
      <w:r w:rsidRPr="005551D7">
        <w:rPr>
          <w:rStyle w:val="StyleUnderline"/>
        </w:rPr>
        <w:t xml:space="preserve"> still present the largest threat to any space military capabilities if compared to any man-made threats </w:t>
      </w:r>
      <w:r w:rsidRPr="005551D7">
        <w:t>(</w:t>
      </w:r>
      <w:proofErr w:type="spellStart"/>
      <w:r w:rsidRPr="005551D7">
        <w:t>Rendleman</w:t>
      </w:r>
      <w:proofErr w:type="spellEnd"/>
      <w:r w:rsidRPr="005551D7">
        <w:t xml:space="preserve"> 2013, p. 79). </w:t>
      </w:r>
      <w:r w:rsidRPr="005551D7">
        <w:rPr>
          <w:rStyle w:val="StyleUnderline"/>
        </w:rPr>
        <w:t xml:space="preserve">A following issue that </w:t>
      </w:r>
      <w:r w:rsidRPr="005551D7">
        <w:rPr>
          <w:rStyle w:val="StyleUnderline"/>
          <w:highlight w:val="green"/>
        </w:rPr>
        <w:t>hinder</w:t>
      </w:r>
      <w:r w:rsidRPr="005551D7">
        <w:rPr>
          <w:rStyle w:val="StyleUnderline"/>
        </w:rPr>
        <w:t>s</w:t>
      </w:r>
      <w:r w:rsidRPr="005551D7">
        <w:rPr>
          <w:rStyle w:val="StyleUnderline"/>
          <w:highlight w:val="green"/>
        </w:rPr>
        <w:t xml:space="preserve"> military op</w:t>
      </w:r>
      <w:r w:rsidRPr="005551D7">
        <w:rPr>
          <w:rStyle w:val="StyleUnderline"/>
        </w:rPr>
        <w:t>eration</w:t>
      </w:r>
      <w:r w:rsidRPr="005551D7">
        <w:rPr>
          <w:rStyle w:val="StyleUnderline"/>
          <w:highlight w:val="green"/>
        </w:rPr>
        <w:t>s</w:t>
      </w:r>
      <w:r w:rsidRPr="005551D7">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5551D7">
        <w:rPr>
          <w:u w:val="single"/>
        </w:rPr>
        <w:t>s</w:t>
      </w:r>
      <w:r w:rsidRPr="005551D7">
        <w:t xml:space="preserve"> (spectrometers, etc.) (Norris 2010, p. 196)-</w:t>
      </w:r>
      <w:r w:rsidRPr="005551D7">
        <w:rPr>
          <w:rStyle w:val="StyleUnderline"/>
        </w:rPr>
        <w:t xml:space="preserve">but the hide-and-seek game is on. </w:t>
      </w:r>
      <w:r w:rsidRPr="005551D7">
        <w:t xml:space="preserve">This same principle is, however, in place for </w:t>
      </w:r>
      <w:r w:rsidRPr="005551D7">
        <w:rPr>
          <w:rStyle w:val="StyleUnderline"/>
        </w:rPr>
        <w:t>any other space asset-</w:t>
      </w:r>
      <w:r w:rsidRPr="005551D7">
        <w:rPr>
          <w:rStyle w:val="StyleUnderline"/>
          <w:highlight w:val="green"/>
        </w:rPr>
        <w:t>any nation with basic tracking capabilities may</w:t>
      </w:r>
      <w:r w:rsidRPr="005551D7">
        <w:rPr>
          <w:rStyle w:val="StyleUnderline"/>
        </w:rPr>
        <w:t xml:space="preserve"> </w:t>
      </w:r>
      <w:r w:rsidRPr="005551D7">
        <w:rPr>
          <w:rStyle w:val="StyleUnderline"/>
          <w:highlight w:val="green"/>
        </w:rPr>
        <w:t>quickly detect whether the</w:t>
      </w:r>
      <w:r w:rsidRPr="005551D7">
        <w:rPr>
          <w:rStyle w:val="StyleUnderline"/>
        </w:rPr>
        <w:t xml:space="preserve"> military asset or </w:t>
      </w:r>
      <w:r w:rsidRPr="005551D7">
        <w:rPr>
          <w:rStyle w:val="StyleUnderline"/>
          <w:highlight w:val="green"/>
        </w:rPr>
        <w:t>weapon is located above its territory or on the other side of the planet and</w:t>
      </w:r>
      <w:r w:rsidRPr="005551D7">
        <w:rPr>
          <w:rStyle w:val="StyleUnderline"/>
        </w:rPr>
        <w:t xml:space="preserve"> thus </w:t>
      </w:r>
      <w:r w:rsidRPr="005551D7">
        <w:rPr>
          <w:rStyle w:val="StyleUnderline"/>
          <w:highlight w:val="green"/>
        </w:rPr>
        <w:t>mitigate the</w:t>
      </w:r>
      <w:r w:rsidRPr="005551D7">
        <w:rPr>
          <w:rStyle w:val="StyleUnderline"/>
        </w:rPr>
        <w:t xml:space="preserve"> possible strategic </w:t>
      </w:r>
      <w:r w:rsidRPr="005551D7">
        <w:rPr>
          <w:rStyle w:val="StyleUnderline"/>
          <w:highlight w:val="green"/>
        </w:rPr>
        <w:t>impact</w:t>
      </w:r>
      <w:r w:rsidRPr="005551D7">
        <w:rPr>
          <w:rStyle w:val="StyleUnderline"/>
        </w:rPr>
        <w:t xml:space="preserve"> of space weapons not aiming at mass destruction. </w:t>
      </w:r>
      <w:r w:rsidRPr="005551D7">
        <w:rPr>
          <w:rStyle w:val="StyleUnderline"/>
          <w:highlight w:val="green"/>
        </w:rPr>
        <w:t>Another</w:t>
      </w:r>
      <w:r w:rsidRPr="005551D7">
        <w:rPr>
          <w:rStyle w:val="StyleUnderline"/>
        </w:rPr>
        <w:t xml:space="preserve"> </w:t>
      </w:r>
      <w:r w:rsidRPr="005551D7">
        <w:rPr>
          <w:rStyle w:val="StyleUnderline"/>
          <w:highlight w:val="green"/>
        </w:rPr>
        <w:t>possibility is to</w:t>
      </w:r>
      <w:r w:rsidRPr="005551D7">
        <w:rPr>
          <w:rStyle w:val="StyleUnderline"/>
        </w:rPr>
        <w:t xml:space="preserve"> attempt to </w:t>
      </w:r>
      <w:r w:rsidRPr="005551D7">
        <w:rPr>
          <w:rStyle w:val="StyleUnderline"/>
          <w:highlight w:val="green"/>
        </w:rPr>
        <w:t>destroy the weapon</w:t>
      </w:r>
      <w:r w:rsidRPr="005551D7">
        <w:rPr>
          <w:rStyle w:val="StyleUnderline"/>
        </w:rPr>
        <w:t xml:space="preserve"> in orbit. </w:t>
      </w:r>
      <w:r w:rsidRPr="005551D7">
        <w:rPr>
          <w:rStyle w:val="StyleUnderline"/>
          <w:highlight w:val="green"/>
        </w:rPr>
        <w:t>Given</w:t>
      </w:r>
      <w:r w:rsidRPr="005551D7">
        <w:rPr>
          <w:rStyle w:val="StyleUnderline"/>
        </w:rPr>
        <w:t xml:space="preserve"> the level of development for the </w:t>
      </w:r>
      <w:r w:rsidRPr="005551D7">
        <w:rPr>
          <w:rStyle w:val="StyleUnderline"/>
          <w:highlight w:val="green"/>
        </w:rPr>
        <w:t>ASAT tech</w:t>
      </w:r>
      <w:r w:rsidRPr="005551D7">
        <w:rPr>
          <w:rStyle w:val="StyleUnderline"/>
        </w:rPr>
        <w:t xml:space="preserve">nology, it seems that </w:t>
      </w:r>
      <w:r w:rsidRPr="005551D7">
        <w:rPr>
          <w:rStyle w:val="StyleUnderline"/>
          <w:highlight w:val="green"/>
        </w:rPr>
        <w:t>they will prevail over any possible weapon</w:t>
      </w:r>
      <w:r w:rsidRPr="005551D7">
        <w:rPr>
          <w:rStyle w:val="StyleUnderline"/>
        </w:rPr>
        <w:t xml:space="preserve"> system for the time to come. </w:t>
      </w:r>
      <w:r w:rsidRPr="005551D7">
        <w:rPr>
          <w:rStyle w:val="StyleUnderline"/>
          <w:highlight w:val="green"/>
        </w:rPr>
        <w:t>Next</w:t>
      </w:r>
      <w:r w:rsidRPr="005551D7">
        <w:rPr>
          <w:rStyle w:val="StyleUnderline"/>
        </w:rPr>
        <w:t xml:space="preserve"> issue</w:t>
      </w:r>
      <w:r w:rsidRPr="005551D7">
        <w:t xml:space="preserve">, directly connected to the first one, </w:t>
      </w:r>
      <w:r w:rsidRPr="005551D7">
        <w:rPr>
          <w:rStyle w:val="StyleUnderline"/>
          <w:highlight w:val="green"/>
        </w:rPr>
        <w:t>is</w:t>
      </w:r>
      <w:r w:rsidRPr="005551D7">
        <w:rPr>
          <w:rStyle w:val="StyleUnderline"/>
        </w:rPr>
        <w:t xml:space="preserve"> the utilization of </w:t>
      </w:r>
      <w:r w:rsidRPr="005551D7">
        <w:rPr>
          <w:rStyle w:val="StyleUnderline"/>
          <w:highlight w:val="green"/>
        </w:rPr>
        <w:t>weak physical protection of space objects that need to be as light as possible</w:t>
      </w:r>
      <w:r w:rsidRPr="005551D7">
        <w:rPr>
          <w:rStyle w:val="StyleUnderline"/>
        </w:rPr>
        <w:t xml:space="preserve"> to reach the orbit and to be able to withstand harsh conditions of the domain</w:t>
      </w:r>
      <w:r w:rsidRPr="005551D7">
        <w:t xml:space="preserve">. This means that their protection against ASAT weapons is very limited, and, </w:t>
      </w:r>
      <w:r w:rsidRPr="005551D7">
        <w:rPr>
          <w:rStyle w:val="StyleUnderline"/>
        </w:rPr>
        <w:t xml:space="preserve">whereas some avoidance techniques are being discussed, they are of limited use in case of ASAT attack. We can thus </w:t>
      </w:r>
      <w:r w:rsidRPr="005551D7">
        <w:rPr>
          <w:rStyle w:val="StyleUnderline"/>
          <w:highlight w:val="green"/>
        </w:rPr>
        <w:t>add to the issue of predictability also the issue of easy destructibility</w:t>
      </w:r>
      <w:r w:rsidRPr="005551D7">
        <w:rPr>
          <w:rStyle w:val="StyleUnderline"/>
        </w:rPr>
        <w:t xml:space="preserve"> of space weapons and </w:t>
      </w:r>
      <w:r w:rsidRPr="005551D7">
        <w:rPr>
          <w:rStyle w:val="StyleUnderline"/>
        </w:rPr>
        <w:lastRenderedPageBreak/>
        <w:t xml:space="preserve">other military hardware </w:t>
      </w:r>
      <w:r w:rsidRPr="005551D7">
        <w:t xml:space="preserve">(Dolman 2005, p. 40; </w:t>
      </w:r>
      <w:proofErr w:type="spellStart"/>
      <w:r w:rsidRPr="005551D7">
        <w:t>Anantatmula</w:t>
      </w:r>
      <w:proofErr w:type="spellEnd"/>
      <w:r w:rsidRPr="005551D7">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5551D7">
        <w:rPr>
          <w:rStyle w:val="StyleUnderline"/>
          <w:highlight w:val="green"/>
        </w:rPr>
        <w:t>Electromagnetic communication</w:t>
      </w:r>
      <w:r w:rsidRPr="005551D7">
        <w:rPr>
          <w:rStyle w:val="StyleUnderline"/>
        </w:rPr>
        <w:t xml:space="preserve"> with satellites </w:t>
      </w:r>
      <w:r w:rsidRPr="005551D7">
        <w:rPr>
          <w:rStyle w:val="StyleUnderline"/>
          <w:highlight w:val="green"/>
        </w:rPr>
        <w:t>might be jammed or hacked and</w:t>
      </w:r>
      <w:r w:rsidRPr="005551D7">
        <w:rPr>
          <w:rStyle w:val="StyleUnderline"/>
        </w:rPr>
        <w:t xml:space="preserve"> the </w:t>
      </w:r>
      <w:r w:rsidRPr="005551D7">
        <w:rPr>
          <w:rStyle w:val="StyleUnderline"/>
          <w:highlight w:val="green"/>
        </w:rPr>
        <w:t>ground facilities infiltrated</w:t>
      </w:r>
      <w:r w:rsidRPr="005551D7">
        <w:rPr>
          <w:rStyle w:val="StyleUnderline"/>
        </w:rPr>
        <w:t xml:space="preserve"> or destroyed thus rendering the possible space weapons useless </w:t>
      </w:r>
      <w:r w:rsidRPr="005551D7">
        <w:t xml:space="preserve">(Klein 2006, p. 105; </w:t>
      </w:r>
      <w:proofErr w:type="spellStart"/>
      <w:r w:rsidRPr="005551D7">
        <w:t>Rendleman</w:t>
      </w:r>
      <w:proofErr w:type="spellEnd"/>
      <w:r w:rsidRPr="005551D7">
        <w:t xml:space="preserve"> 2013, p. 81). This issue might be overcome by the establishment of a base controlling these assets outside the Earth-on Moon or lunar orbit, at lunar L-points, etc.-but </w:t>
      </w:r>
      <w:r w:rsidRPr="005551D7">
        <w:rPr>
          <w:rStyle w:val="StyleUnderline"/>
        </w:rPr>
        <w:t>this perspective remains, for now, unrealistic.</w:t>
      </w:r>
      <w:r w:rsidRPr="005551D7">
        <w:rPr>
          <w:u w:val="single"/>
        </w:rPr>
        <w:t xml:space="preserve"> </w:t>
      </w:r>
      <w:r w:rsidRPr="005551D7">
        <w:t xml:space="preserve">Furthermore, </w:t>
      </w:r>
      <w:r w:rsidRPr="005551D7">
        <w:rPr>
          <w:rStyle w:val="Emphasis"/>
          <w:highlight w:val="green"/>
        </w:rPr>
        <w:t>no</w:t>
      </w:r>
      <w:r w:rsidRPr="005551D7">
        <w:rPr>
          <w:rStyle w:val="Emphasis"/>
        </w:rPr>
        <w:t xml:space="preserve"> contemporary </w:t>
      </w:r>
      <w:r w:rsidRPr="005551D7">
        <w:rPr>
          <w:rStyle w:val="Emphasis"/>
          <w:highlight w:val="green"/>
        </w:rPr>
        <w:t>actor will risk</w:t>
      </w:r>
      <w:r w:rsidRPr="005551D7">
        <w:rPr>
          <w:rStyle w:val="Emphasis"/>
        </w:rPr>
        <w:t xml:space="preserve"> full </w:t>
      </w:r>
      <w:r w:rsidRPr="005551D7">
        <w:rPr>
          <w:rStyle w:val="Emphasis"/>
          <w:highlight w:val="green"/>
        </w:rPr>
        <w:t>space weaponization</w:t>
      </w:r>
      <w:r w:rsidRPr="005551D7">
        <w:rPr>
          <w:rStyle w:val="Emphasis"/>
        </w:rPr>
        <w:t xml:space="preserve"> in the face of possible competition and the possibility of rendering the outer space useless.</w:t>
      </w:r>
      <w:r w:rsidRPr="005551D7">
        <w:rPr>
          <w:rStyle w:val="StyleUnderline"/>
        </w:rPr>
        <w:t xml:space="preserve"> </w:t>
      </w:r>
      <w:r w:rsidRPr="005551D7">
        <w:rPr>
          <w:rStyle w:val="StyleUnderline"/>
          <w:highlight w:val="green"/>
        </w:rPr>
        <w:t>No actor is dominant enough</w:t>
      </w:r>
      <w:r w:rsidRPr="005551D7">
        <w:rPr>
          <w:rStyle w:val="StyleUnderline"/>
        </w:rPr>
        <w:t xml:space="preserve"> to prevent others to challenge any possible attempts to dominate the domain by military means</w:t>
      </w:r>
      <w:r w:rsidRPr="005551D7">
        <w:t xml:space="preserve">. To quote 2016 Stratfor analysis, "(a) war in space would be devastating to all, </w:t>
      </w:r>
      <w:r w:rsidRPr="005551D7">
        <w:rPr>
          <w:rStyle w:val="StyleUnderline"/>
        </w:rPr>
        <w:t>and preventing it, rather than finding ways to fight it, will likely remain the goal</w:t>
      </w:r>
      <w:r w:rsidRPr="005551D7">
        <w:t>" (</w:t>
      </w:r>
      <w:proofErr w:type="spellStart"/>
      <w:r w:rsidRPr="005551D7">
        <w:t>Larnrani</w:t>
      </w:r>
      <w:proofErr w:type="spellEnd"/>
      <w:r w:rsidRPr="005551D7">
        <w:t xml:space="preserve"> 20 16). This stands true unless some space actor finds a utility in disrupting the arena for others.</w:t>
      </w:r>
    </w:p>
    <w:p w14:paraId="499A6477" w14:textId="77777777" w:rsidR="00AD2EED" w:rsidRDefault="00AD2EED" w:rsidP="00AD2EED"/>
    <w:p w14:paraId="430D167A" w14:textId="77777777" w:rsidR="00AD2EED" w:rsidRPr="00F13844" w:rsidRDefault="00AD2EED" w:rsidP="00AD2EED"/>
    <w:p w14:paraId="6824252D" w14:textId="77777777" w:rsidR="00AD2EED" w:rsidRDefault="00AD2EED" w:rsidP="00AD2EED">
      <w:pPr>
        <w:pStyle w:val="Heading4"/>
      </w:pPr>
      <w:r>
        <w:t>Grid collapse doesn’t cause their impacts.</w:t>
      </w:r>
    </w:p>
    <w:p w14:paraId="4DB32DE7" w14:textId="77777777" w:rsidR="00AD2EED" w:rsidRDefault="00AD2EED" w:rsidP="00AD2EED">
      <w:r w:rsidRPr="00193B45">
        <w:rPr>
          <w:rStyle w:val="StyleUnderline"/>
        </w:rPr>
        <w:t xml:space="preserve">Overland </w:t>
      </w:r>
      <w:r w:rsidRPr="009457BA">
        <w:rPr>
          <w:rStyle w:val="StyleUnderline"/>
        </w:rPr>
        <w:t>PhD 19</w:t>
      </w:r>
      <w:r>
        <w:t xml:space="preserve"> [Indra, specialist on energy politics. He did his PhD at the Scott Polar Research Institute of the University of Cambridge] “The geopolitics of renewable energy: Debunking four emerging myths” Energy Research &amp; Social Science Volume 49, March 2019, Pages 36-40 RE</w:t>
      </w:r>
    </w:p>
    <w:p w14:paraId="6DF4C8BD" w14:textId="77777777" w:rsidR="00AD2EED" w:rsidRDefault="00AD2EED" w:rsidP="00AD2EED">
      <w:r>
        <w:t>The growth of renewable energy is occurring simultaneously with another major development: digitalization. Digitalization can help keep grids balanced, even as large numbers of renewable energy producers raise and lower production depending on the weather [61]. This causes academics, security think tanks, intelligence and security organizations, parliamentary committees, and consultancies to fear that terrorists or the intelligence services of hostile countries may hack the computers that control utilities and grids [39], [62].</w:t>
      </w:r>
    </w:p>
    <w:p w14:paraId="62C5E1FC" w14:textId="77777777" w:rsidR="00AD2EED" w:rsidRDefault="00AD2EED" w:rsidP="00AD2EED">
      <w:r>
        <w:t xml:space="preserve">Clearly, there is cause for these concerns as society becomes dependent on new technologies and the growing complexity of digital systems for grid management can give rise to new cybersecurity challenges. </w:t>
      </w:r>
      <w:r w:rsidRPr="000D239C">
        <w:rPr>
          <w:rStyle w:val="StyleUnderline"/>
        </w:rPr>
        <w:t xml:space="preserve">However, sometimes such </w:t>
      </w:r>
      <w:r w:rsidRPr="000D239C">
        <w:rPr>
          <w:rStyle w:val="StyleUnderline"/>
          <w:highlight w:val="green"/>
        </w:rPr>
        <w:t>concerns are overstated</w:t>
      </w:r>
      <w:r w:rsidRPr="000D239C">
        <w:rPr>
          <w:rStyle w:val="StyleUnderline"/>
        </w:rPr>
        <w:t xml:space="preserve">, as in when the potential large-scale hacking of smart meters was likened to “the modern day equivalent of a nuclear strike” </w:t>
      </w:r>
      <w:r>
        <w:t>[63] cited in [62].</w:t>
      </w:r>
    </w:p>
    <w:p w14:paraId="5C7B6CF7" w14:textId="77777777" w:rsidR="00AD2EED" w:rsidRDefault="00AD2EED" w:rsidP="00AD2EED">
      <w:r>
        <w:t xml:space="preserve">Those who raise concerns about the cyber-security of electricity grids at seminars and conferences often invoke the case of a cyber-attack against three energy distribution companies in Ukraine in 2015 [64]. As a result of this attack, substations in 30 locations in Western Ukraine were shut down, cutting off the electricity supply to 230 000 people for a period of between 1 and 6 hours [65]. While utilities and electricity distribution networks in many countries are subject to frequent hacking attempts, this is considered to have been the first successful attack </w:t>
      </w:r>
      <w:r w:rsidRPr="00165484">
        <w:t xml:space="preserve">on this scale and with such geopolitical significance, foreshadowing the role of cyber-attacks in the future energy system. </w:t>
      </w:r>
      <w:r w:rsidRPr="00165484">
        <w:rPr>
          <w:rStyle w:val="StyleUnderline"/>
        </w:rPr>
        <w:t xml:space="preserve">However, it is worth noting that Ukraine was a special case, comprising unusually dilapidated infrastructure, a high level of corruption, a military conflict </w:t>
      </w:r>
      <w:r w:rsidRPr="00165484">
        <w:rPr>
          <w:rStyle w:val="StyleUnderline"/>
        </w:rPr>
        <w:lastRenderedPageBreak/>
        <w:t>with Russia, and exceptional possibilities for Russian infiltration due to the historical linkages between the two countries [66]. Despite all these issues, only 0.015% of Ukraine's daily electricity consumption was affected, and only for a few hours</w:t>
      </w:r>
      <w:r>
        <w:t xml:space="preserve"> [67].</w:t>
      </w:r>
    </w:p>
    <w:p w14:paraId="06103991" w14:textId="77777777" w:rsidR="00AD2EED" w:rsidRPr="000D239C" w:rsidRDefault="00AD2EED" w:rsidP="00AD2EED">
      <w:pPr>
        <w:rPr>
          <w:rStyle w:val="StyleUnderline"/>
        </w:rPr>
      </w:pPr>
      <w:r w:rsidRPr="000D239C">
        <w:rPr>
          <w:rStyle w:val="StyleUnderline"/>
          <w:highlight w:val="green"/>
        </w:rPr>
        <w:t>The use and associated risks</w:t>
      </w:r>
      <w:r w:rsidRPr="000D239C">
        <w:rPr>
          <w:rStyle w:val="StyleUnderline"/>
        </w:rPr>
        <w:t xml:space="preserve"> of electricity </w:t>
      </w:r>
      <w:r w:rsidRPr="000D239C">
        <w:rPr>
          <w:rStyle w:val="StyleUnderline"/>
          <w:highlight w:val="green"/>
        </w:rPr>
        <w:t>are not new</w:t>
      </w:r>
      <w:r w:rsidRPr="000D239C">
        <w:rPr>
          <w:rStyle w:val="StyleUnderline"/>
        </w:rPr>
        <w:t xml:space="preserve"> per se, </w:t>
      </w:r>
      <w:r w:rsidRPr="000D239C">
        <w:rPr>
          <w:rStyle w:val="StyleUnderline"/>
          <w:highlight w:val="green"/>
        </w:rPr>
        <w:t>as all homes, companies, and institutions</w:t>
      </w:r>
      <w:r w:rsidRPr="000D239C">
        <w:rPr>
          <w:rStyle w:val="StyleUnderline"/>
        </w:rPr>
        <w:t xml:space="preserve"> in developed countries </w:t>
      </w:r>
      <w:r w:rsidRPr="000D239C">
        <w:rPr>
          <w:rStyle w:val="StyleUnderline"/>
          <w:highlight w:val="green"/>
        </w:rPr>
        <w:t>already depend on electricity grids</w:t>
      </w:r>
      <w:r w:rsidRPr="000D239C">
        <w:rPr>
          <w:rStyle w:val="StyleUnderline"/>
        </w:rPr>
        <w:t xml:space="preserve">, and grids have been </w:t>
      </w:r>
      <w:r w:rsidRPr="000D239C">
        <w:rPr>
          <w:rStyle w:val="StyleUnderline"/>
          <w:highlight w:val="green"/>
        </w:rPr>
        <w:t>controlled digitally for decades.</w:t>
      </w:r>
      <w:r w:rsidRPr="000D239C">
        <w:rPr>
          <w:rStyle w:val="StyleUnderline"/>
        </w:rPr>
        <w:t xml:space="preserve"> It is also probable that increased use of </w:t>
      </w:r>
      <w:r w:rsidRPr="000D239C">
        <w:rPr>
          <w:rStyle w:val="StyleUnderline"/>
          <w:highlight w:val="green"/>
        </w:rPr>
        <w:t>renewable energy will lead to</w:t>
      </w:r>
      <w:r w:rsidRPr="000D239C">
        <w:rPr>
          <w:rStyle w:val="StyleUnderline"/>
        </w:rPr>
        <w:t xml:space="preserve"> greater </w:t>
      </w:r>
      <w:r w:rsidRPr="000D239C">
        <w:rPr>
          <w:rStyle w:val="StyleUnderline"/>
          <w:highlight w:val="green"/>
        </w:rPr>
        <w:t>decentralization</w:t>
      </w:r>
      <w:r w:rsidRPr="000D239C">
        <w:rPr>
          <w:rStyle w:val="StyleUnderline"/>
        </w:rPr>
        <w:t xml:space="preserve">, with millions of prosumer households supplying electricity. </w:t>
      </w:r>
      <w:r w:rsidRPr="000D239C">
        <w:rPr>
          <w:rStyle w:val="StyleUnderline"/>
          <w:highlight w:val="green"/>
        </w:rPr>
        <w:t>This may</w:t>
      </w:r>
      <w:r w:rsidRPr="000D239C">
        <w:rPr>
          <w:rStyle w:val="StyleUnderline"/>
        </w:rPr>
        <w:t xml:space="preserve"> actually </w:t>
      </w:r>
      <w:r w:rsidRPr="000D239C">
        <w:rPr>
          <w:rStyle w:val="StyleUnderline"/>
          <w:highlight w:val="green"/>
        </w:rPr>
        <w:t>make the system more resilient, as many different units will have to be hacked</w:t>
      </w:r>
      <w:r w:rsidRPr="000D239C">
        <w:rPr>
          <w:rStyle w:val="StyleUnderline"/>
        </w:rPr>
        <w:t xml:space="preserve"> to destabilize the system as a whole.</w:t>
      </w:r>
    </w:p>
    <w:p w14:paraId="377D307D" w14:textId="77777777" w:rsidR="00AD2EED" w:rsidRDefault="00AD2EED" w:rsidP="00AD2EED">
      <w:r>
        <w:t xml:space="preserve">Like many pessimistic, policy-oriented forecasts, those concerning digitalization and cybersecurity have merit, but are also </w:t>
      </w:r>
      <w:r w:rsidRPr="000D239C">
        <w:rPr>
          <w:rStyle w:val="StyleUnderline"/>
        </w:rPr>
        <w:t xml:space="preserve">potentially self-destructing predictions: </w:t>
      </w:r>
      <w:r w:rsidRPr="000D239C">
        <w:rPr>
          <w:rStyle w:val="StyleUnderline"/>
          <w:highlight w:val="green"/>
        </w:rPr>
        <w:t>the more such predictions are made, the greater the likelihood</w:t>
      </w:r>
      <w:r w:rsidRPr="000D239C">
        <w:rPr>
          <w:rStyle w:val="StyleUnderline"/>
        </w:rPr>
        <w:t xml:space="preserve"> that </w:t>
      </w:r>
      <w:r w:rsidRPr="000D239C">
        <w:rPr>
          <w:rStyle w:val="StyleUnderline"/>
          <w:highlight w:val="green"/>
        </w:rPr>
        <w:t>incumbents will</w:t>
      </w:r>
      <w:r w:rsidRPr="000D239C">
        <w:rPr>
          <w:rStyle w:val="StyleUnderline"/>
        </w:rPr>
        <w:t xml:space="preserve"> be encouraged to </w:t>
      </w:r>
      <w:r w:rsidRPr="000D239C">
        <w:rPr>
          <w:rStyle w:val="StyleUnderline"/>
          <w:highlight w:val="green"/>
        </w:rPr>
        <w:t>implement counter-measures</w:t>
      </w:r>
      <w:r w:rsidRPr="000D239C">
        <w:rPr>
          <w:rStyle w:val="StyleUnderline"/>
        </w:rPr>
        <w:t>.</w:t>
      </w:r>
      <w:r>
        <w:t xml:space="preserve"> In other words, the predictors are part of the social context about which they are trying to make a prediction and may influence that context in the process.</w:t>
      </w:r>
    </w:p>
    <w:p w14:paraId="58BA09D2" w14:textId="77777777" w:rsidR="00AD2EED" w:rsidRPr="00193B45" w:rsidRDefault="00AD2EED" w:rsidP="00AD2EED">
      <w:r>
        <w:t xml:space="preserve">As a source of policy recommendations, discourse on cybersecurity is therefore clearly useful; as a prediction about the future energy system it is trickier. As one of the rare critical contributions in the cybersecurity field put it, </w:t>
      </w:r>
      <w:r w:rsidRPr="000D239C">
        <w:rPr>
          <w:rStyle w:val="StyleUnderline"/>
        </w:rPr>
        <w:t xml:space="preserve">“Moderate and measured takes on cyber security threats are swamped by </w:t>
      </w:r>
      <w:r w:rsidRPr="000D239C">
        <w:rPr>
          <w:rStyle w:val="StyleUnderline"/>
          <w:highlight w:val="green"/>
        </w:rPr>
        <w:t>the recent flood of research</w:t>
      </w:r>
      <w:r w:rsidRPr="000D239C">
        <w:rPr>
          <w:rStyle w:val="StyleUnderline"/>
        </w:rPr>
        <w:t xml:space="preserve"> and policy positions in the cyber research field </w:t>
      </w:r>
      <w:r w:rsidRPr="000D239C">
        <w:rPr>
          <w:rStyle w:val="StyleUnderline"/>
          <w:highlight w:val="green"/>
        </w:rPr>
        <w:t>offer</w:t>
      </w:r>
      <w:r w:rsidRPr="000D239C">
        <w:rPr>
          <w:rStyle w:val="StyleUnderline"/>
        </w:rPr>
        <w:t xml:space="preserve">ing </w:t>
      </w:r>
      <w:r w:rsidRPr="000D239C">
        <w:rPr>
          <w:rStyle w:val="StyleUnderline"/>
          <w:highlight w:val="green"/>
        </w:rPr>
        <w:t>hyperbolic perspectives based on limited observations</w:t>
      </w:r>
      <w:r w:rsidRPr="000D239C">
        <w:rPr>
          <w:rStyle w:val="StyleUnderline"/>
        </w:rPr>
        <w:t>”</w:t>
      </w:r>
      <w:r>
        <w:t xml:space="preserve"> [68] (see also [69]).</w:t>
      </w:r>
    </w:p>
    <w:p w14:paraId="477A0EEC" w14:textId="77777777" w:rsidR="00AD2EED" w:rsidRPr="00AD2EED" w:rsidRDefault="00AD2EED" w:rsidP="00AD2EED"/>
    <w:sectPr w:rsidR="00AD2EED" w:rsidRPr="00AD2EE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97724540">
    <w:abstractNumId w:val="10"/>
  </w:num>
  <w:num w:numId="2" w16cid:durableId="1064375398">
    <w:abstractNumId w:val="8"/>
  </w:num>
  <w:num w:numId="3" w16cid:durableId="768046199">
    <w:abstractNumId w:val="7"/>
  </w:num>
  <w:num w:numId="4" w16cid:durableId="2091996024">
    <w:abstractNumId w:val="6"/>
  </w:num>
  <w:num w:numId="5" w16cid:durableId="1568151801">
    <w:abstractNumId w:val="5"/>
  </w:num>
  <w:num w:numId="6" w16cid:durableId="170991495">
    <w:abstractNumId w:val="9"/>
  </w:num>
  <w:num w:numId="7" w16cid:durableId="1506240034">
    <w:abstractNumId w:val="4"/>
  </w:num>
  <w:num w:numId="8" w16cid:durableId="2022120429">
    <w:abstractNumId w:val="3"/>
  </w:num>
  <w:num w:numId="9" w16cid:durableId="114175809">
    <w:abstractNumId w:val="2"/>
  </w:num>
  <w:num w:numId="10" w16cid:durableId="1942567090">
    <w:abstractNumId w:val="1"/>
  </w:num>
  <w:num w:numId="11" w16cid:durableId="2121486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33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0704"/>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33CA"/>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1C55"/>
    <w:rsid w:val="00A96E24"/>
    <w:rsid w:val="00AA6F6E"/>
    <w:rsid w:val="00AA7051"/>
    <w:rsid w:val="00AB122B"/>
    <w:rsid w:val="00AB21B0"/>
    <w:rsid w:val="00AB48D3"/>
    <w:rsid w:val="00AD2EED"/>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471"/>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F48964"/>
  <w14:defaultImageDpi w14:val="300"/>
  <w15:docId w15:val="{489C6CCF-56F2-8649-9E89-400BEE219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33C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B33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1B33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B33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1B33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33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33CA"/>
  </w:style>
  <w:style w:type="character" w:customStyle="1" w:styleId="Heading1Char">
    <w:name w:val="Heading 1 Char"/>
    <w:aliases w:val="Pocket Char"/>
    <w:basedOn w:val="DefaultParagraphFont"/>
    <w:link w:val="Heading1"/>
    <w:uiPriority w:val="9"/>
    <w:rsid w:val="001B33C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1B33C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B33CA"/>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9"/>
    <w:rsid w:val="001B33C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B33CA"/>
    <w:rPr>
      <w:b/>
      <w:sz w:val="26"/>
      <w:u w:val="singl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1B33CA"/>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B"/>
    <w:basedOn w:val="DefaultParagraphFont"/>
    <w:link w:val="Emphasis1"/>
    <w:uiPriority w:val="20"/>
    <w:qFormat/>
    <w:rsid w:val="001B33C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B33C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link w:val="NoSpacing"/>
    <w:uiPriority w:val="99"/>
    <w:unhideWhenUsed/>
    <w:rsid w:val="001B33CA"/>
    <w:rPr>
      <w:color w:val="auto"/>
      <w:u w:val="none"/>
    </w:rPr>
  </w:style>
  <w:style w:type="paragraph" w:styleId="DocumentMap">
    <w:name w:val="Document Map"/>
    <w:basedOn w:val="Normal"/>
    <w:link w:val="DocumentMapChar"/>
    <w:uiPriority w:val="99"/>
    <w:semiHidden/>
    <w:unhideWhenUsed/>
    <w:rsid w:val="001B33C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B33CA"/>
    <w:rPr>
      <w:rFonts w:ascii="Lucida Grande" w:hAnsi="Lucida Grande" w:cs="Lucida Grande"/>
      <w:sz w:val="22"/>
    </w:rPr>
  </w:style>
  <w:style w:type="paragraph" w:customStyle="1" w:styleId="Emphasis1">
    <w:name w:val="Emphasis1"/>
    <w:basedOn w:val="Normal"/>
    <w:link w:val="Emphasis"/>
    <w:autoRedefine/>
    <w:uiPriority w:val="20"/>
    <w:qFormat/>
    <w:rsid w:val="001B33C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0D07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ooks.google.ca/books?id=SgHuxQEACAAJ" TargetMode="External"/><Relationship Id="rId18" Type="http://schemas.openxmlformats.org/officeDocument/2006/relationships/hyperlink" Target="https://monthlyreview.org/product/what_every_environmentalist_needs_to_know_about_capitalism/" TargetMode="External"/><Relationship Id="rId3" Type="http://schemas.openxmlformats.org/officeDocument/2006/relationships/customXml" Target="../customXml/item3.xml"/><Relationship Id="rId21" Type="http://schemas.openxmlformats.org/officeDocument/2006/relationships/hyperlink" Target="https://www.cambridge.org/core/journals/social-philosophy-and-policy/article/abs/there-is-no-such-thing-as-an-unjust-initial-acquisition/5C744D6D5C525E711EC75F75BF7109D1)%5bbrackets" TargetMode="External"/><Relationship Id="rId7" Type="http://schemas.openxmlformats.org/officeDocument/2006/relationships/settings" Target="settings.xml"/><Relationship Id="rId12" Type="http://schemas.openxmlformats.org/officeDocument/2006/relationships/hyperlink" Target="https://en.wikipedia.org/wiki/Karl_Polanyi" TargetMode="External"/><Relationship Id="rId17" Type="http://schemas.openxmlformats.org/officeDocument/2006/relationships/hyperlink" Target="https://foreignpolicy.com/2018/09/12/why-growth-cant-be-green/" TargetMode="External"/><Relationship Id="rId2" Type="http://schemas.openxmlformats.org/officeDocument/2006/relationships/customXml" Target="../customXml/item2.xml"/><Relationship Id="rId16" Type="http://schemas.openxmlformats.org/officeDocument/2006/relationships/hyperlink" Target="https://global.oup.com/academic/product/the-rise-of-the-rest-9780195170597" TargetMode="External"/><Relationship Id="rId20" Type="http://schemas.openxmlformats.org/officeDocument/2006/relationships/hyperlink" Target="https://www.cambridge.org/core/journals/social-philosophy-and-policy/article/abs/there-is-no-such-thing-as-an-unjust-initial-acquisition/5C744D6D5C525E711EC75F75BF7109D1)%5bbracke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6Af6b_wyiwI" TargetMode="External"/><Relationship Id="rId5" Type="http://schemas.openxmlformats.org/officeDocument/2006/relationships/numbering" Target="numbering.xml"/><Relationship Id="rId15" Type="http://schemas.openxmlformats.org/officeDocument/2006/relationships/hyperlink" Target="https://global.oup.com/academic/product/the-golden-age-of-capitalism-9780198287414" TargetMode="External"/><Relationship Id="rId23" Type="http://schemas.openxmlformats.org/officeDocument/2006/relationships/theme" Target="theme/theme1.xml"/><Relationship Id="rId10" Type="http://schemas.openxmlformats.org/officeDocument/2006/relationships/hyperlink" Target="https://www.theguardian.com/environment/2020/mar/18/tip-of-the-iceberg-is-our-destruction-of-nature-responsible-for-covid-19-aoe" TargetMode="External"/><Relationship Id="rId19"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climateandcapitalism.com/2020/03/11/capitalist-agriculture-and-covid-19-a-deadly-combination/" TargetMode="External"/><Relationship Id="rId14" Type="http://schemas.openxmlformats.org/officeDocument/2006/relationships/hyperlink" Target="https://monthlyreview.org/1998/07/01/the-agrarian-origins-of-capitalism/"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19</Pages>
  <Words>12496</Words>
  <Characters>71229</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83558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5</cp:revision>
  <dcterms:created xsi:type="dcterms:W3CDTF">2022-04-24T15:15:00Z</dcterms:created>
  <dcterms:modified xsi:type="dcterms:W3CDTF">2022-04-24T15:41:00Z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