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D0689" w14:textId="77777777" w:rsidR="00C401A8" w:rsidRDefault="00C401A8" w:rsidP="00C401A8">
      <w:pPr>
        <w:pStyle w:val="Heading2"/>
      </w:pPr>
      <w:r>
        <w:t>1NC – OFF</w:t>
      </w:r>
    </w:p>
    <w:p w14:paraId="37107589" w14:textId="77777777" w:rsidR="00C401A8" w:rsidRDefault="00C401A8" w:rsidP="00C401A8"/>
    <w:p w14:paraId="0D79D25A" w14:textId="77777777" w:rsidR="00C401A8" w:rsidRDefault="00C401A8" w:rsidP="00C401A8">
      <w:pPr>
        <w:pStyle w:val="Heading4"/>
      </w:pPr>
      <w:r>
        <w:t>CP Text:  Space faring nations should establish a multilateral agreement that restricts asteroid mining done by private entities except for on asteroid Kamo’oalewa.</w:t>
      </w:r>
    </w:p>
    <w:p w14:paraId="15878869" w14:textId="77777777" w:rsidR="00C401A8" w:rsidRDefault="00C401A8" w:rsidP="00C401A8">
      <w:pPr>
        <w:pStyle w:val="Heading4"/>
      </w:pPr>
      <w:r>
        <w:t>Kamo’oalewa is an asteroid comprised of lunar material</w:t>
      </w:r>
    </w:p>
    <w:p w14:paraId="0B88E316" w14:textId="77777777" w:rsidR="00C401A8" w:rsidRPr="00A71718" w:rsidRDefault="00C401A8" w:rsidP="00C401A8">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1D7C8CA6" w14:textId="77777777" w:rsidR="00C401A8" w:rsidRPr="003D71CA" w:rsidRDefault="00C401A8" w:rsidP="00C401A8">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r w:rsidRPr="000877AB">
        <w:rPr>
          <w:highlight w:val="green"/>
          <w:u w:val="single"/>
        </w:rPr>
        <w:t>Kamo`oalewa</w:t>
      </w:r>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r w:rsidRPr="00D2445F">
        <w:rPr>
          <w:u w:val="single"/>
        </w:rPr>
        <w:t xml:space="preserve">Kamo`oalewa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ferris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Kamo`oalewa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missing the chance to observe Kamo`oalewa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4E2C84FC" w14:textId="77777777" w:rsidR="00C401A8" w:rsidRDefault="00C401A8" w:rsidP="00C401A8">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1CF698BB" w14:textId="77777777" w:rsidR="00C401A8" w:rsidRPr="00F767A0" w:rsidRDefault="00C401A8" w:rsidP="00C401A8">
      <w:pPr>
        <w:rPr>
          <w:sz w:val="15"/>
          <w:szCs w:val="16"/>
        </w:rPr>
      </w:pPr>
      <w:r w:rsidRPr="00D76899">
        <w:rPr>
          <w:rStyle w:val="Style13ptBold"/>
        </w:rPr>
        <w:t xml:space="preserve">O’Neill 13 </w:t>
      </w:r>
      <w:r w:rsidRPr="00F767A0">
        <w:rPr>
          <w:sz w:val="15"/>
          <w:szCs w:val="16"/>
        </w:rPr>
        <w:t>[Ian O'Neill is a media relations specialist at NASA's Jet Propulsion Laboratory (JPL) in Southern California. Prior to joining JPL, he served as editor for the Astronomical Society of the Pacific‘s Mercury magazine and Mercury Online and contributed articles to a number of other publications, including Space.com, Space.com, Live Science, HISTORY.com, Scientific American. Ian holds a Ph.D in solar physics and a master's degree in planetary and space physics.  “How to Turn the Moon Into a Giant Space Solar Power Hub.”  December 3, 2013.  https://www.space.com/23810-moon-luna-belt-solar-power-idea.html]</w:t>
      </w:r>
    </w:p>
    <w:p w14:paraId="3B4E07F7" w14:textId="77777777" w:rsidR="00C401A8" w:rsidRPr="00E339F7" w:rsidRDefault="00C401A8" w:rsidP="00C401A8">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China's recently-launched Chang'e 3 Yutu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250 mile wide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 xml:space="preserve">was </w:t>
      </w:r>
      <w:r w:rsidRPr="007C7C97">
        <w:rPr>
          <w:rStyle w:val="StyleUnderline"/>
          <w:highlight w:val="green"/>
        </w:rPr>
        <w:lastRenderedPageBreak/>
        <w:t>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3B9453E4" w14:textId="77777777" w:rsidR="00C401A8" w:rsidRPr="006F4FD8" w:rsidRDefault="00C401A8" w:rsidP="00C401A8">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44631E68" w14:textId="77777777" w:rsidR="00C401A8" w:rsidRPr="006F4FD8" w:rsidRDefault="00C401A8" w:rsidP="00C401A8">
      <w:pPr>
        <w:rPr>
          <w:rFonts w:eastAsia="Times New Roman"/>
          <w:color w:val="000000"/>
          <w:sz w:val="16"/>
        </w:rPr>
      </w:pPr>
      <w:r w:rsidRPr="006F4FD8">
        <w:rPr>
          <w:rFonts w:eastAsia="Times New Roman"/>
          <w:color w:val="000000"/>
          <w:u w:val="single"/>
        </w:rPr>
        <w:t>Spratt and Dunplop 19</w:t>
      </w:r>
      <w:r w:rsidRPr="006F4FD8">
        <w:rPr>
          <w:rFonts w:eastAsia="Times New Roman"/>
          <w:color w:val="000000"/>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299247AF" w14:textId="77777777" w:rsidR="00C401A8" w:rsidRPr="006F4FD8" w:rsidRDefault="00C401A8" w:rsidP="00C401A8">
      <w:pPr>
        <w:rPr>
          <w:rFonts w:eastAsia="Times New Roman"/>
          <w:color w:val="000000"/>
          <w:sz w:val="16"/>
        </w:rPr>
      </w:pPr>
      <w:r w:rsidRPr="006F4FD8">
        <w:rPr>
          <w:rFonts w:eastAsia="Times New Roman"/>
          <w:color w:val="000000"/>
          <w:sz w:val="16"/>
        </w:rPr>
        <w:t xml:space="preserve">2020–2030: </w:t>
      </w:r>
      <w:r w:rsidRPr="006F4FD8">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r w:rsidRPr="006F4FD8">
        <w:rPr>
          <w:rFonts w:eastAsia="Times New Roman"/>
          <w:color w:val="000000"/>
          <w:highlight w:val="green"/>
          <w:u w:val="single"/>
        </w:rPr>
        <w:t>mobilisation of labour</w:t>
      </w:r>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in order to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Emissions peak in 2030</w:t>
      </w:r>
      <w:r w:rsidRPr="006F4FD8">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has been realised</w:t>
      </w:r>
      <w:r w:rsidRPr="006F4FD8">
        <w:rPr>
          <w:rFonts w:eastAsia="Times New Roman"/>
          <w:color w:val="000000"/>
          <w:sz w:val="16"/>
        </w:rPr>
        <w:t xml:space="preserve">, and Earth is headed for another degree or more of warming, especially since human greenhouse emissions are still significant.20 While sea levels have risen 0.5 metres by 2050, the increase may be 2–3 metres by 2100, and </w:t>
      </w:r>
      <w:r w:rsidRPr="006F4FD8">
        <w:rPr>
          <w:rFonts w:eastAsia="Times New Roman"/>
          <w:color w:val="000000"/>
          <w:u w:val="single"/>
        </w:rPr>
        <w:t>it is understood from historical analogues that seas may eventually rise by more than 25 metres</w:t>
      </w:r>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destabilisation of the Jet Stream has very significantly affected the intensity and </w:t>
      </w:r>
      <w:r w:rsidRPr="006F4FD8">
        <w:rPr>
          <w:rFonts w:eastAsia="Times New Roman"/>
          <w:color w:val="000000"/>
          <w:sz w:val="16"/>
        </w:rPr>
        <w:lastRenderedPageBreak/>
        <w:t xml:space="preserve">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high likelihood of human civilisation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as a result of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6F4FD8">
        <w:rPr>
          <w:rFonts w:eastAsia="Times New Roman"/>
          <w:color w:val="000000"/>
          <w:u w:val="single"/>
        </w:rPr>
        <w:t>massive global mobilisation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metres higher.25 It should be noted here that the 1.5° goal is not safe for a number of Earth System elements, including Arctic sea-ice, West Antarctica and coral reefs.</w:t>
      </w:r>
    </w:p>
    <w:p w14:paraId="6BD4DE7C" w14:textId="77777777" w:rsidR="00C401A8" w:rsidRDefault="00C401A8" w:rsidP="00C401A8"/>
    <w:p w14:paraId="60683A0C" w14:textId="77777777" w:rsidR="00C401A8" w:rsidRPr="000E4D5A" w:rsidRDefault="00C401A8" w:rsidP="00C401A8">
      <w:pPr>
        <w:pStyle w:val="Heading2"/>
      </w:pPr>
      <w:r>
        <w:lastRenderedPageBreak/>
        <w:t>1NC – OFF</w:t>
      </w:r>
    </w:p>
    <w:p w14:paraId="1987DA12" w14:textId="77777777" w:rsidR="00C401A8" w:rsidRPr="00D63BF1" w:rsidRDefault="00C401A8" w:rsidP="00C401A8"/>
    <w:p w14:paraId="0BC593BF" w14:textId="77777777" w:rsidR="00C401A8" w:rsidRDefault="00C401A8" w:rsidP="00C401A8">
      <w:pPr>
        <w:pStyle w:val="Heading4"/>
      </w:pPr>
      <w:r>
        <w:t>Agents must be practical reasoners:</w:t>
      </w:r>
    </w:p>
    <w:p w14:paraId="35C1CA7F" w14:textId="77777777" w:rsidR="00C401A8" w:rsidRPr="00E17C0A" w:rsidRDefault="00C401A8" w:rsidP="00C401A8"/>
    <w:p w14:paraId="6682483F" w14:textId="77777777" w:rsidR="00C401A8" w:rsidRDefault="00C401A8" w:rsidP="00C401A8">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2F1A781F" w14:textId="77777777" w:rsidR="00C401A8" w:rsidRPr="00E17C0A" w:rsidRDefault="00C401A8" w:rsidP="00C401A8">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//rct st</w:t>
      </w:r>
    </w:p>
    <w:p w14:paraId="257F11EF" w14:textId="77777777" w:rsidR="00C401A8" w:rsidRPr="00BC0B35" w:rsidRDefault="00C401A8" w:rsidP="00C401A8">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the claim that you rationally ought to do something whether</w:t>
      </w:r>
      <w:r w:rsidRPr="00BC0B35">
        <w:rPr>
          <w:sz w:val="16"/>
        </w:rPr>
        <w:t xml:space="preserve"> or not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and</w:t>
      </w:r>
      <w:r w:rsidRPr="00BC0B35">
        <w:rPr>
          <w:sz w:val="16"/>
        </w:rPr>
        <w:t xml:space="preserve"> also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as an end in itself.</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BC0B35">
        <w:rPr>
          <w:rStyle w:val="Emphasis"/>
        </w:rPr>
        <w:t>the rational nature in every person is an end in itself whether the person is morally good or bad.</w:t>
      </w:r>
    </w:p>
    <w:p w14:paraId="16DFBB0B" w14:textId="77777777" w:rsidR="00C401A8" w:rsidRPr="00E17C0A" w:rsidRDefault="00C401A8" w:rsidP="00C401A8"/>
    <w:p w14:paraId="201757D6" w14:textId="77777777" w:rsidR="00C401A8" w:rsidRPr="00E17C0A" w:rsidRDefault="00C401A8" w:rsidP="00C401A8">
      <w:pPr>
        <w:pStyle w:val="Heading4"/>
      </w:pPr>
      <w:r w:rsidRPr="00E17C0A">
        <w:t>Second, value theory – the existence of extrinsic goodness requires unconditional human worth.</w:t>
      </w:r>
    </w:p>
    <w:p w14:paraId="3A91611E" w14:textId="77777777" w:rsidR="00C401A8" w:rsidRPr="00E17C0A" w:rsidRDefault="00C401A8" w:rsidP="00C401A8">
      <w:r w:rsidRPr="00E17C0A">
        <w:rPr>
          <w:rStyle w:val="Style13ptBold"/>
        </w:rPr>
        <w:t>Korsgaard</w:t>
      </w:r>
      <w:r w:rsidRPr="00E17C0A">
        <w:t xml:space="preserve"> (Christine M., “Two Distinctions in Goodness,” The Philosophical Review Vol. 92, No. 2 (Apr., 1983), pp. 169-195, JSTOR) OS</w:t>
      </w:r>
      <w:r>
        <w:t xml:space="preserve"> *bracketed for gen lang* //rct st</w:t>
      </w:r>
    </w:p>
    <w:p w14:paraId="76479476" w14:textId="77777777" w:rsidR="00C401A8" w:rsidRPr="00B42722" w:rsidRDefault="00C401A8" w:rsidP="00C401A8">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he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In order </w:t>
      </w:r>
      <w:r w:rsidRPr="00B12D15">
        <w:rPr>
          <w:rStyle w:val="Emphasis"/>
        </w:rPr>
        <w:t>for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regarding your existence as a rational being as an end in itself is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in itself thus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33176788" w14:textId="77777777" w:rsidR="00C401A8" w:rsidRPr="00E17C0A" w:rsidRDefault="00C401A8" w:rsidP="00C401A8"/>
    <w:p w14:paraId="23EB9F34" w14:textId="77777777" w:rsidR="00C401A8" w:rsidRPr="00E17C0A" w:rsidRDefault="00C401A8" w:rsidP="00C401A8">
      <w:pPr>
        <w:pStyle w:val="Heading4"/>
      </w:pPr>
      <w:r w:rsidRPr="00E17C0A">
        <w:t>Third, practical reason – ethical principles must be derived from the structure of reason:</w:t>
      </w:r>
    </w:p>
    <w:p w14:paraId="21475CB8" w14:textId="77777777" w:rsidR="00C401A8" w:rsidRPr="00E17C0A" w:rsidRDefault="00C401A8" w:rsidP="00C401A8"/>
    <w:p w14:paraId="49BCB59E" w14:textId="77777777" w:rsidR="00C401A8" w:rsidRPr="00E17C0A" w:rsidRDefault="00C401A8" w:rsidP="00C401A8">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7903FC5" w14:textId="77777777" w:rsidR="00C401A8" w:rsidRPr="00E17C0A" w:rsidRDefault="00C401A8" w:rsidP="00C401A8"/>
    <w:p w14:paraId="23EB4C73" w14:textId="77777777" w:rsidR="00C401A8" w:rsidRPr="00E17C0A" w:rsidRDefault="00C401A8" w:rsidP="00C401A8">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4E09020" w14:textId="77777777" w:rsidR="00C401A8" w:rsidRDefault="00C401A8" w:rsidP="00C401A8">
      <w:pPr>
        <w:spacing w:after="0" w:line="240" w:lineRule="auto"/>
        <w:rPr>
          <w:rFonts w:ascii="Times New Roman" w:eastAsia="Times New Roman" w:hAnsi="Times New Roman" w:cs="Times New Roman"/>
          <w:sz w:val="24"/>
        </w:rPr>
      </w:pPr>
    </w:p>
    <w:p w14:paraId="0605E5E2" w14:textId="77777777" w:rsidR="00C401A8" w:rsidRPr="005F04F4" w:rsidRDefault="00C401A8" w:rsidP="00C401A8">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2B50C2CE" w14:textId="77777777" w:rsidR="00C401A8" w:rsidRPr="005F04F4" w:rsidRDefault="00C401A8" w:rsidP="00C401A8"/>
    <w:p w14:paraId="544E190C" w14:textId="77777777" w:rsidR="00C401A8" w:rsidRPr="005F04F4" w:rsidRDefault="00C401A8" w:rsidP="00C401A8">
      <w:pPr>
        <w:pStyle w:val="Heading4"/>
        <w:rPr>
          <w:rFonts w:cs="Calibri"/>
          <w:b w:val="0"/>
          <w:bCs w:val="0"/>
        </w:rPr>
      </w:pPr>
      <w:r w:rsidRPr="005F04F4">
        <w:rPr>
          <w:rFonts w:cs="Calibri"/>
        </w:rPr>
        <w:lastRenderedPageBreak/>
        <w:t>[</w:t>
      </w:r>
      <w:r>
        <w:rPr>
          <w:rFonts w:cs="Calibri"/>
        </w:rPr>
        <w:t>A</w:t>
      </w:r>
      <w:r w:rsidRPr="005F04F4">
        <w:rPr>
          <w:rFonts w:cs="Calibri"/>
        </w:rPr>
        <w:t xml:space="preserve">]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5323D4C0" w14:textId="77777777" w:rsidR="00C401A8" w:rsidRDefault="00C401A8" w:rsidP="00C401A8"/>
    <w:p w14:paraId="20A5991A" w14:textId="77777777" w:rsidR="00C401A8" w:rsidRPr="00E2718D" w:rsidRDefault="00C401A8" w:rsidP="00C401A8">
      <w:pPr>
        <w:pStyle w:val="Heading4"/>
      </w:pPr>
      <w:r>
        <w:t xml:space="preserve">[B]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0BEF3BA3" w14:textId="77777777" w:rsidR="00C401A8" w:rsidRDefault="00C401A8" w:rsidP="00C401A8">
      <w:pPr>
        <w:spacing w:after="0" w:line="240" w:lineRule="auto"/>
        <w:rPr>
          <w:rFonts w:ascii="Times New Roman" w:eastAsia="Times New Roman" w:hAnsi="Times New Roman" w:cs="Times New Roman"/>
          <w:sz w:val="24"/>
        </w:rPr>
      </w:pPr>
    </w:p>
    <w:p w14:paraId="73CF90BD" w14:textId="77777777" w:rsidR="00C401A8" w:rsidRDefault="00C401A8" w:rsidP="00C401A8">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7CF08929" w14:textId="77777777" w:rsidR="00C401A8" w:rsidRPr="00C80FBA" w:rsidRDefault="00C401A8" w:rsidP="00C401A8"/>
    <w:p w14:paraId="32CAD651" w14:textId="77777777" w:rsidR="00C401A8" w:rsidRPr="006C6EFC" w:rsidRDefault="00C401A8" w:rsidP="00C401A8">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2A8CB4F9" w14:textId="77777777" w:rsidR="00C401A8" w:rsidRDefault="00C401A8" w:rsidP="00C401A8"/>
    <w:p w14:paraId="73077C3C" w14:textId="77777777" w:rsidR="00C401A8" w:rsidRDefault="00C401A8" w:rsidP="00C401A8">
      <w:pPr>
        <w:pStyle w:val="Heading3"/>
      </w:pPr>
      <w:r>
        <w:lastRenderedPageBreak/>
        <w:t>Offense</w:t>
      </w:r>
    </w:p>
    <w:p w14:paraId="01360A74" w14:textId="77777777" w:rsidR="00C401A8" w:rsidRDefault="00C401A8" w:rsidP="00C401A8"/>
    <w:p w14:paraId="113BB2F9" w14:textId="77777777" w:rsidR="00C401A8" w:rsidRDefault="00C401A8" w:rsidP="00C401A8">
      <w:pPr>
        <w:pStyle w:val="Heading4"/>
      </w:pPr>
      <w:r>
        <w:t>Negate:</w:t>
      </w:r>
    </w:p>
    <w:p w14:paraId="3A4DC217" w14:textId="77777777" w:rsidR="00C401A8" w:rsidRPr="00C97CF0" w:rsidRDefault="00C401A8" w:rsidP="00C401A8"/>
    <w:p w14:paraId="541BC435" w14:textId="77777777" w:rsidR="00C401A8" w:rsidRDefault="00C401A8" w:rsidP="00C401A8">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843114D" w14:textId="77777777" w:rsidR="00C401A8" w:rsidRPr="009D349B" w:rsidRDefault="00C401A8" w:rsidP="00C401A8">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4FFB8DF7" w14:textId="77777777" w:rsidR="00C401A8" w:rsidRDefault="00C401A8" w:rsidP="00C401A8">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 xml:space="preserve">—in unjustly </w:t>
      </w:r>
      <w:r w:rsidRPr="009D349B">
        <w:rPr>
          <w:sz w:val="16"/>
        </w:rPr>
        <w:lastRenderedPageBreak/>
        <w:t>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0821227" w14:textId="77777777" w:rsidR="00C401A8" w:rsidRPr="009D349B" w:rsidRDefault="00C401A8" w:rsidP="00C401A8">
      <w:pPr>
        <w:pStyle w:val="Heading4"/>
        <w:spacing w:before="0"/>
        <w:rPr>
          <w:rFonts w:ascii="Times New Roman" w:hAnsi="Times New Roman" w:cs="Times New Roman"/>
          <w:sz w:val="24"/>
        </w:rPr>
      </w:pPr>
      <w:r>
        <w:rPr>
          <w:rFonts w:cs="Calibri"/>
        </w:rPr>
        <w:t>Self-ownership justifies the appropriation of property – our freedom necessitates being able to set and pursue external things as our ends, including exercising our rights on property. Restricting this arbitrarily limits our freedom which is unjust.</w:t>
      </w:r>
    </w:p>
    <w:p w14:paraId="18FF1858" w14:textId="77777777" w:rsidR="00C401A8" w:rsidRPr="009D349B" w:rsidRDefault="00C401A8" w:rsidP="00C401A8">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0D55A7F6" w14:textId="77777777" w:rsidR="00C401A8" w:rsidRPr="009D349B" w:rsidRDefault="00C401A8" w:rsidP="00C401A8">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2A194BFE" w14:textId="77777777" w:rsidR="00C401A8" w:rsidRDefault="00C401A8" w:rsidP="00C401A8">
      <w:pPr>
        <w:rPr>
          <w:sz w:val="16"/>
        </w:rPr>
      </w:pPr>
    </w:p>
    <w:p w14:paraId="2762AD04" w14:textId="77777777" w:rsidR="00C401A8" w:rsidRDefault="00C401A8" w:rsidP="00C401A8"/>
    <w:p w14:paraId="0F944C25" w14:textId="77777777" w:rsidR="00C401A8" w:rsidRDefault="00C401A8" w:rsidP="00C401A8">
      <w:pPr>
        <w:pStyle w:val="Heading2"/>
      </w:pPr>
      <w:r>
        <w:lastRenderedPageBreak/>
        <w:t>Case</w:t>
      </w:r>
    </w:p>
    <w:p w14:paraId="4739EB2D" w14:textId="77777777" w:rsidR="00C401A8" w:rsidRDefault="00C401A8" w:rsidP="00C401A8"/>
    <w:p w14:paraId="13FFFEFB" w14:textId="77777777" w:rsidR="00C401A8" w:rsidRPr="005551D7" w:rsidRDefault="00C401A8" w:rsidP="00C401A8">
      <w:pPr>
        <w:pStyle w:val="Heading3"/>
        <w:rPr>
          <w:rFonts w:cs="Calibri"/>
        </w:rPr>
      </w:pPr>
      <w:r w:rsidRPr="005551D7">
        <w:rPr>
          <w:rFonts w:cs="Calibri"/>
        </w:rPr>
        <w:lastRenderedPageBreak/>
        <w:t>1NC – Warming</w:t>
      </w:r>
    </w:p>
    <w:p w14:paraId="5EE5B0A8" w14:textId="77777777" w:rsidR="00C401A8" w:rsidRPr="005551D7" w:rsidRDefault="00C401A8" w:rsidP="00C401A8"/>
    <w:p w14:paraId="2CB71631" w14:textId="77777777" w:rsidR="00C401A8" w:rsidRPr="005551D7" w:rsidRDefault="00C401A8" w:rsidP="00C401A8">
      <w:pPr>
        <w:pStyle w:val="Heading4"/>
        <w:rPr>
          <w:rFonts w:cs="Calibri"/>
        </w:rPr>
      </w:pPr>
      <w:r w:rsidRPr="005551D7">
        <w:rPr>
          <w:rFonts w:cs="Calibri"/>
        </w:rPr>
        <w:t>Asteroid Mining solves Warming – a] Key to REM’s that spur Renewables and b] Reduces Terrestrial Mining that wrecks the environment.</w:t>
      </w:r>
    </w:p>
    <w:p w14:paraId="06DB24A1" w14:textId="77777777" w:rsidR="00C401A8" w:rsidRPr="005551D7" w:rsidRDefault="00C401A8" w:rsidP="00C401A8">
      <w:r w:rsidRPr="005551D7">
        <w:rPr>
          <w:rStyle w:val="Style13ptBold"/>
        </w:rPr>
        <w:t>MacWhorter 15</w:t>
      </w:r>
      <w:r w:rsidRPr="005551D7">
        <w:t xml:space="preserve">, Kevin. "Sustainable mining: Incentivizing asteroid mining in the name of environmentalism." Wm. &amp; Mary Envtl. L. &amp; Pol'y Rev. 40 (2015): 645. (J.D. Candidate, William &amp; Mary Law School)//Elmer </w:t>
      </w:r>
    </w:p>
    <w:p w14:paraId="2018EB43" w14:textId="77777777" w:rsidR="00C401A8" w:rsidRPr="005551D7" w:rsidRDefault="00C401A8" w:rsidP="00C401A8">
      <w:pPr>
        <w:rPr>
          <w:sz w:val="14"/>
        </w:rPr>
      </w:pPr>
      <w:r w:rsidRPr="005551D7">
        <w:rPr>
          <w:sz w:val="14"/>
          <w:szCs w:val="16"/>
        </w:rPr>
        <w:t xml:space="preserve">A. Rare Element Mining on Earth </w:t>
      </w:r>
      <w:r w:rsidRPr="005551D7">
        <w:rPr>
          <w:rStyle w:val="Emphasis"/>
          <w:highlight w:val="green"/>
        </w:rPr>
        <w:t>In the next sixty years</w:t>
      </w:r>
      <w:r w:rsidRPr="005551D7">
        <w:rPr>
          <w:rStyle w:val="StyleUnderline"/>
        </w:rPr>
        <w:t xml:space="preserve">, scientists predict that </w:t>
      </w:r>
      <w:r w:rsidRPr="005551D7">
        <w:rPr>
          <w:rStyle w:val="Emphasis"/>
          <w:highlight w:val="green"/>
        </w:rPr>
        <w:t>certain elements crucial</w:t>
      </w:r>
      <w:r w:rsidRPr="005551D7">
        <w:rPr>
          <w:rStyle w:val="Emphasis"/>
        </w:rPr>
        <w:t xml:space="preserve"> to modern industry</w:t>
      </w:r>
      <w:r w:rsidRPr="005551D7">
        <w:rPr>
          <w:rStyle w:val="StyleUnderline"/>
        </w:rPr>
        <w:t xml:space="preserve"> such as platinum, zinc, copper, phosphorous, lead, gold, and indium </w:t>
      </w:r>
      <w:r w:rsidRPr="005551D7">
        <w:rPr>
          <w:rStyle w:val="Emphasis"/>
          <w:highlight w:val="green"/>
        </w:rPr>
        <w:t>could be exhausted</w:t>
      </w:r>
      <w:r w:rsidRPr="005551D7">
        <w:rPr>
          <w:rStyle w:val="StyleUnderline"/>
        </w:rPr>
        <w:t xml:space="preserve"> on Earth</w:t>
      </w:r>
      <w:r w:rsidRPr="005551D7">
        <w:rPr>
          <w:sz w:val="14"/>
        </w:rPr>
        <w:t xml:space="preserve">. 12 </w:t>
      </w:r>
      <w:r w:rsidRPr="005551D7">
        <w:rPr>
          <w:rStyle w:val="StyleUnderline"/>
        </w:rPr>
        <w:t xml:space="preserve">Many of these have </w:t>
      </w:r>
      <w:r w:rsidRPr="005551D7">
        <w:rPr>
          <w:rStyle w:val="Emphasis"/>
          <w:highlight w:val="green"/>
          <w:bdr w:val="single" w:sz="18" w:space="0" w:color="auto"/>
        </w:rPr>
        <w:t>no synthetic alternative</w:t>
      </w:r>
      <w:r w:rsidRPr="005551D7">
        <w:rPr>
          <w:sz w:val="14"/>
        </w:rPr>
        <w:t>, unlike chemical elements such as oil or diamonds.13 Liquid-crystal display (</w:t>
      </w:r>
      <w:r w:rsidRPr="005551D7">
        <w:rPr>
          <w:rStyle w:val="StyleUnderline"/>
        </w:rPr>
        <w:t>LCD</w:t>
      </w:r>
      <w:r w:rsidRPr="005551D7">
        <w:rPr>
          <w:sz w:val="14"/>
        </w:rPr>
        <w:t xml:space="preserve">) </w:t>
      </w:r>
      <w:r w:rsidRPr="005551D7">
        <w:rPr>
          <w:rStyle w:val="StyleUnderline"/>
        </w:rPr>
        <w:t>televisions, cellphones, and laptops are among the various consumer technologies that use precious metals.</w:t>
      </w:r>
      <w:r w:rsidRPr="005551D7">
        <w:rPr>
          <w:sz w:val="14"/>
        </w:rPr>
        <w:t xml:space="preserve">14Further, </w:t>
      </w:r>
      <w:r w:rsidRPr="005551D7">
        <w:rPr>
          <w:rStyle w:val="Emphasis"/>
          <w:highlight w:val="green"/>
        </w:rPr>
        <w:t>green technologies</w:t>
      </w:r>
      <w:r w:rsidRPr="005551D7">
        <w:rPr>
          <w:rStyle w:val="StyleUnderline"/>
        </w:rPr>
        <w:t xml:space="preserve"> </w:t>
      </w:r>
      <w:r w:rsidRPr="005551D7">
        <w:rPr>
          <w:rStyle w:val="Emphasis"/>
          <w:highlight w:val="green"/>
        </w:rPr>
        <w:t xml:space="preserve">including wind turbines, solar panels, and catalytic converters </w:t>
      </w:r>
      <w:r w:rsidRPr="005551D7">
        <w:rPr>
          <w:rStyle w:val="Emphasis"/>
          <w:highlight w:val="green"/>
          <w:bdr w:val="single" w:sz="18" w:space="0" w:color="auto"/>
        </w:rPr>
        <w:t>require these rare elements</w:t>
      </w:r>
      <w:r w:rsidRPr="005551D7">
        <w:rPr>
          <w:sz w:val="14"/>
        </w:rPr>
        <w:t xml:space="preserve">. 15 </w:t>
      </w:r>
      <w:r w:rsidRPr="005551D7">
        <w:rPr>
          <w:rStyle w:val="StyleUnderline"/>
        </w:rPr>
        <w:t>As demand rises for both types of technologies, and as reserves of rare metals fall, prices skyrocket</w:t>
      </w:r>
      <w:r w:rsidRPr="005551D7">
        <w:rPr>
          <w:sz w:val="14"/>
        </w:rPr>
        <w:t xml:space="preserve">.16 </w:t>
      </w:r>
      <w:r w:rsidRPr="005551D7">
        <w:rPr>
          <w:rStyle w:val="StyleUnderline"/>
        </w:rPr>
        <w:t xml:space="preserve">Demand for nonrenewable resources creates </w:t>
      </w:r>
      <w:r w:rsidRPr="005551D7">
        <w:rPr>
          <w:rStyle w:val="Emphasis"/>
        </w:rPr>
        <w:t>conflict</w:t>
      </w:r>
      <w:r w:rsidRPr="005551D7">
        <w:rPr>
          <w:sz w:val="14"/>
        </w:rPr>
        <w:t xml:space="preserve">, and consumerism in rich countries results in harsh labor treatment for poorer countries.17 In general, </w:t>
      </w:r>
      <w:r w:rsidRPr="005551D7">
        <w:rPr>
          <w:rStyle w:val="Emphasis"/>
          <w:highlight w:val="green"/>
        </w:rPr>
        <w:t>the mining industry is extremely destructive to Earth’s environment</w:t>
      </w:r>
      <w:r w:rsidRPr="005551D7">
        <w:rPr>
          <w:sz w:val="14"/>
        </w:rPr>
        <w:t xml:space="preserve">.18 In fact, depending on the method employed, </w:t>
      </w:r>
      <w:r w:rsidRPr="005551D7">
        <w:rPr>
          <w:rStyle w:val="StyleUnderline"/>
        </w:rPr>
        <w:t xml:space="preserve">mining can </w:t>
      </w:r>
      <w:r w:rsidRPr="005551D7">
        <w:rPr>
          <w:rStyle w:val="Emphasis"/>
          <w:highlight w:val="green"/>
        </w:rPr>
        <w:t>destroy</w:t>
      </w:r>
      <w:r w:rsidRPr="005551D7">
        <w:rPr>
          <w:rStyle w:val="StyleUnderline"/>
        </w:rPr>
        <w:t xml:space="preserve"> </w:t>
      </w:r>
      <w:r w:rsidRPr="005551D7">
        <w:rPr>
          <w:rStyle w:val="Emphasis"/>
          <w:highlight w:val="green"/>
        </w:rPr>
        <w:t>entire ecosystems by polluting water</w:t>
      </w:r>
      <w:r w:rsidRPr="005551D7">
        <w:rPr>
          <w:rStyle w:val="StyleUnderline"/>
        </w:rPr>
        <w:t xml:space="preserve"> sources </w:t>
      </w:r>
      <w:r w:rsidRPr="005551D7">
        <w:rPr>
          <w:rStyle w:val="Emphasis"/>
          <w:highlight w:val="green"/>
        </w:rPr>
        <w:t>and</w:t>
      </w:r>
      <w:r w:rsidRPr="005551D7">
        <w:rPr>
          <w:rStyle w:val="StyleUnderline"/>
        </w:rPr>
        <w:t xml:space="preserve"> </w:t>
      </w:r>
      <w:r w:rsidRPr="005551D7">
        <w:rPr>
          <w:rStyle w:val="Emphasis"/>
          <w:highlight w:val="green"/>
        </w:rPr>
        <w:t>contributing to deforestation</w:t>
      </w:r>
      <w:r w:rsidRPr="005551D7">
        <w:rPr>
          <w:sz w:val="14"/>
        </w:rPr>
        <w:t xml:space="preserve">.19 </w:t>
      </w:r>
      <w:r w:rsidRPr="005551D7">
        <w:rPr>
          <w:rStyle w:val="StyleUnderline"/>
        </w:rPr>
        <w:t xml:space="preserve">It is </w:t>
      </w:r>
      <w:r w:rsidRPr="005551D7">
        <w:rPr>
          <w:rStyle w:val="Emphasis"/>
          <w:highlight w:val="green"/>
        </w:rPr>
        <w:t>by</w:t>
      </w:r>
      <w:r w:rsidRPr="005551D7">
        <w:rPr>
          <w:rStyle w:val="StyleUnderline"/>
        </w:rPr>
        <w:t xml:space="preserve"> its </w:t>
      </w:r>
      <w:r w:rsidRPr="005551D7">
        <w:rPr>
          <w:rStyle w:val="Emphasis"/>
          <w:highlight w:val="green"/>
        </w:rPr>
        <w:t>nature</w:t>
      </w:r>
      <w:r w:rsidRPr="005551D7">
        <w:rPr>
          <w:rStyle w:val="StyleUnderline"/>
        </w:rPr>
        <w:t xml:space="preserve"> an </w:t>
      </w:r>
      <w:r w:rsidRPr="005551D7">
        <w:rPr>
          <w:rStyle w:val="Emphasis"/>
          <w:highlight w:val="green"/>
          <w:bdr w:val="single" w:sz="18" w:space="0" w:color="auto"/>
        </w:rPr>
        <w:t>unsustainable</w:t>
      </w:r>
      <w:r w:rsidRPr="005551D7">
        <w:rPr>
          <w:rStyle w:val="StyleUnderline"/>
        </w:rPr>
        <w:t xml:space="preserve"> practice, because it involves the extraction of a finite and non-renewable resource.</w:t>
      </w:r>
      <w:r w:rsidRPr="005551D7">
        <w:rPr>
          <w:sz w:val="14"/>
        </w:rPr>
        <w:t xml:space="preserve">20 Moreover, </w:t>
      </w:r>
      <w:r w:rsidRPr="005551D7">
        <w:rPr>
          <w:rStyle w:val="StyleUnderline"/>
        </w:rPr>
        <w:t xml:space="preserve">by extracting tiny amounts of metals from relatively large quantities of ore, the mining industry </w:t>
      </w:r>
      <w:r w:rsidRPr="005551D7">
        <w:rPr>
          <w:rStyle w:val="Emphasis"/>
          <w:highlight w:val="green"/>
        </w:rPr>
        <w:t xml:space="preserve">contributes the </w:t>
      </w:r>
      <w:r w:rsidRPr="005551D7">
        <w:rPr>
          <w:rStyle w:val="Emphasis"/>
          <w:highlight w:val="green"/>
          <w:bdr w:val="single" w:sz="18" w:space="0" w:color="auto"/>
        </w:rPr>
        <w:t>largest portion of solid wastes</w:t>
      </w:r>
      <w:r w:rsidRPr="005551D7">
        <w:rPr>
          <w:rStyle w:val="Emphasis"/>
          <w:highlight w:val="green"/>
        </w:rPr>
        <w:t xml:space="preserve"> in the world</w:t>
      </w:r>
      <w:r w:rsidRPr="005551D7">
        <w:rPr>
          <w:sz w:val="14"/>
        </w:rPr>
        <w:t xml:space="preserve">.21 </w:t>
      </w:r>
      <w:r w:rsidRPr="005551D7">
        <w:rPr>
          <w:rStyle w:val="StyleUnderline"/>
        </w:rPr>
        <w:t>The</w:t>
      </w:r>
      <w:r w:rsidRPr="005551D7">
        <w:rPr>
          <w:sz w:val="14"/>
        </w:rPr>
        <w:t xml:space="preserve"> Environmental Protection Agency (</w:t>
      </w:r>
      <w:r w:rsidRPr="005551D7">
        <w:rPr>
          <w:rStyle w:val="StyleUnderline"/>
        </w:rPr>
        <w:t>EPA</w:t>
      </w:r>
      <w:r w:rsidRPr="005551D7">
        <w:rPr>
          <w:sz w:val="14"/>
        </w:rPr>
        <w:t xml:space="preserve">) </w:t>
      </w:r>
      <w:r w:rsidRPr="005551D7">
        <w:rPr>
          <w:rStyle w:val="StyleUnderline"/>
        </w:rPr>
        <w:t xml:space="preserve">describes the industry as the source of </w:t>
      </w:r>
      <w:r w:rsidRPr="005551D7">
        <w:rPr>
          <w:rStyle w:val="Emphasis"/>
          <w:bdr w:val="single" w:sz="18" w:space="0" w:color="auto"/>
        </w:rPr>
        <w:t>more toxic and hazardous waste than any other industrial</w:t>
      </w:r>
      <w:r w:rsidRPr="005551D7">
        <w:rPr>
          <w:rStyle w:val="Emphasis"/>
        </w:rPr>
        <w:t xml:space="preserve"> sector</w:t>
      </w:r>
      <w:r w:rsidRPr="005551D7">
        <w:rPr>
          <w:sz w:val="14"/>
        </w:rPr>
        <w:t xml:space="preserve"> [</w:t>
      </w:r>
      <w:r w:rsidRPr="005551D7">
        <w:rPr>
          <w:rStyle w:val="StyleUnderline"/>
        </w:rPr>
        <w:t>in the United States</w:t>
      </w:r>
      <w:r w:rsidRPr="005551D7">
        <w:rPr>
          <w:sz w:val="14"/>
        </w:rPr>
        <w:t xml:space="preserve">], </w:t>
      </w:r>
      <w:r w:rsidRPr="005551D7">
        <w:rPr>
          <w:rStyle w:val="StyleUnderline"/>
        </w:rPr>
        <w:t>costing billions of dollars to address the public health and environmental threats to communities.</w:t>
      </w:r>
      <w:r w:rsidRPr="005551D7">
        <w:rPr>
          <w:sz w:val="14"/>
        </w:rPr>
        <w:t xml:space="preserve"> 22 Poor regulations and oxymoronic corporate definitions of sustainability, however, make it unclear as to just how much waste the industry actually produces.23 </w:t>
      </w:r>
      <w:r w:rsidRPr="005551D7">
        <w:rPr>
          <w:rStyle w:val="StyleUnderline"/>
        </w:rPr>
        <w:t>Platinum</w:t>
      </w:r>
      <w:r w:rsidRPr="005551D7">
        <w:rPr>
          <w:sz w:val="14"/>
        </w:rPr>
        <w:t xml:space="preserve"> provides an excellent case study of the issue, because it </w:t>
      </w:r>
      <w:r w:rsidRPr="005551D7">
        <w:rPr>
          <w:rStyle w:val="StyleUnderline"/>
        </w:rPr>
        <w:t>is an extremely rare and expensive metal—an ore expected to exist in vast quantities in asteroids.</w:t>
      </w:r>
      <w:r w:rsidRPr="005551D7">
        <w:rPr>
          <w:sz w:val="14"/>
        </w:rPr>
        <w:t xml:space="preserve">24 Further, </w:t>
      </w:r>
      <w:r w:rsidRPr="005551D7">
        <w:rPr>
          <w:rStyle w:val="StyleUnderline"/>
        </w:rPr>
        <w:t>production of platinum has increased sharply in the past sixty years in order to keep up with growing demand for use in new technologies</w:t>
      </w:r>
      <w:r w:rsidRPr="005551D7">
        <w:rPr>
          <w:sz w:val="14"/>
        </w:rPr>
        <w:t xml:space="preserve">.25 In fact, </w:t>
      </w:r>
      <w:r w:rsidRPr="005551D7">
        <w:rPr>
          <w:rStyle w:val="StyleUnderline"/>
        </w:rPr>
        <w:t xml:space="preserve">despite their high costs, </w:t>
      </w:r>
      <w:r w:rsidRPr="005551D7">
        <w:rPr>
          <w:rStyle w:val="Emphasis"/>
          <w:highlight w:val="green"/>
        </w:rPr>
        <w:t>platinum</w:t>
      </w:r>
      <w:r w:rsidRPr="005551D7">
        <w:rPr>
          <w:rStyle w:val="StyleUnderline"/>
          <w:bCs/>
        </w:rPr>
        <w:t xml:space="preserve"> group metals are </w:t>
      </w:r>
      <w:r w:rsidRPr="005551D7">
        <w:rPr>
          <w:rStyle w:val="Emphasis"/>
          <w:highlight w:val="green"/>
        </w:rPr>
        <w:t>so useful</w:t>
      </w:r>
      <w:r w:rsidRPr="005551D7">
        <w:rPr>
          <w:rStyle w:val="StyleUnderline"/>
          <w:bCs/>
        </w:rPr>
        <w:t xml:space="preserve"> that </w:t>
      </w:r>
      <w:r w:rsidRPr="005551D7">
        <w:rPr>
          <w:rStyle w:val="Emphasis"/>
          <w:highlight w:val="green"/>
        </w:rPr>
        <w:t>[one] of [four]</w:t>
      </w:r>
      <w:r w:rsidRPr="005551D7">
        <w:rPr>
          <w:rStyle w:val="StyleUnderline"/>
        </w:rPr>
        <w:t xml:space="preserve"> </w:t>
      </w:r>
      <w:r w:rsidRPr="005551D7">
        <w:rPr>
          <w:rStyle w:val="StyleUnderline"/>
          <w:bCs/>
        </w:rPr>
        <w:t xml:space="preserve">industrial </w:t>
      </w:r>
      <w:r w:rsidRPr="005551D7">
        <w:rPr>
          <w:rStyle w:val="Emphasis"/>
          <w:highlight w:val="green"/>
        </w:rPr>
        <w:t>goods</w:t>
      </w:r>
      <w:r w:rsidRPr="005551D7">
        <w:rPr>
          <w:rStyle w:val="StyleUnderline"/>
          <w:bCs/>
        </w:rPr>
        <w:t xml:space="preserve"> on Earth </w:t>
      </w:r>
      <w:r w:rsidRPr="005551D7">
        <w:rPr>
          <w:rStyle w:val="Emphasis"/>
          <w:highlight w:val="green"/>
        </w:rPr>
        <w:t>require them</w:t>
      </w:r>
      <w:r w:rsidRPr="005551D7">
        <w:rPr>
          <w:rStyle w:val="StyleUnderline"/>
          <w:bCs/>
        </w:rPr>
        <w:t xml:space="preserve"> in production.</w:t>
      </w:r>
      <w:r w:rsidRPr="005551D7">
        <w:rPr>
          <w:b/>
          <w:bCs/>
          <w:sz w:val="14"/>
        </w:rPr>
        <w:t xml:space="preserve"> 26 </w:t>
      </w:r>
      <w:r w:rsidRPr="005551D7">
        <w:rPr>
          <w:rStyle w:val="StyleUnderline"/>
          <w:bCs/>
        </w:rPr>
        <w:t>Scholars do not expect demand to slow any time soon</w:t>
      </w:r>
      <w:r w:rsidRPr="005551D7">
        <w:rPr>
          <w:sz w:val="14"/>
        </w:rPr>
        <w:t xml:space="preserve">.27 Among other technologies, </w:t>
      </w:r>
      <w:r w:rsidRPr="005551D7">
        <w:rPr>
          <w:rStyle w:val="StyleUnderline"/>
        </w:rPr>
        <w:t>industries use platinum in products such as catalytic converters, jewelry production, various catalysts for chemical processing, and hydrogen fuel cells</w:t>
      </w:r>
      <w:r w:rsidRPr="005551D7">
        <w:rPr>
          <w:sz w:val="14"/>
        </w:rPr>
        <w:t xml:space="preserve">.28 While there is no consensus on how far the Earth’s reserves of platinum will take humanity, many </w:t>
      </w:r>
      <w:r w:rsidRPr="005551D7">
        <w:rPr>
          <w:rStyle w:val="StyleUnderline"/>
        </w:rPr>
        <w:t xml:space="preserve">scientists agree that platinum ore reserves will </w:t>
      </w:r>
      <w:r w:rsidRPr="005551D7">
        <w:rPr>
          <w:rStyle w:val="Emphasis"/>
          <w:highlight w:val="green"/>
        </w:rPr>
        <w:t>deplete</w:t>
      </w:r>
      <w:r w:rsidRPr="005551D7">
        <w:rPr>
          <w:rStyle w:val="StyleUnderline"/>
        </w:rPr>
        <w:t xml:space="preserve"> </w:t>
      </w:r>
      <w:r w:rsidRPr="005551D7">
        <w:rPr>
          <w:rStyle w:val="Emphasis"/>
          <w:highlight w:val="green"/>
        </w:rPr>
        <w:t>in</w:t>
      </w:r>
      <w:r w:rsidRPr="005551D7">
        <w:rPr>
          <w:rStyle w:val="StyleUnderline"/>
        </w:rPr>
        <w:t xml:space="preserve"> a relatively </w:t>
      </w:r>
      <w:r w:rsidRPr="005551D7">
        <w:rPr>
          <w:rStyle w:val="Emphasis"/>
          <w:highlight w:val="green"/>
        </w:rPr>
        <w:t>short</w:t>
      </w:r>
      <w:r w:rsidRPr="005551D7">
        <w:rPr>
          <w:rStyle w:val="Emphasis"/>
        </w:rPr>
        <w:t xml:space="preserve"> amount of </w:t>
      </w:r>
      <w:r w:rsidRPr="005551D7">
        <w:rPr>
          <w:rStyle w:val="Emphasis"/>
          <w:highlight w:val="green"/>
        </w:rPr>
        <w:t>time</w:t>
      </w:r>
      <w:r w:rsidRPr="005551D7">
        <w:rPr>
          <w:sz w:val="14"/>
        </w:rPr>
        <w:t xml:space="preserve">.29 With the rate of mining at an all-time high,30 it is increasingly clear that historical patterns of mineral resources and development cannot simply be assumed to continue unaltered into the future. 31 </w:t>
      </w:r>
      <w:r w:rsidRPr="005551D7">
        <w:rPr>
          <w:rStyle w:val="StyleUnderline"/>
        </w:rPr>
        <w:t>The platinum mining industry, however, has a strong incentive to increase its rate of extraction as profits grow with the rate of demand. Without any alternative, this destructive practice will continue</w:t>
      </w:r>
      <w:r w:rsidRPr="005551D7">
        <w:rPr>
          <w:sz w:val="14"/>
        </w:rPr>
        <w:t xml:space="preserve"> into the future.32 So-called platinum-group metal (PGM) ores are mined through underground or open cut techniques.33 Due to these practices, </w:t>
      </w:r>
      <w:r w:rsidRPr="005551D7">
        <w:rPr>
          <w:rStyle w:val="StyleUnderline"/>
        </w:rPr>
        <w:t>all but a very small fraction of the mined platinum ore is disposed of as solid waste</w:t>
      </w:r>
      <w:r w:rsidRPr="005551D7">
        <w:rPr>
          <w:sz w:val="14"/>
        </w:rPr>
        <w:t xml:space="preserve">.34 </w:t>
      </w:r>
      <w:r w:rsidRPr="005551D7">
        <w:rPr>
          <w:rStyle w:val="StyleUnderline"/>
        </w:rPr>
        <w:t xml:space="preserve">The environmental consequences of platinum production are thus quite significant, but like the </w:t>
      </w:r>
      <w:r w:rsidRPr="005551D7">
        <w:rPr>
          <w:rStyle w:val="StyleUnderline"/>
        </w:rPr>
        <w:lastRenderedPageBreak/>
        <w:t>mining industry in general, the amount of waste is typically under-reported</w:t>
      </w:r>
      <w:r w:rsidRPr="005551D7">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5551D7">
        <w:rPr>
          <w:rStyle w:val="StyleUnderline"/>
        </w:rPr>
        <w:t xml:space="preserve">The </w:t>
      </w:r>
      <w:r w:rsidRPr="005551D7">
        <w:rPr>
          <w:rStyle w:val="Emphasis"/>
          <w:highlight w:val="green"/>
        </w:rPr>
        <w:t>future environmental costs provide</w:t>
      </w:r>
      <w:r w:rsidRPr="005551D7">
        <w:rPr>
          <w:rStyle w:val="StyleUnderline"/>
        </w:rPr>
        <w:t xml:space="preserve"> a </w:t>
      </w:r>
      <w:r w:rsidRPr="005551D7">
        <w:rPr>
          <w:rStyle w:val="Emphasis"/>
          <w:highlight w:val="green"/>
        </w:rPr>
        <w:t>major challenge</w:t>
      </w:r>
      <w:r w:rsidRPr="005551D7">
        <w:rPr>
          <w:rStyle w:val="StyleUnderline"/>
        </w:rPr>
        <w:t xml:space="preserve"> in creating a sustainable system. </w:t>
      </w:r>
      <w:r w:rsidRPr="005551D7">
        <w:rPr>
          <w:rStyle w:val="Emphasis"/>
          <w:highlight w:val="green"/>
        </w:rPr>
        <w:t>Relegating</w:t>
      </w:r>
      <w:r w:rsidRPr="005551D7">
        <w:rPr>
          <w:rStyle w:val="Emphasis"/>
        </w:rPr>
        <w:t xml:space="preserve"> at least some </w:t>
      </w:r>
      <w:r w:rsidRPr="005551D7">
        <w:rPr>
          <w:rStyle w:val="Emphasis"/>
          <w:highlight w:val="green"/>
        </w:rPr>
        <w:t>mining</w:t>
      </w:r>
      <w:r w:rsidRPr="005551D7">
        <w:rPr>
          <w:rStyle w:val="Emphasis"/>
        </w:rPr>
        <w:t xml:space="preserve"> companies </w:t>
      </w:r>
      <w:r w:rsidRPr="005551D7">
        <w:rPr>
          <w:rStyle w:val="Emphasis"/>
          <w:highlight w:val="green"/>
        </w:rPr>
        <w:t>to</w:t>
      </w:r>
      <w:r w:rsidRPr="005551D7">
        <w:rPr>
          <w:rStyle w:val="Emphasis"/>
        </w:rPr>
        <w:t xml:space="preserve"> near-Earth </w:t>
      </w:r>
      <w:r w:rsidRPr="005551D7">
        <w:rPr>
          <w:rStyle w:val="Emphasis"/>
          <w:highlight w:val="green"/>
        </w:rPr>
        <w:t>asteroids</w:t>
      </w:r>
      <w:r w:rsidRPr="005551D7">
        <w:rPr>
          <w:rStyle w:val="Emphasis"/>
        </w:rPr>
        <w:t xml:space="preserve"> </w:t>
      </w:r>
      <w:r w:rsidRPr="005551D7">
        <w:rPr>
          <w:rStyle w:val="Emphasis"/>
          <w:highlight w:val="green"/>
        </w:rPr>
        <w:t>would reduce</w:t>
      </w:r>
      <w:r w:rsidRPr="005551D7">
        <w:rPr>
          <w:rStyle w:val="Emphasis"/>
        </w:rPr>
        <w:t xml:space="preserve"> the </w:t>
      </w:r>
      <w:r w:rsidRPr="005551D7">
        <w:rPr>
          <w:rStyle w:val="Emphasis"/>
          <w:highlight w:val="green"/>
          <w:bdr w:val="single" w:sz="18" w:space="0" w:color="auto"/>
        </w:rPr>
        <w:t>negative effects of future mining levels on Earth</w:t>
      </w:r>
      <w:r w:rsidRPr="005551D7">
        <w:rPr>
          <w:sz w:val="14"/>
        </w:rPr>
        <w:t>. The economic benefits of mining need not be sacrificed for the sake of the environment.38</w:t>
      </w:r>
    </w:p>
    <w:p w14:paraId="77063AB5" w14:textId="77777777" w:rsidR="00C401A8" w:rsidRPr="005551D7" w:rsidRDefault="00C401A8" w:rsidP="00C401A8">
      <w:pPr>
        <w:pStyle w:val="Heading4"/>
        <w:rPr>
          <w:rFonts w:cs="Calibri"/>
        </w:rPr>
      </w:pPr>
      <w:r w:rsidRPr="005551D7">
        <w:rPr>
          <w:rFonts w:cs="Calibri"/>
        </w:rPr>
        <w:t xml:space="preserve">Shortage of REM’s now endangers </w:t>
      </w:r>
      <w:r w:rsidRPr="005551D7">
        <w:rPr>
          <w:rFonts w:cs="Calibri"/>
          <w:u w:val="single"/>
        </w:rPr>
        <w:t>renewable</w:t>
      </w:r>
      <w:r w:rsidRPr="005551D7">
        <w:rPr>
          <w:rFonts w:cs="Calibri"/>
        </w:rPr>
        <w:t xml:space="preserve"> transition.</w:t>
      </w:r>
    </w:p>
    <w:p w14:paraId="45073BFF" w14:textId="77777777" w:rsidR="00C401A8" w:rsidRPr="005551D7" w:rsidRDefault="00C401A8" w:rsidP="00C401A8">
      <w:r w:rsidRPr="005551D7">
        <w:rPr>
          <w:rStyle w:val="Style13ptBold"/>
        </w:rPr>
        <w:t>Opray 18</w:t>
      </w:r>
      <w:r w:rsidRPr="005551D7">
        <w:t xml:space="preserve"> Max Opray 9-28-2018 "Could a rare metals shortage disrupt the global renewable energy transition?" </w:t>
      </w:r>
      <w:hyperlink r:id="rId11" w:history="1">
        <w:r w:rsidRPr="005551D7">
          <w:rPr>
            <w:rStyle w:val="Hyperlink"/>
          </w:rPr>
          <w:t>https://www.metabolic.nl/news/could-a-rare-metals-shortage-disrupt-the-global-renewable-energy-transition/</w:t>
        </w:r>
      </w:hyperlink>
      <w:r w:rsidRPr="005551D7">
        <w:t xml:space="preserve"> (content specialist with sustainability consultants at Metabolic.)//Elmer </w:t>
      </w:r>
    </w:p>
    <w:p w14:paraId="4195846C" w14:textId="77777777" w:rsidR="00C401A8" w:rsidRPr="005551D7" w:rsidRDefault="00C401A8" w:rsidP="00C401A8">
      <w:pPr>
        <w:rPr>
          <w:sz w:val="14"/>
        </w:rPr>
      </w:pPr>
      <w:r w:rsidRPr="005551D7">
        <w:rPr>
          <w:rStyle w:val="Emphasis"/>
          <w:highlight w:val="green"/>
        </w:rPr>
        <w:t>The world urgently needs to safeguard supply of</w:t>
      </w:r>
      <w:r w:rsidRPr="005551D7">
        <w:rPr>
          <w:rStyle w:val="StyleUnderline"/>
        </w:rPr>
        <w:t xml:space="preserve"> the </w:t>
      </w:r>
      <w:r w:rsidRPr="005551D7">
        <w:rPr>
          <w:rStyle w:val="Emphasis"/>
          <w:highlight w:val="green"/>
        </w:rPr>
        <w:t>rare metals</w:t>
      </w:r>
      <w:r w:rsidRPr="005551D7">
        <w:rPr>
          <w:rStyle w:val="StyleUnderline"/>
        </w:rPr>
        <w:t xml:space="preserve"> </w:t>
      </w:r>
      <w:r w:rsidRPr="005551D7">
        <w:rPr>
          <w:rStyle w:val="Emphasis"/>
          <w:highlight w:val="green"/>
        </w:rPr>
        <w:t>needed to build</w:t>
      </w:r>
      <w:r w:rsidRPr="005551D7">
        <w:rPr>
          <w:rStyle w:val="StyleUnderline"/>
        </w:rPr>
        <w:t xml:space="preserve"> </w:t>
      </w:r>
      <w:r w:rsidRPr="005551D7">
        <w:rPr>
          <w:rStyle w:val="Emphasis"/>
          <w:highlight w:val="green"/>
        </w:rPr>
        <w:t>enough wind turbines and solar panels to meet</w:t>
      </w:r>
      <w:r w:rsidRPr="005551D7">
        <w:rPr>
          <w:rStyle w:val="StyleUnderline"/>
        </w:rPr>
        <w:t xml:space="preserve"> </w:t>
      </w:r>
      <w:r w:rsidRPr="005551D7">
        <w:rPr>
          <w:rStyle w:val="Emphasis"/>
          <w:highlight w:val="green"/>
          <w:bdr w:val="single" w:sz="18" w:space="0" w:color="auto"/>
        </w:rPr>
        <w:t>Paris climate agreement targets</w:t>
      </w:r>
      <w:r w:rsidRPr="005551D7">
        <w:rPr>
          <w:rStyle w:val="StyleUnderline"/>
        </w:rPr>
        <w:t>, according to Metabolic’s latest analysis</w:t>
      </w:r>
      <w:r w:rsidRPr="005551D7">
        <w:rPr>
          <w:sz w:val="14"/>
        </w:rPr>
        <w:t xml:space="preserve">. Produced with partners Copper8, our white paper Metal Demands of the Dutch Energy Transition </w:t>
      </w:r>
      <w:r w:rsidRPr="005551D7">
        <w:rPr>
          <w:rStyle w:val="StyleUnderline"/>
        </w:rPr>
        <w:t xml:space="preserve">uses the Netherlands as a case study for examining what materials are needed to build the country’s planned renewable energy infrastructure. The study found that </w:t>
      </w:r>
      <w:r w:rsidRPr="005551D7">
        <w:rPr>
          <w:rStyle w:val="Emphasis"/>
          <w:highlight w:val="green"/>
        </w:rPr>
        <w:t>between 3.2 and 4.5</w:t>
      </w:r>
      <w:r w:rsidRPr="005551D7">
        <w:rPr>
          <w:rStyle w:val="StyleUnderline"/>
        </w:rPr>
        <w:t xml:space="preserve"> </w:t>
      </w:r>
      <w:r w:rsidRPr="005551D7">
        <w:rPr>
          <w:rStyle w:val="Emphasis"/>
          <w:highlight w:val="green"/>
        </w:rPr>
        <w:t>million</w:t>
      </w:r>
      <w:r w:rsidRPr="005551D7">
        <w:rPr>
          <w:rStyle w:val="StyleUnderline"/>
        </w:rPr>
        <w:t xml:space="preserve"> </w:t>
      </w:r>
      <w:r w:rsidRPr="005551D7">
        <w:rPr>
          <w:rStyle w:val="Emphasis"/>
          <w:highlight w:val="green"/>
        </w:rPr>
        <w:t>tons</w:t>
      </w:r>
      <w:r w:rsidRPr="005551D7">
        <w:rPr>
          <w:rStyle w:val="StyleUnderline"/>
        </w:rPr>
        <w:t xml:space="preserve"> </w:t>
      </w:r>
      <w:r w:rsidRPr="005551D7">
        <w:rPr>
          <w:rStyle w:val="Emphasis"/>
          <w:highlight w:val="green"/>
        </w:rPr>
        <w:t>of metals</w:t>
      </w:r>
      <w:r w:rsidRPr="005551D7">
        <w:rPr>
          <w:rStyle w:val="StyleUnderline"/>
        </w:rPr>
        <w:t xml:space="preserve"> are </w:t>
      </w:r>
      <w:r w:rsidRPr="005551D7">
        <w:rPr>
          <w:rStyle w:val="Emphasis"/>
          <w:highlight w:val="green"/>
        </w:rPr>
        <w:t>required by 2030</w:t>
      </w:r>
      <w:r w:rsidRPr="005551D7">
        <w:rPr>
          <w:rStyle w:val="StyleUnderline"/>
        </w:rPr>
        <w:t xml:space="preserve"> to achieve the Dutch renewable energy targets – rising to between 11.8 and 16.4 million tons by 2050.Roughly 87% of of these metals are common materials such as steel and iron for the foundation, shaft and blades of wind turbines.</w:t>
      </w:r>
      <w:r w:rsidRPr="005551D7">
        <w:rPr>
          <w:sz w:val="14"/>
        </w:rPr>
        <w:t xml:space="preserve"> </w:t>
      </w:r>
      <w:r w:rsidRPr="005551D7">
        <w:rPr>
          <w:rStyle w:val="StyleUnderline"/>
        </w:rPr>
        <w:t xml:space="preserve">However, </w:t>
      </w:r>
      <w:r w:rsidRPr="005551D7">
        <w:rPr>
          <w:rStyle w:val="Emphasis"/>
          <w:highlight w:val="green"/>
        </w:rPr>
        <w:t>global production of six rare metals</w:t>
      </w:r>
      <w:r w:rsidRPr="005551D7">
        <w:rPr>
          <w:rStyle w:val="StyleUnderline"/>
        </w:rPr>
        <w:t xml:space="preserve"> </w:t>
      </w:r>
      <w:r w:rsidRPr="005551D7">
        <w:rPr>
          <w:rStyle w:val="Emphasis"/>
          <w:highlight w:val="green"/>
        </w:rPr>
        <w:t>used</w:t>
      </w:r>
      <w:r w:rsidRPr="005551D7">
        <w:rPr>
          <w:rStyle w:val="StyleUnderline"/>
        </w:rPr>
        <w:t xml:space="preserve"> in solar panels and wind turbines </w:t>
      </w:r>
      <w:r w:rsidRPr="005551D7">
        <w:rPr>
          <w:rStyle w:val="Emphasis"/>
          <w:highlight w:val="green"/>
        </w:rPr>
        <w:t>is low enough</w:t>
      </w:r>
      <w:r w:rsidRPr="005551D7">
        <w:rPr>
          <w:rStyle w:val="StyleUnderline"/>
        </w:rPr>
        <w:t xml:space="preserve"> </w:t>
      </w:r>
      <w:r w:rsidRPr="005551D7">
        <w:rPr>
          <w:rStyle w:val="Emphasis"/>
          <w:highlight w:val="green"/>
        </w:rPr>
        <w:t>that if the rest of the world matched Dutch targets</w:t>
      </w:r>
      <w:r w:rsidRPr="005551D7">
        <w:rPr>
          <w:rStyle w:val="StyleUnderline"/>
        </w:rPr>
        <w:t xml:space="preserve">, </w:t>
      </w:r>
      <w:r w:rsidRPr="005551D7">
        <w:rPr>
          <w:rStyle w:val="Emphasis"/>
          <w:highlight w:val="green"/>
        </w:rPr>
        <w:t xml:space="preserve">there would not be enough of these materials to </w:t>
      </w:r>
      <w:r w:rsidRPr="005551D7">
        <w:rPr>
          <w:rStyle w:val="Emphasis"/>
          <w:highlight w:val="green"/>
          <w:bdr w:val="single" w:sz="18" w:space="0" w:color="auto"/>
        </w:rPr>
        <w:t>enable the shift to renewable energy needed to avert catastrophic climate change</w:t>
      </w:r>
      <w:r w:rsidRPr="005551D7">
        <w:rPr>
          <w:rStyle w:val="StyleUnderline"/>
        </w:rPr>
        <w:t>.</w:t>
      </w:r>
      <w:r w:rsidRPr="005551D7">
        <w:rPr>
          <w:sz w:val="14"/>
        </w:rPr>
        <w:t xml:space="preserve"> The situation also has significant geopolitical consequences as China has established near complete market dominance in rare metal extraction and processing. </w:t>
      </w:r>
      <w:r w:rsidRPr="005551D7">
        <w:rPr>
          <w:rStyle w:val="StyleUnderline"/>
          <w:bCs/>
        </w:rPr>
        <w:t>One of the most in-demand metals is neodymium, an important ingredient in wind turbine magnets, of which the report estimates the Netherlands should only consume 0.6% to 1% of global production, but is instead on track to consume up to 3%. The other metals in critical short supply are tellurium, terbium, indium, dysprosium and praseodymium</w:t>
      </w:r>
      <w:r w:rsidRPr="005551D7">
        <w:rPr>
          <w:rStyle w:val="StyleUnderline"/>
        </w:rPr>
        <w:t>.</w:t>
      </w:r>
    </w:p>
    <w:p w14:paraId="2005F475" w14:textId="77777777" w:rsidR="00C401A8" w:rsidRPr="005551D7" w:rsidRDefault="00C401A8" w:rsidP="00C401A8">
      <w:pPr>
        <w:pStyle w:val="Heading4"/>
        <w:rPr>
          <w:rFonts w:cs="Calibri"/>
        </w:rPr>
      </w:pPr>
      <w:r w:rsidRPr="005551D7">
        <w:rPr>
          <w:rFonts w:cs="Calibri"/>
        </w:rPr>
        <w:t>Earth mining kills the environment.</w:t>
      </w:r>
    </w:p>
    <w:p w14:paraId="1F800273" w14:textId="77777777" w:rsidR="00C401A8" w:rsidRPr="005551D7" w:rsidRDefault="00C401A8" w:rsidP="00C401A8">
      <w:r w:rsidRPr="005551D7">
        <w:rPr>
          <w:rStyle w:val="Style13ptBold"/>
        </w:rPr>
        <w:t>Williams 19</w:t>
      </w:r>
      <w:r w:rsidRPr="005551D7">
        <w:t xml:space="preserve"> Matthew S Williams 8-1-2019 “Asteroid Mining: What Will It Involve and Is This the Future of Wealth?” </w:t>
      </w:r>
      <w:hyperlink r:id="rId12" w:history="1">
        <w:r w:rsidRPr="005551D7">
          <w:rPr>
            <w:rStyle w:val="Hyperlink"/>
          </w:rPr>
          <w:t>https://interestingengineering.com/asteroid-mining-what-will-it-involve-and-is-this-the-future-of-wealth</w:t>
        </w:r>
      </w:hyperlink>
      <w:r w:rsidRPr="005551D7">
        <w:t xml:space="preserve"> (writer at Universe Today)//Elmer </w:t>
      </w:r>
    </w:p>
    <w:p w14:paraId="0CEAB65E" w14:textId="77777777" w:rsidR="00C401A8" w:rsidRPr="005551D7" w:rsidRDefault="00C401A8" w:rsidP="00C401A8">
      <w:pPr>
        <w:rPr>
          <w:rStyle w:val="Emphasis"/>
          <w:b w:val="0"/>
          <w:iCs w:val="0"/>
          <w:u w:val="none"/>
        </w:rPr>
      </w:pPr>
      <w:r w:rsidRPr="005551D7">
        <w:rPr>
          <w:sz w:val="14"/>
          <w:szCs w:val="16"/>
        </w:rPr>
        <w:t xml:space="preserve">Of course, this raises the obvious question: wouldn't it be really expensive to do all this mining? Why not simply continue to rely on Earth for sources of precious metals and resources and simply learn to use them better? </w:t>
      </w:r>
      <w:r w:rsidRPr="005551D7">
        <w:rPr>
          <w:sz w:val="14"/>
        </w:rPr>
        <w:t xml:space="preserve">To put it simply, </w:t>
      </w:r>
      <w:r w:rsidRPr="005551D7">
        <w:rPr>
          <w:rStyle w:val="Emphasis"/>
          <w:highlight w:val="green"/>
        </w:rPr>
        <w:t>we are running out of resources</w:t>
      </w:r>
      <w:r w:rsidRPr="005551D7">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5551D7">
        <w:rPr>
          <w:rStyle w:val="Emphasis"/>
          <w:highlight w:val="green"/>
        </w:rPr>
        <w:t>growing consumption</w:t>
      </w:r>
      <w:r w:rsidRPr="005551D7">
        <w:rPr>
          <w:rStyle w:val="StyleUnderline"/>
        </w:rPr>
        <w:t xml:space="preserve"> is leading our reserves to become slowly exhausted. </w:t>
      </w:r>
      <w:r w:rsidRPr="005551D7">
        <w:rPr>
          <w:sz w:val="14"/>
        </w:rPr>
        <w:t xml:space="preserve">In fact, according to some estimates, </w:t>
      </w:r>
      <w:r w:rsidRPr="005551D7">
        <w:rPr>
          <w:rStyle w:val="StyleUnderline"/>
        </w:rPr>
        <w:t xml:space="preserve">it is possible that our planet will </w:t>
      </w:r>
      <w:r w:rsidRPr="005551D7">
        <w:rPr>
          <w:rStyle w:val="Emphasis"/>
        </w:rPr>
        <w:t>run out of key elements</w:t>
      </w:r>
      <w:r w:rsidRPr="005551D7">
        <w:rPr>
          <w:rStyle w:val="StyleUnderline"/>
        </w:rPr>
        <w:t xml:space="preserve"> that are needed for modern industry and food production within the next 50 to 60 years</w:t>
      </w:r>
      <w:r w:rsidRPr="005551D7">
        <w:rPr>
          <w:sz w:val="14"/>
        </w:rPr>
        <w:t xml:space="preserve">. This alone is </w:t>
      </w:r>
      <w:r w:rsidRPr="005551D7">
        <w:rPr>
          <w:rStyle w:val="StyleUnderline"/>
        </w:rPr>
        <w:t xml:space="preserve">a pretty good incentive to tap the virtually inexhaustible supply of elements located </w:t>
      </w:r>
      <w:r w:rsidRPr="005551D7">
        <w:rPr>
          <w:rStyle w:val="Emphasis"/>
        </w:rPr>
        <w:t>off-world</w:t>
      </w:r>
      <w:r w:rsidRPr="005551D7">
        <w:rPr>
          <w:rStyle w:val="StyleUnderline"/>
        </w:rPr>
        <w:t>.</w:t>
      </w:r>
      <w:r w:rsidRPr="005551D7">
        <w:rPr>
          <w:u w:val="single"/>
        </w:rPr>
        <w:t xml:space="preserve"> </w:t>
      </w:r>
      <w:r w:rsidRPr="005551D7">
        <w:rPr>
          <w:sz w:val="14"/>
        </w:rPr>
        <w:t xml:space="preserve">Plus, </w:t>
      </w:r>
      <w:r w:rsidRPr="005551D7">
        <w:rPr>
          <w:rStyle w:val="StyleUnderline"/>
        </w:rPr>
        <w:t xml:space="preserve">there are a lot of benefits to expanding humanity's resource base beyond Earth. Here on Earth, </w:t>
      </w:r>
      <w:r w:rsidRPr="005551D7">
        <w:rPr>
          <w:rStyle w:val="Emphasis"/>
          <w:highlight w:val="green"/>
          <w:bdr w:val="single" w:sz="18" w:space="0" w:color="auto"/>
        </w:rPr>
        <w:t>mining takes a considerable toll on the natural environment</w:t>
      </w:r>
      <w:r w:rsidRPr="005551D7">
        <w:rPr>
          <w:sz w:val="14"/>
        </w:rPr>
        <w:t xml:space="preserve">. In fact, depending on the </w:t>
      </w:r>
      <w:r w:rsidRPr="005551D7">
        <w:rPr>
          <w:sz w:val="14"/>
        </w:rPr>
        <w:lastRenderedPageBreak/>
        <w:t xml:space="preserve">methods used, </w:t>
      </w:r>
      <w:r w:rsidRPr="005551D7">
        <w:rPr>
          <w:rStyle w:val="StyleUnderline"/>
        </w:rPr>
        <w:t xml:space="preserve">it </w:t>
      </w:r>
      <w:r w:rsidRPr="005551D7">
        <w:rPr>
          <w:rStyle w:val="Emphasis"/>
          <w:highlight w:val="green"/>
          <w:bdr w:val="single" w:sz="18" w:space="0" w:color="auto"/>
        </w:rPr>
        <w:t>can result in erosion, sinkholes, habitat destruction, and the destruction of native animal and plant life</w:t>
      </w:r>
      <w:r w:rsidRPr="005551D7">
        <w:rPr>
          <w:rStyle w:val="StyleUnderline"/>
        </w:rPr>
        <w:t>.</w:t>
      </w:r>
      <w:r w:rsidRPr="005551D7">
        <w:rPr>
          <w:u w:val="single"/>
        </w:rPr>
        <w:t xml:space="preserve"> </w:t>
      </w:r>
      <w:r w:rsidRPr="005551D7">
        <w:rPr>
          <w:sz w:val="14"/>
        </w:rPr>
        <w:t xml:space="preserve">There's also the dangers of </w:t>
      </w:r>
      <w:r w:rsidRPr="005551D7">
        <w:rPr>
          <w:rStyle w:val="Emphasis"/>
          <w:highlight w:val="green"/>
        </w:rPr>
        <w:t xml:space="preserve">toxic runoff and the contamination of soil, groundwater, and surface water, </w:t>
      </w:r>
      <w:r w:rsidRPr="005551D7">
        <w:rPr>
          <w:rStyle w:val="Emphasis"/>
        </w:rPr>
        <w:t xml:space="preserve">which is a danger to humans, </w:t>
      </w:r>
      <w:r w:rsidRPr="005551D7">
        <w:rPr>
          <w:rStyle w:val="Emphasis"/>
          <w:bdr w:val="single" w:sz="18" w:space="0" w:color="auto"/>
        </w:rPr>
        <w:t xml:space="preserve">as well as </w:t>
      </w:r>
      <w:r w:rsidRPr="005551D7">
        <w:rPr>
          <w:rStyle w:val="Emphasis"/>
          <w:highlight w:val="green"/>
          <w:bdr w:val="single" w:sz="18" w:space="0" w:color="auto"/>
        </w:rPr>
        <w:t>to wildlife and the natural environment</w:t>
      </w:r>
      <w:r w:rsidRPr="005551D7">
        <w:rPr>
          <w:rStyle w:val="StyleUnderline"/>
        </w:rPr>
        <w:t>.</w:t>
      </w:r>
      <w:r w:rsidRPr="005551D7">
        <w:rPr>
          <w:u w:val="single"/>
        </w:rPr>
        <w:t xml:space="preserve"> </w:t>
      </w:r>
      <w:r w:rsidRPr="005551D7">
        <w:rPr>
          <w:sz w:val="14"/>
        </w:rPr>
        <w:t xml:space="preserve">As for </w:t>
      </w:r>
      <w:r w:rsidRPr="005551D7">
        <w:rPr>
          <w:rStyle w:val="StyleUnderline"/>
        </w:rPr>
        <w:t>smelting, machining, and manufacturing</w:t>
      </w:r>
      <w:r w:rsidRPr="005551D7">
        <w:rPr>
          <w:sz w:val="14"/>
        </w:rPr>
        <w:t xml:space="preserve">, the </w:t>
      </w:r>
      <w:r w:rsidRPr="005551D7">
        <w:rPr>
          <w:rStyle w:val="StyleUnderline"/>
        </w:rPr>
        <w:t>environmental damage</w:t>
      </w:r>
      <w:r w:rsidRPr="005551D7">
        <w:rPr>
          <w:sz w:val="14"/>
        </w:rPr>
        <w:t xml:space="preserve"> that results </w:t>
      </w:r>
      <w:r w:rsidRPr="005551D7">
        <w:rPr>
          <w:rStyle w:val="StyleUnderline"/>
        </w:rPr>
        <w:t>is well-documented</w:t>
      </w:r>
      <w:r w:rsidRPr="005551D7">
        <w:rPr>
          <w:sz w:val="14"/>
        </w:rPr>
        <w:t xml:space="preserve">. Combined with power generation, </w:t>
      </w:r>
      <w:r w:rsidRPr="005551D7">
        <w:rPr>
          <w:rStyle w:val="StyleUnderline"/>
        </w:rPr>
        <w:t xml:space="preserve">these </w:t>
      </w:r>
      <w:r w:rsidRPr="005551D7">
        <w:rPr>
          <w:rStyle w:val="Emphasis"/>
        </w:rPr>
        <w:t>industrial processes are one of the leading contributors to</w:t>
      </w:r>
      <w:r w:rsidRPr="005551D7">
        <w:rPr>
          <w:rStyle w:val="StyleUnderline"/>
        </w:rPr>
        <w:t xml:space="preserve"> air, water, and </w:t>
      </w:r>
      <w:r w:rsidRPr="005551D7">
        <w:rPr>
          <w:rStyle w:val="Emphasis"/>
        </w:rPr>
        <w:t>pollution</w:t>
      </w:r>
      <w:r w:rsidRPr="005551D7">
        <w:rPr>
          <w:rStyle w:val="StyleUnderline"/>
        </w:rPr>
        <w:t xml:space="preserve">. </w:t>
      </w:r>
      <w:r w:rsidRPr="005551D7">
        <w:rPr>
          <w:rStyle w:val="Emphasis"/>
        </w:rPr>
        <w:t xml:space="preserve">By </w:t>
      </w:r>
      <w:r w:rsidRPr="005551D7">
        <w:rPr>
          <w:rStyle w:val="Emphasis"/>
          <w:highlight w:val="green"/>
        </w:rPr>
        <w:t>shifting</w:t>
      </w:r>
      <w:r w:rsidRPr="005551D7">
        <w:rPr>
          <w:rStyle w:val="Emphasis"/>
        </w:rPr>
        <w:t xml:space="preserve"> these </w:t>
      </w:r>
      <w:r w:rsidRPr="005551D7">
        <w:rPr>
          <w:rStyle w:val="Emphasis"/>
          <w:highlight w:val="green"/>
        </w:rPr>
        <w:t>burdens off-world</w:t>
      </w:r>
      <w:r w:rsidRPr="005551D7">
        <w:rPr>
          <w:rStyle w:val="Emphasis"/>
        </w:rPr>
        <w:t xml:space="preserve">, humanity </w:t>
      </w:r>
      <w:r w:rsidRPr="005551D7">
        <w:rPr>
          <w:rStyle w:val="Emphasis"/>
          <w:highlight w:val="green"/>
        </w:rPr>
        <w:t>could</w:t>
      </w:r>
      <w:r w:rsidRPr="005551D7">
        <w:rPr>
          <w:rStyle w:val="Emphasis"/>
        </w:rPr>
        <w:t xml:space="preserve"> </w:t>
      </w:r>
      <w:r w:rsidRPr="005551D7">
        <w:rPr>
          <w:rStyle w:val="Emphasis"/>
          <w:highlight w:val="green"/>
        </w:rPr>
        <w:t>dramatically-reduce the impact it has on the natural environment</w:t>
      </w:r>
      <w:r w:rsidRPr="005551D7">
        <w:rPr>
          <w:rStyle w:val="Emphasis"/>
        </w:rPr>
        <w:t>.</w:t>
      </w:r>
    </w:p>
    <w:p w14:paraId="2362FDA8" w14:textId="77777777" w:rsidR="00C401A8" w:rsidRPr="005551D7" w:rsidRDefault="00C401A8" w:rsidP="00C401A8">
      <w:pPr>
        <w:pStyle w:val="Heading4"/>
        <w:rPr>
          <w:rFonts w:cs="Calibri"/>
        </w:rPr>
      </w:pPr>
      <w:r w:rsidRPr="005551D7">
        <w:rPr>
          <w:rFonts w:cs="Calibri"/>
        </w:rPr>
        <w:t xml:space="preserve">Bio-D loss causes human extinction </w:t>
      </w:r>
    </w:p>
    <w:p w14:paraId="27A9D0C7" w14:textId="77777777" w:rsidR="00C401A8" w:rsidRPr="005551D7" w:rsidRDefault="00C401A8" w:rsidP="00C401A8">
      <w:r w:rsidRPr="005551D7">
        <w:t xml:space="preserve">Joe </w:t>
      </w:r>
      <w:r w:rsidRPr="005551D7">
        <w:rPr>
          <w:rStyle w:val="Style13ptBold"/>
        </w:rPr>
        <w:t>McCarthy 18</w:t>
      </w:r>
      <w:r w:rsidRPr="005551D7">
        <w:t xml:space="preserve">, a Staff Writer at Global Citizen, Nov 8 2018, "Humans Could Face Extinction if We Don't Protect Biodiversity: UN", Global Citizen, </w:t>
      </w:r>
      <w:hyperlink r:id="rId13" w:history="1">
        <w:r w:rsidRPr="005551D7">
          <w:rPr>
            <w:rStyle w:val="Hyperlink"/>
          </w:rPr>
          <w:t>https://www.globalcitizen.org/en/content/biodiversity-loss-human-extinction/</w:t>
        </w:r>
      </w:hyperlink>
    </w:p>
    <w:p w14:paraId="38BB255B" w14:textId="77777777" w:rsidR="00C401A8" w:rsidRPr="005551D7" w:rsidRDefault="00C401A8" w:rsidP="00C401A8">
      <w:pPr>
        <w:rPr>
          <w:rStyle w:val="Emphasis"/>
          <w:b w:val="0"/>
          <w:iCs w:val="0"/>
          <w:sz w:val="16"/>
          <w:u w:val="none"/>
        </w:rPr>
      </w:pPr>
      <w:r w:rsidRPr="005551D7">
        <w:rPr>
          <w:rStyle w:val="Emphasis"/>
          <w:highlight w:val="green"/>
        </w:rPr>
        <w:t>As the sixth mass extinction event accelerates</w:t>
      </w:r>
      <w:r w:rsidRPr="005551D7">
        <w:rPr>
          <w:rStyle w:val="StyleUnderline"/>
        </w:rPr>
        <w:t xml:space="preserve"> around the world, </w:t>
      </w:r>
      <w:r w:rsidRPr="005551D7">
        <w:rPr>
          <w:rStyle w:val="Emphasis"/>
          <w:highlight w:val="green"/>
        </w:rPr>
        <w:t>engulfing</w:t>
      </w:r>
      <w:r w:rsidRPr="005551D7">
        <w:rPr>
          <w:rStyle w:val="StyleUnderline"/>
        </w:rPr>
        <w:t xml:space="preserve"> </w:t>
      </w:r>
      <w:r w:rsidRPr="005551D7">
        <w:rPr>
          <w:rStyle w:val="Emphasis"/>
          <w:highlight w:val="green"/>
        </w:rPr>
        <w:t>thousands of animal and plant species</w:t>
      </w:r>
      <w:r w:rsidRPr="005551D7">
        <w:rPr>
          <w:rStyle w:val="StyleUnderline"/>
        </w:rPr>
        <w:t xml:space="preserve">, </w:t>
      </w:r>
      <w:r w:rsidRPr="005551D7">
        <w:rPr>
          <w:rStyle w:val="Emphasis"/>
          <w:highlight w:val="green"/>
          <w:bdr w:val="single" w:sz="18" w:space="0" w:color="auto"/>
        </w:rPr>
        <w:t>humans risk facing a similar fate</w:t>
      </w:r>
      <w:r w:rsidRPr="005551D7">
        <w:rPr>
          <w:rStyle w:val="StyleUnderline"/>
        </w:rPr>
        <w:t xml:space="preserve"> unless drastic interventions are made</w:t>
      </w:r>
      <w:r w:rsidRPr="005551D7">
        <w:rPr>
          <w:sz w:val="16"/>
        </w:rPr>
        <w:t xml:space="preserve">, according to Cristiana Pașca Palmer, the United Nations biodiversity chief, who recently spoke with the Guardian. Palmer said that within the next two years, countries have to develop an ambitious plan to conserve land, protect animals, and stop practices that are harming wildlife. </w:t>
      </w:r>
      <w:r w:rsidRPr="005551D7">
        <w:rPr>
          <w:rStyle w:val="StyleUnderline"/>
        </w:rPr>
        <w:t>This</w:t>
      </w:r>
      <w:r w:rsidRPr="005551D7">
        <w:rPr>
          <w:sz w:val="16"/>
        </w:rPr>
        <w:t xml:space="preserve"> effort </w:t>
      </w:r>
      <w:r w:rsidRPr="005551D7">
        <w:rPr>
          <w:rStyle w:val="StyleUnderline"/>
        </w:rPr>
        <w:t>is equally as urgent as</w:t>
      </w:r>
      <w:r w:rsidRPr="005551D7">
        <w:rPr>
          <w:sz w:val="16"/>
        </w:rPr>
        <w:t xml:space="preserve"> the Paris climate agreement’s goal of </w:t>
      </w:r>
      <w:r w:rsidRPr="005551D7">
        <w:rPr>
          <w:rStyle w:val="StyleUnderline"/>
        </w:rPr>
        <w:t>mitigating climate change</w:t>
      </w:r>
      <w:r w:rsidRPr="005551D7">
        <w:rPr>
          <w:sz w:val="16"/>
        </w:rPr>
        <w:t xml:space="preserve">, she said. </w:t>
      </w:r>
      <w:r w:rsidRPr="005551D7">
        <w:rPr>
          <w:rStyle w:val="StyleUnderline"/>
        </w:rPr>
        <w:t>“</w:t>
      </w:r>
      <w:r w:rsidRPr="005551D7">
        <w:rPr>
          <w:rStyle w:val="Emphasis"/>
          <w:highlight w:val="green"/>
        </w:rPr>
        <w:t>The loss of biodiversity is a silent killer</w:t>
      </w:r>
      <w:r w:rsidRPr="005551D7">
        <w:rPr>
          <w:rStyle w:val="StyleUnderline"/>
        </w:rPr>
        <w:t>,”</w:t>
      </w:r>
      <w:r w:rsidRPr="005551D7">
        <w:rPr>
          <w:sz w:val="16"/>
        </w:rPr>
        <w:t xml:space="preserve"> she told the Guardian. </w:t>
      </w:r>
      <w:r w:rsidRPr="005551D7">
        <w:rPr>
          <w:rStyle w:val="StyleUnderline"/>
        </w:rPr>
        <w:t xml:space="preserve">“It’s different from climate change, where people feel the impact in everyday life. With biodiversity, </w:t>
      </w:r>
      <w:r w:rsidRPr="005551D7">
        <w:rPr>
          <w:rStyle w:val="Emphasis"/>
          <w:highlight w:val="green"/>
        </w:rPr>
        <w:t>it is not so clear but</w:t>
      </w:r>
      <w:r w:rsidRPr="005551D7">
        <w:rPr>
          <w:rStyle w:val="StyleUnderline"/>
        </w:rPr>
        <w:t xml:space="preserve"> </w:t>
      </w:r>
      <w:r w:rsidRPr="005551D7">
        <w:rPr>
          <w:rStyle w:val="Emphasis"/>
          <w:highlight w:val="green"/>
        </w:rPr>
        <w:t>by the time you feel</w:t>
      </w:r>
      <w:r w:rsidRPr="005551D7">
        <w:rPr>
          <w:rStyle w:val="Emphasis"/>
        </w:rPr>
        <w:t xml:space="preserve"> </w:t>
      </w:r>
      <w:r w:rsidRPr="005551D7">
        <w:rPr>
          <w:rStyle w:val="StyleUnderline"/>
        </w:rPr>
        <w:t xml:space="preserve">what is happening, </w:t>
      </w:r>
      <w:r w:rsidRPr="005551D7">
        <w:rPr>
          <w:rStyle w:val="Emphasis"/>
          <w:highlight w:val="green"/>
        </w:rPr>
        <w:t>it may be too late</w:t>
      </w:r>
      <w:r w:rsidRPr="005551D7">
        <w:rPr>
          <w:rStyle w:val="StyleUnderline"/>
        </w:rPr>
        <w:t xml:space="preserve">.” </w:t>
      </w:r>
      <w:r w:rsidRPr="005551D7">
        <w:rPr>
          <w:sz w:val="16"/>
          <w:szCs w:val="16"/>
        </w:rPr>
        <w:t xml:space="preserve">Next month, countries will meet in Sharm el Sheikh, Egypt, to begin mapping out what such a plan would like. Palmer hopes that a final version will be formalized in Beijing in 2020. If a binding global treaty fails to materialize, then humanity faces an uncertain future, she said. Past efforts to stop the loss of biodiversity have not proved successful, according to the Guardian. In recent years, evidence of this staggering loss has begun accumulating. </w:t>
      </w:r>
      <w:r w:rsidRPr="005551D7">
        <w:rPr>
          <w:rStyle w:val="Emphasis"/>
          <w:highlight w:val="green"/>
        </w:rPr>
        <w:t>Wild animal populations</w:t>
      </w:r>
      <w:r w:rsidRPr="005551D7">
        <w:rPr>
          <w:rStyle w:val="StyleUnderline"/>
        </w:rPr>
        <w:t xml:space="preserve"> have </w:t>
      </w:r>
      <w:r w:rsidRPr="005551D7">
        <w:rPr>
          <w:rStyle w:val="Emphasis"/>
          <w:highlight w:val="green"/>
        </w:rPr>
        <w:t>declined by 60%</w:t>
      </w:r>
      <w:r w:rsidRPr="005551D7">
        <w:rPr>
          <w:rStyle w:val="StyleUnderline"/>
        </w:rPr>
        <w:t xml:space="preserve"> since 1970, more than 26,000 plants and animals are close to extinction, nearly </w:t>
      </w:r>
      <w:r w:rsidRPr="005551D7">
        <w:rPr>
          <w:rStyle w:val="Emphasis"/>
          <w:highlight w:val="green"/>
        </w:rPr>
        <w:t>two-thirds of</w:t>
      </w:r>
      <w:r w:rsidRPr="005551D7">
        <w:rPr>
          <w:rStyle w:val="StyleUnderline"/>
        </w:rPr>
        <w:t xml:space="preserve"> the world’s </w:t>
      </w:r>
      <w:r w:rsidRPr="005551D7">
        <w:rPr>
          <w:rStyle w:val="Emphasis"/>
          <w:highlight w:val="green"/>
        </w:rPr>
        <w:t>wetlands</w:t>
      </w:r>
      <w:r w:rsidRPr="005551D7">
        <w:rPr>
          <w:rStyle w:val="StyleUnderline"/>
        </w:rPr>
        <w:t xml:space="preserve"> </w:t>
      </w:r>
      <w:r w:rsidRPr="005551D7">
        <w:rPr>
          <w:rStyle w:val="Emphasis"/>
          <w:highlight w:val="green"/>
        </w:rPr>
        <w:t>and</w:t>
      </w:r>
      <w:r w:rsidRPr="005551D7">
        <w:rPr>
          <w:rStyle w:val="StyleUnderline"/>
        </w:rPr>
        <w:t xml:space="preserve"> </w:t>
      </w:r>
      <w:r w:rsidRPr="005551D7">
        <w:rPr>
          <w:rStyle w:val="Emphasis"/>
          <w:highlight w:val="green"/>
        </w:rPr>
        <w:t>half of all rainforests</w:t>
      </w:r>
      <w:r w:rsidRPr="005551D7">
        <w:rPr>
          <w:rStyle w:val="StyleUnderline"/>
        </w:rPr>
        <w:t xml:space="preserve"> have been </w:t>
      </w:r>
      <w:r w:rsidRPr="005551D7">
        <w:rPr>
          <w:rStyle w:val="Emphasis"/>
          <w:highlight w:val="green"/>
        </w:rPr>
        <w:t>destroyed</w:t>
      </w:r>
      <w:r w:rsidRPr="005551D7">
        <w:rPr>
          <w:rStyle w:val="StyleUnderline"/>
        </w:rPr>
        <w:t xml:space="preserve">, more than </w:t>
      </w:r>
      <w:r w:rsidRPr="005551D7">
        <w:rPr>
          <w:rStyle w:val="Emphasis"/>
          <w:highlight w:val="green"/>
        </w:rPr>
        <w:t>87% of the world’s ocean area is dying</w:t>
      </w:r>
      <w:r w:rsidRPr="005551D7">
        <w:rPr>
          <w:rStyle w:val="StyleUnderline"/>
        </w:rPr>
        <w:t xml:space="preserve">, and the planet needs an estimated 5 million years to recover from the biodiversity loss it has already sustained. </w:t>
      </w:r>
      <w:r w:rsidRPr="005551D7">
        <w:rPr>
          <w:sz w:val="16"/>
        </w:rPr>
        <w:t>“</w:t>
      </w:r>
      <w:r w:rsidRPr="005551D7">
        <w:rPr>
          <w:rStyle w:val="Emphasis"/>
          <w:highlight w:val="green"/>
        </w:rPr>
        <w:t xml:space="preserve">We are sleepwalking </w:t>
      </w:r>
      <w:r w:rsidRPr="005551D7">
        <w:rPr>
          <w:rStyle w:val="Emphasis"/>
          <w:highlight w:val="green"/>
          <w:bdr w:val="single" w:sz="18" w:space="0" w:color="auto"/>
        </w:rPr>
        <w:t>towards the edge of a cliff,</w:t>
      </w:r>
      <w:r w:rsidRPr="005551D7">
        <w:rPr>
          <w:rStyle w:val="StyleUnderline"/>
          <w:bdr w:val="single" w:sz="18" w:space="0" w:color="auto"/>
        </w:rPr>
        <w:t>”</w:t>
      </w:r>
      <w:r w:rsidRPr="005551D7">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 </w:t>
      </w:r>
      <w:r w:rsidRPr="005551D7">
        <w:rPr>
          <w:rStyle w:val="StyleUnderline"/>
        </w:rPr>
        <w:t>“This is far more than just being about losing the wonders of nature</w:t>
      </w:r>
      <w:r w:rsidRPr="005551D7">
        <w:rPr>
          <w:sz w:val="16"/>
        </w:rPr>
        <w:t xml:space="preserve">, desperately sad though that is,” he said. </w:t>
      </w:r>
      <w:r w:rsidRPr="005551D7">
        <w:rPr>
          <w:rStyle w:val="StyleUnderline"/>
        </w:rPr>
        <w:t xml:space="preserve">“This is actually now jeopardising the future of people. </w:t>
      </w:r>
      <w:r w:rsidRPr="005551D7">
        <w:rPr>
          <w:rStyle w:val="Emphasis"/>
          <w:highlight w:val="green"/>
        </w:rPr>
        <w:t>Nature is</w:t>
      </w:r>
      <w:r w:rsidRPr="005551D7">
        <w:rPr>
          <w:rStyle w:val="StyleUnderline"/>
        </w:rPr>
        <w:t xml:space="preserve"> not a ‘nice to have’ — it is </w:t>
      </w:r>
      <w:r w:rsidRPr="005551D7">
        <w:rPr>
          <w:rStyle w:val="Emphasis"/>
          <w:highlight w:val="green"/>
        </w:rPr>
        <w:t>our life-support system</w:t>
      </w:r>
      <w:r w:rsidRPr="005551D7">
        <w:rPr>
          <w:rStyle w:val="StyleUnderline"/>
        </w:rPr>
        <w:t>.”</w:t>
      </w:r>
      <w:r w:rsidRPr="005551D7">
        <w:rPr>
          <w:u w:val="single"/>
        </w:rPr>
        <w:t xml:space="preserve"> </w:t>
      </w:r>
      <w:r w:rsidRPr="005551D7">
        <w:rPr>
          <w:rStyle w:val="StyleUnderline"/>
        </w:rPr>
        <w:t xml:space="preserve">The </w:t>
      </w:r>
      <w:r w:rsidRPr="005551D7">
        <w:rPr>
          <w:rStyle w:val="Emphasis"/>
          <w:highlight w:val="green"/>
        </w:rPr>
        <w:t>benefits of biodiversity</w:t>
      </w:r>
      <w:r w:rsidRPr="005551D7">
        <w:rPr>
          <w:rStyle w:val="StyleUnderline"/>
        </w:rPr>
        <w:t xml:space="preserve"> are hard to overstate. The </w:t>
      </w:r>
      <w:r w:rsidRPr="005551D7">
        <w:rPr>
          <w:rStyle w:val="Emphasis"/>
          <w:highlight w:val="green"/>
        </w:rPr>
        <w:t>food chain, climate systems</w:t>
      </w:r>
      <w:r w:rsidRPr="005551D7">
        <w:rPr>
          <w:rStyle w:val="StyleUnderline"/>
        </w:rPr>
        <w:t xml:space="preserve">, atmospheric conditions, </w:t>
      </w:r>
      <w:r w:rsidRPr="005551D7">
        <w:rPr>
          <w:rStyle w:val="Emphasis"/>
          <w:highlight w:val="green"/>
        </w:rPr>
        <w:t>natural resources</w:t>
      </w:r>
      <w:r w:rsidRPr="005551D7">
        <w:rPr>
          <w:rStyle w:val="StyleUnderline"/>
        </w:rPr>
        <w:t>, and much more depend on the delicately structured interactions of ecosystems around the world.</w:t>
      </w:r>
      <w:r w:rsidRPr="005551D7">
        <w:rPr>
          <w:u w:val="single"/>
        </w:rPr>
        <w:t xml:space="preserve"> </w:t>
      </w:r>
      <w:r w:rsidRPr="005551D7">
        <w:rPr>
          <w:rStyle w:val="StyleUnderline"/>
        </w:rPr>
        <w:t xml:space="preserve">The truly wild places in the world, meanwhile, are crucial to generating, cleaning, and distributing water around the world, and could help to </w:t>
      </w:r>
      <w:r w:rsidRPr="005551D7">
        <w:rPr>
          <w:rStyle w:val="Emphasis"/>
        </w:rPr>
        <w:t>mitigate the looming water crisis</w:t>
      </w:r>
      <w:r w:rsidRPr="005551D7">
        <w:rPr>
          <w:rStyle w:val="StyleUnderline"/>
        </w:rPr>
        <w:t xml:space="preserve">. These landscapes and marine environments also clean the air and act as </w:t>
      </w:r>
      <w:r w:rsidRPr="005551D7">
        <w:rPr>
          <w:rStyle w:val="Emphasis"/>
        </w:rPr>
        <w:t>carbon sinks</w:t>
      </w:r>
      <w:r w:rsidRPr="005551D7">
        <w:rPr>
          <w:rStyle w:val="StyleUnderline"/>
        </w:rPr>
        <w:t xml:space="preserve">, stabilize the global environment, and protect countries from </w:t>
      </w:r>
      <w:r w:rsidRPr="005551D7">
        <w:rPr>
          <w:rStyle w:val="Emphasis"/>
        </w:rPr>
        <w:t>natural disasters</w:t>
      </w:r>
      <w:r w:rsidRPr="005551D7">
        <w:rPr>
          <w:rStyle w:val="StyleUnderline"/>
        </w:rPr>
        <w:t xml:space="preserve">. </w:t>
      </w:r>
      <w:r w:rsidRPr="005551D7">
        <w:rPr>
          <w:sz w:val="16"/>
        </w:rPr>
        <w:t xml:space="preserve">In addition to climate change, </w:t>
      </w:r>
      <w:r w:rsidRPr="005551D7">
        <w:rPr>
          <w:rStyle w:val="StyleUnderline"/>
        </w:rPr>
        <w:t>the biggest threats to biodiversity are deforestation</w:t>
      </w:r>
      <w:r w:rsidRPr="005551D7">
        <w:rPr>
          <w:sz w:val="16"/>
        </w:rPr>
        <w:t xml:space="preserve">, agriculture, over-development, </w:t>
      </w:r>
      <w:r w:rsidRPr="005551D7">
        <w:rPr>
          <w:rStyle w:val="StyleUnderline"/>
        </w:rPr>
        <w:t xml:space="preserve">and </w:t>
      </w:r>
      <w:r w:rsidRPr="005551D7">
        <w:rPr>
          <w:rStyle w:val="Emphasis"/>
        </w:rPr>
        <w:t>industrial pollution</w:t>
      </w:r>
      <w:r w:rsidRPr="005551D7">
        <w:rPr>
          <w:rStyle w:val="StyleUnderline"/>
        </w:rPr>
        <w:t xml:space="preserve">. </w:t>
      </w:r>
      <w:r w:rsidRPr="005551D7">
        <w:rPr>
          <w:sz w:val="16"/>
          <w:szCs w:val="16"/>
        </w:rPr>
        <w:t xml:space="preserve">While Palmer sounded an urgent alarm bell while speaking with the Guardian, she’s hopeful that countries will recognize the threat of biodiversity loss and begin to take action. The UN is calling for at least 30% of all land and 15% of all marine environments to be protected by 2030 and for targets to be lifted in the following years. </w:t>
      </w:r>
      <w:r w:rsidRPr="005551D7">
        <w:rPr>
          <w:sz w:val="16"/>
        </w:rPr>
        <w:t xml:space="preserve">“Things are moving. There is a lot of </w:t>
      </w:r>
      <w:r w:rsidRPr="005551D7">
        <w:rPr>
          <w:sz w:val="16"/>
        </w:rPr>
        <w:lastRenderedPageBreak/>
        <w:t xml:space="preserve">goodwill,” Palmer said. “We should be aware of the dangers but not paralysed by inaction. </w:t>
      </w:r>
      <w:r w:rsidRPr="005551D7">
        <w:rPr>
          <w:rStyle w:val="StyleUnderline"/>
        </w:rPr>
        <w:t>It’s still in our hands but the window for action is narrowing.</w:t>
      </w:r>
      <w:r w:rsidRPr="005551D7">
        <w:rPr>
          <w:sz w:val="16"/>
        </w:rPr>
        <w:t xml:space="preserve"> We need higher levels of political and citizen will to support nature.”</w:t>
      </w:r>
    </w:p>
    <w:p w14:paraId="7E94DD56" w14:textId="77777777" w:rsidR="00C401A8" w:rsidRPr="005551D7" w:rsidRDefault="00C401A8" w:rsidP="00C401A8">
      <w:pPr>
        <w:pStyle w:val="Heading4"/>
        <w:rPr>
          <w:rFonts w:cs="Calibri"/>
        </w:rPr>
      </w:pPr>
      <w:r w:rsidRPr="005551D7">
        <w:rPr>
          <w:rFonts w:cs="Calibri"/>
        </w:rPr>
        <w:t>Warming causes Extinction</w:t>
      </w:r>
    </w:p>
    <w:p w14:paraId="2FFC1ECF" w14:textId="77777777" w:rsidR="00C401A8" w:rsidRPr="005551D7" w:rsidRDefault="00C401A8" w:rsidP="00C401A8">
      <w:r w:rsidRPr="005551D7">
        <w:rPr>
          <w:rStyle w:val="Style13ptBold"/>
        </w:rPr>
        <w:t>Kareiva 18</w:t>
      </w:r>
      <w:r w:rsidRPr="005551D7">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7636BAB2" w14:textId="77777777" w:rsidR="00C401A8" w:rsidRPr="005551D7" w:rsidRDefault="00C401A8" w:rsidP="00C401A8">
      <w:pPr>
        <w:rPr>
          <w:u w:val="single"/>
        </w:rPr>
      </w:pPr>
      <w:r w:rsidRPr="005551D7">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551D7">
        <w:rPr>
          <w:u w:val="single"/>
        </w:rPr>
        <w:t>However, the three remaining boundaries (</w:t>
      </w:r>
      <w:r w:rsidRPr="005551D7">
        <w:rPr>
          <w:b/>
          <w:sz w:val="26"/>
          <w:highlight w:val="green"/>
          <w:u w:val="single"/>
        </w:rPr>
        <w:t>climate</w:t>
      </w:r>
      <w:r w:rsidRPr="005551D7">
        <w:rPr>
          <w:b/>
          <w:sz w:val="26"/>
          <w:u w:val="single"/>
        </w:rPr>
        <w:t xml:space="preserve"> </w:t>
      </w:r>
      <w:r w:rsidRPr="005551D7">
        <w:rPr>
          <w:b/>
          <w:sz w:val="26"/>
          <w:highlight w:val="green"/>
          <w:u w:val="single"/>
        </w:rPr>
        <w:t>change</w:t>
      </w:r>
      <w:r w:rsidRPr="005551D7">
        <w:rPr>
          <w:u w:val="single"/>
        </w:rPr>
        <w:t xml:space="preserve">, global </w:t>
      </w:r>
      <w:r w:rsidRPr="005551D7">
        <w:rPr>
          <w:b/>
          <w:sz w:val="26"/>
          <w:highlight w:val="green"/>
          <w:u w:val="single"/>
        </w:rPr>
        <w:t>freshwater</w:t>
      </w:r>
      <w:r w:rsidRPr="005551D7">
        <w:rPr>
          <w:highlight w:val="green"/>
          <w:u w:val="single"/>
        </w:rPr>
        <w:t xml:space="preserve"> </w:t>
      </w:r>
      <w:r w:rsidRPr="005551D7">
        <w:rPr>
          <w:u w:val="single"/>
        </w:rPr>
        <w:t xml:space="preserve">cycle, </w:t>
      </w:r>
      <w:r w:rsidRPr="005551D7">
        <w:rPr>
          <w:b/>
          <w:sz w:val="26"/>
          <w:highlight w:val="green"/>
          <w:u w:val="single"/>
        </w:rPr>
        <w:t>and</w:t>
      </w:r>
      <w:r w:rsidRPr="005551D7">
        <w:rPr>
          <w:u w:val="single"/>
        </w:rPr>
        <w:t xml:space="preserve"> ocean </w:t>
      </w:r>
      <w:r w:rsidRPr="005551D7">
        <w:rPr>
          <w:b/>
          <w:sz w:val="26"/>
          <w:highlight w:val="green"/>
          <w:u w:val="single"/>
        </w:rPr>
        <w:t>acidification</w:t>
      </w:r>
      <w:r w:rsidRPr="005551D7">
        <w:rPr>
          <w:u w:val="single"/>
        </w:rPr>
        <w:t xml:space="preserve">) do </w:t>
      </w:r>
      <w:r w:rsidRPr="005551D7">
        <w:rPr>
          <w:b/>
          <w:sz w:val="26"/>
          <w:highlight w:val="green"/>
          <w:u w:val="single"/>
          <w:bdr w:val="single" w:sz="4" w:space="0" w:color="auto"/>
        </w:rPr>
        <w:t>pose existential risks</w:t>
      </w:r>
      <w:r w:rsidRPr="005551D7">
        <w:rPr>
          <w:u w:val="single"/>
        </w:rPr>
        <w:t xml:space="preserve">. </w:t>
      </w:r>
      <w:r w:rsidRPr="005551D7">
        <w:rPr>
          <w:highlight w:val="green"/>
          <w:u w:val="single"/>
        </w:rPr>
        <w:t>This is</w:t>
      </w:r>
      <w:r w:rsidRPr="005551D7">
        <w:rPr>
          <w:u w:val="single"/>
        </w:rPr>
        <w:t xml:space="preserve"> </w:t>
      </w:r>
      <w:r w:rsidRPr="005551D7">
        <w:rPr>
          <w:b/>
          <w:sz w:val="26"/>
          <w:highlight w:val="green"/>
          <w:u w:val="single"/>
        </w:rPr>
        <w:t>because of</w:t>
      </w:r>
      <w:r w:rsidRPr="005551D7">
        <w:rPr>
          <w:u w:val="single"/>
        </w:rPr>
        <w:t xml:space="preserve"> intrinsic </w:t>
      </w:r>
      <w:r w:rsidRPr="005551D7">
        <w:rPr>
          <w:b/>
          <w:sz w:val="26"/>
          <w:highlight w:val="green"/>
          <w:u w:val="single"/>
        </w:rPr>
        <w:t>positive feedback loops</w:t>
      </w:r>
      <w:r w:rsidRPr="005551D7">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5551D7">
        <w:rPr>
          <w:b/>
          <w:sz w:val="26"/>
          <w:highlight w:val="green"/>
          <w:u w:val="single"/>
        </w:rPr>
        <w:t>directly connected to</w:t>
      </w:r>
      <w:r w:rsidRPr="005551D7">
        <w:rPr>
          <w:b/>
          <w:sz w:val="26"/>
          <w:u w:val="single"/>
        </w:rPr>
        <w:t xml:space="preserve"> </w:t>
      </w:r>
      <w:r w:rsidRPr="005551D7">
        <w:rPr>
          <w:u w:val="single"/>
        </w:rPr>
        <w:t xml:space="preserve">the provision of </w:t>
      </w:r>
      <w:r w:rsidRPr="005551D7">
        <w:rPr>
          <w:b/>
          <w:sz w:val="26"/>
          <w:highlight w:val="green"/>
          <w:u w:val="single"/>
        </w:rPr>
        <w:t>food and water</w:t>
      </w:r>
      <w:r w:rsidRPr="005551D7">
        <w:rPr>
          <w:u w:val="single"/>
        </w:rPr>
        <w:t xml:space="preserve">, and </w:t>
      </w:r>
      <w:r w:rsidRPr="005551D7">
        <w:rPr>
          <w:b/>
          <w:sz w:val="26"/>
          <w:highlight w:val="green"/>
          <w:u w:val="single"/>
        </w:rPr>
        <w:t>shortages</w:t>
      </w:r>
      <w:r w:rsidRPr="005551D7">
        <w:rPr>
          <w:u w:val="single"/>
        </w:rPr>
        <w:t xml:space="preserve"> of food and water can </w:t>
      </w:r>
      <w:r w:rsidRPr="005551D7">
        <w:rPr>
          <w:b/>
          <w:sz w:val="26"/>
          <w:highlight w:val="green"/>
          <w:u w:val="single"/>
        </w:rPr>
        <w:t>create conflict</w:t>
      </w:r>
      <w:r w:rsidRPr="005551D7">
        <w:rPr>
          <w:u w:val="single"/>
        </w:rPr>
        <w:t xml:space="preserve"> and social unrest. </w:t>
      </w:r>
      <w:r w:rsidRPr="005551D7">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551D7">
        <w:rPr>
          <w:u w:val="single"/>
        </w:rPr>
        <w:t>Climate change intersects with freshwater resources because it is expected to exacerbate drought and water scarcity, as well as flooding</w:t>
      </w:r>
      <w:r w:rsidRPr="005551D7">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5551D7">
        <w:rPr>
          <w:b/>
          <w:sz w:val="26"/>
          <w:highlight w:val="green"/>
          <w:u w:val="single"/>
        </w:rPr>
        <w:t>Ample clean water</w:t>
      </w:r>
      <w:r w:rsidRPr="005551D7">
        <w:rPr>
          <w:u w:val="single"/>
        </w:rPr>
        <w:t xml:space="preserve"> is not a luxury—it </w:t>
      </w:r>
      <w:r w:rsidRPr="005551D7">
        <w:rPr>
          <w:b/>
          <w:sz w:val="26"/>
          <w:highlight w:val="green"/>
          <w:u w:val="single"/>
        </w:rPr>
        <w:t>is essential for human survival</w:t>
      </w:r>
      <w:r w:rsidRPr="005551D7">
        <w:rPr>
          <w:u w:val="single"/>
        </w:rPr>
        <w:t>. Consequently, cities, regions and nations that lack clean freshwater are vulnerable to social disruption and disease</w:t>
      </w:r>
      <w:r w:rsidRPr="005551D7">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5551D7">
        <w:rPr>
          <w:u w:val="single"/>
        </w:rPr>
        <w:t xml:space="preserve">The combination of positive feedback loops and societal inertia is fertile ground for global environmental catastrophes </w:t>
      </w:r>
      <w:r w:rsidRPr="005551D7">
        <w:rPr>
          <w:b/>
          <w:sz w:val="26"/>
          <w:highlight w:val="green"/>
          <w:u w:val="single"/>
        </w:rPr>
        <w:t>Humans</w:t>
      </w:r>
      <w:r w:rsidRPr="005551D7">
        <w:rPr>
          <w:u w:val="single"/>
        </w:rPr>
        <w:t xml:space="preserve"> are remarkably ingenious, and </w:t>
      </w:r>
      <w:r w:rsidRPr="005551D7">
        <w:rPr>
          <w:b/>
          <w:sz w:val="26"/>
          <w:highlight w:val="green"/>
          <w:u w:val="single"/>
        </w:rPr>
        <w:t xml:space="preserve">have </w:t>
      </w:r>
      <w:r w:rsidRPr="005551D7">
        <w:rPr>
          <w:b/>
          <w:sz w:val="26"/>
          <w:highlight w:val="green"/>
          <w:u w:val="single"/>
        </w:rPr>
        <w:lastRenderedPageBreak/>
        <w:t>adapted</w:t>
      </w:r>
      <w:r w:rsidRPr="005551D7">
        <w:rPr>
          <w:u w:val="single"/>
        </w:rPr>
        <w:t xml:space="preserve"> to crises </w:t>
      </w:r>
      <w:r w:rsidRPr="005551D7">
        <w:rPr>
          <w:b/>
          <w:sz w:val="26"/>
          <w:highlight w:val="green"/>
          <w:u w:val="single"/>
        </w:rPr>
        <w:t>throughout</w:t>
      </w:r>
      <w:r w:rsidRPr="005551D7">
        <w:rPr>
          <w:highlight w:val="green"/>
          <w:u w:val="single"/>
        </w:rPr>
        <w:t xml:space="preserve"> </w:t>
      </w:r>
      <w:r w:rsidRPr="005551D7">
        <w:rPr>
          <w:u w:val="single"/>
        </w:rPr>
        <w:t xml:space="preserve">their </w:t>
      </w:r>
      <w:r w:rsidRPr="005551D7">
        <w:rPr>
          <w:b/>
          <w:sz w:val="26"/>
          <w:highlight w:val="green"/>
          <w:u w:val="single"/>
        </w:rPr>
        <w:t>history</w:t>
      </w:r>
      <w:r w:rsidRPr="005551D7">
        <w:rPr>
          <w:u w:val="single"/>
        </w:rPr>
        <w:t xml:space="preserve">. Our doom has been repeatedly predicted, only to be averted by innovation (Ridley, 2011). </w:t>
      </w:r>
      <w:r w:rsidRPr="005551D7">
        <w:rPr>
          <w:b/>
          <w:sz w:val="26"/>
          <w:highlight w:val="green"/>
          <w:u w:val="single"/>
        </w:rPr>
        <w:t>However</w:t>
      </w:r>
      <w:r w:rsidRPr="005551D7">
        <w:rPr>
          <w:u w:val="single"/>
        </w:rPr>
        <w:t xml:space="preserve">, the many </w:t>
      </w:r>
      <w:r w:rsidRPr="005551D7">
        <w:rPr>
          <w:b/>
          <w:sz w:val="26"/>
          <w:highlight w:val="green"/>
          <w:u w:val="single"/>
        </w:rPr>
        <w:t>stories</w:t>
      </w:r>
      <w:r w:rsidRPr="005551D7">
        <w:rPr>
          <w:highlight w:val="green"/>
          <w:u w:val="single"/>
        </w:rPr>
        <w:t xml:space="preserve"> </w:t>
      </w:r>
      <w:r w:rsidRPr="005551D7">
        <w:rPr>
          <w:b/>
          <w:sz w:val="26"/>
          <w:highlight w:val="green"/>
          <w:u w:val="single"/>
        </w:rPr>
        <w:t>of</w:t>
      </w:r>
      <w:r w:rsidRPr="005551D7">
        <w:rPr>
          <w:u w:val="single"/>
        </w:rPr>
        <w:t xml:space="preserve"> human ingenuity </w:t>
      </w:r>
      <w:r w:rsidRPr="005551D7">
        <w:rPr>
          <w:b/>
          <w:sz w:val="26"/>
          <w:highlight w:val="green"/>
          <w:u w:val="single"/>
        </w:rPr>
        <w:t>successfully</w:t>
      </w:r>
      <w:r w:rsidRPr="005551D7">
        <w:rPr>
          <w:highlight w:val="green"/>
          <w:u w:val="single"/>
        </w:rPr>
        <w:t xml:space="preserve"> </w:t>
      </w:r>
      <w:r w:rsidRPr="005551D7">
        <w:rPr>
          <w:b/>
          <w:sz w:val="26"/>
          <w:highlight w:val="green"/>
          <w:u w:val="single"/>
        </w:rPr>
        <w:t>addressing</w:t>
      </w:r>
      <w:r w:rsidRPr="005551D7">
        <w:rPr>
          <w:highlight w:val="green"/>
          <w:u w:val="single"/>
        </w:rPr>
        <w:t xml:space="preserve"> </w:t>
      </w:r>
      <w:r w:rsidRPr="005551D7">
        <w:rPr>
          <w:b/>
          <w:sz w:val="26"/>
          <w:highlight w:val="green"/>
          <w:u w:val="single"/>
        </w:rPr>
        <w:t>existential risks</w:t>
      </w:r>
      <w:r w:rsidRPr="005551D7">
        <w:rPr>
          <w:u w:val="single"/>
        </w:rPr>
        <w:t xml:space="preserve"> such as global famine or extreme air pollution </w:t>
      </w:r>
      <w:r w:rsidRPr="005551D7">
        <w:rPr>
          <w:b/>
          <w:sz w:val="26"/>
          <w:highlight w:val="green"/>
          <w:u w:val="single"/>
        </w:rPr>
        <w:t>represent</w:t>
      </w:r>
      <w:r w:rsidRPr="005551D7">
        <w:rPr>
          <w:u w:val="single"/>
        </w:rPr>
        <w:t xml:space="preserve"> environmental </w:t>
      </w:r>
      <w:r w:rsidRPr="005551D7">
        <w:rPr>
          <w:highlight w:val="green"/>
          <w:u w:val="single"/>
        </w:rPr>
        <w:t>c</w:t>
      </w:r>
      <w:r w:rsidRPr="005551D7">
        <w:rPr>
          <w:b/>
          <w:sz w:val="26"/>
          <w:highlight w:val="green"/>
          <w:u w:val="single"/>
        </w:rPr>
        <w:t>hallenges that are</w:t>
      </w:r>
      <w:r w:rsidRPr="005551D7">
        <w:rPr>
          <w:highlight w:val="green"/>
          <w:u w:val="single"/>
        </w:rPr>
        <w:t xml:space="preserve"> </w:t>
      </w:r>
      <w:r w:rsidRPr="005551D7">
        <w:rPr>
          <w:u w:val="single"/>
        </w:rPr>
        <w:t xml:space="preserve">largely </w:t>
      </w:r>
      <w:r w:rsidRPr="005551D7">
        <w:rPr>
          <w:b/>
          <w:sz w:val="26"/>
          <w:highlight w:val="green"/>
          <w:u w:val="single"/>
        </w:rPr>
        <w:t>linear</w:t>
      </w:r>
      <w:r w:rsidRPr="005551D7">
        <w:rPr>
          <w:highlight w:val="green"/>
          <w:u w:val="single"/>
        </w:rPr>
        <w:t xml:space="preserve">, </w:t>
      </w:r>
      <w:r w:rsidRPr="005551D7">
        <w:rPr>
          <w:u w:val="single"/>
        </w:rPr>
        <w:t xml:space="preserve">have immediate consequences, </w:t>
      </w:r>
      <w:r w:rsidRPr="005551D7">
        <w:rPr>
          <w:b/>
          <w:sz w:val="26"/>
          <w:highlight w:val="green"/>
          <w:u w:val="single"/>
        </w:rPr>
        <w:t>and operate without positive feedbacks</w:t>
      </w:r>
      <w:r w:rsidRPr="005551D7">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5551D7">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5551D7">
        <w:rPr>
          <w:u w:val="single"/>
        </w:rPr>
        <w:t xml:space="preserve">/). Secondly, unlike past environmental challenges, </w:t>
      </w:r>
      <w:r w:rsidRPr="005551D7">
        <w:rPr>
          <w:b/>
          <w:bCs/>
          <w:u w:val="single"/>
        </w:rPr>
        <w:t>the Earth’s climate system is rife with positive feedback loops</w:t>
      </w:r>
      <w:r w:rsidRPr="005551D7">
        <w:rPr>
          <w:u w:val="single"/>
        </w:rPr>
        <w:t xml:space="preserve">. In particular, as CO2 increases and the climate warms, that </w:t>
      </w:r>
      <w:r w:rsidRPr="005551D7">
        <w:rPr>
          <w:b/>
          <w:bCs/>
          <w:u w:val="single"/>
        </w:rPr>
        <w:t>very warming can cause more CO2 release</w:t>
      </w:r>
      <w:r w:rsidRPr="005551D7">
        <w:rPr>
          <w:u w:val="single"/>
        </w:rPr>
        <w:t xml:space="preserve"> which further increases global warming, and then more CO2, and so on.</w:t>
      </w:r>
      <w:r w:rsidRPr="005551D7">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5551D7">
        <w:rPr>
          <w:b/>
          <w:sz w:val="26"/>
          <w:highlight w:val="green"/>
          <w:u w:val="single"/>
        </w:rPr>
        <w:t>forest fires will become more</w:t>
      </w:r>
      <w:r w:rsidRPr="005551D7">
        <w:rPr>
          <w:b/>
          <w:sz w:val="26"/>
          <w:u w:val="single"/>
        </w:rPr>
        <w:t xml:space="preserve"> </w:t>
      </w:r>
      <w:r w:rsidRPr="005551D7">
        <w:rPr>
          <w:b/>
          <w:sz w:val="26"/>
          <w:highlight w:val="green"/>
          <w:u w:val="single"/>
        </w:rPr>
        <w:t>frequent</w:t>
      </w:r>
      <w:r w:rsidRPr="005551D7">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5551D7">
        <w:rPr>
          <w:u w:val="single"/>
        </w:rPr>
        <w:t xml:space="preserve">This </w:t>
      </w:r>
      <w:r w:rsidRPr="005551D7">
        <w:rPr>
          <w:b/>
          <w:sz w:val="26"/>
          <w:highlight w:val="green"/>
          <w:u w:val="single"/>
        </w:rPr>
        <w:t>catastrophic fire</w:t>
      </w:r>
      <w:r w:rsidRPr="005551D7">
        <w:rPr>
          <w:u w:val="single"/>
        </w:rPr>
        <w:t xml:space="preserve"> embodies the sorts of positive feedbacks and interacting factors that </w:t>
      </w:r>
      <w:r w:rsidRPr="005551D7">
        <w:rPr>
          <w:b/>
          <w:sz w:val="26"/>
          <w:highlight w:val="green"/>
          <w:u w:val="single"/>
        </w:rPr>
        <w:t>could catch humanity off-guard and produce a</w:t>
      </w:r>
      <w:r w:rsidRPr="005551D7">
        <w:rPr>
          <w:highlight w:val="green"/>
          <w:u w:val="single"/>
        </w:rPr>
        <w:t xml:space="preserve"> </w:t>
      </w:r>
      <w:r w:rsidRPr="005551D7">
        <w:rPr>
          <w:u w:val="single"/>
        </w:rPr>
        <w:t xml:space="preserve">true </w:t>
      </w:r>
      <w:r w:rsidRPr="005551D7">
        <w:rPr>
          <w:b/>
          <w:sz w:val="26"/>
          <w:highlight w:val="green"/>
          <w:u w:val="single"/>
        </w:rPr>
        <w:t>apocalyptic event.</w:t>
      </w:r>
      <w:r w:rsidRPr="005551D7">
        <w:rPr>
          <w:highlight w:val="green"/>
          <w:u w:val="single"/>
        </w:rPr>
        <w:t xml:space="preserve"> </w:t>
      </w:r>
      <w:r w:rsidRPr="005551D7">
        <w:rPr>
          <w:u w:val="single"/>
        </w:rPr>
        <w:t>Record-breaking rains produced an extraordinary flush of new vegetation, that then dried out as record heat waves and dry conditions took hold, coupled with stronger than normal winds, and ignition.</w:t>
      </w:r>
      <w:r w:rsidRPr="005551D7">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w:t>
      </w:r>
      <w:r w:rsidRPr="005551D7">
        <w:rPr>
          <w:sz w:val="16"/>
        </w:rPr>
        <w:lastRenderedPageBreak/>
        <w:t xml:space="preserve">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5551D7">
        <w:rPr>
          <w:u w:val="single"/>
        </w:rPr>
        <w:t xml:space="preserve">The key lesson from the long list of potentially positive feedbacks and their interactions is that </w:t>
      </w:r>
      <w:r w:rsidRPr="005551D7">
        <w:rPr>
          <w:b/>
          <w:sz w:val="26"/>
          <w:highlight w:val="green"/>
          <w:u w:val="single"/>
        </w:rPr>
        <w:t>runaway climate change,</w:t>
      </w:r>
      <w:r w:rsidRPr="005551D7">
        <w:rPr>
          <w:u w:val="single"/>
        </w:rPr>
        <w:t xml:space="preserve"> and runaway perturbations have to be taken as a serious possibility</w:t>
      </w:r>
      <w:r w:rsidRPr="005551D7">
        <w:rPr>
          <w:sz w:val="16"/>
        </w:rPr>
        <w:t>. Table 2 is just a snapshot of the type of feedbacks that have been identified (see Supplementary material for a more thorough explanation of positive feedback loops).</w:t>
      </w:r>
      <w:r w:rsidRPr="005551D7">
        <w:rPr>
          <w:u w:val="single"/>
        </w:rPr>
        <w:t xml:space="preserve"> However, this list is not exhaustive and the possibility of undiscovered positive feedbacks </w:t>
      </w:r>
      <w:r w:rsidRPr="005551D7">
        <w:rPr>
          <w:b/>
          <w:sz w:val="26"/>
          <w:highlight w:val="green"/>
          <w:u w:val="single"/>
        </w:rPr>
        <w:t>portends</w:t>
      </w:r>
      <w:r w:rsidRPr="005551D7">
        <w:rPr>
          <w:u w:val="single"/>
        </w:rPr>
        <w:t xml:space="preserve"> even greater </w:t>
      </w:r>
      <w:r w:rsidRPr="005551D7">
        <w:rPr>
          <w:b/>
          <w:sz w:val="26"/>
          <w:highlight w:val="green"/>
          <w:u w:val="single"/>
        </w:rPr>
        <w:t>existential risks</w:t>
      </w:r>
      <w:r w:rsidRPr="005551D7">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CA53427" w14:textId="77777777" w:rsidR="00C401A8" w:rsidRPr="005551D7" w:rsidRDefault="00C401A8" w:rsidP="00C401A8"/>
    <w:p w14:paraId="58CE8ED0" w14:textId="77777777" w:rsidR="00C401A8" w:rsidRPr="00940074" w:rsidRDefault="00C401A8" w:rsidP="00C401A8">
      <w:pPr>
        <w:pStyle w:val="Heading4"/>
        <w:rPr>
          <w:rFonts w:asciiTheme="minorHAnsi" w:hAnsiTheme="minorHAnsi" w:cstheme="minorHAnsi"/>
        </w:rPr>
      </w:pPr>
      <w:bookmarkStart w:id="0" w:name="_Hlk30232579"/>
      <w:r w:rsidRPr="00940074">
        <w:rPr>
          <w:rFonts w:asciiTheme="minorHAnsi" w:hAnsiTheme="minorHAnsi" w:cstheme="minorHAnsi"/>
          <w:u w:val="single"/>
        </w:rPr>
        <w:t>Debris crashes</w:t>
      </w:r>
      <w:r w:rsidRPr="00940074">
        <w:rPr>
          <w:rFonts w:asciiTheme="minorHAnsi" w:hAnsiTheme="minorHAnsi" w:cstheme="minorHAnsi"/>
        </w:rPr>
        <w:t xml:space="preserve"> and </w:t>
      </w:r>
      <w:r w:rsidRPr="00940074">
        <w:rPr>
          <w:rFonts w:asciiTheme="minorHAnsi" w:hAnsiTheme="minorHAnsi" w:cstheme="minorHAnsi"/>
          <w:u w:val="single"/>
        </w:rPr>
        <w:t>Kessler syndrome</w:t>
      </w:r>
      <w:r w:rsidRPr="00940074">
        <w:rPr>
          <w:rFonts w:asciiTheme="minorHAnsi" w:hAnsiTheme="minorHAnsi" w:cstheme="minorHAnsi"/>
        </w:rPr>
        <w:t xml:space="preserve"> is mere hype.</w:t>
      </w:r>
    </w:p>
    <w:p w14:paraId="0749A8D1" w14:textId="77777777" w:rsidR="00C401A8" w:rsidRPr="00940074" w:rsidRDefault="00C401A8" w:rsidP="00C401A8">
      <w:pPr>
        <w:rPr>
          <w:rFonts w:asciiTheme="minorHAnsi" w:hAnsiTheme="minorHAnsi" w:cstheme="minorHAnsi"/>
        </w:rPr>
      </w:pPr>
      <w:r w:rsidRPr="00940074">
        <w:rPr>
          <w:rFonts w:asciiTheme="minorHAnsi" w:hAnsiTheme="minorHAnsi" w:cstheme="minorHAnsi"/>
          <w:b/>
          <w:bCs/>
          <w:szCs w:val="26"/>
        </w:rPr>
        <w:t>Fange 17</w:t>
      </w:r>
      <w:r w:rsidRPr="00940074">
        <w:rPr>
          <w:rFonts w:asciiTheme="minorHAnsi" w:hAnsiTheme="minorHAnsi" w:cstheme="minorHAnsi"/>
        </w:rPr>
        <w:t xml:space="preserve"> [Daniel von Fange, 5-21-2017, "Kessler Syndrome is Over Hyped”, http://braino.org/essays/kessler_syndrome_is_over_hyped/]//DDPT</w:t>
      </w:r>
    </w:p>
    <w:p w14:paraId="2FDE18F1" w14:textId="77777777" w:rsidR="00C401A8" w:rsidRPr="00940074" w:rsidRDefault="00C401A8" w:rsidP="00C401A8">
      <w:pPr>
        <w:rPr>
          <w:rFonts w:asciiTheme="minorHAnsi" w:hAnsiTheme="minorHAnsi" w:cstheme="minorHAnsi"/>
        </w:rPr>
      </w:pPr>
      <w:r w:rsidRPr="00940074">
        <w:rPr>
          <w:rStyle w:val="Emphasis"/>
          <w:rFonts w:asciiTheme="minorHAnsi" w:hAnsiTheme="minorHAnsi" w:cstheme="minorHAnsi"/>
          <w:highlight w:val="green"/>
        </w:rPr>
        <w:t>Kessler Syndrome is overhyped</w:t>
      </w:r>
      <w:r w:rsidRPr="00940074">
        <w:rPr>
          <w:rFonts w:asciiTheme="minorHAnsi" w:hAnsiTheme="minorHAnsi" w:cstheme="minorHAnsi"/>
        </w:rPr>
        <w:t xml:space="preserve">. A chorus of </w:t>
      </w:r>
      <w:r w:rsidRPr="00940074">
        <w:rPr>
          <w:rStyle w:val="StyleUnderline"/>
          <w:rFonts w:asciiTheme="minorHAnsi" w:hAnsiTheme="minorHAnsi" w:cstheme="minorHAnsi"/>
        </w:rPr>
        <w:t>online commenters</w:t>
      </w:r>
      <w:r w:rsidRPr="00940074">
        <w:rPr>
          <w:rFonts w:asciiTheme="minorHAnsi" w:hAnsiTheme="minorHAnsi" w:cstheme="minorHAnsi"/>
        </w:rPr>
        <w:t xml:space="preserve"> great any news of upcoming low earth orbit satellites with worry that humanity will to lose access to space. I now think they </w:t>
      </w:r>
      <w:r w:rsidRPr="00940074">
        <w:rPr>
          <w:rStyle w:val="StyleUnderline"/>
          <w:rFonts w:asciiTheme="minorHAnsi" w:hAnsiTheme="minorHAnsi" w:cstheme="minorHAnsi"/>
        </w:rPr>
        <w:t>are wrong</w:t>
      </w:r>
      <w:r w:rsidRPr="00940074">
        <w:rPr>
          <w:rFonts w:asciiTheme="minorHAnsi" w:hAnsiTheme="minorHAnsi" w:cstheme="minorHAnsi"/>
        </w:rPr>
        <w:t>.</w:t>
      </w:r>
    </w:p>
    <w:p w14:paraId="766FA62C"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What is Kessler Syndrome?</w:t>
      </w:r>
    </w:p>
    <w:p w14:paraId="3446D0E8"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BC935EA"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It is a dark picture.</w:t>
      </w:r>
    </w:p>
    <w:p w14:paraId="11261F7D"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Is Kessler Syndrome likely to happen?</w:t>
      </w:r>
    </w:p>
    <w:p w14:paraId="7E92AAD7"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I had to stop everything and spend an afternoon doing back-of-the-napkin math to know how big the threat is. To estimate, we need to know where the stuff in space is, how much mass is there, and how long it would take to deorbit.</w:t>
      </w:r>
    </w:p>
    <w:p w14:paraId="5BB0EF4B"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 xml:space="preserve">The orbital </w:t>
      </w:r>
      <w:r w:rsidRPr="00940074">
        <w:rPr>
          <w:rStyle w:val="StyleUnderline"/>
          <w:rFonts w:asciiTheme="minorHAnsi" w:hAnsiTheme="minorHAnsi" w:cstheme="minorHAnsi"/>
        </w:rPr>
        <w:t>area around earth can be broken</w:t>
      </w:r>
      <w:r w:rsidRPr="00940074">
        <w:rPr>
          <w:rFonts w:asciiTheme="minorHAnsi" w:hAnsiTheme="minorHAnsi" w:cstheme="minorHAnsi"/>
        </w:rPr>
        <w:t xml:space="preserve"> down </w:t>
      </w:r>
      <w:r w:rsidRPr="00940074">
        <w:rPr>
          <w:rStyle w:val="StyleUnderline"/>
          <w:rFonts w:asciiTheme="minorHAnsi" w:hAnsiTheme="minorHAnsi" w:cstheme="minorHAnsi"/>
        </w:rPr>
        <w:t>into four regions</w:t>
      </w:r>
      <w:r w:rsidRPr="00940074">
        <w:rPr>
          <w:rFonts w:asciiTheme="minorHAnsi" w:hAnsiTheme="minorHAnsi" w:cstheme="minorHAnsi"/>
        </w:rPr>
        <w:t>.</w:t>
      </w:r>
    </w:p>
    <w:p w14:paraId="2DD8ED62" w14:textId="77777777" w:rsidR="00C401A8" w:rsidRPr="00940074" w:rsidRDefault="00C401A8" w:rsidP="00C401A8">
      <w:pPr>
        <w:rPr>
          <w:rFonts w:asciiTheme="minorHAnsi" w:hAnsiTheme="minorHAnsi" w:cstheme="minorHAnsi"/>
        </w:rPr>
      </w:pPr>
      <w:r w:rsidRPr="00940074">
        <w:rPr>
          <w:rStyle w:val="Emphasis"/>
          <w:rFonts w:asciiTheme="minorHAnsi" w:hAnsiTheme="minorHAnsi" w:cstheme="minorHAnsi"/>
          <w:highlight w:val="green"/>
        </w:rPr>
        <w:t>Low LEO</w:t>
      </w:r>
      <w:r w:rsidRPr="00940074">
        <w:rPr>
          <w:rFonts w:asciiTheme="minorHAnsi" w:hAnsiTheme="minorHAnsi" w:cstheme="minorHAnsi"/>
        </w:rPr>
        <w:t xml:space="preserve"> - </w:t>
      </w:r>
      <w:r w:rsidRPr="00940074">
        <w:rPr>
          <w:rStyle w:val="Emphasis"/>
          <w:rFonts w:asciiTheme="minorHAnsi" w:hAnsiTheme="minorHAnsi" w:cstheme="minorHAnsi"/>
        </w:rPr>
        <w:t xml:space="preserve">Up to </w:t>
      </w:r>
      <w:r w:rsidRPr="00940074">
        <w:rPr>
          <w:rStyle w:val="Emphasis"/>
          <w:rFonts w:asciiTheme="minorHAnsi" w:hAnsiTheme="minorHAnsi" w:cstheme="minorHAnsi"/>
          <w:highlight w:val="green"/>
        </w:rPr>
        <w:t>about 400km</w:t>
      </w:r>
      <w:r w:rsidRPr="00940074">
        <w:rPr>
          <w:rFonts w:asciiTheme="minorHAnsi" w:hAnsiTheme="minorHAnsi" w:cstheme="minorHAnsi"/>
        </w:rPr>
        <w:t xml:space="preserve">. </w:t>
      </w:r>
      <w:r w:rsidRPr="00940074">
        <w:rPr>
          <w:rStyle w:val="Emphasis"/>
          <w:rFonts w:asciiTheme="minorHAnsi" w:hAnsiTheme="minorHAnsi" w:cstheme="minorHAnsi"/>
          <w:highlight w:val="green"/>
        </w:rPr>
        <w:t>Things</w:t>
      </w:r>
      <w:r w:rsidRPr="00940074">
        <w:rPr>
          <w:rStyle w:val="StyleUnderline"/>
          <w:rFonts w:asciiTheme="minorHAnsi" w:hAnsiTheme="minorHAnsi" w:cstheme="minorHAnsi"/>
        </w:rPr>
        <w:t xml:space="preserve"> that orbit here </w:t>
      </w:r>
      <w:r w:rsidRPr="00940074">
        <w:rPr>
          <w:rStyle w:val="Emphasis"/>
          <w:rFonts w:asciiTheme="minorHAnsi" w:hAnsiTheme="minorHAnsi" w:cstheme="minorHAnsi"/>
          <w:highlight w:val="green"/>
        </w:rPr>
        <w:t>burn up</w:t>
      </w:r>
      <w:r w:rsidRPr="00940074">
        <w:rPr>
          <w:rStyle w:val="StyleUnderline"/>
          <w:rFonts w:asciiTheme="minorHAnsi" w:hAnsiTheme="minorHAnsi" w:cstheme="minorHAnsi"/>
          <w:highlight w:val="green"/>
        </w:rPr>
        <w:t xml:space="preserve"> in the</w:t>
      </w:r>
      <w:r w:rsidRPr="00940074">
        <w:rPr>
          <w:rStyle w:val="StyleUnderline"/>
          <w:rFonts w:asciiTheme="minorHAnsi" w:hAnsiTheme="minorHAnsi" w:cstheme="minorHAnsi"/>
        </w:rPr>
        <w:t xml:space="preserve"> earth’s </w:t>
      </w:r>
      <w:r w:rsidRPr="00940074">
        <w:rPr>
          <w:rStyle w:val="StyleUnderline"/>
          <w:rFonts w:asciiTheme="minorHAnsi" w:hAnsiTheme="minorHAnsi" w:cstheme="minorHAnsi"/>
          <w:highlight w:val="green"/>
        </w:rPr>
        <w:t xml:space="preserve">atmosphere </w:t>
      </w:r>
      <w:r w:rsidRPr="00940074">
        <w:rPr>
          <w:rStyle w:val="Emphasis"/>
          <w:rFonts w:asciiTheme="minorHAnsi" w:hAnsiTheme="minorHAnsi" w:cstheme="minorHAnsi"/>
          <w:highlight w:val="green"/>
        </w:rPr>
        <w:t>quickly</w:t>
      </w:r>
      <w:r w:rsidRPr="00940074">
        <w:rPr>
          <w:rFonts w:asciiTheme="minorHAnsi" w:hAnsiTheme="minorHAnsi" w:cstheme="minorHAnsi"/>
        </w:rPr>
        <w:t xml:space="preserve"> - between a few months to two years. </w:t>
      </w:r>
      <w:r w:rsidRPr="00940074">
        <w:rPr>
          <w:rStyle w:val="StyleUnderline"/>
          <w:rFonts w:asciiTheme="minorHAnsi" w:hAnsiTheme="minorHAnsi" w:cstheme="minorHAnsi"/>
        </w:rPr>
        <w:t xml:space="preserve">The </w:t>
      </w:r>
      <w:r w:rsidRPr="00940074">
        <w:rPr>
          <w:rStyle w:val="Emphasis"/>
          <w:rFonts w:asciiTheme="minorHAnsi" w:hAnsiTheme="minorHAnsi" w:cstheme="minorHAnsi"/>
        </w:rPr>
        <w:t>space station operates at</w:t>
      </w:r>
      <w:r w:rsidRPr="00940074">
        <w:rPr>
          <w:rStyle w:val="StyleUnderline"/>
          <w:rFonts w:asciiTheme="minorHAnsi" w:hAnsiTheme="minorHAnsi" w:cstheme="minorHAnsi"/>
        </w:rPr>
        <w:t xml:space="preserve"> the high end of </w:t>
      </w:r>
      <w:r w:rsidRPr="00940074">
        <w:rPr>
          <w:rStyle w:val="Emphasis"/>
          <w:rFonts w:asciiTheme="minorHAnsi" w:hAnsiTheme="minorHAnsi" w:cstheme="minorHAnsi"/>
        </w:rPr>
        <w:t>this range</w:t>
      </w:r>
      <w:r w:rsidRPr="00940074">
        <w:rPr>
          <w:rFonts w:asciiTheme="minorHAnsi" w:hAnsiTheme="minorHAnsi" w:cstheme="minorHAnsi"/>
        </w:rPr>
        <w:t>. It loses about a kilometer of altitude a month and if not pushed higher every few months, would soon burn up. For all practical purposes, Low LEO doesn’t matter for Kessler Syndrome. If Low LEO was ever full of space junk, we’d just wait a year and a half, and the problem would be over.</w:t>
      </w:r>
    </w:p>
    <w:p w14:paraId="761799F9" w14:textId="77777777" w:rsidR="00C401A8" w:rsidRPr="00940074" w:rsidRDefault="00C401A8" w:rsidP="00C401A8">
      <w:pPr>
        <w:rPr>
          <w:rFonts w:asciiTheme="minorHAnsi" w:hAnsiTheme="minorHAnsi" w:cstheme="minorHAnsi"/>
        </w:rPr>
      </w:pPr>
      <w:r w:rsidRPr="00940074">
        <w:rPr>
          <w:rStyle w:val="Emphasis"/>
          <w:rFonts w:asciiTheme="minorHAnsi" w:hAnsiTheme="minorHAnsi" w:cstheme="minorHAnsi"/>
          <w:highlight w:val="green"/>
        </w:rPr>
        <w:lastRenderedPageBreak/>
        <w:t>High LEO</w:t>
      </w:r>
      <w:r w:rsidRPr="00940074">
        <w:rPr>
          <w:rFonts w:asciiTheme="minorHAnsi" w:hAnsiTheme="minorHAnsi" w:cstheme="minorHAnsi"/>
        </w:rPr>
        <w:t> -</w:t>
      </w:r>
      <w:r w:rsidRPr="00940074">
        <w:rPr>
          <w:rStyle w:val="StyleUnderline"/>
          <w:rFonts w:asciiTheme="minorHAnsi" w:hAnsiTheme="minorHAnsi" w:cstheme="minorHAnsi"/>
        </w:rPr>
        <w:t xml:space="preserve"> </w:t>
      </w:r>
      <w:r w:rsidRPr="00940074">
        <w:rPr>
          <w:rStyle w:val="Emphasis"/>
          <w:rFonts w:asciiTheme="minorHAnsi" w:hAnsiTheme="minorHAnsi" w:cstheme="minorHAnsi"/>
          <w:highlight w:val="green"/>
        </w:rPr>
        <w:t>400km to 2000km</w:t>
      </w:r>
      <w:r w:rsidRPr="00940074">
        <w:rPr>
          <w:rFonts w:asciiTheme="minorHAnsi" w:hAnsiTheme="minorHAnsi" w:cstheme="minorHAnsi"/>
        </w:rPr>
        <w:t xml:space="preserve">. </w:t>
      </w:r>
      <w:r w:rsidRPr="00940074">
        <w:rPr>
          <w:rStyle w:val="Emphasis"/>
          <w:rFonts w:asciiTheme="minorHAnsi" w:hAnsiTheme="minorHAnsi" w:cstheme="minorHAnsi"/>
          <w:highlight w:val="green"/>
        </w:rPr>
        <w:t>This where most</w:t>
      </w:r>
      <w:r w:rsidRPr="00940074">
        <w:rPr>
          <w:rStyle w:val="StyleUnderline"/>
          <w:rFonts w:asciiTheme="minorHAnsi" w:hAnsiTheme="minorHAnsi" w:cstheme="minorHAnsi"/>
        </w:rPr>
        <w:t xml:space="preserve"> heavy </w:t>
      </w:r>
      <w:r w:rsidRPr="00940074">
        <w:rPr>
          <w:rStyle w:val="StyleUnderline"/>
          <w:rFonts w:asciiTheme="minorHAnsi" w:hAnsiTheme="minorHAnsi" w:cstheme="minorHAnsi"/>
          <w:highlight w:val="green"/>
        </w:rPr>
        <w:t>satellites and</w:t>
      </w:r>
      <w:r w:rsidRPr="00940074">
        <w:rPr>
          <w:rStyle w:val="StyleUnderline"/>
          <w:rFonts w:asciiTheme="minorHAnsi" w:hAnsiTheme="minorHAnsi" w:cstheme="minorHAnsi"/>
        </w:rPr>
        <w:t xml:space="preserve"> most space </w:t>
      </w:r>
      <w:r w:rsidRPr="00940074">
        <w:rPr>
          <w:rStyle w:val="Emphasis"/>
          <w:rFonts w:asciiTheme="minorHAnsi" w:hAnsiTheme="minorHAnsi" w:cstheme="minorHAnsi"/>
          <w:highlight w:val="green"/>
        </w:rPr>
        <w:t>junk orbits</w:t>
      </w:r>
      <w:r w:rsidRPr="00940074">
        <w:rPr>
          <w:rFonts w:asciiTheme="minorHAnsi" w:hAnsiTheme="minorHAnsi" w:cstheme="minorHAnsi"/>
        </w:rPr>
        <w:t xml:space="preserve">. </w:t>
      </w:r>
      <w:r w:rsidRPr="00940074">
        <w:rPr>
          <w:rStyle w:val="StyleUnderline"/>
          <w:rFonts w:asciiTheme="minorHAnsi" w:hAnsiTheme="minorHAnsi" w:cstheme="minorHAnsi"/>
        </w:rPr>
        <w:t xml:space="preserve">The air is thin enough here that </w:t>
      </w:r>
      <w:r w:rsidRPr="00940074">
        <w:rPr>
          <w:rStyle w:val="Emphasis"/>
          <w:rFonts w:asciiTheme="minorHAnsi" w:hAnsiTheme="minorHAnsi" w:cstheme="minorHAnsi"/>
        </w:rPr>
        <w:t>satellites only go down slowly</w:t>
      </w:r>
      <w:r w:rsidRPr="00940074">
        <w:rPr>
          <w:rStyle w:val="StyleUnderline"/>
          <w:rFonts w:asciiTheme="minorHAnsi" w:hAnsiTheme="minorHAnsi" w:cstheme="minorHAnsi"/>
        </w:rPr>
        <w:t>, and they have a much farther distance to fall</w:t>
      </w:r>
      <w:r w:rsidRPr="00940074">
        <w:rPr>
          <w:rFonts w:asciiTheme="minorHAnsi" w:hAnsiTheme="minorHAnsi" w:cstheme="minorHAnsi"/>
        </w:rPr>
        <w:t xml:space="preserve">. </w:t>
      </w:r>
      <w:r w:rsidRPr="00940074">
        <w:rPr>
          <w:rStyle w:val="StyleUnderline"/>
          <w:rFonts w:asciiTheme="minorHAnsi" w:hAnsiTheme="minorHAnsi" w:cstheme="minorHAnsi"/>
        </w:rPr>
        <w:t>It can take 50 years for stuff here to get down</w:t>
      </w:r>
      <w:r w:rsidRPr="00940074">
        <w:rPr>
          <w:rFonts w:asciiTheme="minorHAnsi" w:hAnsiTheme="minorHAnsi" w:cstheme="minorHAnsi"/>
        </w:rPr>
        <w:t>. This is where Kessler Syndrome could be an issue.</w:t>
      </w:r>
    </w:p>
    <w:p w14:paraId="027AC957" w14:textId="77777777" w:rsidR="00C401A8" w:rsidRPr="00940074" w:rsidRDefault="00C401A8" w:rsidP="00C401A8">
      <w:pPr>
        <w:rPr>
          <w:rFonts w:asciiTheme="minorHAnsi" w:hAnsiTheme="minorHAnsi" w:cstheme="minorHAnsi"/>
        </w:rPr>
      </w:pPr>
      <w:r w:rsidRPr="00940074">
        <w:rPr>
          <w:rStyle w:val="Emphasis"/>
          <w:rFonts w:asciiTheme="minorHAnsi" w:hAnsiTheme="minorHAnsi" w:cstheme="minorHAnsi"/>
          <w:highlight w:val="green"/>
        </w:rPr>
        <w:t>Mid Orbit</w:t>
      </w:r>
      <w:r w:rsidRPr="00940074">
        <w:rPr>
          <w:rStyle w:val="StyleUnderline"/>
          <w:rFonts w:asciiTheme="minorHAnsi" w:hAnsiTheme="minorHAnsi" w:cstheme="minorHAnsi"/>
        </w:rPr>
        <w:t xml:space="preserve"> - </w:t>
      </w:r>
      <w:r w:rsidRPr="00940074">
        <w:rPr>
          <w:rStyle w:val="StyleUnderline"/>
          <w:rFonts w:asciiTheme="minorHAnsi" w:hAnsiTheme="minorHAnsi" w:cstheme="minorHAnsi"/>
          <w:highlight w:val="green"/>
        </w:rPr>
        <w:t xml:space="preserve">GPS </w:t>
      </w:r>
      <w:r w:rsidRPr="00940074">
        <w:rPr>
          <w:rStyle w:val="Emphasis"/>
          <w:rFonts w:asciiTheme="minorHAnsi" w:hAnsiTheme="minorHAnsi" w:cstheme="minorHAnsi"/>
          <w:highlight w:val="green"/>
        </w:rPr>
        <w:t>satellites</w:t>
      </w:r>
      <w:r w:rsidRPr="00940074">
        <w:rPr>
          <w:rStyle w:val="StyleUnderline"/>
          <w:rFonts w:asciiTheme="minorHAnsi" w:hAnsiTheme="minorHAnsi" w:cstheme="minorHAnsi"/>
        </w:rPr>
        <w:t xml:space="preserve"> and other navigation satellites </w:t>
      </w:r>
      <w:r w:rsidRPr="00940074">
        <w:rPr>
          <w:rStyle w:val="Emphasis"/>
          <w:rFonts w:asciiTheme="minorHAnsi" w:hAnsiTheme="minorHAnsi" w:cstheme="minorHAnsi"/>
          <w:highlight w:val="green"/>
        </w:rPr>
        <w:t>travel</w:t>
      </w:r>
      <w:r w:rsidRPr="00940074">
        <w:rPr>
          <w:rStyle w:val="StyleUnderline"/>
          <w:rFonts w:asciiTheme="minorHAnsi" w:hAnsiTheme="minorHAnsi" w:cstheme="minorHAnsi"/>
        </w:rPr>
        <w:t xml:space="preserve"> here in lonely, </w:t>
      </w:r>
      <w:r w:rsidRPr="00940074">
        <w:rPr>
          <w:rStyle w:val="Emphasis"/>
          <w:rFonts w:asciiTheme="minorHAnsi" w:hAnsiTheme="minorHAnsi" w:cstheme="minorHAnsi"/>
          <w:highlight w:val="green"/>
        </w:rPr>
        <w:t>long lives</w:t>
      </w:r>
      <w:r w:rsidRPr="00940074">
        <w:rPr>
          <w:rFonts w:asciiTheme="minorHAnsi" w:hAnsiTheme="minorHAnsi" w:cstheme="minorHAnsi"/>
        </w:rPr>
        <w:t xml:space="preserve">. The volume of space is so huge, and the number of satellites so few, that </w:t>
      </w:r>
      <w:r w:rsidRPr="00940074">
        <w:rPr>
          <w:rStyle w:val="StyleUnderline"/>
          <w:rFonts w:asciiTheme="minorHAnsi" w:hAnsiTheme="minorHAnsi" w:cstheme="minorHAnsi"/>
          <w:highlight w:val="green"/>
        </w:rPr>
        <w:t xml:space="preserve">we </w:t>
      </w:r>
      <w:r w:rsidRPr="00940074">
        <w:rPr>
          <w:rStyle w:val="Emphasis"/>
          <w:rFonts w:asciiTheme="minorHAnsi" w:hAnsiTheme="minorHAnsi" w:cstheme="minorHAnsi"/>
          <w:highlight w:val="green"/>
        </w:rPr>
        <w:t>don’t</w:t>
      </w:r>
      <w:r w:rsidRPr="00940074">
        <w:rPr>
          <w:rStyle w:val="StyleUnderline"/>
          <w:rFonts w:asciiTheme="minorHAnsi" w:hAnsiTheme="minorHAnsi" w:cstheme="minorHAnsi"/>
        </w:rPr>
        <w:t xml:space="preserve"> need to </w:t>
      </w:r>
      <w:r w:rsidRPr="00940074">
        <w:rPr>
          <w:rStyle w:val="Emphasis"/>
          <w:rFonts w:asciiTheme="minorHAnsi" w:hAnsiTheme="minorHAnsi" w:cstheme="minorHAnsi"/>
          <w:highlight w:val="green"/>
        </w:rPr>
        <w:t>worry about Kessler here</w:t>
      </w:r>
      <w:r w:rsidRPr="00940074">
        <w:rPr>
          <w:rFonts w:asciiTheme="minorHAnsi" w:hAnsiTheme="minorHAnsi" w:cstheme="minorHAnsi"/>
        </w:rPr>
        <w:t>.</w:t>
      </w:r>
    </w:p>
    <w:p w14:paraId="3B8AC707" w14:textId="77777777" w:rsidR="00C401A8" w:rsidRPr="00940074" w:rsidRDefault="00C401A8" w:rsidP="00C401A8">
      <w:pPr>
        <w:rPr>
          <w:rFonts w:asciiTheme="minorHAnsi" w:hAnsiTheme="minorHAnsi" w:cstheme="minorHAnsi"/>
        </w:rPr>
      </w:pPr>
      <w:r w:rsidRPr="00940074">
        <w:rPr>
          <w:rStyle w:val="Emphasis"/>
          <w:rFonts w:asciiTheme="minorHAnsi" w:hAnsiTheme="minorHAnsi" w:cstheme="minorHAnsi"/>
          <w:highlight w:val="green"/>
        </w:rPr>
        <w:t>GEO</w:t>
      </w:r>
      <w:r w:rsidRPr="00940074">
        <w:rPr>
          <w:rStyle w:val="StyleUnderline"/>
          <w:rFonts w:asciiTheme="minorHAnsi" w:hAnsiTheme="minorHAnsi" w:cstheme="minorHAnsi"/>
        </w:rPr>
        <w:t> - If you put a satellite far enough out from earth, the speed that the satellite travels around the earth will match the speed of the surface of the earth rotating under it</w:t>
      </w:r>
      <w:r w:rsidRPr="00940074">
        <w:rPr>
          <w:rFonts w:asciiTheme="minorHAnsi" w:hAnsiTheme="minorHAnsi" w:cstheme="minorHAnsi"/>
        </w:rPr>
        <w:t xml:space="preserve">. From the ground, </w:t>
      </w:r>
      <w:r w:rsidRPr="00940074">
        <w:rPr>
          <w:rStyle w:val="Emphasis"/>
          <w:rFonts w:asciiTheme="minorHAnsi" w:hAnsiTheme="minorHAnsi" w:cstheme="minorHAnsi"/>
        </w:rPr>
        <w:t xml:space="preserve">the satellite will appear </w:t>
      </w:r>
      <w:r w:rsidRPr="00940074">
        <w:rPr>
          <w:rStyle w:val="StyleUnderline"/>
          <w:rFonts w:asciiTheme="minorHAnsi" w:hAnsiTheme="minorHAnsi" w:cstheme="minorHAnsi"/>
        </w:rPr>
        <w:t xml:space="preserve">to hang </w:t>
      </w:r>
      <w:r w:rsidRPr="00940074">
        <w:rPr>
          <w:rStyle w:val="Emphasis"/>
          <w:rFonts w:asciiTheme="minorHAnsi" w:hAnsiTheme="minorHAnsi" w:cstheme="minorHAnsi"/>
        </w:rPr>
        <w:t>motionless</w:t>
      </w:r>
      <w:r w:rsidRPr="00940074">
        <w:rPr>
          <w:rFonts w:asciiTheme="minorHAnsi" w:hAnsiTheme="minorHAnsi" w:cstheme="minorHAnsi"/>
        </w:rPr>
        <w:t xml:space="preserve">.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40074">
        <w:rPr>
          <w:rStyle w:val="Emphasis"/>
          <w:rFonts w:asciiTheme="minorHAnsi" w:hAnsiTheme="minorHAnsi" w:cstheme="minorHAnsi"/>
        </w:rPr>
        <w:t xml:space="preserve">GEO orbit is </w:t>
      </w:r>
      <w:r w:rsidRPr="00940074">
        <w:rPr>
          <w:rStyle w:val="Emphasis"/>
          <w:rFonts w:asciiTheme="minorHAnsi" w:hAnsiTheme="minorHAnsi" w:cstheme="minorHAnsi"/>
          <w:highlight w:val="green"/>
        </w:rPr>
        <w:t>roughly a ring 384,400 km around</w:t>
      </w:r>
      <w:r w:rsidRPr="00940074">
        <w:rPr>
          <w:rStyle w:val="StyleUnderline"/>
          <w:rFonts w:asciiTheme="minorHAnsi" w:hAnsiTheme="minorHAnsi" w:cstheme="minorHAnsi"/>
        </w:rPr>
        <w:t>.</w:t>
      </w:r>
      <w:r w:rsidRPr="00940074">
        <w:rPr>
          <w:rFonts w:asciiTheme="minorHAnsi" w:hAnsiTheme="minorHAnsi" w:cstheme="minorHAnsi"/>
        </w:rPr>
        <w:t xml:space="preserve"> However</w:t>
      </w:r>
      <w:r w:rsidRPr="00940074">
        <w:rPr>
          <w:rStyle w:val="StyleUnderline"/>
          <w:rFonts w:asciiTheme="minorHAnsi" w:hAnsiTheme="minorHAnsi" w:cstheme="minorHAnsi"/>
        </w:rPr>
        <w:t>, all the satellites here are moving the same direction at the same speed - debris doesn’t get free velocity from the speed of the satellites</w:t>
      </w:r>
      <w:r w:rsidRPr="00940074">
        <w:rPr>
          <w:rFonts w:asciiTheme="minorHAnsi" w:hAnsiTheme="minorHAnsi" w:cstheme="minorHAnsi"/>
        </w:rPr>
        <w:t>. Also, it’s quite expensive to get a satellite here, and so there aren’t many, only about one satellite per 1000km of the ring. Kessler is not a problem here.</w:t>
      </w:r>
    </w:p>
    <w:p w14:paraId="560228C4"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How bad could Kessler Syndrome in High LEO be?</w:t>
      </w:r>
    </w:p>
    <w:p w14:paraId="2BE2D427" w14:textId="77777777" w:rsidR="00C401A8" w:rsidRPr="00940074" w:rsidRDefault="00C401A8" w:rsidP="00C401A8">
      <w:pPr>
        <w:rPr>
          <w:rStyle w:val="StyleUnderline"/>
          <w:rFonts w:asciiTheme="minorHAnsi" w:hAnsiTheme="minorHAnsi" w:cstheme="minorHAnsi"/>
        </w:rPr>
      </w:pPr>
      <w:r w:rsidRPr="00940074">
        <w:rPr>
          <w:rStyle w:val="StyleUnderline"/>
          <w:rFonts w:asciiTheme="minorHAnsi" w:hAnsiTheme="minorHAnsi" w:cstheme="minorHAnsi"/>
        </w:rPr>
        <w:t xml:space="preserve">Let’s </w:t>
      </w:r>
      <w:r w:rsidRPr="00940074">
        <w:rPr>
          <w:rStyle w:val="StyleUnderline"/>
          <w:rFonts w:asciiTheme="minorHAnsi" w:hAnsiTheme="minorHAnsi" w:cstheme="minorHAnsi"/>
          <w:highlight w:val="green"/>
        </w:rPr>
        <w:t>imagine a worst case scenario</w:t>
      </w:r>
      <w:r w:rsidRPr="00940074">
        <w:rPr>
          <w:rStyle w:val="StyleUnderline"/>
          <w:rFonts w:asciiTheme="minorHAnsi" w:hAnsiTheme="minorHAnsi" w:cstheme="minorHAnsi"/>
        </w:rPr>
        <w:t>.</w:t>
      </w:r>
    </w:p>
    <w:p w14:paraId="37F193B1" w14:textId="77777777" w:rsidR="00C401A8" w:rsidRPr="00940074" w:rsidRDefault="00C401A8" w:rsidP="00C401A8">
      <w:pPr>
        <w:rPr>
          <w:rFonts w:asciiTheme="minorHAnsi" w:hAnsiTheme="minorHAnsi" w:cstheme="minorHAnsi"/>
        </w:rPr>
      </w:pPr>
      <w:r w:rsidRPr="00940074">
        <w:rPr>
          <w:rStyle w:val="Emphasis"/>
          <w:rFonts w:asciiTheme="minorHAnsi" w:hAnsiTheme="minorHAnsi" w:cstheme="minorHAnsi"/>
          <w:highlight w:val="green"/>
        </w:rPr>
        <w:t>An evil</w:t>
      </w:r>
      <w:r w:rsidRPr="00940074">
        <w:rPr>
          <w:rStyle w:val="Emphasis"/>
          <w:rFonts w:asciiTheme="minorHAnsi" w:hAnsiTheme="minorHAnsi" w:cstheme="minorHAnsi"/>
        </w:rPr>
        <w:t xml:space="preserve"> alien intelligence </w:t>
      </w:r>
      <w:r w:rsidRPr="00940074">
        <w:rPr>
          <w:rStyle w:val="Emphasis"/>
          <w:rFonts w:asciiTheme="minorHAnsi" w:hAnsiTheme="minorHAnsi" w:cstheme="minorHAnsi"/>
          <w:highlight w:val="green"/>
        </w:rPr>
        <w:t>chops</w:t>
      </w:r>
      <w:r w:rsidRPr="00940074">
        <w:rPr>
          <w:rStyle w:val="Emphasis"/>
          <w:rFonts w:asciiTheme="minorHAnsi" w:hAnsiTheme="minorHAnsi" w:cstheme="minorHAnsi"/>
        </w:rPr>
        <w:t xml:space="preserve"> up </w:t>
      </w:r>
      <w:r w:rsidRPr="00940074">
        <w:rPr>
          <w:rStyle w:val="Emphasis"/>
          <w:rFonts w:asciiTheme="minorHAnsi" w:hAnsiTheme="minorHAnsi" w:cstheme="minorHAnsi"/>
          <w:highlight w:val="green"/>
        </w:rPr>
        <w:t>everything in High LEO</w:t>
      </w:r>
      <w:r w:rsidRPr="00940074">
        <w:rPr>
          <w:rStyle w:val="Emphasis"/>
          <w:rFonts w:asciiTheme="minorHAnsi" w:hAnsiTheme="minorHAnsi" w:cstheme="minorHAnsi"/>
        </w:rPr>
        <w:t xml:space="preserve">, turning it </w:t>
      </w:r>
      <w:r w:rsidRPr="00940074">
        <w:rPr>
          <w:rStyle w:val="Emphasis"/>
          <w:rFonts w:asciiTheme="minorHAnsi" w:hAnsiTheme="minorHAnsi" w:cstheme="minorHAnsi"/>
          <w:highlight w:val="green"/>
        </w:rPr>
        <w:t>into 1cm cubes</w:t>
      </w:r>
      <w:r w:rsidRPr="00940074">
        <w:rPr>
          <w:rStyle w:val="Emphasis"/>
          <w:rFonts w:asciiTheme="minorHAnsi" w:hAnsiTheme="minorHAnsi" w:cstheme="minorHAnsi"/>
        </w:rPr>
        <w:t xml:space="preserve"> of death orbiting at 1000km</w:t>
      </w:r>
      <w:r w:rsidRPr="00940074">
        <w:rPr>
          <w:rStyle w:val="StyleUnderline"/>
          <w:rFonts w:asciiTheme="minorHAnsi" w:hAnsiTheme="minorHAnsi" w:cstheme="minorHAnsi"/>
        </w:rPr>
        <w:t>, spread as evenly across the surface of this sphere as orbital mechanics would allow</w:t>
      </w:r>
      <w:r w:rsidRPr="00940074">
        <w:rPr>
          <w:rFonts w:asciiTheme="minorHAnsi" w:hAnsiTheme="minorHAnsi" w:cstheme="minorHAnsi"/>
        </w:rPr>
        <w:t>. Is humanity cut off from space?</w:t>
      </w:r>
    </w:p>
    <w:p w14:paraId="49BBB7A1" w14:textId="77777777" w:rsidR="00C401A8" w:rsidRPr="00940074" w:rsidRDefault="00C401A8" w:rsidP="00C401A8">
      <w:pPr>
        <w:rPr>
          <w:rStyle w:val="Emphasis"/>
          <w:rFonts w:asciiTheme="minorHAnsi" w:hAnsiTheme="minorHAnsi" w:cstheme="minorHAnsi"/>
        </w:rPr>
      </w:pPr>
      <w:r w:rsidRPr="00940074">
        <w:rPr>
          <w:rFonts w:asciiTheme="minorHAnsi" w:hAnsiTheme="minorHAnsi" w:cstheme="minorHAnsi"/>
        </w:rPr>
        <w:t xml:space="preserve">I’m guessing the world has launched about 10,000 tons of satellites total. For guessing purposes, I’ll assume </w:t>
      </w:r>
      <w:r w:rsidRPr="00940074">
        <w:rPr>
          <w:rStyle w:val="Emphasis"/>
          <w:rFonts w:asciiTheme="minorHAnsi" w:hAnsiTheme="minorHAnsi" w:cstheme="minorHAnsi"/>
        </w:rPr>
        <w:t>2,500 tons of satellites and junk currently in High LEO</w:t>
      </w:r>
      <w:r w:rsidRPr="00940074">
        <w:rPr>
          <w:rFonts w:asciiTheme="minorHAnsi" w:hAnsiTheme="minorHAnsi" w:cstheme="minorHAnsi"/>
        </w:rPr>
        <w:t xml:space="preserve">. </w:t>
      </w:r>
      <w:r w:rsidRPr="00940074">
        <w:rPr>
          <w:rStyle w:val="StyleUnderline"/>
          <w:rFonts w:asciiTheme="minorHAnsi" w:hAnsiTheme="minorHAnsi" w:cstheme="minorHAnsi"/>
        </w:rPr>
        <w:t xml:space="preserve">If satellites are made of aluminum, with a density of 2.70 g/cm3, then </w:t>
      </w:r>
      <w:r w:rsidRPr="00940074">
        <w:rPr>
          <w:rStyle w:val="Emphasis"/>
          <w:rFonts w:asciiTheme="minorHAnsi" w:hAnsiTheme="minorHAnsi" w:cstheme="minorHAnsi"/>
          <w:highlight w:val="green"/>
        </w:rPr>
        <w:t>that’s 839,985,870 1cm cubes</w:t>
      </w:r>
      <w:r w:rsidRPr="00940074">
        <w:rPr>
          <w:rStyle w:val="StyleUnderline"/>
          <w:rFonts w:asciiTheme="minorHAnsi" w:hAnsiTheme="minorHAnsi" w:cstheme="minorHAnsi"/>
        </w:rPr>
        <w:t xml:space="preserve">. </w:t>
      </w:r>
      <w:r w:rsidRPr="00940074">
        <w:rPr>
          <w:rStyle w:val="Emphasis"/>
          <w:rFonts w:asciiTheme="minorHAnsi" w:hAnsiTheme="minorHAnsi" w:cstheme="minorHAnsi"/>
          <w:highlight w:val="green"/>
        </w:rPr>
        <w:t>A sphere for an orbit of 1,000km has a surface area of 682,752,000 square KM</w:t>
      </w:r>
      <w:r w:rsidRPr="00940074">
        <w:rPr>
          <w:rStyle w:val="StyleUnderline"/>
          <w:rFonts w:asciiTheme="minorHAnsi" w:hAnsiTheme="minorHAnsi" w:cstheme="minorHAnsi"/>
        </w:rPr>
        <w:t xml:space="preserve">. So </w:t>
      </w:r>
      <w:r w:rsidRPr="00940074">
        <w:rPr>
          <w:rStyle w:val="StyleUnderline"/>
          <w:rFonts w:asciiTheme="minorHAnsi" w:hAnsiTheme="minorHAnsi" w:cstheme="minorHAnsi"/>
          <w:highlight w:val="green"/>
        </w:rPr>
        <w:t xml:space="preserve">there would be </w:t>
      </w:r>
      <w:r w:rsidRPr="00940074">
        <w:rPr>
          <w:rStyle w:val="Emphasis"/>
          <w:rFonts w:asciiTheme="minorHAnsi" w:hAnsiTheme="minorHAnsi" w:cstheme="minorHAnsi"/>
          <w:highlight w:val="green"/>
        </w:rPr>
        <w:t>one cube of junk per .81 square KM</w:t>
      </w:r>
      <w:r w:rsidRPr="00940074">
        <w:rPr>
          <w:rStyle w:val="StyleUnderline"/>
          <w:rFonts w:asciiTheme="minorHAnsi" w:hAnsiTheme="minorHAnsi" w:cstheme="minorHAnsi"/>
        </w:rPr>
        <w:t xml:space="preserve">. If a rocket traveled through that, </w:t>
      </w:r>
      <w:r w:rsidRPr="00940074">
        <w:rPr>
          <w:rStyle w:val="Emphasis"/>
          <w:rFonts w:asciiTheme="minorHAnsi" w:hAnsiTheme="minorHAnsi" w:cstheme="minorHAnsi"/>
        </w:rPr>
        <w:t xml:space="preserve">its </w:t>
      </w:r>
      <w:r w:rsidRPr="00940074">
        <w:rPr>
          <w:rStyle w:val="Emphasis"/>
          <w:rFonts w:asciiTheme="minorHAnsi" w:hAnsiTheme="minorHAnsi" w:cstheme="minorHAnsi"/>
          <w:highlight w:val="green"/>
        </w:rPr>
        <w:t>odds of hitting that cube are tiny</w:t>
      </w:r>
      <w:r w:rsidRPr="00940074">
        <w:rPr>
          <w:rStyle w:val="StyleUnderline"/>
          <w:rFonts w:asciiTheme="minorHAnsi" w:hAnsiTheme="minorHAnsi" w:cstheme="minorHAnsi"/>
        </w:rPr>
        <w:t xml:space="preserve"> - </w:t>
      </w:r>
      <w:r w:rsidRPr="00940074">
        <w:rPr>
          <w:rStyle w:val="Emphasis"/>
          <w:rFonts w:asciiTheme="minorHAnsi" w:hAnsiTheme="minorHAnsi" w:cstheme="minorHAnsi"/>
          <w:highlight w:val="green"/>
        </w:rPr>
        <w:t>less than 1 in 10,000.</w:t>
      </w:r>
    </w:p>
    <w:p w14:paraId="41807C85" w14:textId="77777777" w:rsidR="00C401A8" w:rsidRPr="00940074" w:rsidRDefault="00C401A8" w:rsidP="00C401A8">
      <w:pPr>
        <w:rPr>
          <w:rStyle w:val="StyleUnderline"/>
          <w:rFonts w:asciiTheme="minorHAnsi" w:hAnsiTheme="minorHAnsi" w:cstheme="minorHAnsi"/>
        </w:rPr>
      </w:pPr>
      <w:r w:rsidRPr="00940074">
        <w:rPr>
          <w:rFonts w:asciiTheme="minorHAnsi" w:hAnsiTheme="minorHAnsi" w:cstheme="minorHAnsi"/>
        </w:rPr>
        <w:t xml:space="preserve">So </w:t>
      </w:r>
      <w:r w:rsidRPr="00940074">
        <w:rPr>
          <w:rStyle w:val="StyleUnderline"/>
          <w:rFonts w:asciiTheme="minorHAnsi" w:hAnsiTheme="minorHAnsi" w:cstheme="minorHAnsi"/>
        </w:rPr>
        <w:t xml:space="preserve">even in the </w:t>
      </w:r>
      <w:r w:rsidRPr="00940074">
        <w:rPr>
          <w:rStyle w:val="Emphasis"/>
          <w:rFonts w:asciiTheme="minorHAnsi" w:hAnsiTheme="minorHAnsi" w:cstheme="minorHAnsi"/>
          <w:highlight w:val="green"/>
        </w:rPr>
        <w:t>worst case, we don’t lose access to space</w:t>
      </w:r>
      <w:r w:rsidRPr="00940074">
        <w:rPr>
          <w:rStyle w:val="StyleUnderline"/>
          <w:rFonts w:asciiTheme="minorHAnsi" w:hAnsiTheme="minorHAnsi" w:cstheme="minorHAnsi"/>
        </w:rPr>
        <w:t>.</w:t>
      </w:r>
    </w:p>
    <w:p w14:paraId="7935DCC5" w14:textId="77777777" w:rsidR="00C401A8" w:rsidRPr="00940074" w:rsidRDefault="00C401A8" w:rsidP="00C401A8">
      <w:pPr>
        <w:rPr>
          <w:rStyle w:val="StyleUnderline"/>
          <w:rFonts w:asciiTheme="minorHAnsi" w:hAnsiTheme="minorHAnsi" w:cstheme="minorHAnsi"/>
        </w:rPr>
      </w:pPr>
      <w:r w:rsidRPr="00940074">
        <w:rPr>
          <w:rFonts w:asciiTheme="minorHAnsi" w:hAnsiTheme="minorHAnsi" w:cstheme="minorHAnsi"/>
        </w:rPr>
        <w:t xml:space="preserve">Now though you can travel through the debris, you couldn’t keep a satellite alive for long in this orbit of death. </w:t>
      </w:r>
      <w:r w:rsidRPr="00940074">
        <w:rPr>
          <w:rStyle w:val="StyleUnderline"/>
          <w:rFonts w:asciiTheme="minorHAnsi" w:hAnsiTheme="minorHAnsi" w:cstheme="minorHAnsi"/>
        </w:rPr>
        <w:t>Kessler Syndrome at its worst just prevents us from putting satellites in certain orbits.</w:t>
      </w:r>
    </w:p>
    <w:p w14:paraId="22636555"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 xml:space="preserve">In real life, </w:t>
      </w:r>
      <w:r w:rsidRPr="00940074">
        <w:rPr>
          <w:rStyle w:val="StyleUnderline"/>
          <w:rFonts w:asciiTheme="minorHAnsi" w:hAnsiTheme="minorHAnsi" w:cstheme="minorHAnsi"/>
        </w:rPr>
        <w:t>there’s a lot of factors that make Kessler syndrome even less of a problem than our worst case though experimen</w:t>
      </w:r>
      <w:r w:rsidRPr="00940074">
        <w:rPr>
          <w:rFonts w:asciiTheme="minorHAnsi" w:hAnsiTheme="minorHAnsi" w:cstheme="minorHAnsi"/>
        </w:rPr>
        <w:t>t.</w:t>
      </w:r>
    </w:p>
    <w:p w14:paraId="5A3339C8" w14:textId="77777777" w:rsidR="00C401A8" w:rsidRPr="00940074" w:rsidRDefault="00C401A8" w:rsidP="00C401A8">
      <w:pPr>
        <w:rPr>
          <w:rStyle w:val="StyleUnderline"/>
          <w:rFonts w:asciiTheme="minorHAnsi" w:hAnsiTheme="minorHAnsi" w:cstheme="minorHAnsi"/>
        </w:rPr>
      </w:pPr>
      <w:r w:rsidRPr="00940074">
        <w:rPr>
          <w:rStyle w:val="Emphasis"/>
          <w:rFonts w:asciiTheme="minorHAnsi" w:hAnsiTheme="minorHAnsi" w:cstheme="minorHAnsi"/>
          <w:highlight w:val="green"/>
        </w:rPr>
        <w:t>Debris</w:t>
      </w:r>
      <w:r w:rsidRPr="00940074">
        <w:rPr>
          <w:rStyle w:val="Emphasis"/>
          <w:rFonts w:asciiTheme="minorHAnsi" w:hAnsiTheme="minorHAnsi" w:cstheme="minorHAnsi"/>
        </w:rPr>
        <w:t xml:space="preserve"> would be </w:t>
      </w:r>
      <w:r w:rsidRPr="00940074">
        <w:rPr>
          <w:rStyle w:val="Emphasis"/>
          <w:rFonts w:asciiTheme="minorHAnsi" w:hAnsiTheme="minorHAnsi" w:cstheme="minorHAnsi"/>
          <w:highlight w:val="green"/>
        </w:rPr>
        <w:t>spread over a volume of space</w:t>
      </w:r>
      <w:r w:rsidRPr="00940074">
        <w:rPr>
          <w:rStyle w:val="StyleUnderline"/>
          <w:rFonts w:asciiTheme="minorHAnsi" w:hAnsiTheme="minorHAnsi" w:cstheme="minorHAnsi"/>
        </w:rPr>
        <w:t>,</w:t>
      </w:r>
      <w:r w:rsidRPr="00940074">
        <w:rPr>
          <w:rFonts w:asciiTheme="minorHAnsi" w:hAnsiTheme="minorHAnsi" w:cstheme="minorHAnsi"/>
        </w:rPr>
        <w:t xml:space="preserve"> </w:t>
      </w:r>
      <w:r w:rsidRPr="00940074">
        <w:rPr>
          <w:rStyle w:val="StyleUnderline"/>
          <w:rFonts w:asciiTheme="minorHAnsi" w:hAnsiTheme="minorHAnsi" w:cstheme="minorHAnsi"/>
        </w:rPr>
        <w:t xml:space="preserve">not a single orbital surface, </w:t>
      </w:r>
      <w:r w:rsidRPr="00940074">
        <w:rPr>
          <w:rStyle w:val="Emphasis"/>
          <w:rFonts w:asciiTheme="minorHAnsi" w:hAnsiTheme="minorHAnsi" w:cstheme="minorHAnsi"/>
          <w:highlight w:val="green"/>
        </w:rPr>
        <w:t>making collisions</w:t>
      </w:r>
      <w:r w:rsidRPr="00940074">
        <w:rPr>
          <w:rStyle w:val="StyleUnderline"/>
          <w:rFonts w:asciiTheme="minorHAnsi" w:hAnsiTheme="minorHAnsi" w:cstheme="minorHAnsi"/>
        </w:rPr>
        <w:t xml:space="preserve"> orders of magnitudes </w:t>
      </w:r>
      <w:r w:rsidRPr="00940074">
        <w:rPr>
          <w:rStyle w:val="Emphasis"/>
          <w:rFonts w:asciiTheme="minorHAnsi" w:hAnsiTheme="minorHAnsi" w:cstheme="minorHAnsi"/>
          <w:highlight w:val="green"/>
        </w:rPr>
        <w:t>less likely</w:t>
      </w:r>
      <w:r w:rsidRPr="00940074">
        <w:rPr>
          <w:rStyle w:val="StyleUnderline"/>
          <w:rFonts w:asciiTheme="minorHAnsi" w:hAnsiTheme="minorHAnsi" w:cstheme="minorHAnsi"/>
        </w:rPr>
        <w:t>.</w:t>
      </w:r>
    </w:p>
    <w:p w14:paraId="7A3C8791"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 xml:space="preserve">Most </w:t>
      </w:r>
      <w:r w:rsidRPr="00940074">
        <w:rPr>
          <w:rStyle w:val="Emphasis"/>
          <w:rFonts w:asciiTheme="minorHAnsi" w:hAnsiTheme="minorHAnsi" w:cstheme="minorHAnsi"/>
          <w:highlight w:val="green"/>
        </w:rPr>
        <w:t>impact debris will have</w:t>
      </w:r>
      <w:r w:rsidRPr="00940074">
        <w:rPr>
          <w:rStyle w:val="Emphasis"/>
          <w:rFonts w:asciiTheme="minorHAnsi" w:hAnsiTheme="minorHAnsi" w:cstheme="minorHAnsi"/>
        </w:rPr>
        <w:t xml:space="preserve"> a </w:t>
      </w:r>
      <w:r w:rsidRPr="00940074">
        <w:rPr>
          <w:rStyle w:val="Emphasis"/>
          <w:rFonts w:asciiTheme="minorHAnsi" w:hAnsiTheme="minorHAnsi" w:cstheme="minorHAnsi"/>
          <w:highlight w:val="green"/>
        </w:rPr>
        <w:t>slower orbital velocity than</w:t>
      </w:r>
      <w:r w:rsidRPr="00940074">
        <w:rPr>
          <w:rStyle w:val="StyleUnderline"/>
          <w:rFonts w:asciiTheme="minorHAnsi" w:hAnsiTheme="minorHAnsi" w:cstheme="minorHAnsi"/>
        </w:rPr>
        <w:t xml:space="preserve"> either of </w:t>
      </w:r>
      <w:r w:rsidRPr="00940074">
        <w:rPr>
          <w:rStyle w:val="StyleUnderline"/>
          <w:rFonts w:asciiTheme="minorHAnsi" w:hAnsiTheme="minorHAnsi" w:cstheme="minorHAnsi"/>
          <w:highlight w:val="green"/>
        </w:rPr>
        <w:t xml:space="preserve">its </w:t>
      </w:r>
      <w:r w:rsidRPr="00940074">
        <w:rPr>
          <w:rStyle w:val="Emphasis"/>
          <w:rFonts w:asciiTheme="minorHAnsi" w:hAnsiTheme="minorHAnsi" w:cstheme="minorHAnsi"/>
          <w:highlight w:val="green"/>
        </w:rPr>
        <w:t>original pieces</w:t>
      </w:r>
      <w:r w:rsidRPr="00940074">
        <w:rPr>
          <w:rFonts w:asciiTheme="minorHAnsi" w:hAnsiTheme="minorHAnsi" w:cstheme="minorHAnsi"/>
        </w:rPr>
        <w:t xml:space="preserve"> - </w:t>
      </w:r>
      <w:r w:rsidRPr="00940074">
        <w:rPr>
          <w:rStyle w:val="StyleUnderline"/>
          <w:rFonts w:asciiTheme="minorHAnsi" w:hAnsiTheme="minorHAnsi" w:cstheme="minorHAnsi"/>
        </w:rPr>
        <w:t>this makes it deorbit much sooner</w:t>
      </w:r>
      <w:r w:rsidRPr="00940074">
        <w:rPr>
          <w:rFonts w:asciiTheme="minorHAnsi" w:hAnsiTheme="minorHAnsi" w:cstheme="minorHAnsi"/>
        </w:rPr>
        <w:t>.</w:t>
      </w:r>
    </w:p>
    <w:p w14:paraId="7F29C4AD"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lastRenderedPageBreak/>
        <w:t xml:space="preserve">Any </w:t>
      </w:r>
      <w:r w:rsidRPr="00940074">
        <w:rPr>
          <w:rStyle w:val="Emphasis"/>
          <w:rFonts w:asciiTheme="minorHAnsi" w:hAnsiTheme="minorHAnsi" w:cstheme="minorHAnsi"/>
          <w:highlight w:val="green"/>
        </w:rPr>
        <w:t>collision</w:t>
      </w:r>
      <w:r w:rsidRPr="00940074">
        <w:rPr>
          <w:rStyle w:val="Emphasis"/>
          <w:rFonts w:asciiTheme="minorHAnsi" w:hAnsiTheme="minorHAnsi" w:cstheme="minorHAnsi"/>
        </w:rPr>
        <w:t xml:space="preserve"> will </w:t>
      </w:r>
      <w:r w:rsidRPr="00940074">
        <w:rPr>
          <w:rStyle w:val="Emphasis"/>
          <w:rFonts w:asciiTheme="minorHAnsi" w:hAnsiTheme="minorHAnsi" w:cstheme="minorHAnsi"/>
          <w:highlight w:val="green"/>
        </w:rPr>
        <w:t>create large and small objects</w:t>
      </w:r>
      <w:r w:rsidRPr="00940074">
        <w:rPr>
          <w:rFonts w:asciiTheme="minorHAnsi" w:hAnsiTheme="minorHAnsi" w:cstheme="minorHAnsi"/>
        </w:rPr>
        <w:t xml:space="preserve">. </w:t>
      </w:r>
      <w:r w:rsidRPr="00940074">
        <w:rPr>
          <w:rStyle w:val="Emphasis"/>
          <w:rFonts w:asciiTheme="minorHAnsi" w:hAnsiTheme="minorHAnsi" w:cstheme="minorHAnsi"/>
          <w:highlight w:val="green"/>
        </w:rPr>
        <w:t>Small objects</w:t>
      </w:r>
      <w:r w:rsidRPr="00940074">
        <w:rPr>
          <w:rStyle w:val="StyleUnderline"/>
          <w:rFonts w:asciiTheme="minorHAnsi" w:hAnsiTheme="minorHAnsi" w:cstheme="minorHAnsi"/>
        </w:rPr>
        <w:t xml:space="preserve"> are </w:t>
      </w:r>
      <w:r w:rsidRPr="00940074">
        <w:rPr>
          <w:rStyle w:val="StyleUnderline"/>
          <w:rFonts w:asciiTheme="minorHAnsi" w:hAnsiTheme="minorHAnsi" w:cstheme="minorHAnsi"/>
          <w:highlight w:val="green"/>
        </w:rPr>
        <w:t>much more affected by</w:t>
      </w:r>
      <w:r w:rsidRPr="00940074">
        <w:rPr>
          <w:rStyle w:val="StyleUnderline"/>
          <w:rFonts w:asciiTheme="minorHAnsi" w:hAnsiTheme="minorHAnsi" w:cstheme="minorHAnsi"/>
        </w:rPr>
        <w:t xml:space="preserve"> atmospheric </w:t>
      </w:r>
      <w:r w:rsidRPr="00940074">
        <w:rPr>
          <w:rStyle w:val="StyleUnderline"/>
          <w:rFonts w:asciiTheme="minorHAnsi" w:hAnsiTheme="minorHAnsi" w:cstheme="minorHAnsi"/>
          <w:highlight w:val="green"/>
        </w:rPr>
        <w:t xml:space="preserve">drag and </w:t>
      </w:r>
      <w:r w:rsidRPr="00940074">
        <w:rPr>
          <w:rStyle w:val="Emphasis"/>
          <w:rFonts w:asciiTheme="minorHAnsi" w:hAnsiTheme="minorHAnsi" w:cstheme="minorHAnsi"/>
          <w:highlight w:val="green"/>
        </w:rPr>
        <w:t>deorbit faster</w:t>
      </w:r>
      <w:r w:rsidRPr="00940074">
        <w:rPr>
          <w:rFonts w:asciiTheme="minorHAnsi" w:hAnsiTheme="minorHAnsi" w:cstheme="minorHAnsi"/>
        </w:rPr>
        <w:t>, even in a few months from high LEO. Larger objects can be tracked by earth based radar and avoided.</w:t>
      </w:r>
    </w:p>
    <w:p w14:paraId="006B1C8F" w14:textId="77777777" w:rsidR="00C401A8" w:rsidRPr="00940074" w:rsidRDefault="00C401A8" w:rsidP="00C401A8">
      <w:pPr>
        <w:rPr>
          <w:rStyle w:val="StyleUnderline"/>
          <w:rFonts w:asciiTheme="minorHAnsi" w:hAnsiTheme="minorHAnsi" w:cstheme="minorHAnsi"/>
        </w:rPr>
      </w:pPr>
      <w:r w:rsidRPr="00940074">
        <w:rPr>
          <w:rStyle w:val="StyleUnderline"/>
          <w:rFonts w:asciiTheme="minorHAnsi" w:hAnsiTheme="minorHAnsi" w:cstheme="minorHAnsi"/>
        </w:rPr>
        <w:t>The planned big new constellations are not in High LEO</w:t>
      </w:r>
      <w:r w:rsidRPr="00940074">
        <w:rPr>
          <w:rFonts w:asciiTheme="minorHAnsi" w:hAnsiTheme="minorHAnsi" w:cstheme="minorHAnsi"/>
        </w:rPr>
        <w:t xml:space="preserve">, but in Low LEO for faster communications with the earth. </w:t>
      </w:r>
      <w:r w:rsidRPr="00940074">
        <w:rPr>
          <w:rStyle w:val="StyleUnderline"/>
          <w:rFonts w:asciiTheme="minorHAnsi" w:hAnsiTheme="minorHAnsi" w:cstheme="minorHAnsi"/>
        </w:rPr>
        <w:t>They aren’t an issue for Kessler.</w:t>
      </w:r>
    </w:p>
    <w:p w14:paraId="2833493B"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Most importantly, all new satellite launches since the 1990’s are required to include a plan to get rid of the satellite at the end of its useful life (usually by deorbiting)</w:t>
      </w:r>
    </w:p>
    <w:p w14:paraId="528D2783" w14:textId="77777777" w:rsidR="00C401A8" w:rsidRPr="00940074" w:rsidRDefault="00C401A8" w:rsidP="00C401A8">
      <w:pPr>
        <w:rPr>
          <w:rFonts w:asciiTheme="minorHAnsi" w:hAnsiTheme="minorHAnsi" w:cstheme="minorHAnsi"/>
        </w:rPr>
      </w:pPr>
      <w:r w:rsidRPr="00940074">
        <w:rPr>
          <w:rStyle w:val="StyleUnderline"/>
          <w:rFonts w:asciiTheme="minorHAnsi" w:hAnsiTheme="minorHAnsi" w:cstheme="minorHAnsi"/>
        </w:rPr>
        <w:t xml:space="preserve">So the realistic </w:t>
      </w:r>
      <w:r w:rsidRPr="00940074">
        <w:rPr>
          <w:rStyle w:val="Emphasis"/>
          <w:rFonts w:asciiTheme="minorHAnsi" w:hAnsiTheme="minorHAnsi" w:cstheme="minorHAnsi"/>
          <w:highlight w:val="green"/>
        </w:rPr>
        <w:t>worst case is that insurance premiums</w:t>
      </w:r>
      <w:r w:rsidRPr="00940074">
        <w:rPr>
          <w:rStyle w:val="Emphasis"/>
          <w:rFonts w:asciiTheme="minorHAnsi" w:hAnsiTheme="minorHAnsi" w:cstheme="minorHAnsi"/>
        </w:rPr>
        <w:t xml:space="preserve"> on satellites </w:t>
      </w:r>
      <w:r w:rsidRPr="00940074">
        <w:rPr>
          <w:rStyle w:val="Emphasis"/>
          <w:rFonts w:asciiTheme="minorHAnsi" w:hAnsiTheme="minorHAnsi" w:cstheme="minorHAnsi"/>
          <w:highlight w:val="green"/>
        </w:rPr>
        <w:t>go up a bit</w:t>
      </w:r>
      <w:r w:rsidRPr="00940074">
        <w:rPr>
          <w:rFonts w:asciiTheme="minorHAnsi" w:hAnsiTheme="minorHAnsi" w:cstheme="minorHAnsi"/>
        </w:rPr>
        <w:t>. Given the current trend toward much smaller, cheaper micro satellites, this wouldn’t even have a huge effect.</w:t>
      </w:r>
    </w:p>
    <w:p w14:paraId="0C31B215"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I’m removing Kessler Syndrome from my list of things to worry about.</w:t>
      </w:r>
    </w:p>
    <w:p w14:paraId="6989978F" w14:textId="77777777" w:rsidR="00C401A8" w:rsidRPr="00940074" w:rsidRDefault="00C401A8" w:rsidP="00C401A8">
      <w:pPr>
        <w:pStyle w:val="Heading4"/>
        <w:rPr>
          <w:rFonts w:asciiTheme="minorHAnsi" w:hAnsiTheme="minorHAnsi" w:cstheme="minorHAnsi"/>
        </w:rPr>
      </w:pPr>
      <w:r w:rsidRPr="00940074">
        <w:rPr>
          <w:rFonts w:asciiTheme="minorHAnsi" w:hAnsiTheme="minorHAnsi" w:cstheme="minorHAnsi"/>
          <w:u w:val="single"/>
        </w:rPr>
        <w:t>Thousands of satellites</w:t>
      </w:r>
      <w:r w:rsidRPr="00940074">
        <w:rPr>
          <w:rFonts w:asciiTheme="minorHAnsi" w:hAnsiTheme="minorHAnsi" w:cstheme="minorHAnsi"/>
        </w:rPr>
        <w:t xml:space="preserve"> and a </w:t>
      </w:r>
      <w:r w:rsidRPr="00940074">
        <w:rPr>
          <w:rFonts w:asciiTheme="minorHAnsi" w:hAnsiTheme="minorHAnsi" w:cstheme="minorHAnsi"/>
          <w:u w:val="single"/>
        </w:rPr>
        <w:t>half-million objects</w:t>
      </w:r>
      <w:r w:rsidRPr="00940074">
        <w:rPr>
          <w:rFonts w:asciiTheme="minorHAnsi" w:hAnsiTheme="minorHAnsi" w:cstheme="minorHAnsi"/>
        </w:rPr>
        <w:t xml:space="preserve"> in space now and only </w:t>
      </w:r>
      <w:r w:rsidRPr="00940074">
        <w:rPr>
          <w:rFonts w:asciiTheme="minorHAnsi" w:hAnsiTheme="minorHAnsi" w:cstheme="minorHAnsi"/>
          <w:u w:val="single"/>
        </w:rPr>
        <w:t>15 collisions</w:t>
      </w:r>
      <w:r w:rsidRPr="00940074">
        <w:rPr>
          <w:rFonts w:asciiTheme="minorHAnsi" w:hAnsiTheme="minorHAnsi" w:cstheme="minorHAnsi"/>
        </w:rPr>
        <w:t xml:space="preserve"> have ever happened.</w:t>
      </w:r>
    </w:p>
    <w:p w14:paraId="5E88312C" w14:textId="77777777" w:rsidR="00C401A8" w:rsidRPr="00940074" w:rsidRDefault="00C401A8" w:rsidP="00C401A8">
      <w:pPr>
        <w:rPr>
          <w:rFonts w:asciiTheme="minorHAnsi" w:hAnsiTheme="minorHAnsi" w:cstheme="minorHAnsi"/>
        </w:rPr>
      </w:pPr>
      <w:r w:rsidRPr="00940074">
        <w:rPr>
          <w:rFonts w:asciiTheme="minorHAnsi" w:hAnsiTheme="minorHAnsi" w:cstheme="minorHAnsi"/>
          <w:b/>
          <w:bCs/>
          <w:szCs w:val="26"/>
          <w:u w:val="single"/>
        </w:rPr>
        <w:t>Albrecht and Graziani 16</w:t>
      </w:r>
      <w:r w:rsidRPr="00940074">
        <w:rPr>
          <w:rFonts w:asciiTheme="minorHAnsi" w:hAnsiTheme="minorHAnsi" w:cstheme="minorHAnsi"/>
          <w:u w:val="single"/>
        </w:rPr>
        <w:t xml:space="preserve"> </w:t>
      </w:r>
      <w:r w:rsidRPr="00940074">
        <w:rPr>
          <w:rFonts w:asciiTheme="minorHAnsi" w:hAnsiTheme="minorHAnsi" w:cstheme="minorHAnsi"/>
        </w:rPr>
        <w:t>[Mark Albrecht and Paul Graziani, 5-9-2016, "Op-ed," SpaceNews, https://spacenews.com/op-ed-congested-space-is-a-serious-problem-solved-by-hard-work-not-hysteria/]//DDPT</w:t>
      </w:r>
    </w:p>
    <w:p w14:paraId="29D3583A"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940074">
        <w:rPr>
          <w:rStyle w:val="StyleUnderline"/>
          <w:rFonts w:asciiTheme="minorHAnsi" w:hAnsiTheme="minorHAnsi" w:cstheme="minorHAnsi"/>
        </w:rPr>
        <w:t xml:space="preserve">Many in </w:t>
      </w:r>
      <w:r w:rsidRPr="00940074">
        <w:rPr>
          <w:rStyle w:val="Emphasis"/>
          <w:rFonts w:asciiTheme="minorHAnsi" w:hAnsiTheme="minorHAnsi" w:cstheme="minorHAnsi"/>
          <w:highlight w:val="green"/>
        </w:rPr>
        <w:t>the space community</w:t>
      </w:r>
      <w:r w:rsidRPr="00940074">
        <w:rPr>
          <w:rStyle w:val="StyleUnderline"/>
          <w:rFonts w:asciiTheme="minorHAnsi" w:hAnsiTheme="minorHAnsi" w:cstheme="minorHAnsi"/>
        </w:rPr>
        <w:t xml:space="preserve"> have </w:t>
      </w:r>
      <w:r w:rsidRPr="00940074">
        <w:rPr>
          <w:rStyle w:val="Emphasis"/>
          <w:rFonts w:asciiTheme="minorHAnsi" w:hAnsiTheme="minorHAnsi" w:cstheme="minorHAnsi"/>
          <w:highlight w:val="green"/>
        </w:rPr>
        <w:t>called</w:t>
      </w:r>
      <w:r w:rsidRPr="00940074">
        <w:rPr>
          <w:rStyle w:val="Emphasis"/>
          <w:rFonts w:asciiTheme="minorHAnsi" w:hAnsiTheme="minorHAnsi" w:cstheme="minorHAnsi"/>
        </w:rPr>
        <w:t xml:space="preserve"> the collision hazard caused by </w:t>
      </w:r>
      <w:r w:rsidRPr="00940074">
        <w:rPr>
          <w:rStyle w:val="Emphasis"/>
          <w:rFonts w:asciiTheme="minorHAnsi" w:hAnsiTheme="minorHAnsi" w:cstheme="minorHAnsi"/>
          <w:highlight w:val="green"/>
        </w:rPr>
        <w:t>space debris a crisis</w:t>
      </w:r>
      <w:r w:rsidRPr="00940074">
        <w:rPr>
          <w:rStyle w:val="Emphasis"/>
          <w:rFonts w:asciiTheme="minorHAnsi" w:hAnsiTheme="minorHAnsi" w:cstheme="minorHAnsi"/>
        </w:rPr>
        <w:t>.</w:t>
      </w:r>
    </w:p>
    <w:p w14:paraId="2BEC6A7C"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 xml:space="preserve">Popular culture has embraced the risks of collisions in space in films like Gravity. Some </w:t>
      </w:r>
      <w:r w:rsidRPr="00940074">
        <w:rPr>
          <w:rStyle w:val="Emphasis"/>
          <w:rFonts w:asciiTheme="minorHAnsi" w:hAnsiTheme="minorHAnsi" w:cstheme="minorHAnsi"/>
          <w:highlight w:val="green"/>
        </w:rPr>
        <w:t>participants</w:t>
      </w:r>
      <w:r w:rsidRPr="00940074">
        <w:rPr>
          <w:rStyle w:val="StyleUnderline"/>
          <w:rFonts w:asciiTheme="minorHAnsi" w:hAnsiTheme="minorHAnsi" w:cstheme="minorHAnsi"/>
          <w:highlight w:val="green"/>
        </w:rPr>
        <w:t xml:space="preserve"> have </w:t>
      </w:r>
      <w:r w:rsidRPr="00940074">
        <w:rPr>
          <w:rStyle w:val="Emphasis"/>
          <w:rFonts w:asciiTheme="minorHAnsi" w:hAnsiTheme="minorHAnsi" w:cstheme="minorHAnsi"/>
          <w:highlight w:val="green"/>
        </w:rPr>
        <w:t>dramatized the issue</w:t>
      </w:r>
      <w:r w:rsidRPr="00940074">
        <w:rPr>
          <w:rStyle w:val="Emphasis"/>
          <w:rFonts w:asciiTheme="minorHAnsi" w:hAnsiTheme="minorHAnsi" w:cstheme="minorHAnsi"/>
        </w:rPr>
        <w:t xml:space="preserve"> by producing graphics of Earth</w:t>
      </w:r>
      <w:r w:rsidRPr="00940074">
        <w:rPr>
          <w:rStyle w:val="StyleUnderline"/>
          <w:rFonts w:asciiTheme="minorHAnsi" w:hAnsiTheme="minorHAnsi" w:cstheme="minorHAnsi"/>
        </w:rPr>
        <w:t xml:space="preserve"> and its satellites, which make our planet look like a fuzzy marble</w:t>
      </w:r>
      <w:r w:rsidRPr="00940074">
        <w:rPr>
          <w:rFonts w:asciiTheme="minorHAnsi" w:hAnsiTheme="minorHAnsi" w:cstheme="minorHAnsi"/>
        </w:rPr>
        <w:t>, almost obscured by a dense cloud of white pellets meant to conceptualize space congestion.</w:t>
      </w:r>
    </w:p>
    <w:p w14:paraId="27BDE07A"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 xml:space="preserve">Unfortunately, for the sake of a good visual, </w:t>
      </w:r>
      <w:r w:rsidRPr="00940074">
        <w:rPr>
          <w:rStyle w:val="Emphasis"/>
          <w:rFonts w:asciiTheme="minorHAnsi" w:hAnsiTheme="minorHAnsi" w:cstheme="minorHAnsi"/>
          <w:highlight w:val="green"/>
        </w:rPr>
        <w:t>satellites</w:t>
      </w:r>
      <w:r w:rsidRPr="00940074">
        <w:rPr>
          <w:rStyle w:val="StyleUnderline"/>
          <w:rFonts w:asciiTheme="minorHAnsi" w:hAnsiTheme="minorHAnsi" w:cstheme="minorHAnsi"/>
        </w:rPr>
        <w:t xml:space="preserve"> are </w:t>
      </w:r>
      <w:r w:rsidRPr="00940074">
        <w:rPr>
          <w:rStyle w:val="Emphasis"/>
          <w:rFonts w:asciiTheme="minorHAnsi" w:hAnsiTheme="minorHAnsi" w:cstheme="minorHAnsi"/>
          <w:highlight w:val="green"/>
        </w:rPr>
        <w:t>depicted as if they were hundreds of miles wide</w:t>
      </w:r>
      <w:r w:rsidRPr="00940074">
        <w:rPr>
          <w:rFonts w:asciiTheme="minorHAnsi" w:hAnsiTheme="minorHAnsi" w:cstheme="minorHAnsi"/>
        </w:rPr>
        <w:t xml:space="preserve">, like the state of Pennsylvania (for the record, there are no space objects the size of Pennsylvania in orbit). Unfortunately, this is the rule, not the exception, and </w:t>
      </w:r>
      <w:r w:rsidRPr="00940074">
        <w:rPr>
          <w:rStyle w:val="StyleUnderline"/>
          <w:rFonts w:asciiTheme="minorHAnsi" w:hAnsiTheme="minorHAnsi" w:cstheme="minorHAnsi"/>
          <w:highlight w:val="green"/>
        </w:rPr>
        <w:t xml:space="preserve">almost all of </w:t>
      </w:r>
      <w:r w:rsidRPr="00940074">
        <w:rPr>
          <w:rStyle w:val="Emphasis"/>
          <w:rFonts w:asciiTheme="minorHAnsi" w:hAnsiTheme="minorHAnsi" w:cstheme="minorHAnsi"/>
          <w:highlight w:val="green"/>
        </w:rPr>
        <w:t>these articles</w:t>
      </w:r>
      <w:r w:rsidRPr="00940074">
        <w:rPr>
          <w:rStyle w:val="Emphasis"/>
          <w:rFonts w:asciiTheme="minorHAnsi" w:hAnsiTheme="minorHAnsi" w:cstheme="minorHAnsi"/>
        </w:rPr>
        <w:t xml:space="preserve">, movies, graphics, and simulations </w:t>
      </w:r>
      <w:r w:rsidRPr="00940074">
        <w:rPr>
          <w:rStyle w:val="Emphasis"/>
          <w:rFonts w:asciiTheme="minorHAnsi" w:hAnsiTheme="minorHAnsi" w:cstheme="minorHAnsi"/>
          <w:highlight w:val="green"/>
        </w:rPr>
        <w:t>are</w:t>
      </w:r>
      <w:r w:rsidRPr="00940074">
        <w:rPr>
          <w:rStyle w:val="StyleUnderline"/>
          <w:rFonts w:asciiTheme="minorHAnsi" w:hAnsiTheme="minorHAnsi" w:cstheme="minorHAnsi"/>
          <w:highlight w:val="green"/>
        </w:rPr>
        <w:t xml:space="preserve"> exaggerated and </w:t>
      </w:r>
      <w:r w:rsidRPr="00940074">
        <w:rPr>
          <w:rStyle w:val="Emphasis"/>
          <w:rFonts w:asciiTheme="minorHAnsi" w:hAnsiTheme="minorHAnsi" w:cstheme="minorHAnsi"/>
          <w:highlight w:val="green"/>
        </w:rPr>
        <w:t>misleading</w:t>
      </w:r>
      <w:r w:rsidRPr="00940074">
        <w:rPr>
          <w:rFonts w:asciiTheme="minorHAnsi" w:hAnsiTheme="minorHAnsi" w:cstheme="minorHAnsi"/>
        </w:rPr>
        <w:t xml:space="preserve">. </w:t>
      </w:r>
      <w:r w:rsidRPr="00940074">
        <w:rPr>
          <w:rStyle w:val="Emphasis"/>
          <w:rFonts w:asciiTheme="minorHAnsi" w:hAnsiTheme="minorHAnsi" w:cstheme="minorHAnsi"/>
          <w:highlight w:val="green"/>
        </w:rPr>
        <w:t>Space debris</w:t>
      </w:r>
      <w:r w:rsidRPr="00940074">
        <w:rPr>
          <w:rFonts w:asciiTheme="minorHAnsi" w:hAnsiTheme="minorHAnsi" w:cstheme="minorHAnsi"/>
        </w:rPr>
        <w:t xml:space="preserve"> and collision risk is real, but it </w:t>
      </w:r>
      <w:r w:rsidRPr="00940074">
        <w:rPr>
          <w:rStyle w:val="StyleUnderline"/>
          <w:rFonts w:asciiTheme="minorHAnsi" w:hAnsiTheme="minorHAnsi" w:cstheme="minorHAnsi"/>
          <w:highlight w:val="green"/>
        </w:rPr>
        <w:t xml:space="preserve">certainly </w:t>
      </w:r>
      <w:r w:rsidRPr="00940074">
        <w:rPr>
          <w:rStyle w:val="Emphasis"/>
          <w:rFonts w:asciiTheme="minorHAnsi" w:hAnsiTheme="minorHAnsi" w:cstheme="minorHAnsi"/>
          <w:highlight w:val="green"/>
        </w:rPr>
        <w:t>is not a crisis</w:t>
      </w:r>
      <w:r w:rsidRPr="00940074">
        <w:rPr>
          <w:rFonts w:asciiTheme="minorHAnsi" w:hAnsiTheme="minorHAnsi" w:cstheme="minorHAnsi"/>
        </w:rPr>
        <w:t>.</w:t>
      </w:r>
    </w:p>
    <w:p w14:paraId="3A598276"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So what are the facts?</w:t>
      </w:r>
    </w:p>
    <w:p w14:paraId="16EEB00D" w14:textId="77777777" w:rsidR="00C401A8" w:rsidRPr="00940074" w:rsidRDefault="00C401A8" w:rsidP="00C401A8">
      <w:pPr>
        <w:rPr>
          <w:rStyle w:val="StyleUnderline"/>
          <w:rFonts w:asciiTheme="minorHAnsi" w:hAnsiTheme="minorHAnsi" w:cstheme="minorHAnsi"/>
        </w:rPr>
      </w:pPr>
      <w:r w:rsidRPr="00940074">
        <w:rPr>
          <w:rFonts w:asciiTheme="minorHAnsi" w:hAnsiTheme="minorHAnsi" w:cstheme="minorHAnsi"/>
        </w:rPr>
        <w:t xml:space="preserve">On the positive side, </w:t>
      </w:r>
      <w:r w:rsidRPr="00940074">
        <w:rPr>
          <w:rStyle w:val="Emphasis"/>
          <w:rFonts w:asciiTheme="minorHAnsi" w:hAnsiTheme="minorHAnsi" w:cstheme="minorHAnsi"/>
          <w:highlight w:val="green"/>
        </w:rPr>
        <w:t>space is empty</w:t>
      </w:r>
      <w:r w:rsidRPr="00940074">
        <w:rPr>
          <w:rStyle w:val="StyleUnderline"/>
          <w:rFonts w:asciiTheme="minorHAnsi" w:hAnsiTheme="minorHAnsi" w:cstheme="minorHAnsi"/>
          <w:highlight w:val="green"/>
        </w:rPr>
        <w:t xml:space="preserve"> and</w:t>
      </w:r>
      <w:r w:rsidRPr="00940074">
        <w:rPr>
          <w:rStyle w:val="StyleUnderline"/>
          <w:rFonts w:asciiTheme="minorHAnsi" w:hAnsiTheme="minorHAnsi" w:cstheme="minorHAnsi"/>
        </w:rPr>
        <w:t xml:space="preserve"> it is </w:t>
      </w:r>
      <w:r w:rsidRPr="00940074">
        <w:rPr>
          <w:rStyle w:val="StyleUnderline"/>
          <w:rFonts w:asciiTheme="minorHAnsi" w:hAnsiTheme="minorHAnsi" w:cstheme="minorHAnsi"/>
          <w:highlight w:val="green"/>
        </w:rPr>
        <w:t>vast</w:t>
      </w:r>
      <w:r w:rsidRPr="00940074">
        <w:rPr>
          <w:rFonts w:asciiTheme="minorHAnsi" w:hAnsiTheme="minorHAnsi" w:cstheme="minorHAnsi"/>
        </w:rPr>
        <w:t xml:space="preserve">. At the altitude of the International Space Station, </w:t>
      </w:r>
      <w:r w:rsidRPr="00940074">
        <w:rPr>
          <w:rStyle w:val="StyleUnderline"/>
          <w:rFonts w:asciiTheme="minorHAnsi" w:hAnsiTheme="minorHAnsi" w:cstheme="minorHAnsi"/>
          <w:highlight w:val="green"/>
        </w:rPr>
        <w:t>one half a degree of Earth longitude is</w:t>
      </w:r>
      <w:r w:rsidRPr="00940074">
        <w:rPr>
          <w:rStyle w:val="StyleUnderline"/>
          <w:rFonts w:asciiTheme="minorHAnsi" w:hAnsiTheme="minorHAnsi" w:cstheme="minorHAnsi"/>
        </w:rPr>
        <w:t xml:space="preserve"> almost </w:t>
      </w:r>
      <w:r w:rsidRPr="00940074">
        <w:rPr>
          <w:rStyle w:val="StyleUnderline"/>
          <w:rFonts w:asciiTheme="minorHAnsi" w:hAnsiTheme="minorHAnsi" w:cstheme="minorHAnsi"/>
          <w:highlight w:val="green"/>
        </w:rPr>
        <w:t>40 miles</w:t>
      </w:r>
      <w:r w:rsidRPr="00940074">
        <w:rPr>
          <w:rStyle w:val="StyleUnderline"/>
          <w:rFonts w:asciiTheme="minorHAnsi" w:hAnsiTheme="minorHAnsi" w:cstheme="minorHAnsi"/>
        </w:rPr>
        <w:t xml:space="preserve"> long</w:t>
      </w:r>
      <w:r w:rsidRPr="00940074">
        <w:rPr>
          <w:rFonts w:asciiTheme="minorHAnsi" w:hAnsiTheme="minorHAnsi" w:cstheme="minorHAnsi"/>
        </w:rPr>
        <w:t xml:space="preserve">. That same one half a degree at geostationary orbit, some 22,000 miles up is over 230 miles long. Generally, </w:t>
      </w:r>
      <w:r w:rsidRPr="00940074">
        <w:rPr>
          <w:rStyle w:val="Emphasis"/>
          <w:rFonts w:asciiTheme="minorHAnsi" w:hAnsiTheme="minorHAnsi" w:cstheme="minorHAnsi"/>
          <w:highlight w:val="green"/>
        </w:rPr>
        <w:t>we don’t</w:t>
      </w:r>
      <w:r w:rsidRPr="00940074">
        <w:rPr>
          <w:rStyle w:val="StyleUnderline"/>
          <w:rFonts w:asciiTheme="minorHAnsi" w:hAnsiTheme="minorHAnsi" w:cstheme="minorHAnsi"/>
        </w:rPr>
        <w:t xml:space="preserve"> intentionally </w:t>
      </w:r>
      <w:r w:rsidRPr="00940074">
        <w:rPr>
          <w:rStyle w:val="Emphasis"/>
          <w:rFonts w:asciiTheme="minorHAnsi" w:hAnsiTheme="minorHAnsi" w:cstheme="minorHAnsi"/>
          <w:highlight w:val="green"/>
        </w:rPr>
        <w:t>put satellites closer together than one-half degree</w:t>
      </w:r>
      <w:r w:rsidRPr="00940074">
        <w:rPr>
          <w:rFonts w:asciiTheme="minorHAnsi" w:hAnsiTheme="minorHAnsi" w:cstheme="minorHAnsi"/>
        </w:rPr>
        <w:t xml:space="preserve">. That means </w:t>
      </w:r>
      <w:r w:rsidRPr="00940074">
        <w:rPr>
          <w:rStyle w:val="StyleUnderline"/>
          <w:rFonts w:asciiTheme="minorHAnsi" w:hAnsiTheme="minorHAnsi" w:cstheme="minorHAnsi"/>
        </w:rPr>
        <w:t xml:space="preserve">at geostationary orbit, </w:t>
      </w:r>
      <w:r w:rsidRPr="00940074">
        <w:rPr>
          <w:rStyle w:val="Emphasis"/>
          <w:rFonts w:asciiTheme="minorHAnsi" w:hAnsiTheme="minorHAnsi" w:cstheme="minorHAnsi"/>
        </w:rPr>
        <w:t>they are no closer than 11 times as far as the eye can see on flat ground</w:t>
      </w:r>
      <w:r w:rsidRPr="00940074">
        <w:rPr>
          <w:rStyle w:val="StyleUnderline"/>
          <w:rFonts w:asciiTheme="minorHAnsi" w:hAnsiTheme="minorHAnsi" w:cstheme="minorHAnsi"/>
        </w:rPr>
        <w:t xml:space="preserve"> or on the sea</w:t>
      </w:r>
      <w:r w:rsidRPr="00940074">
        <w:rPr>
          <w:rFonts w:asciiTheme="minorHAnsi" w:hAnsiTheme="minorHAnsi" w:cstheme="minorHAnsi"/>
        </w:rPr>
        <w:t xml:space="preserve">: </w:t>
      </w:r>
      <w:r w:rsidRPr="00940074">
        <w:rPr>
          <w:rStyle w:val="StyleUnderline"/>
          <w:rFonts w:asciiTheme="minorHAnsi" w:hAnsiTheme="minorHAnsi" w:cstheme="minorHAnsi"/>
        </w:rPr>
        <w:t>That’s the horizon over the horizon 10 times over</w:t>
      </w:r>
      <w:r w:rsidRPr="00940074">
        <w:rPr>
          <w:rFonts w:asciiTheme="minorHAnsi" w:hAnsiTheme="minorHAnsi" w:cstheme="minorHAnsi"/>
        </w:rPr>
        <w:t xml:space="preserve">. In addition, other than minute forces like solar winds and sparse bits of atmosphere that still exist 500 miles up, </w:t>
      </w:r>
      <w:r w:rsidRPr="00940074">
        <w:rPr>
          <w:rStyle w:val="StyleUnderline"/>
          <w:rFonts w:asciiTheme="minorHAnsi" w:hAnsiTheme="minorHAnsi" w:cstheme="minorHAnsi"/>
        </w:rPr>
        <w:t xml:space="preserve">nothing gets in the way of </w:t>
      </w:r>
      <w:r w:rsidRPr="00940074">
        <w:rPr>
          <w:rStyle w:val="Emphasis"/>
          <w:rFonts w:asciiTheme="minorHAnsi" w:hAnsiTheme="minorHAnsi" w:cstheme="minorHAnsi"/>
          <w:highlight w:val="green"/>
        </w:rPr>
        <w:t>orbiting objects</w:t>
      </w:r>
      <w:r w:rsidRPr="00940074">
        <w:rPr>
          <w:rStyle w:val="StyleUnderline"/>
          <w:rFonts w:asciiTheme="minorHAnsi" w:hAnsiTheme="minorHAnsi" w:cstheme="minorHAnsi"/>
        </w:rPr>
        <w:t xml:space="preserve"> and they </w:t>
      </w:r>
      <w:r w:rsidRPr="00940074">
        <w:rPr>
          <w:rStyle w:val="Emphasis"/>
          <w:rFonts w:asciiTheme="minorHAnsi" w:hAnsiTheme="minorHAnsi" w:cstheme="minorHAnsi"/>
          <w:highlight w:val="green"/>
        </w:rPr>
        <w:t>behave</w:t>
      </w:r>
      <w:r w:rsidRPr="00940074">
        <w:rPr>
          <w:rStyle w:val="StyleUnderline"/>
          <w:rFonts w:asciiTheme="minorHAnsi" w:hAnsiTheme="minorHAnsi" w:cstheme="minorHAnsi"/>
          <w:highlight w:val="green"/>
        </w:rPr>
        <w:t xml:space="preserve"> quite </w:t>
      </w:r>
      <w:r w:rsidRPr="00940074">
        <w:rPr>
          <w:rStyle w:val="Emphasis"/>
          <w:rFonts w:asciiTheme="minorHAnsi" w:hAnsiTheme="minorHAnsi" w:cstheme="minorHAnsi"/>
          <w:highlight w:val="green"/>
        </w:rPr>
        <w:lastRenderedPageBreak/>
        <w:t>predictably</w:t>
      </w:r>
      <w:r w:rsidRPr="00940074">
        <w:rPr>
          <w:rStyle w:val="StyleUnderline"/>
          <w:rFonts w:asciiTheme="minorHAnsi" w:hAnsiTheme="minorHAnsi" w:cstheme="minorHAnsi"/>
        </w:rPr>
        <w:t xml:space="preserve">. The location of </w:t>
      </w:r>
      <w:r w:rsidRPr="00940074">
        <w:rPr>
          <w:rStyle w:val="Emphasis"/>
          <w:rFonts w:asciiTheme="minorHAnsi" w:hAnsiTheme="minorHAnsi" w:cstheme="minorHAnsi"/>
          <w:highlight w:val="green"/>
        </w:rPr>
        <w:t xml:space="preserve">the smallest spacecraft can be predicated within </w:t>
      </w:r>
      <w:r w:rsidRPr="00940074">
        <w:rPr>
          <w:rStyle w:val="StyleUnderline"/>
          <w:rFonts w:asciiTheme="minorHAnsi" w:hAnsiTheme="minorHAnsi" w:cstheme="minorHAnsi"/>
        </w:rPr>
        <w:t xml:space="preserve">a </w:t>
      </w:r>
      <w:r w:rsidRPr="00940074">
        <w:rPr>
          <w:rStyle w:val="Emphasis"/>
          <w:rFonts w:asciiTheme="minorHAnsi" w:hAnsiTheme="minorHAnsi" w:cstheme="minorHAnsi"/>
          <w:highlight w:val="green"/>
        </w:rPr>
        <w:t>1,000 feet</w:t>
      </w:r>
      <w:r w:rsidRPr="00940074">
        <w:rPr>
          <w:rStyle w:val="StyleUnderline"/>
          <w:rFonts w:asciiTheme="minorHAnsi" w:hAnsiTheme="minorHAnsi" w:cstheme="minorHAnsi"/>
          <w:highlight w:val="green"/>
        </w:rPr>
        <w:t>, 24 hours in advance.</w:t>
      </w:r>
    </w:p>
    <w:p w14:paraId="5DE4ABA0" w14:textId="77777777" w:rsidR="00C401A8" w:rsidRPr="00940074" w:rsidRDefault="00C401A8" w:rsidP="00C401A8">
      <w:pPr>
        <w:rPr>
          <w:rStyle w:val="StyleUnderline"/>
          <w:rFonts w:asciiTheme="minorHAnsi" w:hAnsiTheme="minorHAnsi" w:cstheme="minorHAnsi"/>
        </w:rPr>
      </w:pPr>
      <w:r w:rsidRPr="00940074">
        <w:rPr>
          <w:rFonts w:asciiTheme="minorHAnsi" w:hAnsiTheme="minorHAnsi" w:cstheme="minorHAnsi"/>
        </w:rPr>
        <w:t xml:space="preserve">Since we first started placing objects into space </w:t>
      </w:r>
      <w:r w:rsidRPr="00940074">
        <w:rPr>
          <w:rStyle w:val="StyleUnderline"/>
          <w:rFonts w:asciiTheme="minorHAnsi" w:hAnsiTheme="minorHAnsi" w:cstheme="minorHAnsi"/>
        </w:rPr>
        <w:t xml:space="preserve">there have been </w:t>
      </w:r>
      <w:r w:rsidRPr="00940074">
        <w:rPr>
          <w:rStyle w:val="Emphasis"/>
          <w:rFonts w:asciiTheme="minorHAnsi" w:hAnsiTheme="minorHAnsi" w:cstheme="minorHAnsi"/>
          <w:highlight w:val="green"/>
        </w:rPr>
        <w:t>11 known low Earth orbit collisions</w:t>
      </w:r>
      <w:r w:rsidRPr="00940074">
        <w:rPr>
          <w:rStyle w:val="StyleUnderline"/>
          <w:rFonts w:asciiTheme="minorHAnsi" w:hAnsiTheme="minorHAnsi" w:cstheme="minorHAnsi"/>
        </w:rPr>
        <w:t xml:space="preserve">, and </w:t>
      </w:r>
      <w:r w:rsidRPr="00940074">
        <w:rPr>
          <w:rStyle w:val="Emphasis"/>
          <w:rFonts w:asciiTheme="minorHAnsi" w:hAnsiTheme="minorHAnsi" w:cstheme="minorHAnsi"/>
          <w:highlight w:val="green"/>
        </w:rPr>
        <w:t>three</w:t>
      </w:r>
      <w:r w:rsidRPr="00940074">
        <w:rPr>
          <w:rStyle w:val="StyleUnderline"/>
          <w:rFonts w:asciiTheme="minorHAnsi" w:hAnsiTheme="minorHAnsi" w:cstheme="minorHAnsi"/>
        </w:rPr>
        <w:t xml:space="preserve"> known collisions </w:t>
      </w:r>
      <w:r w:rsidRPr="00940074">
        <w:rPr>
          <w:rStyle w:val="StyleUnderline"/>
          <w:rFonts w:asciiTheme="minorHAnsi" w:hAnsiTheme="minorHAnsi" w:cstheme="minorHAnsi"/>
          <w:highlight w:val="green"/>
        </w:rPr>
        <w:t xml:space="preserve">at </w:t>
      </w:r>
      <w:r w:rsidRPr="00940074">
        <w:rPr>
          <w:rStyle w:val="Emphasis"/>
          <w:rFonts w:asciiTheme="minorHAnsi" w:hAnsiTheme="minorHAnsi" w:cstheme="minorHAnsi"/>
          <w:highlight w:val="green"/>
        </w:rPr>
        <w:t>geostationary orbit</w:t>
      </w:r>
      <w:r w:rsidRPr="00940074">
        <w:rPr>
          <w:rFonts w:asciiTheme="minorHAnsi" w:hAnsiTheme="minorHAnsi" w:cstheme="minorHAnsi"/>
        </w:rPr>
        <w:t xml:space="preserve">. Think of it: </w:t>
      </w:r>
      <w:r w:rsidRPr="00940074">
        <w:rPr>
          <w:rStyle w:val="StyleUnderline"/>
          <w:rFonts w:asciiTheme="minorHAnsi" w:hAnsiTheme="minorHAnsi" w:cstheme="minorHAnsi"/>
          <w:highlight w:val="green"/>
        </w:rPr>
        <w:t>135 space shuttle flights</w:t>
      </w:r>
      <w:r w:rsidRPr="00940074">
        <w:rPr>
          <w:rStyle w:val="StyleUnderline"/>
          <w:rFonts w:asciiTheme="minorHAnsi" w:hAnsiTheme="minorHAnsi" w:cstheme="minorHAnsi"/>
        </w:rPr>
        <w:t xml:space="preserve">, all of </w:t>
      </w:r>
      <w:r w:rsidRPr="00940074">
        <w:rPr>
          <w:rStyle w:val="StyleUnderline"/>
          <w:rFonts w:asciiTheme="minorHAnsi" w:hAnsiTheme="minorHAnsi" w:cstheme="minorHAnsi"/>
          <w:highlight w:val="green"/>
        </w:rPr>
        <w:t>the Apollo</w:t>
      </w:r>
      <w:r w:rsidRPr="00940074">
        <w:rPr>
          <w:rStyle w:val="StyleUnderline"/>
          <w:rFonts w:asciiTheme="minorHAnsi" w:hAnsiTheme="minorHAnsi" w:cstheme="minorHAnsi"/>
        </w:rPr>
        <w:t xml:space="preserve">, </w:t>
      </w:r>
      <w:r w:rsidRPr="00940074">
        <w:rPr>
          <w:rStyle w:val="StyleUnderline"/>
          <w:rFonts w:asciiTheme="minorHAnsi" w:hAnsiTheme="minorHAnsi" w:cstheme="minorHAnsi"/>
          <w:highlight w:val="green"/>
        </w:rPr>
        <w:t>Gemini and Mercury flights</w:t>
      </w:r>
      <w:r w:rsidRPr="00940074">
        <w:rPr>
          <w:rStyle w:val="StyleUnderline"/>
          <w:rFonts w:asciiTheme="minorHAnsi" w:hAnsiTheme="minorHAnsi" w:cstheme="minorHAnsi"/>
        </w:rPr>
        <w:t xml:space="preserve">, hundreds of </w:t>
      </w:r>
      <w:r w:rsidRPr="00940074">
        <w:rPr>
          <w:rStyle w:val="StyleUnderline"/>
          <w:rFonts w:asciiTheme="minorHAnsi" w:hAnsiTheme="minorHAnsi" w:cstheme="minorHAnsi"/>
          <w:highlight w:val="green"/>
        </w:rPr>
        <w:t>telecommunications satellites</w:t>
      </w:r>
      <w:r w:rsidRPr="00940074">
        <w:rPr>
          <w:rStyle w:val="StyleUnderline"/>
          <w:rFonts w:asciiTheme="minorHAnsi" w:hAnsiTheme="minorHAnsi" w:cstheme="minorHAnsi"/>
        </w:rPr>
        <w:t xml:space="preserve">, </w:t>
      </w:r>
      <w:r w:rsidRPr="00940074">
        <w:rPr>
          <w:rStyle w:val="Emphasis"/>
          <w:rFonts w:asciiTheme="minorHAnsi" w:hAnsiTheme="minorHAnsi" w:cstheme="minorHAnsi"/>
          <w:highlight w:val="green"/>
        </w:rPr>
        <w:t>1,300 functioning satellites</w:t>
      </w:r>
      <w:r w:rsidRPr="00940074">
        <w:rPr>
          <w:rStyle w:val="StyleUnderline"/>
          <w:rFonts w:asciiTheme="minorHAnsi" w:hAnsiTheme="minorHAnsi" w:cstheme="minorHAnsi"/>
        </w:rPr>
        <w:t xml:space="preserve"> on orbit today, </w:t>
      </w:r>
      <w:r w:rsidRPr="00940074">
        <w:rPr>
          <w:rStyle w:val="Emphasis"/>
          <w:rFonts w:asciiTheme="minorHAnsi" w:hAnsiTheme="minorHAnsi" w:cstheme="minorHAnsi"/>
          <w:highlight w:val="green"/>
        </w:rPr>
        <w:t>half a million total objects in space</w:t>
      </w:r>
      <w:r w:rsidRPr="00940074">
        <w:rPr>
          <w:rStyle w:val="StyleUnderline"/>
          <w:rFonts w:asciiTheme="minorHAnsi" w:hAnsiTheme="minorHAnsi" w:cstheme="minorHAnsi"/>
        </w:rPr>
        <w:t xml:space="preserve"> larger than a marble, and </w:t>
      </w:r>
      <w:r w:rsidRPr="00940074">
        <w:rPr>
          <w:rStyle w:val="Emphasis"/>
          <w:rFonts w:asciiTheme="minorHAnsi" w:hAnsiTheme="minorHAnsi" w:cstheme="minorHAnsi"/>
          <w:highlight w:val="green"/>
        </w:rPr>
        <w:t>fewer than 15</w:t>
      </w:r>
      <w:r w:rsidRPr="00940074">
        <w:rPr>
          <w:rStyle w:val="StyleUnderline"/>
          <w:rFonts w:asciiTheme="minorHAnsi" w:hAnsiTheme="minorHAnsi" w:cstheme="minorHAnsi"/>
          <w:highlight w:val="green"/>
        </w:rPr>
        <w:t xml:space="preserve"> known </w:t>
      </w:r>
      <w:r w:rsidRPr="00940074">
        <w:rPr>
          <w:rStyle w:val="Emphasis"/>
          <w:rFonts w:asciiTheme="minorHAnsi" w:hAnsiTheme="minorHAnsi" w:cstheme="minorHAnsi"/>
          <w:highlight w:val="green"/>
        </w:rPr>
        <w:t>collisions</w:t>
      </w:r>
      <w:r w:rsidRPr="00940074">
        <w:rPr>
          <w:rStyle w:val="StyleUnderline"/>
          <w:rFonts w:asciiTheme="minorHAnsi" w:hAnsiTheme="minorHAnsi" w:cstheme="minorHAnsi"/>
        </w:rPr>
        <w:t>. Why do people worry?</w:t>
      </w:r>
    </w:p>
    <w:p w14:paraId="28990F37" w14:textId="77777777" w:rsidR="00C401A8" w:rsidRPr="00940074" w:rsidRDefault="00C401A8" w:rsidP="00C401A8">
      <w:pPr>
        <w:pStyle w:val="Heading4"/>
        <w:rPr>
          <w:rFonts w:asciiTheme="minorHAnsi" w:hAnsiTheme="minorHAnsi" w:cstheme="minorHAnsi"/>
        </w:rPr>
      </w:pPr>
      <w:r w:rsidRPr="00940074">
        <w:rPr>
          <w:rFonts w:asciiTheme="minorHAnsi" w:hAnsiTheme="minorHAnsi" w:cstheme="minorHAnsi"/>
          <w:u w:val="single"/>
        </w:rPr>
        <w:t>Military Precedent</w:t>
      </w:r>
      <w:r w:rsidRPr="00940074">
        <w:rPr>
          <w:rFonts w:asciiTheme="minorHAnsi" w:hAnsiTheme="minorHAnsi" w:cstheme="minorHAnsi"/>
        </w:rPr>
        <w:t xml:space="preserve"> disproves </w:t>
      </w:r>
      <w:r w:rsidRPr="00940074">
        <w:rPr>
          <w:rFonts w:asciiTheme="minorHAnsi" w:hAnsiTheme="minorHAnsi" w:cstheme="minorHAnsi"/>
          <w:u w:val="single"/>
        </w:rPr>
        <w:t>Escalation</w:t>
      </w:r>
      <w:r w:rsidRPr="00940074">
        <w:rPr>
          <w:rFonts w:asciiTheme="minorHAnsi" w:hAnsiTheme="minorHAnsi" w:cstheme="minorHAnsi"/>
        </w:rPr>
        <w:t xml:space="preserve"> over Satellites</w:t>
      </w:r>
    </w:p>
    <w:p w14:paraId="12E96EA6" w14:textId="77777777" w:rsidR="00C401A8" w:rsidRPr="00940074" w:rsidRDefault="00C401A8" w:rsidP="00C401A8">
      <w:pPr>
        <w:rPr>
          <w:rFonts w:asciiTheme="minorHAnsi" w:hAnsiTheme="minorHAnsi" w:cstheme="minorHAnsi"/>
        </w:rPr>
      </w:pPr>
      <w:r w:rsidRPr="00940074">
        <w:rPr>
          <w:rStyle w:val="Style13ptBold"/>
          <w:rFonts w:asciiTheme="minorHAnsi" w:hAnsiTheme="minorHAnsi" w:cstheme="minorHAnsi"/>
        </w:rPr>
        <w:t>Zarybnisky 18</w:t>
      </w:r>
      <w:r w:rsidRPr="00940074">
        <w:rPr>
          <w:rFonts w:asciiTheme="minorHAnsi" w:hAnsiTheme="minorHAnsi" w:cstheme="minorHAnsi"/>
        </w:rPr>
        <w:t>, Eric J. Celestial Deterrence: Deterring Aggression in the Global Commons of Space. Naval War College Newport United States, 2018. (Senior Materiel Leader at United States Air Force)//Elmer Recut VM</w:t>
      </w:r>
    </w:p>
    <w:p w14:paraId="20469C97" w14:textId="77777777" w:rsidR="00C401A8" w:rsidRPr="00940074" w:rsidRDefault="00C401A8" w:rsidP="00C401A8">
      <w:pPr>
        <w:rPr>
          <w:rFonts w:asciiTheme="minorHAnsi" w:hAnsiTheme="minorHAnsi" w:cstheme="minorHAnsi"/>
          <w:sz w:val="16"/>
          <w:szCs w:val="16"/>
        </w:rPr>
      </w:pPr>
      <w:r w:rsidRPr="00940074">
        <w:rPr>
          <w:rFonts w:asciiTheme="minorHAnsi" w:hAnsiTheme="minorHAnsi" w:cstheme="minorHAnsi"/>
          <w:sz w:val="16"/>
          <w:szCs w:val="16"/>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w:t>
      </w:r>
      <w:r w:rsidRPr="00940074">
        <w:rPr>
          <w:rStyle w:val="StyleUnderline"/>
          <w:rFonts w:asciiTheme="minorHAnsi" w:hAnsiTheme="minorHAnsi" w:cstheme="minorHAnsi"/>
          <w:bCs/>
        </w:rPr>
        <w:t xml:space="preserve">Aggression in space was successfully avoided </w:t>
      </w:r>
      <w:r w:rsidRPr="00940074">
        <w:rPr>
          <w:rStyle w:val="StyleUnderline"/>
          <w:rFonts w:asciiTheme="minorHAnsi" w:hAnsiTheme="minorHAnsi" w:cstheme="minorHAnsi"/>
          <w:bCs/>
          <w:highlight w:val="green"/>
        </w:rPr>
        <w:t>during the Cold War</w:t>
      </w:r>
      <w:r w:rsidRPr="00940074">
        <w:rPr>
          <w:rStyle w:val="StyleUnderline"/>
          <w:rFonts w:asciiTheme="minorHAnsi" w:hAnsiTheme="minorHAnsi" w:cstheme="minorHAnsi"/>
          <w:bCs/>
        </w:rPr>
        <w:t xml:space="preserve"> because </w:t>
      </w:r>
      <w:r w:rsidRPr="00940074">
        <w:rPr>
          <w:rStyle w:val="StyleUnderline"/>
          <w:rFonts w:asciiTheme="minorHAnsi" w:hAnsiTheme="minorHAnsi" w:cstheme="minorHAnsi"/>
          <w:bCs/>
          <w:highlight w:val="green"/>
        </w:rPr>
        <w:t>both sides viewed</w:t>
      </w:r>
      <w:r w:rsidRPr="00940074">
        <w:rPr>
          <w:rStyle w:val="StyleUnderline"/>
          <w:rFonts w:asciiTheme="minorHAnsi" w:hAnsiTheme="minorHAnsi" w:cstheme="minorHAnsi"/>
          <w:bCs/>
        </w:rPr>
        <w:t xml:space="preserve"> an </w:t>
      </w:r>
      <w:r w:rsidRPr="00940074">
        <w:rPr>
          <w:rStyle w:val="StyleUnderline"/>
          <w:rFonts w:asciiTheme="minorHAnsi" w:hAnsiTheme="minorHAnsi" w:cstheme="minorHAnsi"/>
          <w:bCs/>
          <w:highlight w:val="green"/>
        </w:rPr>
        <w:t>attack on</w:t>
      </w:r>
      <w:r w:rsidRPr="00940074">
        <w:rPr>
          <w:rStyle w:val="StyleUnderline"/>
          <w:rFonts w:asciiTheme="minorHAnsi" w:hAnsiTheme="minorHAnsi" w:cstheme="minorHAnsi"/>
          <w:bCs/>
        </w:rPr>
        <w:t xml:space="preserve"> military </w:t>
      </w:r>
      <w:r w:rsidRPr="00940074">
        <w:rPr>
          <w:rStyle w:val="StyleUnderline"/>
          <w:rFonts w:asciiTheme="minorHAnsi" w:hAnsiTheme="minorHAnsi" w:cstheme="minorHAnsi"/>
          <w:bCs/>
          <w:highlight w:val="green"/>
        </w:rPr>
        <w:t>sat</w:t>
      </w:r>
      <w:r w:rsidRPr="00940074">
        <w:rPr>
          <w:rStyle w:val="StyleUnderline"/>
          <w:rFonts w:asciiTheme="minorHAnsi" w:hAnsiTheme="minorHAnsi" w:cstheme="minorHAnsi"/>
          <w:bCs/>
        </w:rPr>
        <w:t>ellite</w:t>
      </w:r>
      <w:r w:rsidRPr="00940074">
        <w:rPr>
          <w:rStyle w:val="StyleUnderline"/>
          <w:rFonts w:asciiTheme="minorHAnsi" w:hAnsiTheme="minorHAnsi" w:cstheme="minorHAnsi"/>
          <w:bCs/>
          <w:highlight w:val="green"/>
        </w:rPr>
        <w:t>s</w:t>
      </w:r>
      <w:r w:rsidRPr="00940074">
        <w:rPr>
          <w:rStyle w:val="StyleUnderline"/>
          <w:rFonts w:asciiTheme="minorHAnsi" w:hAnsiTheme="minorHAnsi" w:cstheme="minorHAnsi"/>
          <w:bCs/>
        </w:rPr>
        <w:t xml:space="preserve"> </w:t>
      </w:r>
      <w:r w:rsidRPr="00940074">
        <w:rPr>
          <w:rStyle w:val="StyleUnderline"/>
          <w:rFonts w:asciiTheme="minorHAnsi" w:hAnsiTheme="minorHAnsi" w:cstheme="minorHAnsi"/>
          <w:bCs/>
          <w:highlight w:val="green"/>
        </w:rPr>
        <w:t>as</w:t>
      </w:r>
      <w:r w:rsidRPr="00940074">
        <w:rPr>
          <w:rStyle w:val="StyleUnderline"/>
          <w:rFonts w:asciiTheme="minorHAnsi" w:hAnsiTheme="minorHAnsi" w:cstheme="minorHAnsi"/>
          <w:bCs/>
        </w:rPr>
        <w:t xml:space="preserve"> highly </w:t>
      </w:r>
      <w:r w:rsidRPr="00940074">
        <w:rPr>
          <w:rStyle w:val="StyleUnderline"/>
          <w:rFonts w:asciiTheme="minorHAnsi" w:hAnsiTheme="minorHAnsi" w:cstheme="minorHAnsi"/>
          <w:bCs/>
          <w:highlight w:val="green"/>
        </w:rPr>
        <w:t>escalatory</w:t>
      </w:r>
      <w:r w:rsidRPr="00940074">
        <w:rPr>
          <w:rFonts w:asciiTheme="minorHAnsi" w:hAnsiTheme="minorHAnsi" w:cstheme="minorHAnsi"/>
        </w:rPr>
        <w:t xml:space="preserve">, and such an action would likely result in general nuclear war.7F 7 </w:t>
      </w:r>
      <w:r w:rsidRPr="00940074">
        <w:rPr>
          <w:rStyle w:val="Style13ptBold"/>
          <w:rFonts w:asciiTheme="minorHAnsi" w:hAnsiTheme="minorHAnsi" w:cstheme="minorHAnsi"/>
          <w:b w:val="0"/>
          <w:highlight w:val="green"/>
        </w:rPr>
        <w:t>In today’s</w:t>
      </w:r>
      <w:r w:rsidRPr="00940074">
        <w:rPr>
          <w:rStyle w:val="Style13ptBold"/>
          <w:rFonts w:asciiTheme="minorHAnsi" w:hAnsiTheme="minorHAnsi" w:cstheme="minorHAnsi"/>
          <w:b w:val="0"/>
        </w:rPr>
        <w:t xml:space="preserve"> more </w:t>
      </w:r>
      <w:r w:rsidRPr="00940074">
        <w:rPr>
          <w:rStyle w:val="Style13ptBold"/>
          <w:rFonts w:asciiTheme="minorHAnsi" w:hAnsiTheme="minorHAnsi" w:cstheme="minorHAnsi"/>
          <w:b w:val="0"/>
          <w:highlight w:val="green"/>
        </w:rPr>
        <w:t>nuanced world</w:t>
      </w:r>
      <w:r w:rsidRPr="00940074">
        <w:rPr>
          <w:rStyle w:val="Style13ptBold"/>
          <w:rFonts w:asciiTheme="minorHAnsi" w:hAnsiTheme="minorHAnsi" w:cstheme="minorHAnsi"/>
          <w:b w:val="0"/>
        </w:rPr>
        <w:t xml:space="preserve">, </w:t>
      </w:r>
      <w:r w:rsidRPr="00940074">
        <w:rPr>
          <w:rStyle w:val="Style13ptBold"/>
          <w:rFonts w:asciiTheme="minorHAnsi" w:hAnsiTheme="minorHAnsi" w:cstheme="minorHAnsi"/>
          <w:b w:val="0"/>
          <w:highlight w:val="green"/>
        </w:rPr>
        <w:t>attacking</w:t>
      </w:r>
      <w:r w:rsidRPr="00940074">
        <w:rPr>
          <w:rStyle w:val="Style13ptBold"/>
          <w:rFonts w:asciiTheme="minorHAnsi" w:hAnsiTheme="minorHAnsi" w:cstheme="minorHAnsi"/>
          <w:b w:val="0"/>
        </w:rPr>
        <w:t xml:space="preserve"> satellites, including </w:t>
      </w:r>
      <w:r w:rsidRPr="00940074">
        <w:rPr>
          <w:rStyle w:val="Style13ptBold"/>
          <w:rFonts w:asciiTheme="minorHAnsi" w:hAnsiTheme="minorHAnsi" w:cstheme="minorHAnsi"/>
          <w:b w:val="0"/>
          <w:highlight w:val="green"/>
        </w:rPr>
        <w:t>military</w:t>
      </w:r>
      <w:r w:rsidRPr="00940074">
        <w:rPr>
          <w:rStyle w:val="Style13ptBold"/>
          <w:rFonts w:asciiTheme="minorHAnsi" w:hAnsiTheme="minorHAnsi" w:cstheme="minorHAnsi"/>
          <w:b w:val="0"/>
        </w:rPr>
        <w:t xml:space="preserve"> </w:t>
      </w:r>
      <w:r w:rsidRPr="00940074">
        <w:rPr>
          <w:rStyle w:val="Style13ptBold"/>
          <w:rFonts w:asciiTheme="minorHAnsi" w:hAnsiTheme="minorHAnsi" w:cstheme="minorHAnsi"/>
          <w:b w:val="0"/>
          <w:highlight w:val="green"/>
        </w:rPr>
        <w:t>sat</w:t>
      </w:r>
      <w:r w:rsidRPr="00940074">
        <w:rPr>
          <w:rStyle w:val="Style13ptBold"/>
          <w:rFonts w:asciiTheme="minorHAnsi" w:hAnsiTheme="minorHAnsi" w:cstheme="minorHAnsi"/>
          <w:b w:val="0"/>
        </w:rPr>
        <w:t>ellite</w:t>
      </w:r>
      <w:r w:rsidRPr="00940074">
        <w:rPr>
          <w:rStyle w:val="Style13ptBold"/>
          <w:rFonts w:asciiTheme="minorHAnsi" w:hAnsiTheme="minorHAnsi" w:cstheme="minorHAnsi"/>
          <w:b w:val="0"/>
          <w:highlight w:val="green"/>
        </w:rPr>
        <w:t>s</w:t>
      </w:r>
      <w:r w:rsidRPr="00940074">
        <w:rPr>
          <w:rStyle w:val="Style13ptBold"/>
          <w:rFonts w:asciiTheme="minorHAnsi" w:hAnsiTheme="minorHAnsi" w:cstheme="minorHAnsi"/>
          <w:b w:val="0"/>
        </w:rPr>
        <w:t xml:space="preserve">, </w:t>
      </w:r>
      <w:r w:rsidRPr="00940074">
        <w:rPr>
          <w:rStyle w:val="Style13ptBold"/>
          <w:rFonts w:asciiTheme="minorHAnsi" w:hAnsiTheme="minorHAnsi" w:cstheme="minorHAnsi"/>
          <w:b w:val="0"/>
          <w:highlight w:val="green"/>
        </w:rPr>
        <w:t>does not</w:t>
      </w:r>
      <w:r w:rsidRPr="00940074">
        <w:rPr>
          <w:rStyle w:val="Style13ptBold"/>
          <w:rFonts w:asciiTheme="minorHAnsi" w:hAnsiTheme="minorHAnsi" w:cstheme="minorHAnsi"/>
          <w:b w:val="0"/>
        </w:rPr>
        <w:t xml:space="preserve"> necessarily </w:t>
      </w:r>
      <w:r w:rsidRPr="00940074">
        <w:rPr>
          <w:rStyle w:val="Style13ptBold"/>
          <w:rFonts w:asciiTheme="minorHAnsi" w:hAnsiTheme="minorHAnsi" w:cstheme="minorHAnsi"/>
          <w:b w:val="0"/>
          <w:highlight w:val="green"/>
        </w:rPr>
        <w:t>result in nuclear war</w:t>
      </w:r>
      <w:r w:rsidRPr="00940074">
        <w:rPr>
          <w:rFonts w:asciiTheme="minorHAnsi" w:hAnsiTheme="minorHAnsi" w:cstheme="minorHAnsi"/>
        </w:rPr>
        <w:t xml:space="preserve">. For instance, </w:t>
      </w:r>
      <w:r w:rsidRPr="00940074">
        <w:rPr>
          <w:rStyle w:val="StyleUnderline"/>
          <w:rFonts w:asciiTheme="minorHAnsi" w:hAnsiTheme="minorHAnsi" w:cstheme="minorHAnsi"/>
          <w:highlight w:val="green"/>
        </w:rPr>
        <w:t>foreign countries</w:t>
      </w:r>
      <w:r w:rsidRPr="00940074">
        <w:rPr>
          <w:rFonts w:asciiTheme="minorHAnsi" w:hAnsiTheme="minorHAnsi" w:cstheme="minorHAnsi"/>
        </w:rPr>
        <w:t xml:space="preserve"> have </w:t>
      </w:r>
      <w:r w:rsidRPr="00940074">
        <w:rPr>
          <w:rStyle w:val="StyleUnderline"/>
          <w:rFonts w:asciiTheme="minorHAnsi" w:hAnsiTheme="minorHAnsi" w:cstheme="minorHAnsi"/>
          <w:highlight w:val="green"/>
        </w:rPr>
        <w:t>used</w:t>
      </w:r>
      <w:r w:rsidRPr="00940074">
        <w:rPr>
          <w:rStyle w:val="StyleUnderline"/>
          <w:rFonts w:asciiTheme="minorHAnsi" w:hAnsiTheme="minorHAnsi" w:cstheme="minorHAnsi"/>
        </w:rPr>
        <w:t xml:space="preserve"> highpowered </w:t>
      </w:r>
      <w:r w:rsidRPr="00940074">
        <w:rPr>
          <w:rStyle w:val="StyleUnderline"/>
          <w:rFonts w:asciiTheme="minorHAnsi" w:hAnsiTheme="minorHAnsi" w:cstheme="minorHAnsi"/>
          <w:highlight w:val="green"/>
        </w:rPr>
        <w:t>lasers against American</w:t>
      </w:r>
      <w:r w:rsidRPr="00940074">
        <w:rPr>
          <w:rStyle w:val="StyleUnderline"/>
          <w:rFonts w:asciiTheme="minorHAnsi" w:hAnsiTheme="minorHAnsi" w:cstheme="minorHAnsi"/>
        </w:rPr>
        <w:t xml:space="preserve"> intelligence-gathering </w:t>
      </w:r>
      <w:r w:rsidRPr="00940074">
        <w:rPr>
          <w:rStyle w:val="Emphasis"/>
          <w:rFonts w:asciiTheme="minorHAnsi" w:hAnsiTheme="minorHAnsi" w:cstheme="minorHAnsi"/>
          <w:highlight w:val="green"/>
        </w:rPr>
        <w:t>sat</w:t>
      </w:r>
      <w:r w:rsidRPr="00940074">
        <w:rPr>
          <w:rFonts w:asciiTheme="minorHAnsi" w:hAnsiTheme="minorHAnsi" w:cstheme="minorHAnsi"/>
        </w:rPr>
        <w:t>ellite</w:t>
      </w:r>
      <w:r w:rsidRPr="00940074">
        <w:rPr>
          <w:rStyle w:val="Emphasis"/>
          <w:rFonts w:asciiTheme="minorHAnsi" w:hAnsiTheme="minorHAnsi" w:cstheme="minorHAnsi"/>
          <w:highlight w:val="green"/>
        </w:rPr>
        <w:t>s</w:t>
      </w:r>
      <w:r w:rsidRPr="00940074">
        <w:rPr>
          <w:rFonts w:asciiTheme="minorHAnsi" w:hAnsiTheme="minorHAnsi" w:cstheme="minorHAnsi"/>
        </w:rPr>
        <w:t xml:space="preserve">8F 8 </w:t>
      </w:r>
      <w:r w:rsidRPr="00940074">
        <w:rPr>
          <w:rStyle w:val="StyleUnderline"/>
          <w:rFonts w:asciiTheme="minorHAnsi" w:hAnsiTheme="minorHAnsi" w:cstheme="minorHAnsi"/>
        </w:rPr>
        <w:t xml:space="preserve">and </w:t>
      </w:r>
      <w:r w:rsidRPr="00940074">
        <w:rPr>
          <w:rStyle w:val="StyleUnderline"/>
          <w:rFonts w:asciiTheme="minorHAnsi" w:hAnsiTheme="minorHAnsi" w:cstheme="minorHAnsi"/>
          <w:highlight w:val="green"/>
        </w:rPr>
        <w:t xml:space="preserve">the </w:t>
      </w:r>
      <w:r w:rsidRPr="00940074">
        <w:rPr>
          <w:rStyle w:val="Emphasis"/>
          <w:rFonts w:asciiTheme="minorHAnsi" w:hAnsiTheme="minorHAnsi" w:cstheme="minorHAnsi"/>
          <w:highlight w:val="green"/>
        </w:rPr>
        <w:t>U</w:t>
      </w:r>
      <w:r w:rsidRPr="00940074">
        <w:rPr>
          <w:rFonts w:asciiTheme="minorHAnsi" w:hAnsiTheme="minorHAnsi" w:cstheme="minorHAnsi"/>
        </w:rPr>
        <w:t xml:space="preserve">nited </w:t>
      </w:r>
      <w:r w:rsidRPr="00940074">
        <w:rPr>
          <w:rStyle w:val="Emphasis"/>
          <w:rFonts w:asciiTheme="minorHAnsi" w:hAnsiTheme="minorHAnsi" w:cstheme="minorHAnsi"/>
          <w:highlight w:val="green"/>
        </w:rPr>
        <w:t>S</w:t>
      </w:r>
      <w:r w:rsidRPr="00940074">
        <w:rPr>
          <w:rFonts w:asciiTheme="minorHAnsi" w:hAnsiTheme="minorHAnsi" w:cstheme="minorHAnsi"/>
        </w:rPr>
        <w:t xml:space="preserve">tates </w:t>
      </w:r>
      <w:r w:rsidRPr="00940074">
        <w:rPr>
          <w:rFonts w:asciiTheme="minorHAnsi" w:hAnsiTheme="minorHAnsi" w:cstheme="minorHAnsi"/>
          <w:highlight w:val="green"/>
          <w:u w:val="single"/>
        </w:rPr>
        <w:t xml:space="preserve">has been </w:t>
      </w:r>
      <w:r w:rsidRPr="00940074">
        <w:rPr>
          <w:rStyle w:val="Emphasis"/>
          <w:rFonts w:asciiTheme="minorHAnsi" w:hAnsiTheme="minorHAnsi" w:cstheme="minorHAnsi"/>
          <w:highlight w:val="green"/>
        </w:rPr>
        <w:t>reluctant to respond</w:t>
      </w:r>
      <w:r w:rsidRPr="00940074">
        <w:rPr>
          <w:rFonts w:asciiTheme="minorHAnsi" w:hAnsiTheme="minorHAnsi" w:cstheme="minorHAnsi"/>
          <w:u w:val="single"/>
        </w:rPr>
        <w:t>, let alone retaliate</w:t>
      </w:r>
      <w:r w:rsidRPr="00940074">
        <w:rPr>
          <w:rFonts w:asciiTheme="minorHAnsi" w:hAnsiTheme="minorHAnsi" w:cstheme="minorHAnsi"/>
        </w:rPr>
        <w:t xml:space="preserve"> with nuclear weapons. This </w:t>
      </w:r>
      <w:r w:rsidRPr="00940074">
        <w:rPr>
          <w:rFonts w:asciiTheme="minorHAnsi" w:hAnsiTheme="minorHAnsi" w:cstheme="minorHAnsi"/>
          <w:highlight w:val="green"/>
          <w:u w:val="single"/>
        </w:rPr>
        <w:t xml:space="preserve">shift in policy is a </w:t>
      </w:r>
      <w:r w:rsidRPr="00940074">
        <w:rPr>
          <w:rStyle w:val="StyleUnderline"/>
          <w:rFonts w:asciiTheme="minorHAnsi" w:hAnsiTheme="minorHAnsi" w:cstheme="minorHAnsi"/>
          <w:highlight w:val="green"/>
        </w:rPr>
        <w:t>result of</w:t>
      </w:r>
      <w:r w:rsidRPr="00940074">
        <w:rPr>
          <w:rStyle w:val="StyleUnderline"/>
          <w:rFonts w:asciiTheme="minorHAnsi" w:hAnsiTheme="minorHAnsi" w:cstheme="minorHAnsi"/>
        </w:rPr>
        <w:t xml:space="preserve"> the </w:t>
      </w:r>
      <w:r w:rsidRPr="00940074">
        <w:rPr>
          <w:rStyle w:val="StyleUnderline"/>
          <w:rFonts w:asciiTheme="minorHAnsi" w:hAnsiTheme="minorHAnsi" w:cstheme="minorHAnsi"/>
          <w:highlight w:val="green"/>
        </w:rPr>
        <w:t>broader use of gray zone</w:t>
      </w:r>
      <w:r w:rsidRPr="00940074">
        <w:rPr>
          <w:rFonts w:asciiTheme="minorHAnsi" w:hAnsiTheme="minorHAnsi" w:cstheme="minorHAnsi"/>
          <w:highlight w:val="green"/>
          <w:u w:val="single"/>
        </w:rPr>
        <w:t xml:space="preserve"> </w:t>
      </w:r>
      <w:r w:rsidRPr="00940074">
        <w:rPr>
          <w:rStyle w:val="Emphasis"/>
          <w:rFonts w:asciiTheme="minorHAnsi" w:hAnsiTheme="minorHAnsi" w:cstheme="minorHAnsi"/>
          <w:highlight w:val="green"/>
        </w:rPr>
        <w:t>op</w:t>
      </w:r>
      <w:r w:rsidRPr="00940074">
        <w:rPr>
          <w:rFonts w:asciiTheme="minorHAnsi" w:hAnsiTheme="minorHAnsi" w:cstheme="minorHAnsi"/>
        </w:rPr>
        <w:t>eration</w:t>
      </w:r>
      <w:r w:rsidRPr="00940074">
        <w:rPr>
          <w:rStyle w:val="Emphasis"/>
          <w:rFonts w:asciiTheme="minorHAnsi" w:hAnsiTheme="minorHAnsi" w:cstheme="minorHAnsi"/>
          <w:highlight w:val="green"/>
        </w:rPr>
        <w:t>s</w:t>
      </w:r>
      <w:r w:rsidRPr="00940074">
        <w:rPr>
          <w:rFonts w:asciiTheme="minorHAnsi" w:hAnsiTheme="minorHAnsi" w:cstheme="minorHAnsi"/>
          <w:sz w:val="16"/>
          <w:szCs w:val="16"/>
        </w:rPr>
        <w:t>, to which countries struggle to respond while limiting escalation. Beginning with the fundamentals of deterrence illuminates how it applies to prevention of aggression in space.</w:t>
      </w:r>
      <w:bookmarkEnd w:id="0"/>
    </w:p>
    <w:p w14:paraId="4FF20EDE" w14:textId="77777777" w:rsidR="00C401A8" w:rsidRPr="00940074" w:rsidRDefault="00C401A8" w:rsidP="00C401A8">
      <w:pPr>
        <w:pStyle w:val="Heading4"/>
        <w:rPr>
          <w:rFonts w:asciiTheme="minorHAnsi" w:hAnsiTheme="minorHAnsi" w:cstheme="minorHAnsi"/>
        </w:rPr>
      </w:pPr>
      <w:r w:rsidRPr="00940074">
        <w:rPr>
          <w:rFonts w:asciiTheme="minorHAnsi" w:hAnsiTheme="minorHAnsi" w:cstheme="minorHAnsi"/>
          <w:u w:val="single"/>
        </w:rPr>
        <w:t>Untrackable debris</w:t>
      </w:r>
      <w:r w:rsidRPr="00940074">
        <w:rPr>
          <w:rFonts w:asciiTheme="minorHAnsi" w:hAnsiTheme="minorHAnsi" w:cstheme="minorHAnsi"/>
        </w:rPr>
        <w:t xml:space="preserve"> thumps</w:t>
      </w:r>
    </w:p>
    <w:p w14:paraId="14313577" w14:textId="77777777" w:rsidR="00C401A8" w:rsidRPr="00940074" w:rsidRDefault="00C401A8" w:rsidP="00C401A8">
      <w:pPr>
        <w:rPr>
          <w:rFonts w:asciiTheme="minorHAnsi" w:hAnsiTheme="minorHAnsi" w:cstheme="minorHAnsi"/>
        </w:rPr>
      </w:pPr>
      <w:r w:rsidRPr="00940074">
        <w:rPr>
          <w:rFonts w:asciiTheme="minorHAnsi" w:hAnsiTheme="minorHAnsi" w:cstheme="minorHAnsi"/>
        </w:rPr>
        <w:t xml:space="preserve">Gourav </w:t>
      </w:r>
      <w:r w:rsidRPr="00940074">
        <w:rPr>
          <w:rStyle w:val="Style13ptBold"/>
          <w:rFonts w:asciiTheme="minorHAnsi" w:hAnsiTheme="minorHAnsi" w:cstheme="minorHAnsi"/>
        </w:rPr>
        <w:t>Namta</w:t>
      </w:r>
      <w:r w:rsidRPr="00940074">
        <w:rPr>
          <w:rFonts w:asciiTheme="minorHAnsi" w:hAnsiTheme="minorHAnsi" w:cstheme="minorHAnsi"/>
        </w:rPr>
        <w:t xml:space="preserve"> </w:t>
      </w:r>
      <w:r w:rsidRPr="00940074">
        <w:rPr>
          <w:rStyle w:val="Style13ptBold"/>
          <w:rFonts w:asciiTheme="minorHAnsi" w:hAnsiTheme="minorHAnsi" w:cstheme="minorHAnsi"/>
        </w:rPr>
        <w:t>19</w:t>
      </w:r>
      <w:r w:rsidRPr="00940074">
        <w:rPr>
          <w:rFonts w:asciiTheme="minorHAnsi" w:hAnsiTheme="minorHAnsi" w:cstheme="minorHAnsi"/>
        </w:rPr>
        <w:t>. Mechanical engineer. “Let's talk about space debris”, Sat Search, March 26</w:t>
      </w:r>
      <w:r w:rsidRPr="00940074">
        <w:rPr>
          <w:rFonts w:asciiTheme="minorHAnsi" w:hAnsiTheme="minorHAnsi" w:cstheme="minorHAnsi"/>
          <w:vertAlign w:val="superscript"/>
        </w:rPr>
        <w:t>th</w:t>
      </w:r>
      <w:r w:rsidRPr="00940074">
        <w:rPr>
          <w:rFonts w:asciiTheme="minorHAnsi" w:hAnsiTheme="minorHAnsi" w:cstheme="minorHAnsi"/>
        </w:rPr>
        <w:t xml:space="preserve"> 2019, https://blog.satsearch.co/2019-03-26-lets-talk-about-space-debris.html</w:t>
      </w:r>
    </w:p>
    <w:p w14:paraId="3EDCCF67" w14:textId="77777777" w:rsidR="00C401A8" w:rsidRPr="00940074" w:rsidRDefault="00C401A8" w:rsidP="00C401A8">
      <w:pPr>
        <w:rPr>
          <w:rFonts w:asciiTheme="minorHAnsi" w:hAnsiTheme="minorHAnsi" w:cstheme="minorHAnsi"/>
          <w:sz w:val="16"/>
        </w:rPr>
      </w:pPr>
      <w:r w:rsidRPr="00940074">
        <w:rPr>
          <w:rStyle w:val="StyleUnderline"/>
          <w:rFonts w:asciiTheme="minorHAnsi" w:hAnsiTheme="minorHAnsi" w:cstheme="minorHAnsi"/>
        </w:rPr>
        <w:t>As harmless as</w:t>
      </w:r>
      <w:r w:rsidRPr="00940074">
        <w:rPr>
          <w:rFonts w:asciiTheme="minorHAnsi" w:hAnsiTheme="minorHAnsi" w:cstheme="minorHAnsi"/>
          <w:sz w:val="16"/>
        </w:rPr>
        <w:t xml:space="preserve"> those 128 million tiny </w:t>
      </w:r>
      <w:r w:rsidRPr="00940074">
        <w:rPr>
          <w:rStyle w:val="StyleUnderline"/>
          <w:rFonts w:asciiTheme="minorHAnsi" w:hAnsiTheme="minorHAnsi" w:cstheme="minorHAnsi"/>
        </w:rPr>
        <w:t>objects ranging from 1 mm to 1 cm might seem, many of t</w:t>
      </w:r>
      <w:r w:rsidRPr="00940074">
        <w:rPr>
          <w:rFonts w:asciiTheme="minorHAnsi" w:hAnsiTheme="minorHAnsi" w:cstheme="minorHAnsi"/>
          <w:sz w:val="16"/>
        </w:rPr>
        <w:t xml:space="preserve">hem are present in Low Earth Orbit traveling at speeds of approximately 17,500 mph (20x faster than a bullet). </w:t>
      </w:r>
      <w:r w:rsidRPr="00940074">
        <w:rPr>
          <w:rStyle w:val="StyleUnderline"/>
          <w:rFonts w:asciiTheme="minorHAnsi" w:hAnsiTheme="minorHAnsi" w:cstheme="minorHAnsi"/>
          <w:highlight w:val="green"/>
        </w:rPr>
        <w:t>When</w:t>
      </w:r>
      <w:r w:rsidRPr="00940074">
        <w:rPr>
          <w:rStyle w:val="StyleUnderline"/>
          <w:rFonts w:asciiTheme="minorHAnsi" w:hAnsiTheme="minorHAnsi" w:cstheme="minorHAnsi"/>
        </w:rPr>
        <w:t xml:space="preserve"> even the </w:t>
      </w:r>
      <w:r w:rsidRPr="00940074">
        <w:rPr>
          <w:rStyle w:val="StyleUnderline"/>
          <w:rFonts w:asciiTheme="minorHAnsi" w:hAnsiTheme="minorHAnsi" w:cstheme="minorHAnsi"/>
          <w:highlight w:val="green"/>
        </w:rPr>
        <w:t>small</w:t>
      </w:r>
      <w:r w:rsidRPr="00940074">
        <w:rPr>
          <w:rStyle w:val="StyleUnderline"/>
          <w:rFonts w:asciiTheme="minorHAnsi" w:hAnsiTheme="minorHAnsi" w:cstheme="minorHAnsi"/>
        </w:rPr>
        <w:t xml:space="preserve">est </w:t>
      </w:r>
      <w:r w:rsidRPr="00940074">
        <w:rPr>
          <w:rStyle w:val="StyleUnderline"/>
          <w:rFonts w:asciiTheme="minorHAnsi" w:hAnsiTheme="minorHAnsi" w:cstheme="minorHAnsi"/>
          <w:highlight w:val="green"/>
        </w:rPr>
        <w:t>objects</w:t>
      </w:r>
      <w:r w:rsidRPr="00940074">
        <w:rPr>
          <w:rStyle w:val="StyleUnderline"/>
          <w:rFonts w:asciiTheme="minorHAnsi" w:hAnsiTheme="minorHAnsi" w:cstheme="minorHAnsi"/>
        </w:rPr>
        <w:t xml:space="preserve"> travelling at this speed </w:t>
      </w:r>
      <w:r w:rsidRPr="00940074">
        <w:rPr>
          <w:rStyle w:val="StyleUnderline"/>
          <w:rFonts w:asciiTheme="minorHAnsi" w:hAnsiTheme="minorHAnsi" w:cstheme="minorHAnsi"/>
          <w:highlight w:val="green"/>
        </w:rPr>
        <w:t>collide with satellites</w:t>
      </w:r>
      <w:r w:rsidRPr="00940074">
        <w:rPr>
          <w:rFonts w:asciiTheme="minorHAnsi" w:hAnsiTheme="minorHAnsi" w:cstheme="minorHAnsi"/>
          <w:sz w:val="16"/>
        </w:rPr>
        <w:t xml:space="preserve"> or other technology, </w:t>
      </w:r>
      <w:r w:rsidRPr="00940074">
        <w:rPr>
          <w:rStyle w:val="StyleUnderline"/>
          <w:rFonts w:asciiTheme="minorHAnsi" w:hAnsiTheme="minorHAnsi" w:cstheme="minorHAnsi"/>
          <w:highlight w:val="green"/>
        </w:rPr>
        <w:t xml:space="preserve">the results can be </w:t>
      </w:r>
      <w:r w:rsidRPr="00940074">
        <w:rPr>
          <w:rStyle w:val="Emphasis"/>
          <w:rFonts w:asciiTheme="minorHAnsi" w:hAnsiTheme="minorHAnsi" w:cstheme="minorHAnsi"/>
          <w:sz w:val="28"/>
          <w:szCs w:val="28"/>
          <w:highlight w:val="green"/>
        </w:rPr>
        <w:t>very serious</w:t>
      </w:r>
      <w:r w:rsidRPr="00940074">
        <w:rPr>
          <w:rFonts w:asciiTheme="minorHAnsi" w:hAnsiTheme="minorHAnsi" w:cstheme="minorHAnsi"/>
        </w:rPr>
        <w:t xml:space="preserve">. </w:t>
      </w:r>
      <w:r w:rsidRPr="00940074">
        <w:rPr>
          <w:rStyle w:val="StyleUnderline"/>
          <w:rFonts w:asciiTheme="minorHAnsi" w:hAnsiTheme="minorHAnsi" w:cstheme="minorHAnsi"/>
        </w:rPr>
        <w:t xml:space="preserve">In 2016 </w:t>
      </w:r>
      <w:r w:rsidRPr="00940074">
        <w:rPr>
          <w:rFonts w:asciiTheme="minorHAnsi" w:hAnsiTheme="minorHAnsi" w:cstheme="minorHAnsi"/>
          <w:sz w:val="16"/>
        </w:rPr>
        <w:t xml:space="preserve">for example </w:t>
      </w:r>
      <w:r w:rsidRPr="00940074">
        <w:rPr>
          <w:rStyle w:val="StyleUnderline"/>
          <w:rFonts w:asciiTheme="minorHAnsi" w:hAnsiTheme="minorHAnsi" w:cstheme="minorHAnsi"/>
          <w:highlight w:val="green"/>
        </w:rPr>
        <w:t xml:space="preserve">a </w:t>
      </w:r>
      <w:r w:rsidRPr="00940074">
        <w:rPr>
          <w:rStyle w:val="StyleUnderline"/>
          <w:rFonts w:asciiTheme="minorHAnsi" w:hAnsiTheme="minorHAnsi" w:cstheme="minorHAnsi"/>
        </w:rPr>
        <w:t>tiny object</w:t>
      </w:r>
      <w:r w:rsidRPr="00940074">
        <w:rPr>
          <w:rFonts w:asciiTheme="minorHAnsi" w:hAnsiTheme="minorHAnsi" w:cstheme="minorHAnsi"/>
          <w:sz w:val="16"/>
        </w:rPr>
        <w:t xml:space="preserve"> (likely a paint flake or small metal fragment) </w:t>
      </w:r>
      <w:r w:rsidRPr="00940074">
        <w:rPr>
          <w:rStyle w:val="StyleUnderline"/>
          <w:rFonts w:asciiTheme="minorHAnsi" w:hAnsiTheme="minorHAnsi" w:cstheme="minorHAnsi"/>
        </w:rPr>
        <w:t xml:space="preserve">no bigger than </w:t>
      </w:r>
      <w:r w:rsidRPr="00940074">
        <w:rPr>
          <w:rStyle w:val="Emphasis"/>
          <w:rFonts w:asciiTheme="minorHAnsi" w:hAnsiTheme="minorHAnsi" w:cstheme="minorHAnsi"/>
          <w:sz w:val="28"/>
          <w:szCs w:val="28"/>
          <w:highlight w:val="green"/>
        </w:rPr>
        <w:t>few thousandths of a millimeter</w:t>
      </w:r>
      <w:r w:rsidRPr="00940074">
        <w:rPr>
          <w:rFonts w:asciiTheme="minorHAnsi" w:hAnsiTheme="minorHAnsi" w:cstheme="minorHAnsi"/>
          <w:sz w:val="20"/>
          <w:szCs w:val="28"/>
        </w:rPr>
        <w:t xml:space="preserve"> </w:t>
      </w:r>
      <w:r w:rsidRPr="00940074">
        <w:rPr>
          <w:rFonts w:asciiTheme="minorHAnsi" w:hAnsiTheme="minorHAnsi" w:cstheme="minorHAnsi"/>
          <w:sz w:val="16"/>
        </w:rPr>
        <w:t xml:space="preserve">across </w:t>
      </w:r>
      <w:r w:rsidRPr="00940074">
        <w:rPr>
          <w:rStyle w:val="StyleUnderline"/>
          <w:rFonts w:asciiTheme="minorHAnsi" w:hAnsiTheme="minorHAnsi" w:cstheme="minorHAnsi"/>
          <w:highlight w:val="green"/>
        </w:rPr>
        <w:t>caused a</w:t>
      </w:r>
      <w:r w:rsidRPr="00940074">
        <w:rPr>
          <w:rStyle w:val="StyleUnderline"/>
          <w:rFonts w:asciiTheme="minorHAnsi" w:hAnsiTheme="minorHAnsi" w:cstheme="minorHAnsi"/>
        </w:rPr>
        <w:t xml:space="preserve"> 7 mm diameter circular </w:t>
      </w:r>
      <w:r w:rsidRPr="00940074">
        <w:rPr>
          <w:rStyle w:val="StyleUnderline"/>
          <w:rFonts w:asciiTheme="minorHAnsi" w:hAnsiTheme="minorHAnsi" w:cstheme="minorHAnsi"/>
          <w:highlight w:val="green"/>
        </w:rPr>
        <w:t>chip in the</w:t>
      </w:r>
      <w:r w:rsidRPr="00940074">
        <w:rPr>
          <w:rStyle w:val="StyleUnderline"/>
          <w:rFonts w:asciiTheme="minorHAnsi" w:hAnsiTheme="minorHAnsi" w:cstheme="minorHAnsi"/>
        </w:rPr>
        <w:t xml:space="preserve"> cupola window of</w:t>
      </w:r>
      <w:r w:rsidRPr="00940074">
        <w:rPr>
          <w:rFonts w:asciiTheme="minorHAnsi" w:hAnsiTheme="minorHAnsi" w:cstheme="minorHAnsi"/>
          <w:sz w:val="16"/>
        </w:rPr>
        <w:t xml:space="preserve"> the International Space Station (</w:t>
      </w:r>
      <w:r w:rsidRPr="00940074">
        <w:rPr>
          <w:rStyle w:val="StyleUnderline"/>
          <w:rFonts w:asciiTheme="minorHAnsi" w:hAnsiTheme="minorHAnsi" w:cstheme="minorHAnsi"/>
          <w:highlight w:val="green"/>
        </w:rPr>
        <w:t>ISS</w:t>
      </w:r>
      <w:r w:rsidRPr="00940074">
        <w:rPr>
          <w:rFonts w:asciiTheme="minorHAnsi" w:hAnsiTheme="minorHAnsi" w:cstheme="minorHAnsi"/>
          <w:sz w:val="16"/>
        </w:rPr>
        <w:t>).</w:t>
      </w:r>
    </w:p>
    <w:p w14:paraId="380D6C99" w14:textId="77777777" w:rsidR="00C401A8" w:rsidRDefault="00C401A8" w:rsidP="00C401A8"/>
    <w:p w14:paraId="760BFCAD" w14:textId="77777777" w:rsidR="00C401A8" w:rsidRPr="005551D7" w:rsidRDefault="00C401A8" w:rsidP="00C401A8">
      <w:pPr>
        <w:pStyle w:val="Heading4"/>
        <w:rPr>
          <w:rFonts w:cs="Calibri"/>
        </w:rPr>
      </w:pPr>
      <w:r w:rsidRPr="005551D7">
        <w:rPr>
          <w:rFonts w:cs="Calibri"/>
          <w:u w:val="single"/>
        </w:rPr>
        <w:t>No risk of extinction</w:t>
      </w:r>
      <w:r w:rsidRPr="005551D7">
        <w:rPr>
          <w:rFonts w:cs="Calibri"/>
        </w:rPr>
        <w:t xml:space="preserve"> from asteroids---the probability of one hitting earth is </w:t>
      </w:r>
      <w:r w:rsidRPr="005551D7">
        <w:rPr>
          <w:rFonts w:cs="Calibri"/>
          <w:u w:val="single"/>
        </w:rPr>
        <w:t>extremely</w:t>
      </w:r>
      <w:r w:rsidRPr="005551D7">
        <w:rPr>
          <w:rFonts w:cs="Calibri"/>
        </w:rPr>
        <w:t xml:space="preserve"> slim and countries developing </w:t>
      </w:r>
      <w:r w:rsidRPr="005551D7">
        <w:rPr>
          <w:rFonts w:cs="Calibri"/>
          <w:u w:val="single"/>
        </w:rPr>
        <w:t>prevention methods now</w:t>
      </w:r>
    </w:p>
    <w:p w14:paraId="44E9638C" w14:textId="77777777" w:rsidR="00C401A8" w:rsidRPr="005551D7" w:rsidRDefault="00C401A8" w:rsidP="00C401A8">
      <w:r w:rsidRPr="005551D7">
        <w:t xml:space="preserve">Inigo </w:t>
      </w:r>
      <w:r w:rsidRPr="005551D7">
        <w:rPr>
          <w:rStyle w:val="Style13ptBold"/>
        </w:rPr>
        <w:t>Monzon</w:t>
      </w:r>
      <w:r w:rsidRPr="005551D7">
        <w:t>, IBT Correspondent</w:t>
      </w:r>
      <w:r w:rsidRPr="005551D7">
        <w:rPr>
          <w:rStyle w:val="Style13ptBold"/>
        </w:rPr>
        <w:t>, 9-2</w:t>
      </w:r>
      <w:r w:rsidRPr="005551D7">
        <w:t>-2019, "Scientist Reveals Truth About Earth’s Chances Of Surviving An Asteroid Impact", International Business Times, 9-2-2019, https://www.ibtimes.com/scientist-reveals-truth-about-earths-chances-surviving-asteroid-impact-2820951, hec)</w:t>
      </w:r>
    </w:p>
    <w:p w14:paraId="489CBE83" w14:textId="77777777" w:rsidR="00C401A8" w:rsidRPr="005551D7" w:rsidRDefault="00C401A8" w:rsidP="00C401A8">
      <w:pPr>
        <w:rPr>
          <w:sz w:val="12"/>
        </w:rPr>
      </w:pPr>
      <w:r w:rsidRPr="005551D7">
        <w:rPr>
          <w:sz w:val="12"/>
        </w:rPr>
        <w:lastRenderedPageBreak/>
        <w:t xml:space="preserve">Dr. Lewiss Dartnell, a professor of science communication, believes that </w:t>
      </w:r>
      <w:r w:rsidRPr="005551D7">
        <w:rPr>
          <w:rStyle w:val="StyleUnderline"/>
          <w:highlight w:val="green"/>
        </w:rPr>
        <w:t xml:space="preserve">humans </w:t>
      </w:r>
      <w:r w:rsidRPr="005551D7">
        <w:rPr>
          <w:rStyle w:val="Emphasis"/>
          <w:highlight w:val="green"/>
        </w:rPr>
        <w:t>have a very good</w:t>
      </w:r>
      <w:r w:rsidRPr="005551D7">
        <w:rPr>
          <w:rStyle w:val="StyleUnderline"/>
          <w:highlight w:val="green"/>
        </w:rPr>
        <w:t xml:space="preserve"> </w:t>
      </w:r>
      <w:r w:rsidRPr="005551D7">
        <w:rPr>
          <w:rStyle w:val="Emphasis"/>
          <w:highlight w:val="green"/>
        </w:rPr>
        <w:t>chance</w:t>
      </w:r>
      <w:r w:rsidRPr="005551D7">
        <w:rPr>
          <w:rStyle w:val="StyleUnderline"/>
          <w:highlight w:val="green"/>
        </w:rPr>
        <w:t xml:space="preserve"> of enduring an asteroid impact</w:t>
      </w:r>
      <w:r w:rsidRPr="005551D7">
        <w:rPr>
          <w:sz w:val="12"/>
          <w:highlight w:val="green"/>
        </w:rPr>
        <w:t>.</w:t>
      </w:r>
      <w:r w:rsidRPr="005551D7">
        <w:rPr>
          <w:sz w:val="12"/>
        </w:rPr>
        <w:t xml:space="preserve"> </w:t>
      </w:r>
      <w:r w:rsidRPr="005551D7">
        <w:rPr>
          <w:rStyle w:val="Emphasis"/>
        </w:rPr>
        <w:t>Despite</w:t>
      </w:r>
      <w:r w:rsidRPr="005551D7">
        <w:rPr>
          <w:rStyle w:val="StyleUnderline"/>
        </w:rPr>
        <w:t xml:space="preserve"> what happened to the dinosaurs</w:t>
      </w:r>
      <w:r w:rsidRPr="005551D7">
        <w:rPr>
          <w:sz w:val="12"/>
        </w:rPr>
        <w:t xml:space="preserve"> 66 million years ago, Dartnell thinks that </w:t>
      </w:r>
      <w:r w:rsidRPr="005551D7">
        <w:rPr>
          <w:rStyle w:val="StyleUnderline"/>
          <w:highlight w:val="green"/>
        </w:rPr>
        <w:t>humans are not in danger of going extinct</w:t>
      </w:r>
      <w:r w:rsidRPr="005551D7">
        <w:rPr>
          <w:sz w:val="12"/>
        </w:rPr>
        <w:t xml:space="preserve"> </w:t>
      </w:r>
      <w:r w:rsidRPr="005551D7">
        <w:rPr>
          <w:rStyle w:val="Emphasis"/>
          <w:highlight w:val="green"/>
        </w:rPr>
        <w:t>due to</w:t>
      </w:r>
      <w:r w:rsidRPr="005551D7">
        <w:rPr>
          <w:rStyle w:val="Emphasis"/>
        </w:rPr>
        <w:t xml:space="preserve"> an </w:t>
      </w:r>
      <w:r w:rsidRPr="005551D7">
        <w:rPr>
          <w:rStyle w:val="Emphasis"/>
          <w:highlight w:val="green"/>
        </w:rPr>
        <w:t>asteroid strike</w:t>
      </w:r>
      <w:r w:rsidRPr="005551D7">
        <w:rPr>
          <w:sz w:val="12"/>
        </w:rPr>
        <w:t xml:space="preserve">. The professor noted that </w:t>
      </w:r>
      <w:r w:rsidRPr="005551D7">
        <w:rPr>
          <w:rStyle w:val="StyleUnderline"/>
        </w:rPr>
        <w:t>in order to wipe out all life on Earth</w:t>
      </w:r>
      <w:r w:rsidRPr="005551D7">
        <w:rPr>
          <w:sz w:val="12"/>
        </w:rPr>
        <w:t xml:space="preserve">, </w:t>
      </w:r>
      <w:r w:rsidRPr="005551D7">
        <w:rPr>
          <w:rStyle w:val="StyleUnderline"/>
          <w:highlight w:val="green"/>
        </w:rPr>
        <w:t>an asteroid has to be</w:t>
      </w:r>
      <w:r w:rsidRPr="005551D7">
        <w:rPr>
          <w:rStyle w:val="StyleUnderline"/>
        </w:rPr>
        <w:t xml:space="preserve"> hundreds or even </w:t>
      </w:r>
      <w:r w:rsidRPr="005551D7">
        <w:rPr>
          <w:rStyle w:val="StyleUnderline"/>
          <w:highlight w:val="green"/>
        </w:rPr>
        <w:t>thousands of kilometers long</w:t>
      </w:r>
      <w:r w:rsidRPr="005551D7">
        <w:rPr>
          <w:sz w:val="12"/>
          <w:highlight w:val="green"/>
        </w:rPr>
        <w:t>.</w:t>
      </w:r>
      <w:r w:rsidRPr="005551D7">
        <w:rPr>
          <w:sz w:val="12"/>
        </w:rPr>
        <w:t xml:space="preserve"> </w:t>
      </w:r>
      <w:r w:rsidRPr="005551D7">
        <w:rPr>
          <w:rStyle w:val="StyleUnderline"/>
        </w:rPr>
        <w:t xml:space="preserve">Although </w:t>
      </w:r>
      <w:r w:rsidRPr="005551D7">
        <w:rPr>
          <w:rStyle w:val="StyleUnderline"/>
          <w:highlight w:val="green"/>
        </w:rPr>
        <w:t>NASA has</w:t>
      </w:r>
      <w:r w:rsidRPr="005551D7">
        <w:rPr>
          <w:rStyle w:val="StyleUnderline"/>
        </w:rPr>
        <w:t xml:space="preserve"> already detected and </w:t>
      </w:r>
      <w:r w:rsidRPr="005551D7">
        <w:rPr>
          <w:rStyle w:val="StyleUnderline"/>
          <w:highlight w:val="green"/>
        </w:rPr>
        <w:t>identified asteroids that are</w:t>
      </w:r>
      <w:r w:rsidRPr="005551D7">
        <w:rPr>
          <w:rStyle w:val="StyleUnderline"/>
        </w:rPr>
        <w:t xml:space="preserve"> certainly </w:t>
      </w:r>
      <w:r w:rsidRPr="005551D7">
        <w:rPr>
          <w:rStyle w:val="StyleUnderline"/>
          <w:highlight w:val="green"/>
        </w:rPr>
        <w:t>big enough</w:t>
      </w:r>
      <w:r w:rsidRPr="005551D7">
        <w:rPr>
          <w:sz w:val="12"/>
        </w:rPr>
        <w:t xml:space="preserve"> to kill planets, the agency noted that </w:t>
      </w:r>
      <w:r w:rsidRPr="005551D7">
        <w:rPr>
          <w:rStyle w:val="Emphasis"/>
          <w:highlight w:val="green"/>
        </w:rPr>
        <w:t>none</w:t>
      </w:r>
      <w:r w:rsidRPr="005551D7">
        <w:rPr>
          <w:rStyle w:val="Emphasis"/>
        </w:rPr>
        <w:t xml:space="preserve"> of these </w:t>
      </w:r>
      <w:r w:rsidRPr="005551D7">
        <w:rPr>
          <w:rStyle w:val="Emphasis"/>
          <w:highlight w:val="green"/>
        </w:rPr>
        <w:t>are</w:t>
      </w:r>
      <w:r w:rsidRPr="005551D7">
        <w:rPr>
          <w:sz w:val="12"/>
        </w:rPr>
        <w:t xml:space="preserve"> currently </w:t>
      </w:r>
      <w:r w:rsidRPr="005551D7">
        <w:rPr>
          <w:rStyle w:val="Emphasis"/>
          <w:highlight w:val="green"/>
        </w:rPr>
        <w:t>on a collision</w:t>
      </w:r>
      <w:r w:rsidRPr="005551D7">
        <w:rPr>
          <w:sz w:val="12"/>
          <w:highlight w:val="green"/>
        </w:rPr>
        <w:t xml:space="preserve"> </w:t>
      </w:r>
      <w:r w:rsidRPr="005551D7">
        <w:rPr>
          <w:rStyle w:val="Emphasis"/>
          <w:highlight w:val="green"/>
        </w:rPr>
        <w:t>course</w:t>
      </w:r>
      <w:r w:rsidRPr="005551D7">
        <w:rPr>
          <w:sz w:val="12"/>
        </w:rPr>
        <w:t xml:space="preserve"> with Earth. “</w:t>
      </w:r>
      <w:r w:rsidRPr="005551D7">
        <w:rPr>
          <w:rStyle w:val="Emphasis"/>
        </w:rPr>
        <w:t>The Earth is not going to be destroyed by an asteroid</w:t>
      </w:r>
      <w:r w:rsidRPr="005551D7">
        <w:rPr>
          <w:sz w:val="12"/>
        </w:rPr>
        <w:t xml:space="preserve">,” Dartnell told Mashable India. “Alright, so </w:t>
      </w:r>
      <w:r w:rsidRPr="005551D7">
        <w:rPr>
          <w:rStyle w:val="StyleUnderline"/>
        </w:rPr>
        <w:t xml:space="preserve">a different question might be, could all life on Earth be </w:t>
      </w:r>
      <w:r w:rsidRPr="005551D7">
        <w:rPr>
          <w:rStyle w:val="Emphasis"/>
        </w:rPr>
        <w:t>driven to extinction</w:t>
      </w:r>
      <w:r w:rsidRPr="005551D7">
        <w:rPr>
          <w:rStyle w:val="StyleUnderline"/>
        </w:rPr>
        <w:t xml:space="preserve"> by asteroids</w:t>
      </w:r>
      <w:r w:rsidRPr="005551D7">
        <w:rPr>
          <w:sz w:val="12"/>
        </w:rPr>
        <w:t xml:space="preserve">?” “Again, the answer would be that </w:t>
      </w:r>
      <w:r w:rsidRPr="005551D7">
        <w:rPr>
          <w:rStyle w:val="Emphasis"/>
        </w:rPr>
        <w:t>no</w:t>
      </w:r>
      <w:r w:rsidRPr="005551D7">
        <w:rPr>
          <w:sz w:val="12"/>
        </w:rPr>
        <w:t>,” he continued. “</w:t>
      </w:r>
      <w:r w:rsidRPr="005551D7">
        <w:rPr>
          <w:rStyle w:val="StyleUnderline"/>
        </w:rPr>
        <w:t>There’s no asteroid big enough that on a collision with the Earth could do that</w:t>
      </w:r>
      <w:r w:rsidRPr="005551D7">
        <w:rPr>
          <w:sz w:val="12"/>
        </w:rPr>
        <w:t xml:space="preserve">.” Dartnell, however, believes that there asteroids out there that can easily take out cities. Despite this, he still believes that </w:t>
      </w:r>
      <w:r w:rsidRPr="005551D7">
        <w:rPr>
          <w:rStyle w:val="StyleUnderline"/>
          <w:highlight w:val="green"/>
        </w:rPr>
        <w:t>chances of</w:t>
      </w:r>
      <w:r w:rsidRPr="005551D7">
        <w:rPr>
          <w:rStyle w:val="StyleUnderline"/>
        </w:rPr>
        <w:t xml:space="preserve"> city-killers </w:t>
      </w:r>
      <w:r w:rsidRPr="005551D7">
        <w:rPr>
          <w:rStyle w:val="StyleUnderline"/>
          <w:highlight w:val="green"/>
        </w:rPr>
        <w:t xml:space="preserve">hitting Earth are </w:t>
      </w:r>
      <w:r w:rsidRPr="005551D7">
        <w:rPr>
          <w:rStyle w:val="Emphasis"/>
          <w:highlight w:val="green"/>
        </w:rPr>
        <w:t>very slim</w:t>
      </w:r>
      <w:r w:rsidRPr="005551D7">
        <w:rPr>
          <w:sz w:val="12"/>
        </w:rPr>
        <w:t xml:space="preserve">. One of the currently known asteroids that are capable of destroying entire cities is Apophis. Scientists once thought that his asteroid, which measures about 1,214 feet long, was in danger of colliding with Earth in the next decade. However, after follow-up observations, </w:t>
      </w:r>
      <w:r w:rsidRPr="005551D7">
        <w:rPr>
          <w:rStyle w:val="StyleUnderline"/>
        </w:rPr>
        <w:t>space agencies ruled out a possible collision between Apophis and Earth in the near future</w:t>
      </w:r>
      <w:r w:rsidRPr="005551D7">
        <w:rPr>
          <w:sz w:val="12"/>
        </w:rPr>
        <w:t xml:space="preserve">. “If we were very, very unlucky, and they strike over a major city, then they could destroy the city,” Dartnell said. “But the chances of that happening are very unlikely.” “Asteroid Apophis is one of the asteroids that we are tracking and we know that it is not going to impact for the next few decades and will continue on trail,” the professor added. Aside from the asteroid’s slim chances, </w:t>
      </w:r>
      <w:r w:rsidRPr="005551D7">
        <w:rPr>
          <w:rStyle w:val="Emphasis"/>
          <w:highlight w:val="green"/>
        </w:rPr>
        <w:t>space agencies</w:t>
      </w:r>
      <w:r w:rsidRPr="005551D7">
        <w:rPr>
          <w:rStyle w:val="StyleUnderline"/>
        </w:rPr>
        <w:t xml:space="preserve"> from various countries </w:t>
      </w:r>
      <w:r w:rsidRPr="005551D7">
        <w:rPr>
          <w:rStyle w:val="Emphasis"/>
          <w:highlight w:val="green"/>
        </w:rPr>
        <w:t>are hatching their own</w:t>
      </w:r>
      <w:r w:rsidRPr="005551D7">
        <w:rPr>
          <w:rStyle w:val="StyleUnderline"/>
          <w:highlight w:val="green"/>
        </w:rPr>
        <w:t xml:space="preserve"> </w:t>
      </w:r>
      <w:r w:rsidRPr="005551D7">
        <w:rPr>
          <w:rStyle w:val="Emphasis"/>
          <w:highlight w:val="green"/>
        </w:rPr>
        <w:t>plans</w:t>
      </w:r>
      <w:r w:rsidRPr="005551D7">
        <w:rPr>
          <w:rStyle w:val="StyleUnderline"/>
        </w:rPr>
        <w:t xml:space="preserve"> to save Earth from getting hit by a massive space boulder</w:t>
      </w:r>
      <w:r w:rsidRPr="005551D7">
        <w:rPr>
          <w:sz w:val="12"/>
        </w:rPr>
        <w:t>.</w:t>
      </w:r>
    </w:p>
    <w:p w14:paraId="40457A76" w14:textId="77777777" w:rsidR="00C401A8" w:rsidRDefault="00C401A8" w:rsidP="00C401A8"/>
    <w:p w14:paraId="4477D6A9" w14:textId="77777777" w:rsidR="00C401A8" w:rsidRPr="005551D7" w:rsidRDefault="00C401A8" w:rsidP="00C401A8">
      <w:pPr>
        <w:keepNext/>
        <w:keepLines/>
        <w:spacing w:before="200"/>
        <w:outlineLvl w:val="3"/>
        <w:rPr>
          <w:rFonts w:eastAsiaTheme="majorEastAsia"/>
          <w:b/>
          <w:iCs/>
          <w:sz w:val="26"/>
        </w:rPr>
      </w:pPr>
      <w:r w:rsidRPr="005551D7">
        <w:rPr>
          <w:rFonts w:eastAsiaTheme="majorEastAsia"/>
          <w:b/>
          <w:iCs/>
          <w:sz w:val="26"/>
        </w:rPr>
        <w:t>No ‘space war’ – Insurmountable barriers and everyone has an interest in keeping space peaceful</w:t>
      </w:r>
    </w:p>
    <w:p w14:paraId="4472EA69" w14:textId="77777777" w:rsidR="00C401A8" w:rsidRPr="005551D7" w:rsidRDefault="00C401A8" w:rsidP="00C401A8">
      <w:r w:rsidRPr="005551D7">
        <w:rPr>
          <w:b/>
          <w:bCs/>
          <w:sz w:val="26"/>
        </w:rPr>
        <w:t xml:space="preserve">Dobos 19 </w:t>
      </w:r>
      <w:r w:rsidRPr="005551D7">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7978FE5" w14:textId="77777777" w:rsidR="00C401A8" w:rsidRPr="005551D7" w:rsidRDefault="00C401A8" w:rsidP="00C401A8">
      <w:r w:rsidRPr="005551D7">
        <w:rPr>
          <w:rStyle w:val="StyleUnderline"/>
        </w:rPr>
        <w:t xml:space="preserve">Despite </w:t>
      </w:r>
      <w:r w:rsidRPr="005551D7">
        <w:t xml:space="preserve">the </w:t>
      </w:r>
      <w:r w:rsidRPr="005551D7">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5551D7">
        <w:t xml:space="preserve">(Steinberg 2012, p. 255). </w:t>
      </w:r>
      <w:r w:rsidRPr="005551D7">
        <w:rPr>
          <w:rStyle w:val="StyleUnderline"/>
        </w:rPr>
        <w:t xml:space="preserve">In current global international political and technological setting, </w:t>
      </w:r>
      <w:r w:rsidRPr="005551D7">
        <w:rPr>
          <w:rStyle w:val="StyleUnderline"/>
          <w:highlight w:val="green"/>
        </w:rPr>
        <w:t>the utility of space weapons is very limited</w:t>
      </w:r>
      <w:r w:rsidRPr="005551D7">
        <w:rPr>
          <w:rStyle w:val="StyleUnderline"/>
        </w:rPr>
        <w:t xml:space="preserve">, </w:t>
      </w:r>
      <w:r w:rsidRPr="005551D7">
        <w:t xml:space="preserve">even if we accept that the ultimate high ground presents the potential to get a decisive tangible military advantage (which is unclear). </w:t>
      </w:r>
      <w:r w:rsidRPr="005551D7">
        <w:rPr>
          <w:rStyle w:val="StyleUnderline"/>
        </w:rPr>
        <w:t>This stands among the reasons for the lack of their utilization so far</w:t>
      </w:r>
      <w:r w:rsidRPr="005551D7">
        <w:t xml:space="preserve">. Last but not the least, it must be pointed out that </w:t>
      </w:r>
      <w:r w:rsidRPr="005551D7">
        <w:rPr>
          <w:rStyle w:val="StyleUnderline"/>
        </w:rPr>
        <w:t xml:space="preserve">the </w:t>
      </w:r>
      <w:r w:rsidRPr="005551D7">
        <w:rPr>
          <w:rStyle w:val="StyleUnderline"/>
          <w:highlight w:val="green"/>
        </w:rPr>
        <w:t>states</w:t>
      </w:r>
      <w:r w:rsidRPr="005551D7">
        <w:rPr>
          <w:rStyle w:val="StyleUnderline"/>
        </w:rPr>
        <w:t xml:space="preserve"> also </w:t>
      </w:r>
      <w:r w:rsidRPr="005551D7">
        <w:rPr>
          <w:rStyle w:val="StyleUnderline"/>
          <w:highlight w:val="green"/>
        </w:rPr>
        <w:t>develop passive defense systems</w:t>
      </w:r>
      <w:r w:rsidRPr="005551D7">
        <w:rPr>
          <w:rStyle w:val="StyleUnderline"/>
        </w:rPr>
        <w:t xml:space="preserve"> designed </w:t>
      </w:r>
      <w:r w:rsidRPr="005551D7">
        <w:rPr>
          <w:rStyle w:val="StyleUnderline"/>
          <w:highlight w:val="green"/>
        </w:rPr>
        <w:t>to protect</w:t>
      </w:r>
      <w:r w:rsidRPr="005551D7">
        <w:rPr>
          <w:rStyle w:val="StyleUnderline"/>
        </w:rPr>
        <w:t xml:space="preserve"> the </w:t>
      </w:r>
      <w:r w:rsidRPr="005551D7">
        <w:rPr>
          <w:rStyle w:val="StyleUnderline"/>
          <w:highlight w:val="green"/>
        </w:rPr>
        <w:t>satellites</w:t>
      </w:r>
      <w:r w:rsidRPr="005551D7">
        <w:rPr>
          <w:rStyle w:val="StyleUnderline"/>
        </w:rPr>
        <w:t xml:space="preserve"> on orbit or critical capabilities they provide. These further decrease the utility of space weapons</w:t>
      </w:r>
      <w:r w:rsidRPr="005551D7">
        <w:rPr>
          <w:u w:val="single"/>
        </w:rPr>
        <w:t>.</w:t>
      </w:r>
      <w:r w:rsidRPr="005551D7">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5551D7">
        <w:rPr>
          <w:rStyle w:val="StyleUnderline"/>
        </w:rPr>
        <w:t xml:space="preserve">Finally, we must look at the main obstacles of connection of the outer space and warfare. </w:t>
      </w:r>
      <w:r w:rsidRPr="005551D7">
        <w:rPr>
          <w:rStyle w:val="StyleUnderline"/>
          <w:highlight w:val="green"/>
        </w:rPr>
        <w:t>The first</w:t>
      </w:r>
      <w:r w:rsidRPr="005551D7">
        <w:rPr>
          <w:rStyle w:val="StyleUnderline"/>
        </w:rPr>
        <w:t xml:space="preserve"> set of </w:t>
      </w:r>
      <w:r w:rsidRPr="005551D7">
        <w:rPr>
          <w:rStyle w:val="StyleUnderline"/>
          <w:highlight w:val="green"/>
        </w:rPr>
        <w:t>barrier</w:t>
      </w:r>
      <w:r w:rsidRPr="005551D7">
        <w:rPr>
          <w:rStyle w:val="StyleUnderline"/>
        </w:rPr>
        <w:t>s</w:t>
      </w:r>
      <w:r w:rsidRPr="005551D7">
        <w:rPr>
          <w:rStyle w:val="StyleUnderline"/>
          <w:highlight w:val="green"/>
        </w:rPr>
        <w:t xml:space="preserve"> is</w:t>
      </w:r>
      <w:r w:rsidRPr="005551D7">
        <w:rPr>
          <w:rStyle w:val="StyleUnderline"/>
        </w:rPr>
        <w:t xml:space="preserve"> comprised of </w:t>
      </w:r>
      <w:r w:rsidRPr="005551D7">
        <w:rPr>
          <w:rStyle w:val="Emphasis"/>
          <w:highlight w:val="green"/>
        </w:rPr>
        <w:t>physical obstructions</w:t>
      </w:r>
      <w:r w:rsidRPr="005551D7">
        <w:t xml:space="preserve">. As has been presented in the previous chapter, </w:t>
      </w:r>
      <w:r w:rsidRPr="005551D7">
        <w:rPr>
          <w:rStyle w:val="StyleUnderline"/>
        </w:rPr>
        <w:t xml:space="preserve">the outer space is very challenging domain to operate in. </w:t>
      </w:r>
      <w:r w:rsidRPr="005551D7">
        <w:rPr>
          <w:rStyle w:val="StyleUnderline"/>
          <w:highlight w:val="green"/>
        </w:rPr>
        <w:t>Environmental factors</w:t>
      </w:r>
      <w:r w:rsidRPr="005551D7">
        <w:rPr>
          <w:rStyle w:val="StyleUnderline"/>
        </w:rPr>
        <w:t xml:space="preserve"> still present the largest threat to any space military capabilities if compared to any man-made threats </w:t>
      </w:r>
      <w:r w:rsidRPr="005551D7">
        <w:t xml:space="preserve">(Rendleman 2013, p. 79). </w:t>
      </w:r>
      <w:r w:rsidRPr="005551D7">
        <w:rPr>
          <w:rStyle w:val="StyleUnderline"/>
        </w:rPr>
        <w:t xml:space="preserve">A following issue that </w:t>
      </w:r>
      <w:r w:rsidRPr="005551D7">
        <w:rPr>
          <w:rStyle w:val="StyleUnderline"/>
          <w:highlight w:val="green"/>
        </w:rPr>
        <w:t>hinder</w:t>
      </w:r>
      <w:r w:rsidRPr="005551D7">
        <w:rPr>
          <w:rStyle w:val="StyleUnderline"/>
        </w:rPr>
        <w:t>s</w:t>
      </w:r>
      <w:r w:rsidRPr="005551D7">
        <w:rPr>
          <w:rStyle w:val="StyleUnderline"/>
          <w:highlight w:val="green"/>
        </w:rPr>
        <w:t xml:space="preserve"> military op</w:t>
      </w:r>
      <w:r w:rsidRPr="005551D7">
        <w:rPr>
          <w:rStyle w:val="StyleUnderline"/>
        </w:rPr>
        <w:t>eration</w:t>
      </w:r>
      <w:r w:rsidRPr="005551D7">
        <w:rPr>
          <w:rStyle w:val="StyleUnderline"/>
          <w:highlight w:val="green"/>
        </w:rPr>
        <w:t>s</w:t>
      </w:r>
      <w:r w:rsidRPr="005551D7">
        <w:rPr>
          <w:rStyle w:val="StyleUnderline"/>
        </w:rPr>
        <w:t xml:space="preserve"> in the outer space is the predictability of orbital movement. If the </w:t>
      </w:r>
      <w:r w:rsidRPr="005551D7">
        <w:rPr>
          <w:rStyle w:val="StyleUnderline"/>
        </w:rPr>
        <w:lastRenderedPageBreak/>
        <w:t>reconnaissance satellite's orbit is known, the terrestrial actor might attempt to hide some critical capabilities-an option that is countered by new surveillance technique</w:t>
      </w:r>
      <w:r w:rsidRPr="005551D7">
        <w:rPr>
          <w:u w:val="single"/>
        </w:rPr>
        <w:t>s</w:t>
      </w:r>
      <w:r w:rsidRPr="005551D7">
        <w:t xml:space="preserve"> (spectrometers, etc.) (Norris 2010, p. 196)-</w:t>
      </w:r>
      <w:r w:rsidRPr="005551D7">
        <w:rPr>
          <w:rStyle w:val="StyleUnderline"/>
        </w:rPr>
        <w:t xml:space="preserve">but the hide-and-seek game is on. </w:t>
      </w:r>
      <w:r w:rsidRPr="005551D7">
        <w:t xml:space="preserve">This same principle is, however, in place for </w:t>
      </w:r>
      <w:r w:rsidRPr="005551D7">
        <w:rPr>
          <w:rStyle w:val="StyleUnderline"/>
        </w:rPr>
        <w:t>any other space asset-</w:t>
      </w:r>
      <w:r w:rsidRPr="005551D7">
        <w:rPr>
          <w:rStyle w:val="StyleUnderline"/>
          <w:highlight w:val="green"/>
        </w:rPr>
        <w:t>any nation with basic tracking capabilities may</w:t>
      </w:r>
      <w:r w:rsidRPr="005551D7">
        <w:rPr>
          <w:rStyle w:val="StyleUnderline"/>
        </w:rPr>
        <w:t xml:space="preserve"> </w:t>
      </w:r>
      <w:r w:rsidRPr="005551D7">
        <w:rPr>
          <w:rStyle w:val="StyleUnderline"/>
          <w:highlight w:val="green"/>
        </w:rPr>
        <w:t>quickly detect whether the</w:t>
      </w:r>
      <w:r w:rsidRPr="005551D7">
        <w:rPr>
          <w:rStyle w:val="StyleUnderline"/>
        </w:rPr>
        <w:t xml:space="preserve"> military asset or </w:t>
      </w:r>
      <w:r w:rsidRPr="005551D7">
        <w:rPr>
          <w:rStyle w:val="StyleUnderline"/>
          <w:highlight w:val="green"/>
        </w:rPr>
        <w:t>weapon is located above its territory or on the other side of the planet and</w:t>
      </w:r>
      <w:r w:rsidRPr="005551D7">
        <w:rPr>
          <w:rStyle w:val="StyleUnderline"/>
        </w:rPr>
        <w:t xml:space="preserve"> thus </w:t>
      </w:r>
      <w:r w:rsidRPr="005551D7">
        <w:rPr>
          <w:rStyle w:val="StyleUnderline"/>
          <w:highlight w:val="green"/>
        </w:rPr>
        <w:t>mitigate the</w:t>
      </w:r>
      <w:r w:rsidRPr="005551D7">
        <w:rPr>
          <w:rStyle w:val="StyleUnderline"/>
        </w:rPr>
        <w:t xml:space="preserve"> possible strategic </w:t>
      </w:r>
      <w:r w:rsidRPr="005551D7">
        <w:rPr>
          <w:rStyle w:val="StyleUnderline"/>
          <w:highlight w:val="green"/>
        </w:rPr>
        <w:t>impact</w:t>
      </w:r>
      <w:r w:rsidRPr="005551D7">
        <w:rPr>
          <w:rStyle w:val="StyleUnderline"/>
        </w:rPr>
        <w:t xml:space="preserve"> of space weapons not aiming at mass destruction. </w:t>
      </w:r>
      <w:r w:rsidRPr="005551D7">
        <w:rPr>
          <w:rStyle w:val="StyleUnderline"/>
          <w:highlight w:val="green"/>
        </w:rPr>
        <w:t>Another</w:t>
      </w:r>
      <w:r w:rsidRPr="005551D7">
        <w:rPr>
          <w:rStyle w:val="StyleUnderline"/>
        </w:rPr>
        <w:t xml:space="preserve"> </w:t>
      </w:r>
      <w:r w:rsidRPr="005551D7">
        <w:rPr>
          <w:rStyle w:val="StyleUnderline"/>
          <w:highlight w:val="green"/>
        </w:rPr>
        <w:t>possibility is to</w:t>
      </w:r>
      <w:r w:rsidRPr="005551D7">
        <w:rPr>
          <w:rStyle w:val="StyleUnderline"/>
        </w:rPr>
        <w:t xml:space="preserve"> attempt to </w:t>
      </w:r>
      <w:r w:rsidRPr="005551D7">
        <w:rPr>
          <w:rStyle w:val="StyleUnderline"/>
          <w:highlight w:val="green"/>
        </w:rPr>
        <w:t>destroy the weapon</w:t>
      </w:r>
      <w:r w:rsidRPr="005551D7">
        <w:rPr>
          <w:rStyle w:val="StyleUnderline"/>
        </w:rPr>
        <w:t xml:space="preserve"> in orbit. </w:t>
      </w:r>
      <w:r w:rsidRPr="005551D7">
        <w:rPr>
          <w:rStyle w:val="StyleUnderline"/>
          <w:highlight w:val="green"/>
        </w:rPr>
        <w:t>Given</w:t>
      </w:r>
      <w:r w:rsidRPr="005551D7">
        <w:rPr>
          <w:rStyle w:val="StyleUnderline"/>
        </w:rPr>
        <w:t xml:space="preserve"> the level of development for the </w:t>
      </w:r>
      <w:r w:rsidRPr="005551D7">
        <w:rPr>
          <w:rStyle w:val="StyleUnderline"/>
          <w:highlight w:val="green"/>
        </w:rPr>
        <w:t>ASAT tech</w:t>
      </w:r>
      <w:r w:rsidRPr="005551D7">
        <w:rPr>
          <w:rStyle w:val="StyleUnderline"/>
        </w:rPr>
        <w:t xml:space="preserve">nology, it seems that </w:t>
      </w:r>
      <w:r w:rsidRPr="005551D7">
        <w:rPr>
          <w:rStyle w:val="StyleUnderline"/>
          <w:highlight w:val="green"/>
        </w:rPr>
        <w:t>they will prevail over any possible weapon</w:t>
      </w:r>
      <w:r w:rsidRPr="005551D7">
        <w:rPr>
          <w:rStyle w:val="StyleUnderline"/>
        </w:rPr>
        <w:t xml:space="preserve"> system for the time to come. </w:t>
      </w:r>
      <w:r w:rsidRPr="005551D7">
        <w:rPr>
          <w:rStyle w:val="StyleUnderline"/>
          <w:highlight w:val="green"/>
        </w:rPr>
        <w:t>Next</w:t>
      </w:r>
      <w:r w:rsidRPr="005551D7">
        <w:rPr>
          <w:rStyle w:val="StyleUnderline"/>
        </w:rPr>
        <w:t xml:space="preserve"> issue</w:t>
      </w:r>
      <w:r w:rsidRPr="005551D7">
        <w:t xml:space="preserve">, directly connected to the first one, </w:t>
      </w:r>
      <w:r w:rsidRPr="005551D7">
        <w:rPr>
          <w:rStyle w:val="StyleUnderline"/>
          <w:highlight w:val="green"/>
        </w:rPr>
        <w:t>is</w:t>
      </w:r>
      <w:r w:rsidRPr="005551D7">
        <w:rPr>
          <w:rStyle w:val="StyleUnderline"/>
        </w:rPr>
        <w:t xml:space="preserve"> the utilization of </w:t>
      </w:r>
      <w:r w:rsidRPr="005551D7">
        <w:rPr>
          <w:rStyle w:val="StyleUnderline"/>
          <w:highlight w:val="green"/>
        </w:rPr>
        <w:t>weak physical protection of space objects that need to be as light as possible</w:t>
      </w:r>
      <w:r w:rsidRPr="005551D7">
        <w:rPr>
          <w:rStyle w:val="StyleUnderline"/>
        </w:rPr>
        <w:t xml:space="preserve"> to reach the orbit and to be able to withstand harsh conditions of the domain</w:t>
      </w:r>
      <w:r w:rsidRPr="005551D7">
        <w:t xml:space="preserve">. This means that their protection against ASAT weapons is very limited, and, </w:t>
      </w:r>
      <w:r w:rsidRPr="005551D7">
        <w:rPr>
          <w:rStyle w:val="StyleUnderline"/>
        </w:rPr>
        <w:t xml:space="preserve">whereas some avoidance techniques are being discussed, they are of limited use in case of ASAT attack. We can thus </w:t>
      </w:r>
      <w:r w:rsidRPr="005551D7">
        <w:rPr>
          <w:rStyle w:val="StyleUnderline"/>
          <w:highlight w:val="green"/>
        </w:rPr>
        <w:t>add to the issue of predictability also the issue of easy destructibility</w:t>
      </w:r>
      <w:r w:rsidRPr="005551D7">
        <w:rPr>
          <w:rStyle w:val="StyleUnderline"/>
        </w:rPr>
        <w:t xml:space="preserve"> of space weapons and other military hardware </w:t>
      </w:r>
      <w:r w:rsidRPr="005551D7">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5551D7">
        <w:rPr>
          <w:rStyle w:val="StyleUnderline"/>
          <w:highlight w:val="green"/>
        </w:rPr>
        <w:t>Electromagnetic communication</w:t>
      </w:r>
      <w:r w:rsidRPr="005551D7">
        <w:rPr>
          <w:rStyle w:val="StyleUnderline"/>
        </w:rPr>
        <w:t xml:space="preserve"> with satellites </w:t>
      </w:r>
      <w:r w:rsidRPr="005551D7">
        <w:rPr>
          <w:rStyle w:val="StyleUnderline"/>
          <w:highlight w:val="green"/>
        </w:rPr>
        <w:t>might be jammed or hacked and</w:t>
      </w:r>
      <w:r w:rsidRPr="005551D7">
        <w:rPr>
          <w:rStyle w:val="StyleUnderline"/>
        </w:rPr>
        <w:t xml:space="preserve"> the </w:t>
      </w:r>
      <w:r w:rsidRPr="005551D7">
        <w:rPr>
          <w:rStyle w:val="StyleUnderline"/>
          <w:highlight w:val="green"/>
        </w:rPr>
        <w:t>ground facilities infiltrated</w:t>
      </w:r>
      <w:r w:rsidRPr="005551D7">
        <w:rPr>
          <w:rStyle w:val="StyleUnderline"/>
        </w:rPr>
        <w:t xml:space="preserve"> or destroyed thus rendering the possible space weapons useless </w:t>
      </w:r>
      <w:r w:rsidRPr="005551D7">
        <w:t xml:space="preserve">(Klein 2006, p. 105; Rendleman 2013, p. 81). This issue might be overcome by the establishment of a base controlling these assets outside the Earth-on Moon or lunar orbit, at lunar L-points, etc.-but </w:t>
      </w:r>
      <w:r w:rsidRPr="005551D7">
        <w:rPr>
          <w:rStyle w:val="StyleUnderline"/>
        </w:rPr>
        <w:t>this perspective remains, for now, unrealistic.</w:t>
      </w:r>
      <w:r w:rsidRPr="005551D7">
        <w:rPr>
          <w:u w:val="single"/>
        </w:rPr>
        <w:t xml:space="preserve"> </w:t>
      </w:r>
      <w:r w:rsidRPr="005551D7">
        <w:t xml:space="preserve">Furthermore, </w:t>
      </w:r>
      <w:r w:rsidRPr="005551D7">
        <w:rPr>
          <w:rStyle w:val="Emphasis"/>
          <w:highlight w:val="green"/>
        </w:rPr>
        <w:t>no</w:t>
      </w:r>
      <w:r w:rsidRPr="005551D7">
        <w:rPr>
          <w:rStyle w:val="Emphasis"/>
        </w:rPr>
        <w:t xml:space="preserve"> contemporary </w:t>
      </w:r>
      <w:r w:rsidRPr="005551D7">
        <w:rPr>
          <w:rStyle w:val="Emphasis"/>
          <w:highlight w:val="green"/>
        </w:rPr>
        <w:t>actor will risk</w:t>
      </w:r>
      <w:r w:rsidRPr="005551D7">
        <w:rPr>
          <w:rStyle w:val="Emphasis"/>
        </w:rPr>
        <w:t xml:space="preserve"> full </w:t>
      </w:r>
      <w:r w:rsidRPr="005551D7">
        <w:rPr>
          <w:rStyle w:val="Emphasis"/>
          <w:highlight w:val="green"/>
        </w:rPr>
        <w:t>space weaponization</w:t>
      </w:r>
      <w:r w:rsidRPr="005551D7">
        <w:rPr>
          <w:rStyle w:val="Emphasis"/>
        </w:rPr>
        <w:t xml:space="preserve"> in the face of possible competition and the possibility of rendering the outer space useless.</w:t>
      </w:r>
      <w:r w:rsidRPr="005551D7">
        <w:rPr>
          <w:rStyle w:val="StyleUnderline"/>
        </w:rPr>
        <w:t xml:space="preserve"> </w:t>
      </w:r>
      <w:r w:rsidRPr="005551D7">
        <w:rPr>
          <w:rStyle w:val="StyleUnderline"/>
          <w:highlight w:val="green"/>
        </w:rPr>
        <w:t>No actor is dominant enough</w:t>
      </w:r>
      <w:r w:rsidRPr="005551D7">
        <w:rPr>
          <w:rStyle w:val="StyleUnderline"/>
        </w:rPr>
        <w:t xml:space="preserve"> to prevent others to challenge any possible attempts to dominate the domain by military means</w:t>
      </w:r>
      <w:r w:rsidRPr="005551D7">
        <w:t xml:space="preserve">. To quote 2016 Stratfor analysis, "(a) war in space would be devastating to all, </w:t>
      </w:r>
      <w:r w:rsidRPr="005551D7">
        <w:rPr>
          <w:rStyle w:val="StyleUnderline"/>
        </w:rPr>
        <w:t>and preventing it, rather than finding ways to fight it, will likely remain the goal</w:t>
      </w:r>
      <w:r w:rsidRPr="005551D7">
        <w:t>" (Larnrani 20 16). This stands true unless some space actor finds a utility in disrupting the arena for others.</w:t>
      </w:r>
    </w:p>
    <w:p w14:paraId="5C77FE2F" w14:textId="77777777" w:rsidR="00C401A8" w:rsidRPr="000E4D5A" w:rsidRDefault="00C401A8" w:rsidP="00C401A8"/>
    <w:p w14:paraId="50CF4C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88543663">
    <w:abstractNumId w:val="10"/>
  </w:num>
  <w:num w:numId="2" w16cid:durableId="41904441">
    <w:abstractNumId w:val="8"/>
  </w:num>
  <w:num w:numId="3" w16cid:durableId="2039350360">
    <w:abstractNumId w:val="7"/>
  </w:num>
  <w:num w:numId="4" w16cid:durableId="1407844891">
    <w:abstractNumId w:val="6"/>
  </w:num>
  <w:num w:numId="5" w16cid:durableId="679048141">
    <w:abstractNumId w:val="5"/>
  </w:num>
  <w:num w:numId="6" w16cid:durableId="474108429">
    <w:abstractNumId w:val="9"/>
  </w:num>
  <w:num w:numId="7" w16cid:durableId="936669266">
    <w:abstractNumId w:val="4"/>
  </w:num>
  <w:num w:numId="8" w16cid:durableId="1791051063">
    <w:abstractNumId w:val="3"/>
  </w:num>
  <w:num w:numId="9" w16cid:durableId="796030089">
    <w:abstractNumId w:val="2"/>
  </w:num>
  <w:num w:numId="10" w16cid:durableId="1108963948">
    <w:abstractNumId w:val="1"/>
  </w:num>
  <w:num w:numId="11" w16cid:durableId="251201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01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1A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BEEFE3"/>
  <w14:defaultImageDpi w14:val="300"/>
  <w15:docId w15:val="{1B0A9AE5-2EE7-4941-96E0-BEA5435D6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01A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401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401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01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C401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01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01A8"/>
  </w:style>
  <w:style w:type="character" w:customStyle="1" w:styleId="Heading1Char">
    <w:name w:val="Heading 1 Char"/>
    <w:aliases w:val="Pocket Char"/>
    <w:basedOn w:val="DefaultParagraphFont"/>
    <w:link w:val="Heading1"/>
    <w:uiPriority w:val="9"/>
    <w:rsid w:val="00C401A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401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401A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C401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01A8"/>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C401A8"/>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C401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401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C401A8"/>
    <w:rPr>
      <w:color w:val="auto"/>
      <w:u w:val="none"/>
    </w:rPr>
  </w:style>
  <w:style w:type="paragraph" w:styleId="DocumentMap">
    <w:name w:val="Document Map"/>
    <w:basedOn w:val="Normal"/>
    <w:link w:val="DocumentMapChar"/>
    <w:uiPriority w:val="99"/>
    <w:semiHidden/>
    <w:unhideWhenUsed/>
    <w:rsid w:val="00C401A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401A8"/>
    <w:rPr>
      <w:rFonts w:ascii="Lucida Grande" w:hAnsi="Lucida Grande" w:cs="Lucida Grande"/>
      <w:sz w:val="22"/>
    </w:rPr>
  </w:style>
  <w:style w:type="paragraph" w:customStyle="1" w:styleId="Emphasis1">
    <w:name w:val="Emphasis1"/>
    <w:basedOn w:val="Normal"/>
    <w:link w:val="Emphasis"/>
    <w:autoRedefine/>
    <w:uiPriority w:val="20"/>
    <w:qFormat/>
    <w:rsid w:val="00C401A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401A8"/>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citizen.org/en/content/biodiversity-loss-human-extinc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erestingengineering.com/asteroid-mining-what-will-it-involve-and-is-this-the-future-of-wealt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tabolic.nl/news/could-a-rare-metals-shortage-disrupt-the-global-renewable-energy-transi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11276</Words>
  <Characters>64274</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2022-04-09T16:47:00Z</dcterms:created>
  <dcterms:modified xsi:type="dcterms:W3CDTF">2022-04-09T16:48:00Z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