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4AF99" w14:textId="77777777" w:rsidR="007E271F" w:rsidRDefault="007E271F" w:rsidP="007E271F">
      <w:pPr>
        <w:pStyle w:val="Heading1"/>
      </w:pPr>
      <w:r>
        <w:t>Harvard R6</w:t>
      </w:r>
    </w:p>
    <w:p w14:paraId="38A16117" w14:textId="77777777" w:rsidR="007E271F" w:rsidRDefault="007E271F" w:rsidP="007E271F"/>
    <w:p w14:paraId="22168766" w14:textId="06F048F7" w:rsidR="007E271F" w:rsidRDefault="007E271F" w:rsidP="007E271F">
      <w:pPr>
        <w:pStyle w:val="Heading2"/>
      </w:pPr>
      <w:r>
        <w:lastRenderedPageBreak/>
        <w:t xml:space="preserve">1NC – </w:t>
      </w:r>
      <w:r w:rsidR="008F62D5">
        <w:t>Practical Reason</w:t>
      </w:r>
    </w:p>
    <w:p w14:paraId="555517F0" w14:textId="77777777" w:rsidR="007E271F" w:rsidRPr="00D63BF1" w:rsidRDefault="007E271F" w:rsidP="007E271F"/>
    <w:p w14:paraId="3C8441C2" w14:textId="77777777" w:rsidR="007E271F" w:rsidRDefault="007E271F" w:rsidP="007E271F">
      <w:pPr>
        <w:pStyle w:val="Heading4"/>
      </w:pPr>
      <w:r>
        <w:t>Agents must be practical reasoners:</w:t>
      </w:r>
    </w:p>
    <w:p w14:paraId="38DB74B6" w14:textId="77777777" w:rsidR="007E271F" w:rsidRPr="00E17C0A" w:rsidRDefault="007E271F" w:rsidP="007E271F"/>
    <w:p w14:paraId="56193DA9" w14:textId="77777777" w:rsidR="007E271F" w:rsidRDefault="007E271F" w:rsidP="007E271F">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215F6A8B" w14:textId="77777777" w:rsidR="007E271F" w:rsidRPr="00E17C0A" w:rsidRDefault="007E271F" w:rsidP="007E271F">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64870A6B" w14:textId="77777777" w:rsidR="007E271F" w:rsidRPr="00BC0B35" w:rsidRDefault="007E271F" w:rsidP="007E271F">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2BA7A65B" w14:textId="77777777" w:rsidR="007E271F" w:rsidRPr="00E17C0A" w:rsidRDefault="007E271F" w:rsidP="007E271F"/>
    <w:p w14:paraId="59A5B1B8" w14:textId="77777777" w:rsidR="007E271F" w:rsidRPr="00E17C0A" w:rsidRDefault="007E271F" w:rsidP="007E271F">
      <w:pPr>
        <w:pStyle w:val="Heading4"/>
      </w:pPr>
      <w:r w:rsidRPr="00E17C0A">
        <w:t>Second, value theory – the existence of extrinsic goodness requires unconditional human worth.</w:t>
      </w:r>
    </w:p>
    <w:p w14:paraId="449FD6AE" w14:textId="77777777" w:rsidR="007E271F" w:rsidRPr="00E17C0A" w:rsidRDefault="007E271F" w:rsidP="007E271F">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42FBAE32" w14:textId="77777777" w:rsidR="007E271F" w:rsidRPr="00B42722" w:rsidRDefault="007E271F" w:rsidP="007E271F">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4C569DF6" w14:textId="77777777" w:rsidR="007E271F" w:rsidRPr="00E17C0A" w:rsidRDefault="007E271F" w:rsidP="007E271F"/>
    <w:p w14:paraId="31F6D27D" w14:textId="77777777" w:rsidR="007E271F" w:rsidRPr="00E17C0A" w:rsidRDefault="007E271F" w:rsidP="007E271F">
      <w:pPr>
        <w:pStyle w:val="Heading4"/>
      </w:pPr>
      <w:r w:rsidRPr="00E17C0A">
        <w:t>Third, practical reason – ethical principles must be derived from the structure of reason:</w:t>
      </w:r>
    </w:p>
    <w:p w14:paraId="64F5E35E" w14:textId="77777777" w:rsidR="007E271F" w:rsidRPr="00E17C0A" w:rsidRDefault="007E271F" w:rsidP="007E271F"/>
    <w:p w14:paraId="482084CF" w14:textId="77777777" w:rsidR="007E271F" w:rsidRPr="00E17C0A" w:rsidRDefault="007E271F" w:rsidP="007E271F">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293D61D" w14:textId="77777777" w:rsidR="007E271F" w:rsidRPr="00E17C0A" w:rsidRDefault="007E271F" w:rsidP="007E271F"/>
    <w:p w14:paraId="1C89D301" w14:textId="77777777" w:rsidR="007E271F" w:rsidRPr="00E17C0A" w:rsidRDefault="007E271F" w:rsidP="007E271F">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6E70973D" w14:textId="77777777" w:rsidR="007E271F" w:rsidRDefault="007E271F" w:rsidP="007E271F">
      <w:pPr>
        <w:spacing w:after="0" w:line="240" w:lineRule="auto"/>
        <w:rPr>
          <w:rFonts w:ascii="Times New Roman" w:eastAsia="Times New Roman" w:hAnsi="Times New Roman" w:cs="Times New Roman"/>
          <w:sz w:val="24"/>
        </w:rPr>
      </w:pPr>
    </w:p>
    <w:p w14:paraId="7067031B" w14:textId="77777777" w:rsidR="007E271F" w:rsidRPr="005F04F4" w:rsidRDefault="007E271F" w:rsidP="007E271F">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3AEF1E11" w14:textId="77777777" w:rsidR="007E271F" w:rsidRPr="005F04F4" w:rsidRDefault="007E271F" w:rsidP="007E271F"/>
    <w:p w14:paraId="02614460" w14:textId="77777777" w:rsidR="007E271F" w:rsidRPr="005F04F4" w:rsidRDefault="007E271F" w:rsidP="007E271F">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888D450" w14:textId="77777777" w:rsidR="007E271F" w:rsidRPr="005F04F4" w:rsidRDefault="007E271F" w:rsidP="007E271F"/>
    <w:p w14:paraId="6445FF2B" w14:textId="77777777" w:rsidR="007E271F" w:rsidRPr="005F04F4" w:rsidRDefault="007E271F" w:rsidP="007E271F">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6C5AF9FF" w14:textId="77777777" w:rsidR="007E271F" w:rsidRDefault="007E271F" w:rsidP="007E271F"/>
    <w:p w14:paraId="7935A29F" w14:textId="77777777" w:rsidR="007E271F" w:rsidRPr="00E2718D" w:rsidRDefault="007E271F" w:rsidP="007E271F">
      <w:pPr>
        <w:pStyle w:val="Heading4"/>
      </w:pPr>
      <w:r>
        <w:t xml:space="preserve">[C]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19AC98B0" w14:textId="77777777" w:rsidR="007E271F" w:rsidRDefault="007E271F" w:rsidP="007E271F">
      <w:pPr>
        <w:spacing w:after="0" w:line="240" w:lineRule="auto"/>
        <w:rPr>
          <w:rFonts w:ascii="Times New Roman" w:eastAsia="Times New Roman" w:hAnsi="Times New Roman" w:cs="Times New Roman"/>
          <w:sz w:val="24"/>
        </w:rPr>
      </w:pPr>
    </w:p>
    <w:p w14:paraId="0D6A5336" w14:textId="77777777" w:rsidR="007E271F" w:rsidRDefault="007E271F" w:rsidP="007E271F">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306E5BB" w14:textId="77777777" w:rsidR="007E271F" w:rsidRPr="00C80FBA" w:rsidRDefault="007E271F" w:rsidP="007E271F"/>
    <w:p w14:paraId="7AA809BA" w14:textId="77777777" w:rsidR="007E271F" w:rsidRPr="006C6EFC" w:rsidRDefault="007E271F" w:rsidP="007E271F">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B8A19C3" w14:textId="77777777" w:rsidR="007E271F" w:rsidRPr="00C80FBA" w:rsidRDefault="007E271F" w:rsidP="007E271F"/>
    <w:p w14:paraId="1C0B049D" w14:textId="77777777" w:rsidR="007E271F" w:rsidRDefault="007E271F" w:rsidP="007E271F">
      <w:pPr>
        <w:pStyle w:val="Heading4"/>
      </w:pPr>
      <w:r>
        <w:t>Thus, the standard is respecting freedom.</w:t>
      </w:r>
    </w:p>
    <w:p w14:paraId="6DBCCC68" w14:textId="77777777" w:rsidR="007E271F" w:rsidRDefault="007E271F" w:rsidP="007E271F"/>
    <w:p w14:paraId="7EFA95A8" w14:textId="77777777" w:rsidR="007E271F" w:rsidRDefault="007E271F" w:rsidP="007E271F">
      <w:pPr>
        <w:pStyle w:val="Heading2"/>
      </w:pPr>
      <w:r>
        <w:lastRenderedPageBreak/>
        <w:t>Offense</w:t>
      </w:r>
    </w:p>
    <w:p w14:paraId="6E4C532D" w14:textId="77777777" w:rsidR="007E271F" w:rsidRDefault="007E271F" w:rsidP="007E271F"/>
    <w:p w14:paraId="011FDD03" w14:textId="77777777" w:rsidR="007E271F" w:rsidRDefault="007E271F" w:rsidP="007E271F">
      <w:pPr>
        <w:pStyle w:val="Heading4"/>
      </w:pPr>
      <w:r>
        <w:t>Negate:</w:t>
      </w:r>
    </w:p>
    <w:p w14:paraId="3E6E72B7" w14:textId="77777777" w:rsidR="007E271F" w:rsidRPr="00C97CF0" w:rsidRDefault="007E271F" w:rsidP="007E271F"/>
    <w:p w14:paraId="2E3399EB" w14:textId="77777777" w:rsidR="007E271F" w:rsidRDefault="007E271F" w:rsidP="007E271F">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CA49D99" w14:textId="77777777" w:rsidR="007E271F" w:rsidRPr="009D349B" w:rsidRDefault="007E271F" w:rsidP="007E271F">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23EA62A" w14:textId="77777777" w:rsidR="007E271F" w:rsidRDefault="007E271F" w:rsidP="007E271F">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87959D8" w14:textId="77777777" w:rsidR="007E271F" w:rsidRDefault="007E271F" w:rsidP="007E271F">
      <w:pPr>
        <w:rPr>
          <w:sz w:val="16"/>
        </w:rPr>
      </w:pPr>
    </w:p>
    <w:p w14:paraId="4278A356" w14:textId="77777777" w:rsidR="007E271F" w:rsidRDefault="007E271F" w:rsidP="007E271F">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291EFB5A" w14:textId="77777777" w:rsidR="007E271F" w:rsidRPr="009D349B" w:rsidRDefault="007E271F" w:rsidP="007E271F">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49D6EC2" w14:textId="77777777" w:rsidR="007E271F" w:rsidRPr="009D349B" w:rsidRDefault="007E271F" w:rsidP="007E271F">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46AED1C2" w14:textId="77777777" w:rsidR="007E271F" w:rsidRDefault="007E271F" w:rsidP="007E271F"/>
    <w:p w14:paraId="3BB1CBAE" w14:textId="77777777" w:rsidR="007E271F" w:rsidRPr="009D349B" w:rsidRDefault="007E271F" w:rsidP="007E271F">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2EDFA1A3" w14:textId="77777777" w:rsidR="007E271F" w:rsidRPr="009D349B" w:rsidRDefault="007E271F" w:rsidP="007E271F">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w:t>
      </w:r>
      <w:r w:rsidRPr="009D349B">
        <w:lastRenderedPageBreak/>
        <w:t xml:space="preserve">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5448B25F" w14:textId="77777777" w:rsidR="007E271F" w:rsidRDefault="007E271F" w:rsidP="007E271F">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09F41006" w14:textId="77777777" w:rsidR="007E271F" w:rsidRDefault="007E271F" w:rsidP="007E271F"/>
    <w:p w14:paraId="7317750B" w14:textId="77777777" w:rsidR="007E271F" w:rsidRDefault="007E271F" w:rsidP="007E271F">
      <w:pPr>
        <w:pStyle w:val="Heading1"/>
      </w:pPr>
      <w:r>
        <w:lastRenderedPageBreak/>
        <w:t>Case</w:t>
      </w:r>
    </w:p>
    <w:p w14:paraId="4AFAEA71" w14:textId="77777777" w:rsidR="007E271F" w:rsidRDefault="007E271F" w:rsidP="007E271F"/>
    <w:p w14:paraId="1700DCBA" w14:textId="77777777" w:rsidR="007E271F" w:rsidRDefault="007E271F" w:rsidP="007E271F">
      <w:pPr>
        <w:pStyle w:val="Heading2"/>
      </w:pPr>
      <w:r>
        <w:lastRenderedPageBreak/>
        <w:t>Substance</w:t>
      </w:r>
    </w:p>
    <w:p w14:paraId="17207FB9" w14:textId="77777777" w:rsidR="007E271F" w:rsidRDefault="007E271F" w:rsidP="007E271F"/>
    <w:p w14:paraId="54D09FDE" w14:textId="77777777" w:rsidR="007E271F" w:rsidRDefault="007E271F" w:rsidP="007E271F">
      <w:pPr>
        <w:pStyle w:val="Heading3"/>
      </w:pPr>
      <w:r>
        <w:lastRenderedPageBreak/>
        <w:t>AT – Solvency – Generic</w:t>
      </w:r>
    </w:p>
    <w:p w14:paraId="6291E24F" w14:textId="77777777" w:rsidR="007E271F" w:rsidRPr="00290D20" w:rsidRDefault="007E271F" w:rsidP="007E271F"/>
    <w:p w14:paraId="11A3E8AA" w14:textId="77777777" w:rsidR="007E271F" w:rsidRPr="005551D7" w:rsidRDefault="007E271F" w:rsidP="007E271F">
      <w:pPr>
        <w:pStyle w:val="Heading4"/>
        <w:rPr>
          <w:rFonts w:cs="Calibri"/>
        </w:rPr>
      </w:pPr>
      <w:r w:rsidRPr="005551D7">
        <w:rPr>
          <w:rFonts w:cs="Calibri"/>
        </w:rPr>
        <w:t>No space wars and OST fails---too many loopholes, no consensus, and dual use weapons</w:t>
      </w:r>
    </w:p>
    <w:p w14:paraId="58216DD1" w14:textId="77777777" w:rsidR="007E271F" w:rsidRPr="005551D7" w:rsidRDefault="007E271F" w:rsidP="007E271F">
      <w:r w:rsidRPr="005551D7">
        <w:t xml:space="preserve">Becky </w:t>
      </w:r>
      <w:r w:rsidRPr="005551D7">
        <w:rPr>
          <w:rStyle w:val="Style13ptBold"/>
        </w:rPr>
        <w:t>Ferreira 19</w:t>
      </w:r>
      <w:r w:rsidRPr="005551D7">
        <w:t>, freelance writer for Wired Magazine, 5/28/19, “The new Space Race, and the desperately outdated laws that govern it,” https://www.documentjournal.com/2019/05/the-new-space-race-and-the-desperately-outdated-laws-that-govern-it/</w:t>
      </w:r>
    </w:p>
    <w:p w14:paraId="157EBD46" w14:textId="77777777" w:rsidR="007E271F" w:rsidRPr="005551D7" w:rsidRDefault="007E271F" w:rsidP="007E271F">
      <w:pPr>
        <w:rPr>
          <w:sz w:val="16"/>
        </w:rPr>
      </w:pPr>
      <w:r w:rsidRPr="005551D7">
        <w:rPr>
          <w:rStyle w:val="StyleUnderline"/>
        </w:rPr>
        <w:t xml:space="preserve">While </w:t>
      </w:r>
      <w:r w:rsidRPr="005551D7">
        <w:rPr>
          <w:rStyle w:val="Emphasis"/>
        </w:rPr>
        <w:t>i</w:t>
      </w:r>
      <w:r w:rsidRPr="005551D7">
        <w:rPr>
          <w:rStyle w:val="StyleUnderline"/>
        </w:rPr>
        <w:t xml:space="preserve">nternational </w:t>
      </w:r>
      <w:r w:rsidRPr="005551D7">
        <w:rPr>
          <w:rStyle w:val="Emphasis"/>
        </w:rPr>
        <w:t>laws</w:t>
      </w:r>
      <w:r w:rsidRPr="005551D7">
        <w:rPr>
          <w:rStyle w:val="StyleUnderline"/>
        </w:rPr>
        <w:t xml:space="preserve"> attempt to keep the occupation of space peaceful, many</w:t>
      </w:r>
      <w:r w:rsidRPr="005551D7">
        <w:rPr>
          <w:sz w:val="16"/>
        </w:rPr>
        <w:t xml:space="preserve"> </w:t>
      </w:r>
      <w:r w:rsidRPr="005551D7">
        <w:rPr>
          <w:rStyle w:val="Emphasis"/>
          <w:highlight w:val="green"/>
        </w:rPr>
        <w:t>countries seek</w:t>
      </w:r>
      <w:r w:rsidRPr="005551D7">
        <w:rPr>
          <w:rStyle w:val="Emphasis"/>
        </w:rPr>
        <w:t xml:space="preserve"> to find </w:t>
      </w:r>
      <w:r w:rsidRPr="005551D7">
        <w:rPr>
          <w:rStyle w:val="Emphasis"/>
          <w:highlight w:val="green"/>
        </w:rPr>
        <w:t>loopholes</w:t>
      </w:r>
      <w:r w:rsidRPr="005551D7">
        <w:rPr>
          <w:sz w:val="16"/>
        </w:rPr>
        <w:t>.</w:t>
      </w:r>
      <w:r>
        <w:rPr>
          <w:sz w:val="16"/>
        </w:rPr>
        <w:t xml:space="preserve"> </w:t>
      </w:r>
      <w:r w:rsidRPr="005551D7">
        <w:rPr>
          <w:sz w:val="16"/>
        </w:rPr>
        <w:t>On July 20, space enthusiasts around the world will celebrate the 50th anniversary of NASA’s Apollo 11 moon landing. That famous step Neil Armstrong took onto the lunar surface is etched in the American imagination as the pinnacle feat of the space race and the dawn of a new era of human exploration.</w:t>
      </w:r>
      <w:r>
        <w:rPr>
          <w:sz w:val="16"/>
        </w:rPr>
        <w:t xml:space="preserve"> </w:t>
      </w:r>
      <w:r w:rsidRPr="005551D7">
        <w:rPr>
          <w:sz w:val="16"/>
        </w:rPr>
        <w:t>Because the 1960s were capped off by this epic space high, it’s easy to overlook the fact that the decade began with widespread and valid fears about the perils of space flight. As late as 1962, the Soviet Union and the United States were sabre-rattling by detonating nuclear weapons in space, raising the specter of devastating missile strikes from orbit. These imminent dangers were so obvious that the United States and the Soviet Union felt compelled to come to the negotiating table.</w:t>
      </w:r>
      <w:r>
        <w:rPr>
          <w:sz w:val="16"/>
        </w:rPr>
        <w:t xml:space="preserve"> </w:t>
      </w:r>
      <w:r w:rsidRPr="005551D7">
        <w:rPr>
          <w:sz w:val="16"/>
        </w:rPr>
        <w:t xml:space="preserve">Even </w:t>
      </w:r>
      <w:r w:rsidRPr="005551D7">
        <w:rPr>
          <w:rStyle w:val="StyleUnderline"/>
        </w:rPr>
        <w:t>as Cold War tensions flared, the rivals</w:t>
      </w:r>
      <w:r w:rsidRPr="005551D7">
        <w:rPr>
          <w:sz w:val="16"/>
        </w:rPr>
        <w:t xml:space="preserve">, along with the United Kingdom, </w:t>
      </w:r>
      <w:r w:rsidRPr="005551D7">
        <w:rPr>
          <w:rStyle w:val="StyleUnderline"/>
        </w:rPr>
        <w:t>cosigned the Outer Space Treaty (O.S.T.)</w:t>
      </w:r>
      <w:r w:rsidRPr="005551D7">
        <w:rPr>
          <w:sz w:val="16"/>
        </w:rPr>
        <w:t xml:space="preserve"> of 1967, the crown jewel of all international space law. The O.S.T. outlawed weapons of mass destruction in space, prohibited national appropriation of celestial bodies, and asserted that “exploration and use of outer space shall be carried out for the benefit and in the interests of all countries and shall be the province of all mankind.”</w:t>
      </w:r>
      <w:r>
        <w:rPr>
          <w:sz w:val="16"/>
        </w:rPr>
        <w:t xml:space="preserve"> </w:t>
      </w:r>
      <w:r w:rsidRPr="005551D7">
        <w:rPr>
          <w:sz w:val="16"/>
        </w:rPr>
        <w:t xml:space="preserve">For more than 50 years, this ideal of space flight as a (relatively) peaceful and inclusive endeavor has proven resilient, and as of 2019, </w:t>
      </w:r>
      <w:r w:rsidRPr="005551D7">
        <w:rPr>
          <w:rStyle w:val="StyleUnderline"/>
        </w:rPr>
        <w:t xml:space="preserve">more than 100 nations are party to the treaty. But </w:t>
      </w:r>
      <w:r w:rsidRPr="005551D7">
        <w:rPr>
          <w:rStyle w:val="StyleUnderline"/>
          <w:highlight w:val="green"/>
        </w:rPr>
        <w:t>the O.S.T</w:t>
      </w:r>
      <w:r w:rsidRPr="005551D7">
        <w:rPr>
          <w:rStyle w:val="StyleUnderline"/>
        </w:rPr>
        <w:t xml:space="preserve">., and the agreements that followed it, </w:t>
      </w:r>
      <w:r w:rsidRPr="005551D7">
        <w:rPr>
          <w:rStyle w:val="StyleUnderline"/>
          <w:highlight w:val="green"/>
        </w:rPr>
        <w:t xml:space="preserve">faces </w:t>
      </w:r>
      <w:r w:rsidRPr="005551D7">
        <w:rPr>
          <w:rStyle w:val="Emphasis"/>
          <w:highlight w:val="green"/>
        </w:rPr>
        <w:t>new challenges</w:t>
      </w:r>
      <w:r w:rsidRPr="005551D7">
        <w:rPr>
          <w:sz w:val="16"/>
        </w:rPr>
        <w:t xml:space="preserve"> </w:t>
      </w:r>
      <w:r w:rsidRPr="005551D7">
        <w:rPr>
          <w:rStyle w:val="StyleUnderline"/>
        </w:rPr>
        <w:t>in the 21st century that could</w:t>
      </w:r>
      <w:r w:rsidRPr="005551D7">
        <w:rPr>
          <w:sz w:val="16"/>
        </w:rPr>
        <w:t xml:space="preserve"> </w:t>
      </w:r>
      <w:r w:rsidRPr="005551D7">
        <w:rPr>
          <w:rStyle w:val="Emphasis"/>
        </w:rPr>
        <w:t>affect the lives of everyone</w:t>
      </w:r>
      <w:r w:rsidRPr="005551D7">
        <w:rPr>
          <w:sz w:val="16"/>
        </w:rPr>
        <w:t xml:space="preserve"> on our planet. “</w:t>
      </w:r>
      <w:r w:rsidRPr="005551D7">
        <w:rPr>
          <w:rStyle w:val="StyleUnderline"/>
        </w:rPr>
        <w:t xml:space="preserve">The </w:t>
      </w:r>
      <w:r w:rsidRPr="005551D7">
        <w:rPr>
          <w:rStyle w:val="StyleUnderline"/>
          <w:highlight w:val="green"/>
        </w:rPr>
        <w:t>treaties</w:t>
      </w:r>
      <w:r w:rsidRPr="005551D7">
        <w:rPr>
          <w:rStyle w:val="StyleUnderline"/>
        </w:rPr>
        <w:t xml:space="preserve"> are good documents but they</w:t>
      </w:r>
      <w:r w:rsidRPr="005551D7">
        <w:rPr>
          <w:sz w:val="16"/>
        </w:rPr>
        <w:t xml:space="preserve"> </w:t>
      </w:r>
      <w:r w:rsidRPr="005551D7">
        <w:rPr>
          <w:rStyle w:val="Emphasis"/>
          <w:highlight w:val="green"/>
        </w:rPr>
        <w:t>set up principles</w:t>
      </w:r>
      <w:r w:rsidRPr="005551D7">
        <w:rPr>
          <w:sz w:val="16"/>
        </w:rPr>
        <w:t>,” said Henry Hertzfeld, a research professor at the Space Policy Institute at George Washington University. “</w:t>
      </w:r>
      <w:r w:rsidRPr="005551D7">
        <w:rPr>
          <w:rStyle w:val="StyleUnderline"/>
          <w:highlight w:val="green"/>
        </w:rPr>
        <w:t>They don’t get</w:t>
      </w:r>
      <w:r w:rsidRPr="005551D7">
        <w:rPr>
          <w:rStyle w:val="StyleUnderline"/>
        </w:rPr>
        <w:t xml:space="preserve"> that </w:t>
      </w:r>
      <w:r w:rsidRPr="005551D7">
        <w:rPr>
          <w:rStyle w:val="Emphasis"/>
          <w:highlight w:val="green"/>
        </w:rPr>
        <w:t>specific</w:t>
      </w:r>
      <w:r w:rsidRPr="005551D7">
        <w:rPr>
          <w:rStyle w:val="StyleUnderline"/>
          <w:highlight w:val="green"/>
        </w:rPr>
        <w:t>. There are</w:t>
      </w:r>
      <w:r w:rsidRPr="005551D7">
        <w:rPr>
          <w:rStyle w:val="StyleUnderline"/>
        </w:rPr>
        <w:t xml:space="preserve"> a </w:t>
      </w:r>
      <w:r w:rsidRPr="005551D7">
        <w:rPr>
          <w:rStyle w:val="StyleUnderline"/>
          <w:highlight w:val="green"/>
        </w:rPr>
        <w:t>lot of</w:t>
      </w:r>
      <w:r w:rsidRPr="005551D7">
        <w:rPr>
          <w:sz w:val="16"/>
          <w:highlight w:val="green"/>
        </w:rPr>
        <w:t xml:space="preserve"> </w:t>
      </w:r>
      <w:r w:rsidRPr="005551D7">
        <w:rPr>
          <w:rStyle w:val="Emphasis"/>
          <w:highlight w:val="green"/>
        </w:rPr>
        <w:t>voids</w:t>
      </w:r>
      <w:r w:rsidRPr="005551D7">
        <w:rPr>
          <w:sz w:val="16"/>
        </w:rPr>
        <w:t xml:space="preserve"> </w:t>
      </w:r>
      <w:r w:rsidRPr="005551D7">
        <w:rPr>
          <w:rStyle w:val="StyleUnderline"/>
        </w:rPr>
        <w:t xml:space="preserve">that are </w:t>
      </w:r>
      <w:r w:rsidRPr="005551D7">
        <w:rPr>
          <w:rStyle w:val="StyleUnderline"/>
          <w:highlight w:val="green"/>
        </w:rPr>
        <w:t>not</w:t>
      </w:r>
      <w:r w:rsidRPr="005551D7">
        <w:rPr>
          <w:rStyle w:val="StyleUnderline"/>
        </w:rPr>
        <w:t xml:space="preserve"> clearly </w:t>
      </w:r>
      <w:r w:rsidRPr="005551D7">
        <w:rPr>
          <w:rStyle w:val="StyleUnderline"/>
          <w:highlight w:val="green"/>
        </w:rPr>
        <w:t>delineated in</w:t>
      </w:r>
      <w:r w:rsidRPr="005551D7">
        <w:rPr>
          <w:rStyle w:val="StyleUnderline"/>
        </w:rPr>
        <w:t xml:space="preserve"> the </w:t>
      </w:r>
      <w:r w:rsidRPr="005551D7">
        <w:rPr>
          <w:rStyle w:val="StyleUnderline"/>
          <w:highlight w:val="green"/>
        </w:rPr>
        <w:t>treaties</w:t>
      </w:r>
      <w:r w:rsidRPr="005551D7">
        <w:rPr>
          <w:rStyle w:val="StyleUnderline"/>
        </w:rPr>
        <w:t xml:space="preserve"> that will be</w:t>
      </w:r>
      <w:r w:rsidRPr="005551D7">
        <w:rPr>
          <w:sz w:val="16"/>
        </w:rPr>
        <w:t xml:space="preserve"> </w:t>
      </w:r>
      <w:r w:rsidRPr="005551D7">
        <w:rPr>
          <w:rStyle w:val="Emphasis"/>
        </w:rPr>
        <w:t>resolved</w:t>
      </w:r>
      <w:r w:rsidRPr="005551D7">
        <w:rPr>
          <w:sz w:val="16"/>
        </w:rPr>
        <w:t xml:space="preserve"> </w:t>
      </w:r>
      <w:r w:rsidRPr="005551D7">
        <w:rPr>
          <w:rStyle w:val="StyleUnderline"/>
        </w:rPr>
        <w:t xml:space="preserve">by </w:t>
      </w:r>
      <w:r w:rsidRPr="005551D7">
        <w:rPr>
          <w:rStyle w:val="Emphasis"/>
          <w:highlight w:val="green"/>
        </w:rPr>
        <w:t>national interpretations</w:t>
      </w:r>
      <w:r w:rsidRPr="005551D7">
        <w:rPr>
          <w:sz w:val="16"/>
        </w:rPr>
        <w:t xml:space="preserve">, </w:t>
      </w:r>
      <w:r w:rsidRPr="005551D7">
        <w:rPr>
          <w:rStyle w:val="StyleUnderline"/>
        </w:rPr>
        <w:t>which will</w:t>
      </w:r>
      <w:r w:rsidRPr="005551D7">
        <w:rPr>
          <w:sz w:val="16"/>
        </w:rPr>
        <w:t xml:space="preserve"> </w:t>
      </w:r>
      <w:r w:rsidRPr="005551D7">
        <w:rPr>
          <w:rStyle w:val="Emphasis"/>
          <w:highlight w:val="green"/>
        </w:rPr>
        <w:t>vary</w:t>
      </w:r>
      <w:r w:rsidRPr="005551D7">
        <w:rPr>
          <w:sz w:val="16"/>
        </w:rPr>
        <w:t>.”</w:t>
      </w:r>
      <w:r>
        <w:rPr>
          <w:sz w:val="16"/>
        </w:rPr>
        <w:t xml:space="preserve"> </w:t>
      </w:r>
      <w:r w:rsidRPr="005551D7">
        <w:rPr>
          <w:sz w:val="16"/>
        </w:rPr>
        <w:t xml:space="preserve">For instance, </w:t>
      </w:r>
      <w:r w:rsidRPr="005551D7">
        <w:rPr>
          <w:rStyle w:val="StyleUnderline"/>
        </w:rPr>
        <w:t xml:space="preserve">just because </w:t>
      </w:r>
      <w:r w:rsidRPr="005551D7">
        <w:rPr>
          <w:rStyle w:val="Emphasis"/>
        </w:rPr>
        <w:t>w</w:t>
      </w:r>
      <w:r w:rsidRPr="005551D7">
        <w:rPr>
          <w:rStyle w:val="StyleUnderline"/>
        </w:rPr>
        <w:t xml:space="preserve">eapons of </w:t>
      </w:r>
      <w:r w:rsidRPr="005551D7">
        <w:rPr>
          <w:rStyle w:val="Emphasis"/>
        </w:rPr>
        <w:t>m</w:t>
      </w:r>
      <w:r w:rsidRPr="005551D7">
        <w:rPr>
          <w:rStyle w:val="StyleUnderline"/>
        </w:rPr>
        <w:t xml:space="preserve">ass </w:t>
      </w:r>
      <w:r w:rsidRPr="005551D7">
        <w:rPr>
          <w:rStyle w:val="Emphasis"/>
        </w:rPr>
        <w:t>d</w:t>
      </w:r>
      <w:r w:rsidRPr="005551D7">
        <w:rPr>
          <w:rStyle w:val="StyleUnderline"/>
        </w:rPr>
        <w:t xml:space="preserve">estruction are outlawed in space does not mean that </w:t>
      </w:r>
      <w:r w:rsidRPr="005551D7">
        <w:rPr>
          <w:rStyle w:val="Emphasis"/>
        </w:rPr>
        <w:t>every object</w:t>
      </w:r>
      <w:r w:rsidRPr="005551D7">
        <w:rPr>
          <w:sz w:val="16"/>
        </w:rPr>
        <w:t xml:space="preserve"> </w:t>
      </w:r>
      <w:r w:rsidRPr="005551D7">
        <w:rPr>
          <w:rStyle w:val="StyleUnderline"/>
        </w:rPr>
        <w:t xml:space="preserve">cleared for launch is </w:t>
      </w:r>
      <w:r w:rsidRPr="005551D7">
        <w:rPr>
          <w:rStyle w:val="Emphasis"/>
        </w:rPr>
        <w:t>benign</w:t>
      </w:r>
      <w:r w:rsidRPr="005551D7">
        <w:rPr>
          <w:sz w:val="16"/>
        </w:rPr>
        <w:t xml:space="preserve">. </w:t>
      </w:r>
      <w:r w:rsidRPr="005551D7">
        <w:rPr>
          <w:rStyle w:val="StyleUnderline"/>
        </w:rPr>
        <w:t xml:space="preserve">Practically </w:t>
      </w:r>
      <w:r w:rsidRPr="005551D7">
        <w:rPr>
          <w:rStyle w:val="Emphasis"/>
        </w:rPr>
        <w:t>any satellite</w:t>
      </w:r>
      <w:r w:rsidRPr="005551D7">
        <w:rPr>
          <w:sz w:val="16"/>
        </w:rPr>
        <w:t xml:space="preserve"> </w:t>
      </w:r>
      <w:r w:rsidRPr="005551D7">
        <w:rPr>
          <w:rStyle w:val="StyleUnderline"/>
        </w:rPr>
        <w:t xml:space="preserve">could have a </w:t>
      </w:r>
      <w:r w:rsidRPr="005551D7">
        <w:rPr>
          <w:rStyle w:val="Emphasis"/>
        </w:rPr>
        <w:t>malevolent purpose</w:t>
      </w:r>
      <w:r w:rsidRPr="005551D7">
        <w:rPr>
          <w:sz w:val="16"/>
        </w:rPr>
        <w:t xml:space="preserve"> </w:t>
      </w:r>
      <w:r w:rsidRPr="005551D7">
        <w:rPr>
          <w:rStyle w:val="StyleUnderline"/>
        </w:rPr>
        <w:t>due to the nature of “</w:t>
      </w:r>
      <w:r w:rsidRPr="005551D7">
        <w:rPr>
          <w:rStyle w:val="Emphasis"/>
        </w:rPr>
        <w:t>dual use</w:t>
      </w:r>
      <w:r w:rsidRPr="005551D7">
        <w:rPr>
          <w:sz w:val="16"/>
        </w:rPr>
        <w:t xml:space="preserve">” </w:t>
      </w:r>
      <w:r w:rsidRPr="005551D7">
        <w:rPr>
          <w:rStyle w:val="StyleUnderline"/>
        </w:rPr>
        <w:t>technologies</w:t>
      </w:r>
      <w:r w:rsidRPr="005551D7">
        <w:rPr>
          <w:sz w:val="16"/>
        </w:rPr>
        <w:t>—devices that can be deployed for both peaceful and military purposes.</w:t>
      </w:r>
      <w:r>
        <w:rPr>
          <w:sz w:val="16"/>
        </w:rPr>
        <w:t xml:space="preserve"> </w:t>
      </w:r>
      <w:r w:rsidRPr="005551D7">
        <w:rPr>
          <w:sz w:val="16"/>
        </w:rPr>
        <w:t>“</w:t>
      </w:r>
      <w:r w:rsidRPr="005551D7">
        <w:rPr>
          <w:rStyle w:val="Emphasis"/>
          <w:highlight w:val="green"/>
        </w:rPr>
        <w:t>We don’t have a definition of</w:t>
      </w:r>
      <w:r w:rsidRPr="005551D7">
        <w:rPr>
          <w:rStyle w:val="Emphasis"/>
        </w:rPr>
        <w:t xml:space="preserve"> what </w:t>
      </w:r>
      <w:r w:rsidRPr="005551D7">
        <w:rPr>
          <w:rStyle w:val="Emphasis"/>
          <w:highlight w:val="green"/>
        </w:rPr>
        <w:t>a weapon</w:t>
      </w:r>
      <w:r w:rsidRPr="005551D7">
        <w:rPr>
          <w:rStyle w:val="Emphasis"/>
        </w:rPr>
        <w:t xml:space="preserve"> is </w:t>
      </w:r>
      <w:r w:rsidRPr="005551D7">
        <w:rPr>
          <w:rStyle w:val="Emphasis"/>
          <w:highlight w:val="green"/>
        </w:rPr>
        <w:t>in space</w:t>
      </w:r>
      <w:r w:rsidRPr="005551D7">
        <w:rPr>
          <w:sz w:val="16"/>
        </w:rPr>
        <w:t>,” Hertzfeld said. “A civilian satellite can be used that way. One satellite can come close to another, or change its orbit with gravitational force. A weapon in space is not necessarily going up there and shooting at something.”</w:t>
      </w:r>
      <w:r>
        <w:rPr>
          <w:sz w:val="16"/>
        </w:rPr>
        <w:t xml:space="preserve"> </w:t>
      </w:r>
      <w:r w:rsidRPr="005551D7">
        <w:rPr>
          <w:sz w:val="16"/>
        </w:rPr>
        <w:t>There are completely innocent reasons for a satellite to approach another spacecraft in orbit or to dock with it. Orbital rendezvous technologies are being developed to help refuel or repair working spacecraft and deorbit them at the end of their lifetimes to declutter space.</w:t>
      </w:r>
      <w:r>
        <w:rPr>
          <w:sz w:val="16"/>
        </w:rPr>
        <w:t xml:space="preserve"> </w:t>
      </w:r>
      <w:r w:rsidRPr="005551D7">
        <w:rPr>
          <w:sz w:val="16"/>
        </w:rPr>
        <w:t xml:space="preserve">But </w:t>
      </w:r>
      <w:r w:rsidRPr="005551D7">
        <w:rPr>
          <w:rStyle w:val="StyleUnderline"/>
        </w:rPr>
        <w:t>spacecraft could also tamper or destroy satellites they intercept</w:t>
      </w:r>
      <w:r w:rsidRPr="005551D7">
        <w:rPr>
          <w:sz w:val="16"/>
        </w:rPr>
        <w:t xml:space="preserve">. In the absolute worst-case scenarios, anti-satellite (ASAT) weapons could perform “kinetic kills” on other spacecraft by intentionally colliding with them. </w:t>
      </w:r>
      <w:r w:rsidRPr="005551D7">
        <w:rPr>
          <w:rStyle w:val="StyleUnderline"/>
        </w:rPr>
        <w:t>In addition to satellite-on-satellite violence, missiles could be launched from the ground to obliterate objects in orbit.</w:t>
      </w:r>
      <w:r>
        <w:rPr>
          <w:rStyle w:val="StyleUnderline"/>
        </w:rPr>
        <w:t xml:space="preserve"> </w:t>
      </w:r>
      <w:r w:rsidRPr="005551D7">
        <w:rPr>
          <w:sz w:val="16"/>
        </w:rPr>
        <w:t>Such a hypothetical attack would not only damage its main target, it could also unleash a torrent of dangerous debris in orbit that could threaten other spacecraft.</w:t>
      </w:r>
      <w:r>
        <w:rPr>
          <w:sz w:val="16"/>
        </w:rPr>
        <w:t xml:space="preserve"> </w:t>
      </w:r>
      <w:r w:rsidRPr="005551D7">
        <w:rPr>
          <w:sz w:val="16"/>
        </w:rPr>
        <w:t>“While the movie Gravity vastly overplayed the debris problem of destroying one spacecraft, the phenomena is a real worry,” said Theresa Hitchens, who is a senior research associate at the Center for International and Security Studies at University of Maryland, as well as the former director of the United Nations Institute for Disarmament Research (UNIDIR) in Geneva, Switzerland.</w:t>
      </w:r>
      <w:r>
        <w:rPr>
          <w:sz w:val="16"/>
        </w:rPr>
        <w:t xml:space="preserve"> </w:t>
      </w:r>
      <w:r w:rsidRPr="005551D7">
        <w:rPr>
          <w:sz w:val="16"/>
        </w:rPr>
        <w:t>“Debris creates more debris,” she added. “This would be terrible for everyone, all over the world, given that modern society relies on satellites for everything from weather prediction to banking.”</w:t>
      </w:r>
      <w:r>
        <w:rPr>
          <w:sz w:val="16"/>
        </w:rPr>
        <w:t xml:space="preserve"> </w:t>
      </w:r>
      <w:r w:rsidRPr="005551D7">
        <w:rPr>
          <w:sz w:val="16"/>
        </w:rPr>
        <w:t>ASAT attacks are not a hypothetical threat. In 2007, China tested out its capabilities by annihilating one of its own weather satellites with a ground missile. The shattered satellite created more space debris than any other known event—3,000 pieces of trackable debris and an estimated 150,000 small particles were spilled into its polar orbit.</w:t>
      </w:r>
      <w:r>
        <w:rPr>
          <w:sz w:val="16"/>
        </w:rPr>
        <w:t xml:space="preserve"> </w:t>
      </w:r>
      <w:r w:rsidRPr="005551D7">
        <w:rPr>
          <w:sz w:val="16"/>
        </w:rPr>
        <w:t xml:space="preserve">China’s ASAT test created worldwide backlash, which has proved to be a good deterrent for any other nation looking to flex its destructive abilities in space. Still, </w:t>
      </w:r>
      <w:r w:rsidRPr="005551D7">
        <w:rPr>
          <w:rStyle w:val="StyleUnderline"/>
          <w:highlight w:val="green"/>
        </w:rPr>
        <w:t>there is a</w:t>
      </w:r>
      <w:r w:rsidRPr="005551D7">
        <w:rPr>
          <w:sz w:val="16"/>
        </w:rPr>
        <w:t xml:space="preserve"> pernicious ASAT </w:t>
      </w:r>
      <w:r w:rsidRPr="005551D7">
        <w:rPr>
          <w:rStyle w:val="Emphasis"/>
          <w:highlight w:val="green"/>
        </w:rPr>
        <w:t>arms race</w:t>
      </w:r>
      <w:r w:rsidRPr="005551D7">
        <w:rPr>
          <w:rStyle w:val="StyleUnderline"/>
        </w:rPr>
        <w:t xml:space="preserve"> developing</w:t>
      </w:r>
      <w:r w:rsidRPr="005551D7">
        <w:rPr>
          <w:sz w:val="16"/>
        </w:rPr>
        <w:t xml:space="preserve"> between the United States, China, and Russia, which could eventually extend to other nations and groups.</w:t>
      </w:r>
      <w:r>
        <w:rPr>
          <w:sz w:val="16"/>
        </w:rPr>
        <w:t xml:space="preserve"> </w:t>
      </w:r>
      <w:r w:rsidRPr="005551D7">
        <w:rPr>
          <w:sz w:val="16"/>
        </w:rPr>
        <w:t xml:space="preserve">“You can’t rule out the possibility that a rogue nation could do something,” Hertzfeld said. “You just hope </w:t>
      </w:r>
      <w:r w:rsidRPr="005551D7">
        <w:rPr>
          <w:sz w:val="16"/>
        </w:rPr>
        <w:lastRenderedPageBreak/>
        <w:t xml:space="preserve">that they recognize that if they do, </w:t>
      </w:r>
      <w:r w:rsidRPr="005551D7">
        <w:rPr>
          <w:rStyle w:val="StyleUnderline"/>
        </w:rPr>
        <w:t>in the long run, it’s not to their advantage</w:t>
      </w:r>
      <w:r w:rsidRPr="005551D7">
        <w:rPr>
          <w:sz w:val="16"/>
        </w:rPr>
        <w:t xml:space="preserve"> either, </w:t>
      </w:r>
      <w:r w:rsidRPr="005551D7">
        <w:rPr>
          <w:rStyle w:val="StyleUnderline"/>
        </w:rPr>
        <w:t>because it may destroy their ability to do something in</w:t>
      </w:r>
      <w:r w:rsidRPr="005551D7">
        <w:rPr>
          <w:sz w:val="16"/>
        </w:rPr>
        <w:t xml:space="preserve"> space.”</w:t>
      </w:r>
      <w:r>
        <w:rPr>
          <w:sz w:val="16"/>
        </w:rPr>
        <w:t xml:space="preserve"> </w:t>
      </w:r>
      <w:r w:rsidRPr="005551D7">
        <w:rPr>
          <w:rStyle w:val="StyleUnderline"/>
        </w:rPr>
        <w:t xml:space="preserve">For this reason, </w:t>
      </w:r>
      <w:r w:rsidRPr="005551D7">
        <w:rPr>
          <w:rStyle w:val="StyleUnderline"/>
          <w:highlight w:val="green"/>
        </w:rPr>
        <w:t xml:space="preserve">Hertzfeld </w:t>
      </w:r>
      <w:r w:rsidRPr="005551D7">
        <w:rPr>
          <w:rStyle w:val="Emphasis"/>
          <w:highlight w:val="green"/>
        </w:rPr>
        <w:t>doubts</w:t>
      </w:r>
      <w:r w:rsidRPr="005551D7">
        <w:rPr>
          <w:rStyle w:val="StyleUnderline"/>
        </w:rPr>
        <w:t xml:space="preserve"> that </w:t>
      </w:r>
      <w:r w:rsidRPr="005551D7">
        <w:rPr>
          <w:rStyle w:val="StyleUnderline"/>
          <w:highlight w:val="green"/>
        </w:rPr>
        <w:t>space warfare will follow</w:t>
      </w:r>
      <w:r w:rsidRPr="005551D7">
        <w:rPr>
          <w:rStyle w:val="StyleUnderline"/>
        </w:rPr>
        <w:t xml:space="preserve"> the </w:t>
      </w:r>
      <w:r w:rsidRPr="005551D7">
        <w:rPr>
          <w:rStyle w:val="Emphasis"/>
          <w:highlight w:val="green"/>
        </w:rPr>
        <w:t>pop culture image</w:t>
      </w:r>
      <w:r w:rsidRPr="005551D7">
        <w:rPr>
          <w:rStyle w:val="StyleUnderline"/>
          <w:highlight w:val="green"/>
        </w:rPr>
        <w:t xml:space="preserve"> of spaceships</w:t>
      </w:r>
      <w:r w:rsidRPr="005551D7">
        <w:rPr>
          <w:rStyle w:val="StyleUnderline"/>
        </w:rPr>
        <w:t xml:space="preserve"> blasting </w:t>
      </w:r>
      <w:r w:rsidRPr="005551D7">
        <w:rPr>
          <w:rStyle w:val="Emphasis"/>
        </w:rPr>
        <w:t>lasers</w:t>
      </w:r>
      <w:r w:rsidRPr="005551D7">
        <w:rPr>
          <w:rStyle w:val="StyleUnderline"/>
        </w:rPr>
        <w:t xml:space="preserve"> and </w:t>
      </w:r>
      <w:r w:rsidRPr="005551D7">
        <w:rPr>
          <w:rStyle w:val="Emphasis"/>
        </w:rPr>
        <w:t>torpedoes</w:t>
      </w:r>
      <w:r w:rsidRPr="005551D7">
        <w:rPr>
          <w:rStyle w:val="StyleUnderline"/>
        </w:rPr>
        <w:t xml:space="preserve"> at each</w:t>
      </w:r>
      <w:r w:rsidRPr="005551D7">
        <w:rPr>
          <w:sz w:val="16"/>
        </w:rPr>
        <w:t xml:space="preserve"> other. “</w:t>
      </w:r>
      <w:r w:rsidRPr="005551D7">
        <w:rPr>
          <w:rStyle w:val="Emphasis"/>
          <w:highlight w:val="green"/>
        </w:rPr>
        <w:t>We’re not going to fight a war in space</w:t>
      </w:r>
      <w:r w:rsidRPr="005551D7">
        <w:rPr>
          <w:sz w:val="16"/>
        </w:rPr>
        <w:t>,” he said. “</w:t>
      </w:r>
      <w:r w:rsidRPr="005551D7">
        <w:rPr>
          <w:rStyle w:val="StyleUnderline"/>
          <w:highlight w:val="green"/>
        </w:rPr>
        <w:t>We may fight</w:t>
      </w:r>
      <w:r w:rsidRPr="005551D7">
        <w:rPr>
          <w:rStyle w:val="StyleUnderline"/>
        </w:rPr>
        <w:t xml:space="preserve"> a war </w:t>
      </w:r>
      <w:r w:rsidRPr="005551D7">
        <w:rPr>
          <w:rStyle w:val="StyleUnderline"/>
          <w:highlight w:val="green"/>
        </w:rPr>
        <w:t>terrestrially</w:t>
      </w:r>
      <w:r w:rsidRPr="005551D7">
        <w:rPr>
          <w:rStyle w:val="StyleUnderline"/>
        </w:rPr>
        <w:t>,</w:t>
      </w:r>
      <w:r w:rsidRPr="005551D7">
        <w:rPr>
          <w:sz w:val="16"/>
        </w:rPr>
        <w:t xml:space="preserve"> but that doesn’t mean </w:t>
      </w:r>
      <w:r w:rsidRPr="005551D7">
        <w:rPr>
          <w:rStyle w:val="StyleUnderline"/>
          <w:highlight w:val="green"/>
        </w:rPr>
        <w:t>space assets</w:t>
      </w:r>
      <w:r w:rsidRPr="005551D7">
        <w:rPr>
          <w:sz w:val="16"/>
        </w:rPr>
        <w:t xml:space="preserve"> won’t be </w:t>
      </w:r>
      <w:r w:rsidRPr="005551D7">
        <w:rPr>
          <w:rStyle w:val="StyleUnderline"/>
          <w:highlight w:val="green"/>
        </w:rPr>
        <w:t>involved</w:t>
      </w:r>
      <w:r w:rsidRPr="005551D7">
        <w:rPr>
          <w:rStyle w:val="StyleUnderline"/>
        </w:rPr>
        <w:t xml:space="preserve"> if they have strategic capabilities</w:t>
      </w:r>
      <w:r w:rsidRPr="005551D7">
        <w:rPr>
          <w:sz w:val="16"/>
        </w:rPr>
        <w:t>.”</w:t>
      </w:r>
    </w:p>
    <w:p w14:paraId="3A2FF1CF" w14:textId="77777777" w:rsidR="007E271F" w:rsidRDefault="007E271F" w:rsidP="007E271F"/>
    <w:p w14:paraId="5C5C61B2" w14:textId="77777777" w:rsidR="007E271F" w:rsidRDefault="007E271F" w:rsidP="007E271F">
      <w:pPr>
        <w:pStyle w:val="Heading3"/>
      </w:pPr>
      <w:r>
        <w:lastRenderedPageBreak/>
        <w:t>AT – Asteroid Mining</w:t>
      </w:r>
    </w:p>
    <w:p w14:paraId="5F1CDF26" w14:textId="77777777" w:rsidR="007E271F" w:rsidRPr="0049153B" w:rsidRDefault="007E271F" w:rsidP="007E271F"/>
    <w:p w14:paraId="71A9ADD0" w14:textId="77777777" w:rsidR="007E271F" w:rsidRPr="005551D7" w:rsidRDefault="007E271F" w:rsidP="007E271F">
      <w:pPr>
        <w:pStyle w:val="Heading4"/>
        <w:rPr>
          <w:rFonts w:cs="Calibri"/>
        </w:rPr>
      </w:pPr>
      <w:r w:rsidRPr="005551D7">
        <w:rPr>
          <w:rFonts w:cs="Calibri"/>
        </w:rPr>
        <w:t>Asteroid Mining solves Warming – a] Key to REM’s that spur Renewables and b] Reduces Terrestrial Mining that wrecks the environment.</w:t>
      </w:r>
    </w:p>
    <w:p w14:paraId="157DEBD1" w14:textId="77777777" w:rsidR="007E271F" w:rsidRPr="005551D7" w:rsidRDefault="007E271F" w:rsidP="007E271F">
      <w:r w:rsidRPr="005551D7">
        <w:rPr>
          <w:rStyle w:val="Style13ptBold"/>
        </w:rPr>
        <w:t>MacWhorter 15</w:t>
      </w:r>
      <w:r w:rsidRPr="005551D7">
        <w:t xml:space="preserve">, Kevin. "Sustainable mining: Incentivizing asteroid mining in the name of environmentalism." Wm. &amp; Mary Envtl. L. &amp; Pol'y Rev. 40 (2015): 645. (J.D. Candidate, William &amp; Mary Law School)//Elmer </w:t>
      </w:r>
    </w:p>
    <w:p w14:paraId="1ACC7018" w14:textId="77777777" w:rsidR="007E271F" w:rsidRPr="005551D7" w:rsidRDefault="007E271F" w:rsidP="007E271F">
      <w:pPr>
        <w:rPr>
          <w:sz w:val="14"/>
        </w:rPr>
      </w:pPr>
      <w:r w:rsidRPr="005551D7">
        <w:rPr>
          <w:sz w:val="14"/>
          <w:szCs w:val="16"/>
        </w:rPr>
        <w:t xml:space="preserve">A. Rare Element Mining on Earth </w:t>
      </w:r>
      <w:r w:rsidRPr="005551D7">
        <w:rPr>
          <w:rStyle w:val="Emphasis"/>
          <w:highlight w:val="green"/>
        </w:rPr>
        <w:t>In the next sixty years</w:t>
      </w:r>
      <w:r w:rsidRPr="005551D7">
        <w:rPr>
          <w:rStyle w:val="StyleUnderline"/>
        </w:rPr>
        <w:t xml:space="preserve">, scientists predict that </w:t>
      </w:r>
      <w:r w:rsidRPr="005551D7">
        <w:rPr>
          <w:rStyle w:val="Emphasis"/>
          <w:highlight w:val="green"/>
        </w:rPr>
        <w:t>certain elements crucial</w:t>
      </w:r>
      <w:r w:rsidRPr="005551D7">
        <w:rPr>
          <w:rStyle w:val="Emphasis"/>
        </w:rPr>
        <w:t xml:space="preserve"> to modern industry</w:t>
      </w:r>
      <w:r w:rsidRPr="005551D7">
        <w:rPr>
          <w:rStyle w:val="StyleUnderline"/>
        </w:rPr>
        <w:t xml:space="preserve"> such as platinum, zinc, copper, phosphorous, lead, gold, and indium </w:t>
      </w:r>
      <w:r w:rsidRPr="005551D7">
        <w:rPr>
          <w:rStyle w:val="Emphasis"/>
          <w:highlight w:val="green"/>
        </w:rPr>
        <w:t>could be exhausted</w:t>
      </w:r>
      <w:r w:rsidRPr="005551D7">
        <w:rPr>
          <w:rStyle w:val="StyleUnderline"/>
        </w:rPr>
        <w:t xml:space="preserve"> on Earth</w:t>
      </w:r>
      <w:r w:rsidRPr="005551D7">
        <w:rPr>
          <w:sz w:val="14"/>
        </w:rPr>
        <w:t xml:space="preserve">. 12 </w:t>
      </w:r>
      <w:r w:rsidRPr="005551D7">
        <w:rPr>
          <w:rStyle w:val="StyleUnderline"/>
        </w:rPr>
        <w:t xml:space="preserve">Many of these have </w:t>
      </w:r>
      <w:r w:rsidRPr="005551D7">
        <w:rPr>
          <w:rStyle w:val="Emphasis"/>
          <w:highlight w:val="green"/>
          <w:bdr w:val="single" w:sz="18" w:space="0" w:color="auto"/>
        </w:rPr>
        <w:t>no synthetic alternative</w:t>
      </w:r>
      <w:r w:rsidRPr="005551D7">
        <w:rPr>
          <w:sz w:val="14"/>
        </w:rPr>
        <w:t>, unlike chemical elements such as oil or diamonds.13 Liquid-crystal display (</w:t>
      </w:r>
      <w:r w:rsidRPr="005551D7">
        <w:rPr>
          <w:rStyle w:val="StyleUnderline"/>
        </w:rPr>
        <w:t>LCD</w:t>
      </w:r>
      <w:r w:rsidRPr="005551D7">
        <w:rPr>
          <w:sz w:val="14"/>
        </w:rPr>
        <w:t xml:space="preserve">) </w:t>
      </w:r>
      <w:r w:rsidRPr="005551D7">
        <w:rPr>
          <w:rStyle w:val="StyleUnderline"/>
        </w:rPr>
        <w:t>televisions, cellphones, and laptops are among the various consumer technologies that use precious metals.</w:t>
      </w:r>
      <w:r w:rsidRPr="005551D7">
        <w:rPr>
          <w:sz w:val="14"/>
        </w:rPr>
        <w:t xml:space="preserve">14Further, </w:t>
      </w:r>
      <w:r w:rsidRPr="005551D7">
        <w:rPr>
          <w:rStyle w:val="Emphasis"/>
          <w:highlight w:val="green"/>
        </w:rPr>
        <w:t>green technologies</w:t>
      </w:r>
      <w:r w:rsidRPr="005551D7">
        <w:rPr>
          <w:rStyle w:val="StyleUnderline"/>
        </w:rPr>
        <w:t xml:space="preserve"> </w:t>
      </w:r>
      <w:r w:rsidRPr="005551D7">
        <w:rPr>
          <w:rStyle w:val="Emphasis"/>
          <w:highlight w:val="green"/>
        </w:rPr>
        <w:t xml:space="preserve">including wind turbines, solar panels, and catalytic converters </w:t>
      </w:r>
      <w:r w:rsidRPr="005551D7">
        <w:rPr>
          <w:rStyle w:val="Emphasis"/>
          <w:highlight w:val="green"/>
          <w:bdr w:val="single" w:sz="18" w:space="0" w:color="auto"/>
        </w:rPr>
        <w:t>require these rare elements</w:t>
      </w:r>
      <w:r w:rsidRPr="005551D7">
        <w:rPr>
          <w:sz w:val="14"/>
        </w:rPr>
        <w:t xml:space="preserve">. 15 </w:t>
      </w:r>
      <w:r w:rsidRPr="005551D7">
        <w:rPr>
          <w:rStyle w:val="StyleUnderline"/>
        </w:rPr>
        <w:t>As demand rises for both types of technologies, and as reserves of rare metals fall, prices skyrocket</w:t>
      </w:r>
      <w:r w:rsidRPr="005551D7">
        <w:rPr>
          <w:sz w:val="14"/>
        </w:rPr>
        <w:t xml:space="preserve">.16 </w:t>
      </w:r>
      <w:r w:rsidRPr="005551D7">
        <w:rPr>
          <w:rStyle w:val="StyleUnderline"/>
        </w:rPr>
        <w:t xml:space="preserve">Demand for nonrenewable resources creates </w:t>
      </w:r>
      <w:r w:rsidRPr="005551D7">
        <w:rPr>
          <w:rStyle w:val="Emphasis"/>
        </w:rPr>
        <w:t>conflict</w:t>
      </w:r>
      <w:r w:rsidRPr="005551D7">
        <w:rPr>
          <w:sz w:val="14"/>
        </w:rPr>
        <w:t xml:space="preserve">, and consumerism in rich countries results in harsh labor treatment for poorer countries.17 In general, </w:t>
      </w:r>
      <w:r w:rsidRPr="005551D7">
        <w:rPr>
          <w:rStyle w:val="Emphasis"/>
          <w:highlight w:val="green"/>
        </w:rPr>
        <w:t>the mining industry is extremely destructive to Earth’s environment</w:t>
      </w:r>
      <w:r w:rsidRPr="005551D7">
        <w:rPr>
          <w:sz w:val="14"/>
        </w:rPr>
        <w:t xml:space="preserve">.18 In fact, depending on the method employed, </w:t>
      </w:r>
      <w:r w:rsidRPr="005551D7">
        <w:rPr>
          <w:rStyle w:val="StyleUnderline"/>
        </w:rPr>
        <w:t xml:space="preserve">mining can </w:t>
      </w:r>
      <w:r w:rsidRPr="005551D7">
        <w:rPr>
          <w:rStyle w:val="Emphasis"/>
          <w:highlight w:val="green"/>
        </w:rPr>
        <w:t>destroy</w:t>
      </w:r>
      <w:r w:rsidRPr="005551D7">
        <w:rPr>
          <w:rStyle w:val="StyleUnderline"/>
        </w:rPr>
        <w:t xml:space="preserve"> </w:t>
      </w:r>
      <w:r w:rsidRPr="005551D7">
        <w:rPr>
          <w:rStyle w:val="Emphasis"/>
          <w:highlight w:val="green"/>
        </w:rPr>
        <w:t>entire ecosystems by polluting water</w:t>
      </w:r>
      <w:r w:rsidRPr="005551D7">
        <w:rPr>
          <w:rStyle w:val="StyleUnderline"/>
        </w:rPr>
        <w:t xml:space="preserve"> sources </w:t>
      </w:r>
      <w:r w:rsidRPr="005551D7">
        <w:rPr>
          <w:rStyle w:val="Emphasis"/>
          <w:highlight w:val="green"/>
        </w:rPr>
        <w:t>and</w:t>
      </w:r>
      <w:r w:rsidRPr="005551D7">
        <w:rPr>
          <w:rStyle w:val="StyleUnderline"/>
        </w:rPr>
        <w:t xml:space="preserve"> </w:t>
      </w:r>
      <w:r w:rsidRPr="005551D7">
        <w:rPr>
          <w:rStyle w:val="Emphasis"/>
          <w:highlight w:val="green"/>
        </w:rPr>
        <w:t>contributing to deforestation</w:t>
      </w:r>
      <w:r w:rsidRPr="005551D7">
        <w:rPr>
          <w:sz w:val="14"/>
        </w:rPr>
        <w:t xml:space="preserve">.19 </w:t>
      </w:r>
      <w:r w:rsidRPr="005551D7">
        <w:rPr>
          <w:rStyle w:val="StyleUnderline"/>
        </w:rPr>
        <w:t xml:space="preserve">It is </w:t>
      </w:r>
      <w:r w:rsidRPr="005551D7">
        <w:rPr>
          <w:rStyle w:val="Emphasis"/>
          <w:highlight w:val="green"/>
        </w:rPr>
        <w:t>by</w:t>
      </w:r>
      <w:r w:rsidRPr="005551D7">
        <w:rPr>
          <w:rStyle w:val="StyleUnderline"/>
        </w:rPr>
        <w:t xml:space="preserve"> its </w:t>
      </w:r>
      <w:r w:rsidRPr="005551D7">
        <w:rPr>
          <w:rStyle w:val="Emphasis"/>
          <w:highlight w:val="green"/>
        </w:rPr>
        <w:t>nature</w:t>
      </w:r>
      <w:r w:rsidRPr="005551D7">
        <w:rPr>
          <w:rStyle w:val="StyleUnderline"/>
        </w:rPr>
        <w:t xml:space="preserve"> an </w:t>
      </w:r>
      <w:r w:rsidRPr="005551D7">
        <w:rPr>
          <w:rStyle w:val="Emphasis"/>
          <w:highlight w:val="green"/>
          <w:bdr w:val="single" w:sz="18" w:space="0" w:color="auto"/>
        </w:rPr>
        <w:t>unsustainable</w:t>
      </w:r>
      <w:r w:rsidRPr="005551D7">
        <w:rPr>
          <w:rStyle w:val="StyleUnderline"/>
        </w:rPr>
        <w:t xml:space="preserve"> practice, because it involves the extraction of a finite and non-renewable resource.</w:t>
      </w:r>
      <w:r w:rsidRPr="005551D7">
        <w:rPr>
          <w:sz w:val="14"/>
        </w:rPr>
        <w:t xml:space="preserve">20 Moreover, </w:t>
      </w:r>
      <w:r w:rsidRPr="005551D7">
        <w:rPr>
          <w:rStyle w:val="StyleUnderline"/>
        </w:rPr>
        <w:t xml:space="preserve">by extracting tiny amounts of metals from relatively large quantities of ore, the mining industry </w:t>
      </w:r>
      <w:r w:rsidRPr="005551D7">
        <w:rPr>
          <w:rStyle w:val="Emphasis"/>
          <w:highlight w:val="green"/>
        </w:rPr>
        <w:t xml:space="preserve">contributes the </w:t>
      </w:r>
      <w:r w:rsidRPr="005551D7">
        <w:rPr>
          <w:rStyle w:val="Emphasis"/>
          <w:highlight w:val="green"/>
          <w:bdr w:val="single" w:sz="18" w:space="0" w:color="auto"/>
        </w:rPr>
        <w:t>largest portion of solid wastes</w:t>
      </w:r>
      <w:r w:rsidRPr="005551D7">
        <w:rPr>
          <w:rStyle w:val="Emphasis"/>
          <w:highlight w:val="green"/>
        </w:rPr>
        <w:t xml:space="preserve"> in the world</w:t>
      </w:r>
      <w:r w:rsidRPr="005551D7">
        <w:rPr>
          <w:sz w:val="14"/>
        </w:rPr>
        <w:t xml:space="preserve">.21 </w:t>
      </w:r>
      <w:r w:rsidRPr="005551D7">
        <w:rPr>
          <w:rStyle w:val="StyleUnderline"/>
        </w:rPr>
        <w:t>The</w:t>
      </w:r>
      <w:r w:rsidRPr="005551D7">
        <w:rPr>
          <w:sz w:val="14"/>
        </w:rPr>
        <w:t xml:space="preserve"> Environmental Protection Agency (</w:t>
      </w:r>
      <w:r w:rsidRPr="005551D7">
        <w:rPr>
          <w:rStyle w:val="StyleUnderline"/>
        </w:rPr>
        <w:t>EPA</w:t>
      </w:r>
      <w:r w:rsidRPr="005551D7">
        <w:rPr>
          <w:sz w:val="14"/>
        </w:rPr>
        <w:t xml:space="preserve">) </w:t>
      </w:r>
      <w:r w:rsidRPr="005551D7">
        <w:rPr>
          <w:rStyle w:val="StyleUnderline"/>
        </w:rPr>
        <w:t xml:space="preserve">describes the industry as the source of </w:t>
      </w:r>
      <w:r w:rsidRPr="005551D7">
        <w:rPr>
          <w:rStyle w:val="Emphasis"/>
          <w:bdr w:val="single" w:sz="18" w:space="0" w:color="auto"/>
        </w:rPr>
        <w:t>more toxic and hazardous waste than any other industrial</w:t>
      </w:r>
      <w:r w:rsidRPr="005551D7">
        <w:rPr>
          <w:rStyle w:val="Emphasis"/>
        </w:rPr>
        <w:t xml:space="preserve"> sector</w:t>
      </w:r>
      <w:r w:rsidRPr="005551D7">
        <w:rPr>
          <w:sz w:val="14"/>
        </w:rPr>
        <w:t xml:space="preserve"> [</w:t>
      </w:r>
      <w:r w:rsidRPr="005551D7">
        <w:rPr>
          <w:rStyle w:val="StyleUnderline"/>
        </w:rPr>
        <w:t>in the United States</w:t>
      </w:r>
      <w:r w:rsidRPr="005551D7">
        <w:rPr>
          <w:sz w:val="14"/>
        </w:rPr>
        <w:t xml:space="preserve">], </w:t>
      </w:r>
      <w:r w:rsidRPr="005551D7">
        <w:rPr>
          <w:rStyle w:val="StyleUnderline"/>
        </w:rPr>
        <w:t>costing billions of dollars to address the public health and environmental threats to communities.</w:t>
      </w:r>
      <w:r w:rsidRPr="005551D7">
        <w:rPr>
          <w:sz w:val="14"/>
        </w:rPr>
        <w:t xml:space="preserve"> 22 Poor regulations and oxymoronic corporate definitions of sustainability, however, make it unclear as to just how much waste the industry actually produces.23 </w:t>
      </w:r>
      <w:r w:rsidRPr="005551D7">
        <w:rPr>
          <w:rStyle w:val="StyleUnderline"/>
        </w:rPr>
        <w:t>Platinum</w:t>
      </w:r>
      <w:r w:rsidRPr="005551D7">
        <w:rPr>
          <w:sz w:val="14"/>
        </w:rPr>
        <w:t xml:space="preserve"> provides an excellent case study of the issue, because it </w:t>
      </w:r>
      <w:r w:rsidRPr="005551D7">
        <w:rPr>
          <w:rStyle w:val="StyleUnderline"/>
        </w:rPr>
        <w:t>is an extremely rare and expensive metal—an ore expected to exist in vast quantities in asteroids.</w:t>
      </w:r>
      <w:r w:rsidRPr="005551D7">
        <w:rPr>
          <w:sz w:val="14"/>
        </w:rPr>
        <w:t xml:space="preserve">24 Further, </w:t>
      </w:r>
      <w:r w:rsidRPr="005551D7">
        <w:rPr>
          <w:rStyle w:val="StyleUnderline"/>
        </w:rPr>
        <w:t>production of platinum has increased sharply in the past sixty years in order to keep up with growing demand for use in new technologies</w:t>
      </w:r>
      <w:r w:rsidRPr="005551D7">
        <w:rPr>
          <w:sz w:val="14"/>
        </w:rPr>
        <w:t xml:space="preserve">.25 In fact, </w:t>
      </w:r>
      <w:r w:rsidRPr="005551D7">
        <w:rPr>
          <w:rStyle w:val="StyleUnderline"/>
        </w:rPr>
        <w:t xml:space="preserve">despite their high costs, </w:t>
      </w:r>
      <w:r w:rsidRPr="005551D7">
        <w:rPr>
          <w:rStyle w:val="Emphasis"/>
          <w:highlight w:val="green"/>
        </w:rPr>
        <w:t>platinum</w:t>
      </w:r>
      <w:r w:rsidRPr="005551D7">
        <w:rPr>
          <w:rStyle w:val="StyleUnderline"/>
          <w:bCs/>
        </w:rPr>
        <w:t xml:space="preserve"> group metals are </w:t>
      </w:r>
      <w:r w:rsidRPr="005551D7">
        <w:rPr>
          <w:rStyle w:val="Emphasis"/>
          <w:highlight w:val="green"/>
        </w:rPr>
        <w:t>so useful</w:t>
      </w:r>
      <w:r w:rsidRPr="005551D7">
        <w:rPr>
          <w:rStyle w:val="StyleUnderline"/>
          <w:bCs/>
        </w:rPr>
        <w:t xml:space="preserve"> that </w:t>
      </w:r>
      <w:r w:rsidRPr="005551D7">
        <w:rPr>
          <w:rStyle w:val="Emphasis"/>
          <w:highlight w:val="green"/>
        </w:rPr>
        <w:t>[one] of [four]</w:t>
      </w:r>
      <w:r w:rsidRPr="005551D7">
        <w:rPr>
          <w:rStyle w:val="StyleUnderline"/>
        </w:rPr>
        <w:t xml:space="preserve"> </w:t>
      </w:r>
      <w:r w:rsidRPr="005551D7">
        <w:rPr>
          <w:rStyle w:val="StyleUnderline"/>
          <w:bCs/>
        </w:rPr>
        <w:t xml:space="preserve">industrial </w:t>
      </w:r>
      <w:r w:rsidRPr="005551D7">
        <w:rPr>
          <w:rStyle w:val="Emphasis"/>
          <w:highlight w:val="green"/>
        </w:rPr>
        <w:t>goods</w:t>
      </w:r>
      <w:r w:rsidRPr="005551D7">
        <w:rPr>
          <w:rStyle w:val="StyleUnderline"/>
          <w:bCs/>
        </w:rPr>
        <w:t xml:space="preserve"> on Earth </w:t>
      </w:r>
      <w:r w:rsidRPr="005551D7">
        <w:rPr>
          <w:rStyle w:val="Emphasis"/>
          <w:highlight w:val="green"/>
        </w:rPr>
        <w:t>require them</w:t>
      </w:r>
      <w:r w:rsidRPr="005551D7">
        <w:rPr>
          <w:rStyle w:val="StyleUnderline"/>
          <w:bCs/>
        </w:rPr>
        <w:t xml:space="preserve"> in production.</w:t>
      </w:r>
      <w:r w:rsidRPr="005551D7">
        <w:rPr>
          <w:b/>
          <w:bCs/>
          <w:sz w:val="14"/>
        </w:rPr>
        <w:t xml:space="preserve"> 26 </w:t>
      </w:r>
      <w:r w:rsidRPr="005551D7">
        <w:rPr>
          <w:rStyle w:val="StyleUnderline"/>
          <w:bCs/>
        </w:rPr>
        <w:t>Scholars do not expect demand to slow any time soon</w:t>
      </w:r>
      <w:r w:rsidRPr="005551D7">
        <w:rPr>
          <w:sz w:val="14"/>
        </w:rPr>
        <w:t xml:space="preserve">.27 Among other technologies, </w:t>
      </w:r>
      <w:r w:rsidRPr="005551D7">
        <w:rPr>
          <w:rStyle w:val="StyleUnderline"/>
        </w:rPr>
        <w:t>industries use platinum in products such as catalytic converters, jewelry production, various catalysts for chemical processing, and hydrogen fuel cells</w:t>
      </w:r>
      <w:r w:rsidRPr="005551D7">
        <w:rPr>
          <w:sz w:val="14"/>
        </w:rPr>
        <w:t xml:space="preserve">.28 While there is no consensus on how far the Earth’s reserves of platinum will take humanity, many </w:t>
      </w:r>
      <w:r w:rsidRPr="005551D7">
        <w:rPr>
          <w:rStyle w:val="StyleUnderline"/>
        </w:rPr>
        <w:t xml:space="preserve">scientists agree that platinum ore reserves will </w:t>
      </w:r>
      <w:r w:rsidRPr="005551D7">
        <w:rPr>
          <w:rStyle w:val="Emphasis"/>
          <w:highlight w:val="green"/>
        </w:rPr>
        <w:t>deplete</w:t>
      </w:r>
      <w:r w:rsidRPr="005551D7">
        <w:rPr>
          <w:rStyle w:val="StyleUnderline"/>
        </w:rPr>
        <w:t xml:space="preserve"> </w:t>
      </w:r>
      <w:r w:rsidRPr="005551D7">
        <w:rPr>
          <w:rStyle w:val="Emphasis"/>
          <w:highlight w:val="green"/>
        </w:rPr>
        <w:t>in</w:t>
      </w:r>
      <w:r w:rsidRPr="005551D7">
        <w:rPr>
          <w:rStyle w:val="StyleUnderline"/>
        </w:rPr>
        <w:t xml:space="preserve"> a relatively </w:t>
      </w:r>
      <w:r w:rsidRPr="005551D7">
        <w:rPr>
          <w:rStyle w:val="Emphasis"/>
          <w:highlight w:val="green"/>
        </w:rPr>
        <w:t>short</w:t>
      </w:r>
      <w:r w:rsidRPr="005551D7">
        <w:rPr>
          <w:rStyle w:val="Emphasis"/>
        </w:rPr>
        <w:t xml:space="preserve"> amount of </w:t>
      </w:r>
      <w:r w:rsidRPr="005551D7">
        <w:rPr>
          <w:rStyle w:val="Emphasis"/>
          <w:highlight w:val="green"/>
        </w:rPr>
        <w:t>time</w:t>
      </w:r>
      <w:r w:rsidRPr="005551D7">
        <w:rPr>
          <w:sz w:val="14"/>
        </w:rPr>
        <w:t xml:space="preserve">.29 With the rate of mining at an all-time high,30 it is increasingly clear that historical patterns of mineral resources and development cannot simply be assumed to continue unaltered into the future. 31 </w:t>
      </w:r>
      <w:r w:rsidRPr="005551D7">
        <w:rPr>
          <w:rStyle w:val="StyleUnderline"/>
        </w:rPr>
        <w:t>The platinum mining industry, however, has a strong incentive to increase its rate of extraction as profits grow with the rate of demand. Without any alternative, this destructive practice will continue</w:t>
      </w:r>
      <w:r w:rsidRPr="005551D7">
        <w:rPr>
          <w:sz w:val="14"/>
        </w:rPr>
        <w:t xml:space="preserve"> into the future.32 So-called platinum-group metal (PGM) ores are mined through underground or open cut techniques.33 Due to these practices, </w:t>
      </w:r>
      <w:r w:rsidRPr="005551D7">
        <w:rPr>
          <w:rStyle w:val="StyleUnderline"/>
        </w:rPr>
        <w:t>all but a very small fraction of the mined platinum ore is disposed of as solid waste</w:t>
      </w:r>
      <w:r w:rsidRPr="005551D7">
        <w:rPr>
          <w:sz w:val="14"/>
        </w:rPr>
        <w:t xml:space="preserve">.34 </w:t>
      </w:r>
      <w:r w:rsidRPr="005551D7">
        <w:rPr>
          <w:rStyle w:val="StyleUnderline"/>
        </w:rPr>
        <w:t xml:space="preserve">The environmental consequences of platinum production are thus quite significant, but like the </w:t>
      </w:r>
      <w:r w:rsidRPr="005551D7">
        <w:rPr>
          <w:rStyle w:val="StyleUnderline"/>
        </w:rPr>
        <w:lastRenderedPageBreak/>
        <w:t>mining industry in general, the amount of waste is typically under-reported</w:t>
      </w:r>
      <w:r w:rsidRPr="005551D7">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5551D7">
        <w:rPr>
          <w:rStyle w:val="StyleUnderline"/>
        </w:rPr>
        <w:t xml:space="preserve">The </w:t>
      </w:r>
      <w:r w:rsidRPr="005551D7">
        <w:rPr>
          <w:rStyle w:val="Emphasis"/>
          <w:highlight w:val="green"/>
        </w:rPr>
        <w:t>future environmental costs provide</w:t>
      </w:r>
      <w:r w:rsidRPr="005551D7">
        <w:rPr>
          <w:rStyle w:val="StyleUnderline"/>
        </w:rPr>
        <w:t xml:space="preserve"> a </w:t>
      </w:r>
      <w:r w:rsidRPr="005551D7">
        <w:rPr>
          <w:rStyle w:val="Emphasis"/>
          <w:highlight w:val="green"/>
        </w:rPr>
        <w:t>major challenge</w:t>
      </w:r>
      <w:r w:rsidRPr="005551D7">
        <w:rPr>
          <w:rStyle w:val="StyleUnderline"/>
        </w:rPr>
        <w:t xml:space="preserve"> in creating a sustainable system. </w:t>
      </w:r>
      <w:r w:rsidRPr="005551D7">
        <w:rPr>
          <w:rStyle w:val="Emphasis"/>
          <w:highlight w:val="green"/>
        </w:rPr>
        <w:t>Relegating</w:t>
      </w:r>
      <w:r w:rsidRPr="005551D7">
        <w:rPr>
          <w:rStyle w:val="Emphasis"/>
        </w:rPr>
        <w:t xml:space="preserve"> at least some </w:t>
      </w:r>
      <w:r w:rsidRPr="005551D7">
        <w:rPr>
          <w:rStyle w:val="Emphasis"/>
          <w:highlight w:val="green"/>
        </w:rPr>
        <w:t>mining</w:t>
      </w:r>
      <w:r w:rsidRPr="005551D7">
        <w:rPr>
          <w:rStyle w:val="Emphasis"/>
        </w:rPr>
        <w:t xml:space="preserve"> companies </w:t>
      </w:r>
      <w:r w:rsidRPr="005551D7">
        <w:rPr>
          <w:rStyle w:val="Emphasis"/>
          <w:highlight w:val="green"/>
        </w:rPr>
        <w:t>to</w:t>
      </w:r>
      <w:r w:rsidRPr="005551D7">
        <w:rPr>
          <w:rStyle w:val="Emphasis"/>
        </w:rPr>
        <w:t xml:space="preserve"> near-Earth </w:t>
      </w:r>
      <w:r w:rsidRPr="005551D7">
        <w:rPr>
          <w:rStyle w:val="Emphasis"/>
          <w:highlight w:val="green"/>
        </w:rPr>
        <w:t>asteroids</w:t>
      </w:r>
      <w:r w:rsidRPr="005551D7">
        <w:rPr>
          <w:rStyle w:val="Emphasis"/>
        </w:rPr>
        <w:t xml:space="preserve"> </w:t>
      </w:r>
      <w:r w:rsidRPr="005551D7">
        <w:rPr>
          <w:rStyle w:val="Emphasis"/>
          <w:highlight w:val="green"/>
        </w:rPr>
        <w:t>would reduce</w:t>
      </w:r>
      <w:r w:rsidRPr="005551D7">
        <w:rPr>
          <w:rStyle w:val="Emphasis"/>
        </w:rPr>
        <w:t xml:space="preserve"> the </w:t>
      </w:r>
      <w:r w:rsidRPr="005551D7">
        <w:rPr>
          <w:rStyle w:val="Emphasis"/>
          <w:highlight w:val="green"/>
          <w:bdr w:val="single" w:sz="18" w:space="0" w:color="auto"/>
        </w:rPr>
        <w:t>negative effects of future mining levels on Earth</w:t>
      </w:r>
      <w:r w:rsidRPr="005551D7">
        <w:rPr>
          <w:sz w:val="14"/>
        </w:rPr>
        <w:t>. The economic benefits of mining need not be sacrificed for the sake of the environment.38</w:t>
      </w:r>
    </w:p>
    <w:p w14:paraId="2FF500EB" w14:textId="77777777" w:rsidR="007E271F" w:rsidRPr="005551D7" w:rsidRDefault="007E271F" w:rsidP="007E271F">
      <w:pPr>
        <w:pStyle w:val="Heading4"/>
        <w:rPr>
          <w:rFonts w:cs="Calibri"/>
        </w:rPr>
      </w:pPr>
      <w:r w:rsidRPr="005551D7">
        <w:rPr>
          <w:rFonts w:cs="Calibri"/>
        </w:rPr>
        <w:t xml:space="preserve">Shortage of REM’s now endangers </w:t>
      </w:r>
      <w:r w:rsidRPr="005551D7">
        <w:rPr>
          <w:rFonts w:cs="Calibri"/>
          <w:u w:val="single"/>
        </w:rPr>
        <w:t>renewable</w:t>
      </w:r>
      <w:r w:rsidRPr="005551D7">
        <w:rPr>
          <w:rFonts w:cs="Calibri"/>
        </w:rPr>
        <w:t xml:space="preserve"> transition.</w:t>
      </w:r>
    </w:p>
    <w:p w14:paraId="6530F3B0" w14:textId="77777777" w:rsidR="007E271F" w:rsidRPr="005551D7" w:rsidRDefault="007E271F" w:rsidP="007E271F">
      <w:r w:rsidRPr="005551D7">
        <w:rPr>
          <w:rStyle w:val="Style13ptBold"/>
        </w:rPr>
        <w:t>Opray 18</w:t>
      </w:r>
      <w:r w:rsidRPr="005551D7">
        <w:t xml:space="preserve"> Max Opray 9-28-2018 "Could a rare metals shortage disrupt the global renewable energy transition?" </w:t>
      </w:r>
      <w:hyperlink r:id="rId12" w:history="1">
        <w:r w:rsidRPr="005551D7">
          <w:rPr>
            <w:rStyle w:val="Hyperlink"/>
          </w:rPr>
          <w:t>https://www.metabolic.nl/news/could-a-rare-metals-shortage-disrupt-the-global-renewable-energy-transition/</w:t>
        </w:r>
      </w:hyperlink>
      <w:r w:rsidRPr="005551D7">
        <w:t xml:space="preserve"> (content specialist with sustainability consultants at Metabolic.)//Elmer </w:t>
      </w:r>
    </w:p>
    <w:p w14:paraId="2201893F" w14:textId="77777777" w:rsidR="007E271F" w:rsidRPr="005551D7" w:rsidRDefault="007E271F" w:rsidP="007E271F">
      <w:pPr>
        <w:rPr>
          <w:sz w:val="14"/>
        </w:rPr>
      </w:pPr>
      <w:r w:rsidRPr="005551D7">
        <w:rPr>
          <w:rStyle w:val="Emphasis"/>
          <w:highlight w:val="green"/>
        </w:rPr>
        <w:t>The world urgently needs to safeguard supply of</w:t>
      </w:r>
      <w:r w:rsidRPr="005551D7">
        <w:rPr>
          <w:rStyle w:val="StyleUnderline"/>
        </w:rPr>
        <w:t xml:space="preserve"> the </w:t>
      </w:r>
      <w:r w:rsidRPr="005551D7">
        <w:rPr>
          <w:rStyle w:val="Emphasis"/>
          <w:highlight w:val="green"/>
        </w:rPr>
        <w:t>rare metals</w:t>
      </w:r>
      <w:r w:rsidRPr="005551D7">
        <w:rPr>
          <w:rStyle w:val="StyleUnderline"/>
        </w:rPr>
        <w:t xml:space="preserve"> </w:t>
      </w:r>
      <w:r w:rsidRPr="005551D7">
        <w:rPr>
          <w:rStyle w:val="Emphasis"/>
          <w:highlight w:val="green"/>
        </w:rPr>
        <w:t>needed to build</w:t>
      </w:r>
      <w:r w:rsidRPr="005551D7">
        <w:rPr>
          <w:rStyle w:val="StyleUnderline"/>
        </w:rPr>
        <w:t xml:space="preserve"> </w:t>
      </w:r>
      <w:r w:rsidRPr="005551D7">
        <w:rPr>
          <w:rStyle w:val="Emphasis"/>
          <w:highlight w:val="green"/>
        </w:rPr>
        <w:t>enough wind turbines and solar panels to meet</w:t>
      </w:r>
      <w:r w:rsidRPr="005551D7">
        <w:rPr>
          <w:rStyle w:val="StyleUnderline"/>
        </w:rPr>
        <w:t xml:space="preserve"> </w:t>
      </w:r>
      <w:r w:rsidRPr="005551D7">
        <w:rPr>
          <w:rStyle w:val="Emphasis"/>
          <w:highlight w:val="green"/>
          <w:bdr w:val="single" w:sz="18" w:space="0" w:color="auto"/>
        </w:rPr>
        <w:t>Paris climate agreement targets</w:t>
      </w:r>
      <w:r w:rsidRPr="005551D7">
        <w:rPr>
          <w:rStyle w:val="StyleUnderline"/>
        </w:rPr>
        <w:t>, according to Metabolic’s latest analysis</w:t>
      </w:r>
      <w:r w:rsidRPr="005551D7">
        <w:rPr>
          <w:sz w:val="14"/>
        </w:rPr>
        <w:t xml:space="preserve">. Produced with partners Copper8, our white paper Metal Demands of the Dutch Energy Transition </w:t>
      </w:r>
      <w:r w:rsidRPr="005551D7">
        <w:rPr>
          <w:rStyle w:val="StyleUnderline"/>
        </w:rPr>
        <w:t xml:space="preserve">uses the Netherlands as a case study for examining what materials are needed to build the country’s planned renewable energy infrastructure. The study found that </w:t>
      </w:r>
      <w:r w:rsidRPr="005551D7">
        <w:rPr>
          <w:rStyle w:val="Emphasis"/>
          <w:highlight w:val="green"/>
        </w:rPr>
        <w:t>between 3.2 and 4.5</w:t>
      </w:r>
      <w:r w:rsidRPr="005551D7">
        <w:rPr>
          <w:rStyle w:val="StyleUnderline"/>
        </w:rPr>
        <w:t xml:space="preserve"> </w:t>
      </w:r>
      <w:r w:rsidRPr="005551D7">
        <w:rPr>
          <w:rStyle w:val="Emphasis"/>
          <w:highlight w:val="green"/>
        </w:rPr>
        <w:t>million</w:t>
      </w:r>
      <w:r w:rsidRPr="005551D7">
        <w:rPr>
          <w:rStyle w:val="StyleUnderline"/>
        </w:rPr>
        <w:t xml:space="preserve"> </w:t>
      </w:r>
      <w:r w:rsidRPr="005551D7">
        <w:rPr>
          <w:rStyle w:val="Emphasis"/>
          <w:highlight w:val="green"/>
        </w:rPr>
        <w:t>tons</w:t>
      </w:r>
      <w:r w:rsidRPr="005551D7">
        <w:rPr>
          <w:rStyle w:val="StyleUnderline"/>
        </w:rPr>
        <w:t xml:space="preserve"> </w:t>
      </w:r>
      <w:r w:rsidRPr="005551D7">
        <w:rPr>
          <w:rStyle w:val="Emphasis"/>
          <w:highlight w:val="green"/>
        </w:rPr>
        <w:t>of metals</w:t>
      </w:r>
      <w:r w:rsidRPr="005551D7">
        <w:rPr>
          <w:rStyle w:val="StyleUnderline"/>
        </w:rPr>
        <w:t xml:space="preserve"> are </w:t>
      </w:r>
      <w:r w:rsidRPr="005551D7">
        <w:rPr>
          <w:rStyle w:val="Emphasis"/>
          <w:highlight w:val="green"/>
        </w:rPr>
        <w:t>required by 2030</w:t>
      </w:r>
      <w:r w:rsidRPr="005551D7">
        <w:rPr>
          <w:rStyle w:val="StyleUnderline"/>
        </w:rPr>
        <w:t xml:space="preserve"> to achieve the Dutch renewable energy targets – rising to between 11.8 and 16.4 million tons by 2050.Roughly 87% of of these metals are common materials such as steel and iron for the foundation, shaft and blades of wind turbines.</w:t>
      </w:r>
      <w:r w:rsidRPr="005551D7">
        <w:rPr>
          <w:sz w:val="14"/>
        </w:rPr>
        <w:t xml:space="preserve"> </w:t>
      </w:r>
      <w:r w:rsidRPr="005551D7">
        <w:rPr>
          <w:rStyle w:val="StyleUnderline"/>
        </w:rPr>
        <w:t xml:space="preserve">However, </w:t>
      </w:r>
      <w:r w:rsidRPr="005551D7">
        <w:rPr>
          <w:rStyle w:val="Emphasis"/>
          <w:highlight w:val="green"/>
        </w:rPr>
        <w:t>global production of six rare metals</w:t>
      </w:r>
      <w:r w:rsidRPr="005551D7">
        <w:rPr>
          <w:rStyle w:val="StyleUnderline"/>
        </w:rPr>
        <w:t xml:space="preserve"> </w:t>
      </w:r>
      <w:r w:rsidRPr="005551D7">
        <w:rPr>
          <w:rStyle w:val="Emphasis"/>
          <w:highlight w:val="green"/>
        </w:rPr>
        <w:t>used</w:t>
      </w:r>
      <w:r w:rsidRPr="005551D7">
        <w:rPr>
          <w:rStyle w:val="StyleUnderline"/>
        </w:rPr>
        <w:t xml:space="preserve"> in solar panels and wind turbines </w:t>
      </w:r>
      <w:r w:rsidRPr="005551D7">
        <w:rPr>
          <w:rStyle w:val="Emphasis"/>
          <w:highlight w:val="green"/>
        </w:rPr>
        <w:t>is low enough</w:t>
      </w:r>
      <w:r w:rsidRPr="005551D7">
        <w:rPr>
          <w:rStyle w:val="StyleUnderline"/>
        </w:rPr>
        <w:t xml:space="preserve"> </w:t>
      </w:r>
      <w:r w:rsidRPr="005551D7">
        <w:rPr>
          <w:rStyle w:val="Emphasis"/>
          <w:highlight w:val="green"/>
        </w:rPr>
        <w:t>that if the rest of the world matched Dutch targets</w:t>
      </w:r>
      <w:r w:rsidRPr="005551D7">
        <w:rPr>
          <w:rStyle w:val="StyleUnderline"/>
        </w:rPr>
        <w:t xml:space="preserve">, </w:t>
      </w:r>
      <w:r w:rsidRPr="005551D7">
        <w:rPr>
          <w:rStyle w:val="Emphasis"/>
          <w:highlight w:val="green"/>
        </w:rPr>
        <w:t xml:space="preserve">there would not be enough of these materials to </w:t>
      </w:r>
      <w:r w:rsidRPr="005551D7">
        <w:rPr>
          <w:rStyle w:val="Emphasis"/>
          <w:highlight w:val="green"/>
          <w:bdr w:val="single" w:sz="18" w:space="0" w:color="auto"/>
        </w:rPr>
        <w:t>enable the shift to renewable energy needed to avert catastrophic climate change</w:t>
      </w:r>
      <w:r w:rsidRPr="005551D7">
        <w:rPr>
          <w:rStyle w:val="StyleUnderline"/>
        </w:rPr>
        <w:t>.</w:t>
      </w:r>
      <w:r w:rsidRPr="005551D7">
        <w:rPr>
          <w:sz w:val="14"/>
        </w:rPr>
        <w:t xml:space="preserve"> The situation also has significant geopolitical consequences as China has established near complete market dominance in rare metal extraction and processing. </w:t>
      </w:r>
      <w:r w:rsidRPr="005551D7">
        <w:rPr>
          <w:rStyle w:val="StyleUnderline"/>
          <w:bCs/>
        </w:rPr>
        <w:t>One of the most in-demand metals is neodymium, an important ingredient in wind turbine magnets, of which the report estimates the Netherlands should only consume 0.6% to 1% of global production, but is instead on track to consume up to 3%. The other metals in critical short supply are tellurium, terbium, indium, dysprosium and praseodymium</w:t>
      </w:r>
      <w:r w:rsidRPr="005551D7">
        <w:rPr>
          <w:rStyle w:val="StyleUnderline"/>
        </w:rPr>
        <w:t>.</w:t>
      </w:r>
    </w:p>
    <w:p w14:paraId="2FFAF55A" w14:textId="77777777" w:rsidR="007E271F" w:rsidRPr="005551D7" w:rsidRDefault="007E271F" w:rsidP="007E271F">
      <w:pPr>
        <w:pStyle w:val="Heading4"/>
        <w:rPr>
          <w:rFonts w:cs="Calibri"/>
        </w:rPr>
      </w:pPr>
      <w:r w:rsidRPr="005551D7">
        <w:rPr>
          <w:rFonts w:cs="Calibri"/>
        </w:rPr>
        <w:t>Earth mining kills the environment.</w:t>
      </w:r>
    </w:p>
    <w:p w14:paraId="49A351C4" w14:textId="77777777" w:rsidR="007E271F" w:rsidRPr="005551D7" w:rsidRDefault="007E271F" w:rsidP="007E271F">
      <w:r w:rsidRPr="005551D7">
        <w:rPr>
          <w:rStyle w:val="Style13ptBold"/>
        </w:rPr>
        <w:t>Williams 19</w:t>
      </w:r>
      <w:r w:rsidRPr="005551D7">
        <w:t xml:space="preserve"> Matthew S Williams 8-1-2019 “Asteroid Mining: What Will It Involve and Is This the Future of Wealth?” </w:t>
      </w:r>
      <w:hyperlink r:id="rId13" w:history="1">
        <w:r w:rsidRPr="005551D7">
          <w:rPr>
            <w:rStyle w:val="Hyperlink"/>
          </w:rPr>
          <w:t>https://interestingengineering.com/asteroid-mining-what-will-it-involve-and-is-this-the-future-of-wealth</w:t>
        </w:r>
      </w:hyperlink>
      <w:r w:rsidRPr="005551D7">
        <w:t xml:space="preserve"> (writer at Universe Today)//Elmer </w:t>
      </w:r>
    </w:p>
    <w:p w14:paraId="19849E67" w14:textId="77777777" w:rsidR="007E271F" w:rsidRPr="005551D7" w:rsidRDefault="007E271F" w:rsidP="007E271F">
      <w:pPr>
        <w:rPr>
          <w:rStyle w:val="Emphasis"/>
          <w:b w:val="0"/>
          <w:iCs w:val="0"/>
          <w:u w:val="none"/>
        </w:rPr>
      </w:pPr>
      <w:r w:rsidRPr="005551D7">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5551D7">
        <w:rPr>
          <w:sz w:val="14"/>
        </w:rPr>
        <w:t xml:space="preserve">To put it simply, </w:t>
      </w:r>
      <w:r w:rsidRPr="005551D7">
        <w:rPr>
          <w:rStyle w:val="Emphasis"/>
          <w:highlight w:val="green"/>
        </w:rPr>
        <w:t>we are running out of resources</w:t>
      </w:r>
      <w:r w:rsidRPr="005551D7">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5551D7">
        <w:rPr>
          <w:rStyle w:val="Emphasis"/>
          <w:highlight w:val="green"/>
        </w:rPr>
        <w:t>growing consumption</w:t>
      </w:r>
      <w:r w:rsidRPr="005551D7">
        <w:rPr>
          <w:rStyle w:val="StyleUnderline"/>
        </w:rPr>
        <w:t xml:space="preserve"> is leading our reserves to become slowly exhausted. </w:t>
      </w:r>
      <w:r w:rsidRPr="005551D7">
        <w:rPr>
          <w:sz w:val="14"/>
        </w:rPr>
        <w:t xml:space="preserve">In fact, according to some estimates, </w:t>
      </w:r>
      <w:r w:rsidRPr="005551D7">
        <w:rPr>
          <w:rStyle w:val="StyleUnderline"/>
        </w:rPr>
        <w:t xml:space="preserve">it is possible that our planet will </w:t>
      </w:r>
      <w:r w:rsidRPr="005551D7">
        <w:rPr>
          <w:rStyle w:val="Emphasis"/>
        </w:rPr>
        <w:t>run out of key elements</w:t>
      </w:r>
      <w:r w:rsidRPr="005551D7">
        <w:rPr>
          <w:rStyle w:val="StyleUnderline"/>
        </w:rPr>
        <w:t xml:space="preserve"> that are needed for modern industry and food production within the next 50 to 60 years</w:t>
      </w:r>
      <w:r w:rsidRPr="005551D7">
        <w:rPr>
          <w:sz w:val="14"/>
        </w:rPr>
        <w:t xml:space="preserve">. This alone is </w:t>
      </w:r>
      <w:r w:rsidRPr="005551D7">
        <w:rPr>
          <w:rStyle w:val="StyleUnderline"/>
        </w:rPr>
        <w:t xml:space="preserve">a pretty good incentive to tap the virtually inexhaustible supply of elements located </w:t>
      </w:r>
      <w:r w:rsidRPr="005551D7">
        <w:rPr>
          <w:rStyle w:val="Emphasis"/>
        </w:rPr>
        <w:t>off-world</w:t>
      </w:r>
      <w:r w:rsidRPr="005551D7">
        <w:rPr>
          <w:rStyle w:val="StyleUnderline"/>
        </w:rPr>
        <w:t>.</w:t>
      </w:r>
      <w:r w:rsidRPr="005551D7">
        <w:rPr>
          <w:u w:val="single"/>
        </w:rPr>
        <w:t xml:space="preserve"> </w:t>
      </w:r>
      <w:r w:rsidRPr="005551D7">
        <w:rPr>
          <w:sz w:val="14"/>
        </w:rPr>
        <w:t xml:space="preserve">Plus, </w:t>
      </w:r>
      <w:r w:rsidRPr="005551D7">
        <w:rPr>
          <w:rStyle w:val="StyleUnderline"/>
        </w:rPr>
        <w:t xml:space="preserve">there are a lot of benefits to expanding humanity's resource base beyond Earth. Here on Earth, </w:t>
      </w:r>
      <w:r w:rsidRPr="005551D7">
        <w:rPr>
          <w:rStyle w:val="Emphasis"/>
          <w:highlight w:val="green"/>
          <w:bdr w:val="single" w:sz="18" w:space="0" w:color="auto"/>
        </w:rPr>
        <w:t>mining takes a considerable toll on the natural environment</w:t>
      </w:r>
      <w:r w:rsidRPr="005551D7">
        <w:rPr>
          <w:sz w:val="14"/>
        </w:rPr>
        <w:t xml:space="preserve">. In fact, depending on the </w:t>
      </w:r>
      <w:r w:rsidRPr="005551D7">
        <w:rPr>
          <w:sz w:val="14"/>
        </w:rPr>
        <w:lastRenderedPageBreak/>
        <w:t xml:space="preserve">methods used, </w:t>
      </w:r>
      <w:r w:rsidRPr="005551D7">
        <w:rPr>
          <w:rStyle w:val="StyleUnderline"/>
        </w:rPr>
        <w:t xml:space="preserve">it </w:t>
      </w:r>
      <w:r w:rsidRPr="005551D7">
        <w:rPr>
          <w:rStyle w:val="Emphasis"/>
          <w:highlight w:val="green"/>
          <w:bdr w:val="single" w:sz="18" w:space="0" w:color="auto"/>
        </w:rPr>
        <w:t>can result in erosion, sinkholes, habitat destruction, and the destruction of native animal and plant life</w:t>
      </w:r>
      <w:r w:rsidRPr="005551D7">
        <w:rPr>
          <w:rStyle w:val="StyleUnderline"/>
        </w:rPr>
        <w:t>.</w:t>
      </w:r>
      <w:r w:rsidRPr="005551D7">
        <w:rPr>
          <w:u w:val="single"/>
        </w:rPr>
        <w:t xml:space="preserve"> </w:t>
      </w:r>
      <w:r w:rsidRPr="005551D7">
        <w:rPr>
          <w:sz w:val="14"/>
        </w:rPr>
        <w:t xml:space="preserve">There's also the dangers of </w:t>
      </w:r>
      <w:r w:rsidRPr="005551D7">
        <w:rPr>
          <w:rStyle w:val="Emphasis"/>
          <w:highlight w:val="green"/>
        </w:rPr>
        <w:t xml:space="preserve">toxic runoff and the contamination of soil, groundwater, and surface water, </w:t>
      </w:r>
      <w:r w:rsidRPr="005551D7">
        <w:rPr>
          <w:rStyle w:val="Emphasis"/>
        </w:rPr>
        <w:t xml:space="preserve">which is a danger to humans, </w:t>
      </w:r>
      <w:r w:rsidRPr="005551D7">
        <w:rPr>
          <w:rStyle w:val="Emphasis"/>
          <w:bdr w:val="single" w:sz="18" w:space="0" w:color="auto"/>
        </w:rPr>
        <w:t xml:space="preserve">as well as </w:t>
      </w:r>
      <w:r w:rsidRPr="005551D7">
        <w:rPr>
          <w:rStyle w:val="Emphasis"/>
          <w:highlight w:val="green"/>
          <w:bdr w:val="single" w:sz="18" w:space="0" w:color="auto"/>
        </w:rPr>
        <w:t>to wildlife and the natural environment</w:t>
      </w:r>
      <w:r w:rsidRPr="005551D7">
        <w:rPr>
          <w:rStyle w:val="StyleUnderline"/>
        </w:rPr>
        <w:t>.</w:t>
      </w:r>
      <w:r w:rsidRPr="005551D7">
        <w:rPr>
          <w:u w:val="single"/>
        </w:rPr>
        <w:t xml:space="preserve"> </w:t>
      </w:r>
      <w:r w:rsidRPr="005551D7">
        <w:rPr>
          <w:sz w:val="14"/>
        </w:rPr>
        <w:t xml:space="preserve">As for </w:t>
      </w:r>
      <w:r w:rsidRPr="005551D7">
        <w:rPr>
          <w:rStyle w:val="StyleUnderline"/>
        </w:rPr>
        <w:t>smelting, machining, and manufacturing</w:t>
      </w:r>
      <w:r w:rsidRPr="005551D7">
        <w:rPr>
          <w:sz w:val="14"/>
        </w:rPr>
        <w:t xml:space="preserve">, the </w:t>
      </w:r>
      <w:r w:rsidRPr="005551D7">
        <w:rPr>
          <w:rStyle w:val="StyleUnderline"/>
        </w:rPr>
        <w:t>environmental damage</w:t>
      </w:r>
      <w:r w:rsidRPr="005551D7">
        <w:rPr>
          <w:sz w:val="14"/>
        </w:rPr>
        <w:t xml:space="preserve"> that results </w:t>
      </w:r>
      <w:r w:rsidRPr="005551D7">
        <w:rPr>
          <w:rStyle w:val="StyleUnderline"/>
        </w:rPr>
        <w:t>is well-documented</w:t>
      </w:r>
      <w:r w:rsidRPr="005551D7">
        <w:rPr>
          <w:sz w:val="14"/>
        </w:rPr>
        <w:t xml:space="preserve">. Combined with power generation, </w:t>
      </w:r>
      <w:r w:rsidRPr="005551D7">
        <w:rPr>
          <w:rStyle w:val="StyleUnderline"/>
        </w:rPr>
        <w:t xml:space="preserve">these </w:t>
      </w:r>
      <w:r w:rsidRPr="005551D7">
        <w:rPr>
          <w:rStyle w:val="Emphasis"/>
        </w:rPr>
        <w:t>industrial processes are one of the leading contributors to</w:t>
      </w:r>
      <w:r w:rsidRPr="005551D7">
        <w:rPr>
          <w:rStyle w:val="StyleUnderline"/>
        </w:rPr>
        <w:t xml:space="preserve"> air, water, and </w:t>
      </w:r>
      <w:r w:rsidRPr="005551D7">
        <w:rPr>
          <w:rStyle w:val="Emphasis"/>
        </w:rPr>
        <w:t>pollution</w:t>
      </w:r>
      <w:r w:rsidRPr="005551D7">
        <w:rPr>
          <w:rStyle w:val="StyleUnderline"/>
        </w:rPr>
        <w:t xml:space="preserve">. </w:t>
      </w:r>
      <w:r w:rsidRPr="005551D7">
        <w:rPr>
          <w:rStyle w:val="Emphasis"/>
        </w:rPr>
        <w:t xml:space="preserve">By </w:t>
      </w:r>
      <w:r w:rsidRPr="005551D7">
        <w:rPr>
          <w:rStyle w:val="Emphasis"/>
          <w:highlight w:val="green"/>
        </w:rPr>
        <w:t>shifting</w:t>
      </w:r>
      <w:r w:rsidRPr="005551D7">
        <w:rPr>
          <w:rStyle w:val="Emphasis"/>
        </w:rPr>
        <w:t xml:space="preserve"> these </w:t>
      </w:r>
      <w:r w:rsidRPr="005551D7">
        <w:rPr>
          <w:rStyle w:val="Emphasis"/>
          <w:highlight w:val="green"/>
        </w:rPr>
        <w:t>burdens off-world</w:t>
      </w:r>
      <w:r w:rsidRPr="005551D7">
        <w:rPr>
          <w:rStyle w:val="Emphasis"/>
        </w:rPr>
        <w:t xml:space="preserve">, humanity </w:t>
      </w:r>
      <w:r w:rsidRPr="005551D7">
        <w:rPr>
          <w:rStyle w:val="Emphasis"/>
          <w:highlight w:val="green"/>
        </w:rPr>
        <w:t>could</w:t>
      </w:r>
      <w:r w:rsidRPr="005551D7">
        <w:rPr>
          <w:rStyle w:val="Emphasis"/>
        </w:rPr>
        <w:t xml:space="preserve"> </w:t>
      </w:r>
      <w:r w:rsidRPr="005551D7">
        <w:rPr>
          <w:rStyle w:val="Emphasis"/>
          <w:highlight w:val="green"/>
        </w:rPr>
        <w:t>dramatically-reduce the impact it has on the natural environment</w:t>
      </w:r>
      <w:r w:rsidRPr="005551D7">
        <w:rPr>
          <w:rStyle w:val="Emphasis"/>
        </w:rPr>
        <w:t>.</w:t>
      </w:r>
    </w:p>
    <w:p w14:paraId="0FBD92DD" w14:textId="77777777" w:rsidR="007E271F" w:rsidRPr="005551D7" w:rsidRDefault="007E271F" w:rsidP="007E271F">
      <w:pPr>
        <w:pStyle w:val="Heading4"/>
        <w:rPr>
          <w:rFonts w:cs="Calibri"/>
        </w:rPr>
      </w:pPr>
      <w:r w:rsidRPr="005551D7">
        <w:rPr>
          <w:rFonts w:cs="Calibri"/>
        </w:rPr>
        <w:t xml:space="preserve">Bio-D loss causes human extinction </w:t>
      </w:r>
    </w:p>
    <w:p w14:paraId="76B7D9A9" w14:textId="77777777" w:rsidR="007E271F" w:rsidRPr="005551D7" w:rsidRDefault="007E271F" w:rsidP="007E271F">
      <w:r w:rsidRPr="005551D7">
        <w:t xml:space="preserve">Joe </w:t>
      </w:r>
      <w:r w:rsidRPr="005551D7">
        <w:rPr>
          <w:rStyle w:val="Style13ptBold"/>
        </w:rPr>
        <w:t>McCarthy 18</w:t>
      </w:r>
      <w:r w:rsidRPr="005551D7">
        <w:t xml:space="preserve">, a Staff Writer at Global Citizen, Nov 8 2018, "Humans Could Face Extinction if We Don't Protect Biodiversity: UN", Global Citizen, </w:t>
      </w:r>
      <w:hyperlink r:id="rId14" w:history="1">
        <w:r w:rsidRPr="005551D7">
          <w:rPr>
            <w:rStyle w:val="Hyperlink"/>
          </w:rPr>
          <w:t>https://www.globalcitizen.org/en/content/biodiversity-loss-human-extinction/</w:t>
        </w:r>
      </w:hyperlink>
    </w:p>
    <w:p w14:paraId="06261D23" w14:textId="77777777" w:rsidR="007E271F" w:rsidRPr="005551D7" w:rsidRDefault="007E271F" w:rsidP="007E271F">
      <w:pPr>
        <w:rPr>
          <w:rStyle w:val="Emphasis"/>
          <w:b w:val="0"/>
          <w:iCs w:val="0"/>
          <w:sz w:val="16"/>
          <w:u w:val="none"/>
        </w:rPr>
      </w:pPr>
      <w:r w:rsidRPr="005551D7">
        <w:rPr>
          <w:rStyle w:val="Emphasis"/>
          <w:highlight w:val="green"/>
        </w:rPr>
        <w:t>As the sixth mass extinction event accelerates</w:t>
      </w:r>
      <w:r w:rsidRPr="005551D7">
        <w:rPr>
          <w:rStyle w:val="StyleUnderline"/>
        </w:rPr>
        <w:t xml:space="preserve"> around the world, </w:t>
      </w:r>
      <w:r w:rsidRPr="005551D7">
        <w:rPr>
          <w:rStyle w:val="Emphasis"/>
          <w:highlight w:val="green"/>
        </w:rPr>
        <w:t>engulfing</w:t>
      </w:r>
      <w:r w:rsidRPr="005551D7">
        <w:rPr>
          <w:rStyle w:val="StyleUnderline"/>
        </w:rPr>
        <w:t xml:space="preserve"> </w:t>
      </w:r>
      <w:r w:rsidRPr="005551D7">
        <w:rPr>
          <w:rStyle w:val="Emphasis"/>
          <w:highlight w:val="green"/>
        </w:rPr>
        <w:t>thousands of animal and plant species</w:t>
      </w:r>
      <w:r w:rsidRPr="005551D7">
        <w:rPr>
          <w:rStyle w:val="StyleUnderline"/>
        </w:rPr>
        <w:t xml:space="preserve">, </w:t>
      </w:r>
      <w:r w:rsidRPr="005551D7">
        <w:rPr>
          <w:rStyle w:val="Emphasis"/>
          <w:highlight w:val="green"/>
          <w:bdr w:val="single" w:sz="18" w:space="0" w:color="auto"/>
        </w:rPr>
        <w:t>humans risk facing a similar fate</w:t>
      </w:r>
      <w:r w:rsidRPr="005551D7">
        <w:rPr>
          <w:rStyle w:val="StyleUnderline"/>
        </w:rPr>
        <w:t xml:space="preserve"> unless drastic interventions are made</w:t>
      </w:r>
      <w:r w:rsidRPr="005551D7">
        <w:rPr>
          <w:sz w:val="16"/>
        </w:rPr>
        <w:t xml:space="preserve">, according to Cristiana Pașca Palmer, the United Nations biodiversity chief, who recently spoke with the Guardian. Palmer said that within the next two years, countries have to develop an ambitious plan to conserve land, protect animals, and stop practices that are harming wildlife. </w:t>
      </w:r>
      <w:r w:rsidRPr="005551D7">
        <w:rPr>
          <w:rStyle w:val="StyleUnderline"/>
        </w:rPr>
        <w:t>This</w:t>
      </w:r>
      <w:r w:rsidRPr="005551D7">
        <w:rPr>
          <w:sz w:val="16"/>
        </w:rPr>
        <w:t xml:space="preserve"> effort </w:t>
      </w:r>
      <w:r w:rsidRPr="005551D7">
        <w:rPr>
          <w:rStyle w:val="StyleUnderline"/>
        </w:rPr>
        <w:t>is equally as urgent as</w:t>
      </w:r>
      <w:r w:rsidRPr="005551D7">
        <w:rPr>
          <w:sz w:val="16"/>
        </w:rPr>
        <w:t xml:space="preserve"> the Paris climate agreement’s goal of </w:t>
      </w:r>
      <w:r w:rsidRPr="005551D7">
        <w:rPr>
          <w:rStyle w:val="StyleUnderline"/>
        </w:rPr>
        <w:t>mitigating climate change</w:t>
      </w:r>
      <w:r w:rsidRPr="005551D7">
        <w:rPr>
          <w:sz w:val="16"/>
        </w:rPr>
        <w:t xml:space="preserve">, she said. </w:t>
      </w:r>
      <w:r w:rsidRPr="005551D7">
        <w:rPr>
          <w:rStyle w:val="StyleUnderline"/>
        </w:rPr>
        <w:t>“</w:t>
      </w:r>
      <w:r w:rsidRPr="005551D7">
        <w:rPr>
          <w:rStyle w:val="Emphasis"/>
          <w:highlight w:val="green"/>
        </w:rPr>
        <w:t>The loss of biodiversity is a silent killer</w:t>
      </w:r>
      <w:r w:rsidRPr="005551D7">
        <w:rPr>
          <w:rStyle w:val="StyleUnderline"/>
        </w:rPr>
        <w:t>,”</w:t>
      </w:r>
      <w:r w:rsidRPr="005551D7">
        <w:rPr>
          <w:sz w:val="16"/>
        </w:rPr>
        <w:t xml:space="preserve"> she told the Guardian. </w:t>
      </w:r>
      <w:r w:rsidRPr="005551D7">
        <w:rPr>
          <w:rStyle w:val="StyleUnderline"/>
        </w:rPr>
        <w:t xml:space="preserve">“It’s different from climate change, where people feel the impact in everyday life. With biodiversity, </w:t>
      </w:r>
      <w:r w:rsidRPr="005551D7">
        <w:rPr>
          <w:rStyle w:val="Emphasis"/>
          <w:highlight w:val="green"/>
        </w:rPr>
        <w:t>it is not so clear but</w:t>
      </w:r>
      <w:r w:rsidRPr="005551D7">
        <w:rPr>
          <w:rStyle w:val="StyleUnderline"/>
        </w:rPr>
        <w:t xml:space="preserve"> </w:t>
      </w:r>
      <w:r w:rsidRPr="005551D7">
        <w:rPr>
          <w:rStyle w:val="Emphasis"/>
          <w:highlight w:val="green"/>
        </w:rPr>
        <w:t>by the time you feel</w:t>
      </w:r>
      <w:r w:rsidRPr="005551D7">
        <w:rPr>
          <w:rStyle w:val="Emphasis"/>
        </w:rPr>
        <w:t xml:space="preserve"> </w:t>
      </w:r>
      <w:r w:rsidRPr="005551D7">
        <w:rPr>
          <w:rStyle w:val="StyleUnderline"/>
        </w:rPr>
        <w:t xml:space="preserve">what is happening, </w:t>
      </w:r>
      <w:r w:rsidRPr="005551D7">
        <w:rPr>
          <w:rStyle w:val="Emphasis"/>
          <w:highlight w:val="green"/>
        </w:rPr>
        <w:t>it may be too late</w:t>
      </w:r>
      <w:r w:rsidRPr="005551D7">
        <w:rPr>
          <w:rStyle w:val="StyleUnderline"/>
        </w:rPr>
        <w:t xml:space="preserve">.” </w:t>
      </w:r>
      <w:r w:rsidRPr="005551D7">
        <w:rPr>
          <w:sz w:val="16"/>
          <w:szCs w:val="16"/>
        </w:rPr>
        <w:t xml:space="preserve">Next month, countries will meet in Sharm el Sheikh, Egypt, to begin mapping out what such a plan would like. Palmer hopes that a final version will be formalized in Beijing in 2020. If a binding global treaty fails to materialize, then humanity faces an uncertain future, she said. Past efforts to stop the loss of biodiversity have not proved successful, according to the Guardian. In recent years, evidence of this staggering loss has begun accumulating. </w:t>
      </w:r>
      <w:r w:rsidRPr="005551D7">
        <w:rPr>
          <w:rStyle w:val="Emphasis"/>
          <w:highlight w:val="green"/>
        </w:rPr>
        <w:t>Wild animal populations</w:t>
      </w:r>
      <w:r w:rsidRPr="005551D7">
        <w:rPr>
          <w:rStyle w:val="StyleUnderline"/>
        </w:rPr>
        <w:t xml:space="preserve"> have </w:t>
      </w:r>
      <w:r w:rsidRPr="005551D7">
        <w:rPr>
          <w:rStyle w:val="Emphasis"/>
          <w:highlight w:val="green"/>
        </w:rPr>
        <w:t>declined by 60%</w:t>
      </w:r>
      <w:r w:rsidRPr="005551D7">
        <w:rPr>
          <w:rStyle w:val="StyleUnderline"/>
        </w:rPr>
        <w:t xml:space="preserve"> since 1970, more than 26,000 plants and animals are close to extinction, nearly </w:t>
      </w:r>
      <w:r w:rsidRPr="005551D7">
        <w:rPr>
          <w:rStyle w:val="Emphasis"/>
          <w:highlight w:val="green"/>
        </w:rPr>
        <w:t>two-thirds of</w:t>
      </w:r>
      <w:r w:rsidRPr="005551D7">
        <w:rPr>
          <w:rStyle w:val="StyleUnderline"/>
        </w:rPr>
        <w:t xml:space="preserve"> the world’s </w:t>
      </w:r>
      <w:r w:rsidRPr="005551D7">
        <w:rPr>
          <w:rStyle w:val="Emphasis"/>
          <w:highlight w:val="green"/>
        </w:rPr>
        <w:t>wetlands</w:t>
      </w:r>
      <w:r w:rsidRPr="005551D7">
        <w:rPr>
          <w:rStyle w:val="StyleUnderline"/>
        </w:rPr>
        <w:t xml:space="preserve"> </w:t>
      </w:r>
      <w:r w:rsidRPr="005551D7">
        <w:rPr>
          <w:rStyle w:val="Emphasis"/>
          <w:highlight w:val="green"/>
        </w:rPr>
        <w:t>and</w:t>
      </w:r>
      <w:r w:rsidRPr="005551D7">
        <w:rPr>
          <w:rStyle w:val="StyleUnderline"/>
        </w:rPr>
        <w:t xml:space="preserve"> </w:t>
      </w:r>
      <w:r w:rsidRPr="005551D7">
        <w:rPr>
          <w:rStyle w:val="Emphasis"/>
          <w:highlight w:val="green"/>
        </w:rPr>
        <w:t>half of all rainforests</w:t>
      </w:r>
      <w:r w:rsidRPr="005551D7">
        <w:rPr>
          <w:rStyle w:val="StyleUnderline"/>
        </w:rPr>
        <w:t xml:space="preserve"> have been </w:t>
      </w:r>
      <w:r w:rsidRPr="005551D7">
        <w:rPr>
          <w:rStyle w:val="Emphasis"/>
          <w:highlight w:val="green"/>
        </w:rPr>
        <w:t>destroyed</w:t>
      </w:r>
      <w:r w:rsidRPr="005551D7">
        <w:rPr>
          <w:rStyle w:val="StyleUnderline"/>
        </w:rPr>
        <w:t xml:space="preserve">, more than </w:t>
      </w:r>
      <w:r w:rsidRPr="005551D7">
        <w:rPr>
          <w:rStyle w:val="Emphasis"/>
          <w:highlight w:val="green"/>
        </w:rPr>
        <w:t>87% of the world’s ocean area is dying</w:t>
      </w:r>
      <w:r w:rsidRPr="005551D7">
        <w:rPr>
          <w:rStyle w:val="StyleUnderline"/>
        </w:rPr>
        <w:t xml:space="preserve">, and the planet needs an estimated 5 million years to recover from the biodiversity loss it has already sustained. </w:t>
      </w:r>
      <w:r w:rsidRPr="005551D7">
        <w:rPr>
          <w:sz w:val="16"/>
        </w:rPr>
        <w:t>“</w:t>
      </w:r>
      <w:r w:rsidRPr="005551D7">
        <w:rPr>
          <w:rStyle w:val="Emphasis"/>
          <w:highlight w:val="green"/>
        </w:rPr>
        <w:t xml:space="preserve">We are sleepwalking </w:t>
      </w:r>
      <w:r w:rsidRPr="005551D7">
        <w:rPr>
          <w:rStyle w:val="Emphasis"/>
          <w:highlight w:val="green"/>
          <w:bdr w:val="single" w:sz="18" w:space="0" w:color="auto"/>
        </w:rPr>
        <w:t>towards the edge of a cliff,</w:t>
      </w:r>
      <w:r w:rsidRPr="005551D7">
        <w:rPr>
          <w:rStyle w:val="StyleUnderline"/>
          <w:bdr w:val="single" w:sz="18" w:space="0" w:color="auto"/>
        </w:rPr>
        <w:t>”</w:t>
      </w:r>
      <w:r w:rsidRPr="005551D7">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 </w:t>
      </w:r>
      <w:r w:rsidRPr="005551D7">
        <w:rPr>
          <w:rStyle w:val="StyleUnderline"/>
        </w:rPr>
        <w:t>“This is far more than just being about losing the wonders of nature</w:t>
      </w:r>
      <w:r w:rsidRPr="005551D7">
        <w:rPr>
          <w:sz w:val="16"/>
        </w:rPr>
        <w:t xml:space="preserve">, desperately sad though that is,” he said. </w:t>
      </w:r>
      <w:r w:rsidRPr="005551D7">
        <w:rPr>
          <w:rStyle w:val="StyleUnderline"/>
        </w:rPr>
        <w:t xml:space="preserve">“This is actually now jeopardising the future of people. </w:t>
      </w:r>
      <w:r w:rsidRPr="005551D7">
        <w:rPr>
          <w:rStyle w:val="Emphasis"/>
          <w:highlight w:val="green"/>
        </w:rPr>
        <w:t>Nature is</w:t>
      </w:r>
      <w:r w:rsidRPr="005551D7">
        <w:rPr>
          <w:rStyle w:val="StyleUnderline"/>
        </w:rPr>
        <w:t xml:space="preserve"> not a ‘nice to have’ — it is </w:t>
      </w:r>
      <w:r w:rsidRPr="005551D7">
        <w:rPr>
          <w:rStyle w:val="Emphasis"/>
          <w:highlight w:val="green"/>
        </w:rPr>
        <w:t>our life-support system</w:t>
      </w:r>
      <w:r w:rsidRPr="005551D7">
        <w:rPr>
          <w:rStyle w:val="StyleUnderline"/>
        </w:rPr>
        <w:t>.”</w:t>
      </w:r>
      <w:r w:rsidRPr="005551D7">
        <w:rPr>
          <w:u w:val="single"/>
        </w:rPr>
        <w:t xml:space="preserve"> </w:t>
      </w:r>
      <w:r w:rsidRPr="005551D7">
        <w:rPr>
          <w:rStyle w:val="StyleUnderline"/>
        </w:rPr>
        <w:t xml:space="preserve">The </w:t>
      </w:r>
      <w:r w:rsidRPr="005551D7">
        <w:rPr>
          <w:rStyle w:val="Emphasis"/>
          <w:highlight w:val="green"/>
        </w:rPr>
        <w:t>benefits of biodiversity</w:t>
      </w:r>
      <w:r w:rsidRPr="005551D7">
        <w:rPr>
          <w:rStyle w:val="StyleUnderline"/>
        </w:rPr>
        <w:t xml:space="preserve"> are hard to overstate. The </w:t>
      </w:r>
      <w:r w:rsidRPr="005551D7">
        <w:rPr>
          <w:rStyle w:val="Emphasis"/>
          <w:highlight w:val="green"/>
        </w:rPr>
        <w:t>food chain, climate systems</w:t>
      </w:r>
      <w:r w:rsidRPr="005551D7">
        <w:rPr>
          <w:rStyle w:val="StyleUnderline"/>
        </w:rPr>
        <w:t xml:space="preserve">, atmospheric conditions, </w:t>
      </w:r>
      <w:r w:rsidRPr="005551D7">
        <w:rPr>
          <w:rStyle w:val="Emphasis"/>
          <w:highlight w:val="green"/>
        </w:rPr>
        <w:t>natural resources</w:t>
      </w:r>
      <w:r w:rsidRPr="005551D7">
        <w:rPr>
          <w:rStyle w:val="StyleUnderline"/>
        </w:rPr>
        <w:t>, and much more depend on the delicately structured interactions of ecosystems around the world.</w:t>
      </w:r>
      <w:r w:rsidRPr="005551D7">
        <w:rPr>
          <w:u w:val="single"/>
        </w:rPr>
        <w:t xml:space="preserve"> </w:t>
      </w:r>
      <w:r w:rsidRPr="005551D7">
        <w:rPr>
          <w:rStyle w:val="StyleUnderline"/>
        </w:rPr>
        <w:t xml:space="preserve">The truly wild places in the world, meanwhile, are crucial to generating, cleaning, and distributing water around the world, and could help to </w:t>
      </w:r>
      <w:r w:rsidRPr="005551D7">
        <w:rPr>
          <w:rStyle w:val="Emphasis"/>
        </w:rPr>
        <w:t>mitigate the looming water crisis</w:t>
      </w:r>
      <w:r w:rsidRPr="005551D7">
        <w:rPr>
          <w:rStyle w:val="StyleUnderline"/>
        </w:rPr>
        <w:t xml:space="preserve">. These landscapes and marine environments also clean the air and act as </w:t>
      </w:r>
      <w:r w:rsidRPr="005551D7">
        <w:rPr>
          <w:rStyle w:val="Emphasis"/>
        </w:rPr>
        <w:t>carbon sinks</w:t>
      </w:r>
      <w:r w:rsidRPr="005551D7">
        <w:rPr>
          <w:rStyle w:val="StyleUnderline"/>
        </w:rPr>
        <w:t xml:space="preserve">, stabilize the global environment, and protect countries from </w:t>
      </w:r>
      <w:r w:rsidRPr="005551D7">
        <w:rPr>
          <w:rStyle w:val="Emphasis"/>
        </w:rPr>
        <w:t>natural disasters</w:t>
      </w:r>
      <w:r w:rsidRPr="005551D7">
        <w:rPr>
          <w:rStyle w:val="StyleUnderline"/>
        </w:rPr>
        <w:t xml:space="preserve">. </w:t>
      </w:r>
      <w:r w:rsidRPr="005551D7">
        <w:rPr>
          <w:sz w:val="16"/>
        </w:rPr>
        <w:t xml:space="preserve">In addition to climate change, </w:t>
      </w:r>
      <w:r w:rsidRPr="005551D7">
        <w:rPr>
          <w:rStyle w:val="StyleUnderline"/>
        </w:rPr>
        <w:t>the biggest threats to biodiversity are deforestation</w:t>
      </w:r>
      <w:r w:rsidRPr="005551D7">
        <w:rPr>
          <w:sz w:val="16"/>
        </w:rPr>
        <w:t xml:space="preserve">, agriculture, over-development, </w:t>
      </w:r>
      <w:r w:rsidRPr="005551D7">
        <w:rPr>
          <w:rStyle w:val="StyleUnderline"/>
        </w:rPr>
        <w:t xml:space="preserve">and </w:t>
      </w:r>
      <w:r w:rsidRPr="005551D7">
        <w:rPr>
          <w:rStyle w:val="Emphasis"/>
        </w:rPr>
        <w:t>industrial pollution</w:t>
      </w:r>
      <w:r w:rsidRPr="005551D7">
        <w:rPr>
          <w:rStyle w:val="StyleUnderline"/>
        </w:rPr>
        <w:t xml:space="preserve">. </w:t>
      </w:r>
      <w:r w:rsidRPr="005551D7">
        <w:rPr>
          <w:sz w:val="16"/>
          <w:szCs w:val="16"/>
        </w:rPr>
        <w:t xml:space="preserve">While Palmer sounded an urgent alarm bell while speaking with the Guardian, she’s hopeful that countries will recognize the threat of biodiversity loss and begin to take action. The UN is calling for at least 30% of all land and 15% of all marine environments to be protected by 2030 and for targets to be lifted in the following years. </w:t>
      </w:r>
      <w:r w:rsidRPr="005551D7">
        <w:rPr>
          <w:sz w:val="16"/>
        </w:rPr>
        <w:t xml:space="preserve">“Things are moving. There is a lot of </w:t>
      </w:r>
      <w:r w:rsidRPr="005551D7">
        <w:rPr>
          <w:sz w:val="16"/>
        </w:rPr>
        <w:lastRenderedPageBreak/>
        <w:t xml:space="preserve">goodwill,” Palmer said. “We should be aware of the dangers but not paralysed by inaction. </w:t>
      </w:r>
      <w:r w:rsidRPr="005551D7">
        <w:rPr>
          <w:rStyle w:val="StyleUnderline"/>
        </w:rPr>
        <w:t>It’s still in our hands but the window for action is narrowing.</w:t>
      </w:r>
      <w:r w:rsidRPr="005551D7">
        <w:rPr>
          <w:sz w:val="16"/>
        </w:rPr>
        <w:t xml:space="preserve"> We need higher levels of political and citizen will to support nature.”</w:t>
      </w:r>
    </w:p>
    <w:p w14:paraId="7F387B30" w14:textId="77777777" w:rsidR="007E271F" w:rsidRPr="005551D7" w:rsidRDefault="007E271F" w:rsidP="007E271F">
      <w:pPr>
        <w:pStyle w:val="Heading4"/>
        <w:rPr>
          <w:rFonts w:cs="Calibri"/>
        </w:rPr>
      </w:pPr>
      <w:r w:rsidRPr="005551D7">
        <w:rPr>
          <w:rFonts w:cs="Calibri"/>
        </w:rPr>
        <w:t>Warming causes Extinction</w:t>
      </w:r>
    </w:p>
    <w:p w14:paraId="34DAD879" w14:textId="77777777" w:rsidR="007E271F" w:rsidRPr="005551D7" w:rsidRDefault="007E271F" w:rsidP="007E271F">
      <w:r w:rsidRPr="005551D7">
        <w:rPr>
          <w:rStyle w:val="Style13ptBold"/>
        </w:rPr>
        <w:t>Kareiva 18</w:t>
      </w:r>
      <w:r w:rsidRPr="005551D7">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4AAF737F" w14:textId="77777777" w:rsidR="007E271F" w:rsidRPr="005551D7" w:rsidRDefault="007E271F" w:rsidP="007E271F">
      <w:pPr>
        <w:rPr>
          <w:u w:val="single"/>
        </w:rPr>
      </w:pPr>
      <w:r w:rsidRPr="005551D7">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551D7">
        <w:rPr>
          <w:u w:val="single"/>
        </w:rPr>
        <w:t>However, the three remaining boundaries (</w:t>
      </w:r>
      <w:r w:rsidRPr="005551D7">
        <w:rPr>
          <w:b/>
          <w:sz w:val="26"/>
          <w:highlight w:val="green"/>
          <w:u w:val="single"/>
        </w:rPr>
        <w:t>climate</w:t>
      </w:r>
      <w:r w:rsidRPr="005551D7">
        <w:rPr>
          <w:b/>
          <w:sz w:val="26"/>
          <w:u w:val="single"/>
        </w:rPr>
        <w:t xml:space="preserve"> </w:t>
      </w:r>
      <w:r w:rsidRPr="005551D7">
        <w:rPr>
          <w:b/>
          <w:sz w:val="26"/>
          <w:highlight w:val="green"/>
          <w:u w:val="single"/>
        </w:rPr>
        <w:t>change</w:t>
      </w:r>
      <w:r w:rsidRPr="005551D7">
        <w:rPr>
          <w:u w:val="single"/>
        </w:rPr>
        <w:t xml:space="preserve">, global </w:t>
      </w:r>
      <w:r w:rsidRPr="005551D7">
        <w:rPr>
          <w:b/>
          <w:sz w:val="26"/>
          <w:highlight w:val="green"/>
          <w:u w:val="single"/>
        </w:rPr>
        <w:t>freshwater</w:t>
      </w:r>
      <w:r w:rsidRPr="005551D7">
        <w:rPr>
          <w:highlight w:val="green"/>
          <w:u w:val="single"/>
        </w:rPr>
        <w:t xml:space="preserve"> </w:t>
      </w:r>
      <w:r w:rsidRPr="005551D7">
        <w:rPr>
          <w:u w:val="single"/>
        </w:rPr>
        <w:t xml:space="preserve">cycle, </w:t>
      </w:r>
      <w:r w:rsidRPr="005551D7">
        <w:rPr>
          <w:b/>
          <w:sz w:val="26"/>
          <w:highlight w:val="green"/>
          <w:u w:val="single"/>
        </w:rPr>
        <w:t>and</w:t>
      </w:r>
      <w:r w:rsidRPr="005551D7">
        <w:rPr>
          <w:u w:val="single"/>
        </w:rPr>
        <w:t xml:space="preserve"> ocean </w:t>
      </w:r>
      <w:r w:rsidRPr="005551D7">
        <w:rPr>
          <w:b/>
          <w:sz w:val="26"/>
          <w:highlight w:val="green"/>
          <w:u w:val="single"/>
        </w:rPr>
        <w:t>acidification</w:t>
      </w:r>
      <w:r w:rsidRPr="005551D7">
        <w:rPr>
          <w:u w:val="single"/>
        </w:rPr>
        <w:t xml:space="preserve">) do </w:t>
      </w:r>
      <w:r w:rsidRPr="005551D7">
        <w:rPr>
          <w:b/>
          <w:sz w:val="26"/>
          <w:highlight w:val="green"/>
          <w:u w:val="single"/>
          <w:bdr w:val="single" w:sz="4" w:space="0" w:color="auto"/>
        </w:rPr>
        <w:t>pose existential risks</w:t>
      </w:r>
      <w:r w:rsidRPr="005551D7">
        <w:rPr>
          <w:u w:val="single"/>
        </w:rPr>
        <w:t xml:space="preserve">. </w:t>
      </w:r>
      <w:r w:rsidRPr="005551D7">
        <w:rPr>
          <w:highlight w:val="green"/>
          <w:u w:val="single"/>
        </w:rPr>
        <w:t>This is</w:t>
      </w:r>
      <w:r w:rsidRPr="005551D7">
        <w:rPr>
          <w:u w:val="single"/>
        </w:rPr>
        <w:t xml:space="preserve"> </w:t>
      </w:r>
      <w:r w:rsidRPr="005551D7">
        <w:rPr>
          <w:b/>
          <w:sz w:val="26"/>
          <w:highlight w:val="green"/>
          <w:u w:val="single"/>
        </w:rPr>
        <w:t>because of</w:t>
      </w:r>
      <w:r w:rsidRPr="005551D7">
        <w:rPr>
          <w:u w:val="single"/>
        </w:rPr>
        <w:t xml:space="preserve"> intrinsic </w:t>
      </w:r>
      <w:r w:rsidRPr="005551D7">
        <w:rPr>
          <w:b/>
          <w:sz w:val="26"/>
          <w:highlight w:val="green"/>
          <w:u w:val="single"/>
        </w:rPr>
        <w:t>positive feedback loops</w:t>
      </w:r>
      <w:r w:rsidRPr="005551D7">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5551D7">
        <w:rPr>
          <w:b/>
          <w:sz w:val="26"/>
          <w:highlight w:val="green"/>
          <w:u w:val="single"/>
        </w:rPr>
        <w:t>directly connected to</w:t>
      </w:r>
      <w:r w:rsidRPr="005551D7">
        <w:rPr>
          <w:b/>
          <w:sz w:val="26"/>
          <w:u w:val="single"/>
        </w:rPr>
        <w:t xml:space="preserve"> </w:t>
      </w:r>
      <w:r w:rsidRPr="005551D7">
        <w:rPr>
          <w:u w:val="single"/>
        </w:rPr>
        <w:t xml:space="preserve">the provision of </w:t>
      </w:r>
      <w:r w:rsidRPr="005551D7">
        <w:rPr>
          <w:b/>
          <w:sz w:val="26"/>
          <w:highlight w:val="green"/>
          <w:u w:val="single"/>
        </w:rPr>
        <w:t>food and water</w:t>
      </w:r>
      <w:r w:rsidRPr="005551D7">
        <w:rPr>
          <w:u w:val="single"/>
        </w:rPr>
        <w:t xml:space="preserve">, and </w:t>
      </w:r>
      <w:r w:rsidRPr="005551D7">
        <w:rPr>
          <w:b/>
          <w:sz w:val="26"/>
          <w:highlight w:val="green"/>
          <w:u w:val="single"/>
        </w:rPr>
        <w:t>shortages</w:t>
      </w:r>
      <w:r w:rsidRPr="005551D7">
        <w:rPr>
          <w:u w:val="single"/>
        </w:rPr>
        <w:t xml:space="preserve"> of food and water can </w:t>
      </w:r>
      <w:r w:rsidRPr="005551D7">
        <w:rPr>
          <w:b/>
          <w:sz w:val="26"/>
          <w:highlight w:val="green"/>
          <w:u w:val="single"/>
        </w:rPr>
        <w:t>create conflict</w:t>
      </w:r>
      <w:r w:rsidRPr="005551D7">
        <w:rPr>
          <w:u w:val="single"/>
        </w:rPr>
        <w:t xml:space="preserve"> and social unrest. </w:t>
      </w:r>
      <w:r w:rsidRPr="005551D7">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551D7">
        <w:rPr>
          <w:u w:val="single"/>
        </w:rPr>
        <w:t>Climate change intersects with freshwater resources because it is expected to exacerbate drought and water scarcity, as well as flooding</w:t>
      </w:r>
      <w:r w:rsidRPr="005551D7">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5551D7">
        <w:rPr>
          <w:b/>
          <w:sz w:val="26"/>
          <w:highlight w:val="green"/>
          <w:u w:val="single"/>
        </w:rPr>
        <w:t>Ample clean water</w:t>
      </w:r>
      <w:r w:rsidRPr="005551D7">
        <w:rPr>
          <w:u w:val="single"/>
        </w:rPr>
        <w:t xml:space="preserve"> is not a luxury—it </w:t>
      </w:r>
      <w:r w:rsidRPr="005551D7">
        <w:rPr>
          <w:b/>
          <w:sz w:val="26"/>
          <w:highlight w:val="green"/>
          <w:u w:val="single"/>
        </w:rPr>
        <w:t>is essential for human survival</w:t>
      </w:r>
      <w:r w:rsidRPr="005551D7">
        <w:rPr>
          <w:u w:val="single"/>
        </w:rPr>
        <w:t>. Consequently, cities, regions and nations that lack clean freshwater are vulnerable to social disruption and disease</w:t>
      </w:r>
      <w:r w:rsidRPr="005551D7">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5551D7">
        <w:rPr>
          <w:u w:val="single"/>
        </w:rPr>
        <w:t xml:space="preserve">The combination of positive feedback loops and societal inertia is fertile ground for global environmental catastrophes </w:t>
      </w:r>
      <w:r w:rsidRPr="005551D7">
        <w:rPr>
          <w:b/>
          <w:sz w:val="26"/>
          <w:highlight w:val="green"/>
          <w:u w:val="single"/>
        </w:rPr>
        <w:t>Humans</w:t>
      </w:r>
      <w:r w:rsidRPr="005551D7">
        <w:rPr>
          <w:u w:val="single"/>
        </w:rPr>
        <w:t xml:space="preserve"> are remarkably ingenious, and </w:t>
      </w:r>
      <w:r w:rsidRPr="005551D7">
        <w:rPr>
          <w:b/>
          <w:sz w:val="26"/>
          <w:highlight w:val="green"/>
          <w:u w:val="single"/>
        </w:rPr>
        <w:t xml:space="preserve">have </w:t>
      </w:r>
      <w:r w:rsidRPr="005551D7">
        <w:rPr>
          <w:b/>
          <w:sz w:val="26"/>
          <w:highlight w:val="green"/>
          <w:u w:val="single"/>
        </w:rPr>
        <w:lastRenderedPageBreak/>
        <w:t>adapted</w:t>
      </w:r>
      <w:r w:rsidRPr="005551D7">
        <w:rPr>
          <w:u w:val="single"/>
        </w:rPr>
        <w:t xml:space="preserve"> to crises </w:t>
      </w:r>
      <w:r w:rsidRPr="005551D7">
        <w:rPr>
          <w:b/>
          <w:sz w:val="26"/>
          <w:highlight w:val="green"/>
          <w:u w:val="single"/>
        </w:rPr>
        <w:t>throughout</w:t>
      </w:r>
      <w:r w:rsidRPr="005551D7">
        <w:rPr>
          <w:highlight w:val="green"/>
          <w:u w:val="single"/>
        </w:rPr>
        <w:t xml:space="preserve"> </w:t>
      </w:r>
      <w:r w:rsidRPr="005551D7">
        <w:rPr>
          <w:u w:val="single"/>
        </w:rPr>
        <w:t xml:space="preserve">their </w:t>
      </w:r>
      <w:r w:rsidRPr="005551D7">
        <w:rPr>
          <w:b/>
          <w:sz w:val="26"/>
          <w:highlight w:val="green"/>
          <w:u w:val="single"/>
        </w:rPr>
        <w:t>history</w:t>
      </w:r>
      <w:r w:rsidRPr="005551D7">
        <w:rPr>
          <w:u w:val="single"/>
        </w:rPr>
        <w:t xml:space="preserve">. Our doom has been repeatedly predicted, only to be averted by innovation (Ridley, 2011). </w:t>
      </w:r>
      <w:r w:rsidRPr="005551D7">
        <w:rPr>
          <w:b/>
          <w:sz w:val="26"/>
          <w:highlight w:val="green"/>
          <w:u w:val="single"/>
        </w:rPr>
        <w:t>However</w:t>
      </w:r>
      <w:r w:rsidRPr="005551D7">
        <w:rPr>
          <w:u w:val="single"/>
        </w:rPr>
        <w:t xml:space="preserve">, the many </w:t>
      </w:r>
      <w:r w:rsidRPr="005551D7">
        <w:rPr>
          <w:b/>
          <w:sz w:val="26"/>
          <w:highlight w:val="green"/>
          <w:u w:val="single"/>
        </w:rPr>
        <w:t>stories</w:t>
      </w:r>
      <w:r w:rsidRPr="005551D7">
        <w:rPr>
          <w:highlight w:val="green"/>
          <w:u w:val="single"/>
        </w:rPr>
        <w:t xml:space="preserve"> </w:t>
      </w:r>
      <w:r w:rsidRPr="005551D7">
        <w:rPr>
          <w:b/>
          <w:sz w:val="26"/>
          <w:highlight w:val="green"/>
          <w:u w:val="single"/>
        </w:rPr>
        <w:t>of</w:t>
      </w:r>
      <w:r w:rsidRPr="005551D7">
        <w:rPr>
          <w:u w:val="single"/>
        </w:rPr>
        <w:t xml:space="preserve"> human ingenuity </w:t>
      </w:r>
      <w:r w:rsidRPr="005551D7">
        <w:rPr>
          <w:b/>
          <w:sz w:val="26"/>
          <w:highlight w:val="green"/>
          <w:u w:val="single"/>
        </w:rPr>
        <w:t>successfully</w:t>
      </w:r>
      <w:r w:rsidRPr="005551D7">
        <w:rPr>
          <w:highlight w:val="green"/>
          <w:u w:val="single"/>
        </w:rPr>
        <w:t xml:space="preserve"> </w:t>
      </w:r>
      <w:r w:rsidRPr="005551D7">
        <w:rPr>
          <w:b/>
          <w:sz w:val="26"/>
          <w:highlight w:val="green"/>
          <w:u w:val="single"/>
        </w:rPr>
        <w:t>addressing</w:t>
      </w:r>
      <w:r w:rsidRPr="005551D7">
        <w:rPr>
          <w:highlight w:val="green"/>
          <w:u w:val="single"/>
        </w:rPr>
        <w:t xml:space="preserve"> </w:t>
      </w:r>
      <w:r w:rsidRPr="005551D7">
        <w:rPr>
          <w:b/>
          <w:sz w:val="26"/>
          <w:highlight w:val="green"/>
          <w:u w:val="single"/>
        </w:rPr>
        <w:t>existential risks</w:t>
      </w:r>
      <w:r w:rsidRPr="005551D7">
        <w:rPr>
          <w:u w:val="single"/>
        </w:rPr>
        <w:t xml:space="preserve"> such as global famine or extreme air pollution </w:t>
      </w:r>
      <w:r w:rsidRPr="005551D7">
        <w:rPr>
          <w:b/>
          <w:sz w:val="26"/>
          <w:highlight w:val="green"/>
          <w:u w:val="single"/>
        </w:rPr>
        <w:t>represent</w:t>
      </w:r>
      <w:r w:rsidRPr="005551D7">
        <w:rPr>
          <w:u w:val="single"/>
        </w:rPr>
        <w:t xml:space="preserve"> environmental </w:t>
      </w:r>
      <w:r w:rsidRPr="005551D7">
        <w:rPr>
          <w:highlight w:val="green"/>
          <w:u w:val="single"/>
        </w:rPr>
        <w:t>c</w:t>
      </w:r>
      <w:r w:rsidRPr="005551D7">
        <w:rPr>
          <w:b/>
          <w:sz w:val="26"/>
          <w:highlight w:val="green"/>
          <w:u w:val="single"/>
        </w:rPr>
        <w:t>hallenges that are</w:t>
      </w:r>
      <w:r w:rsidRPr="005551D7">
        <w:rPr>
          <w:highlight w:val="green"/>
          <w:u w:val="single"/>
        </w:rPr>
        <w:t xml:space="preserve"> </w:t>
      </w:r>
      <w:r w:rsidRPr="005551D7">
        <w:rPr>
          <w:u w:val="single"/>
        </w:rPr>
        <w:t xml:space="preserve">largely </w:t>
      </w:r>
      <w:r w:rsidRPr="005551D7">
        <w:rPr>
          <w:b/>
          <w:sz w:val="26"/>
          <w:highlight w:val="green"/>
          <w:u w:val="single"/>
        </w:rPr>
        <w:t>linear</w:t>
      </w:r>
      <w:r w:rsidRPr="005551D7">
        <w:rPr>
          <w:highlight w:val="green"/>
          <w:u w:val="single"/>
        </w:rPr>
        <w:t xml:space="preserve">, </w:t>
      </w:r>
      <w:r w:rsidRPr="005551D7">
        <w:rPr>
          <w:u w:val="single"/>
        </w:rPr>
        <w:t xml:space="preserve">have immediate consequences, </w:t>
      </w:r>
      <w:r w:rsidRPr="005551D7">
        <w:rPr>
          <w:b/>
          <w:sz w:val="26"/>
          <w:highlight w:val="green"/>
          <w:u w:val="single"/>
        </w:rPr>
        <w:t>and operate without positive feedbacks</w:t>
      </w:r>
      <w:r w:rsidRPr="005551D7">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5551D7">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5551D7">
        <w:rPr>
          <w:u w:val="single"/>
        </w:rPr>
        <w:t xml:space="preserve">/). Secondly, unlike past environmental challenges, </w:t>
      </w:r>
      <w:r w:rsidRPr="005551D7">
        <w:rPr>
          <w:b/>
          <w:bCs/>
          <w:u w:val="single"/>
        </w:rPr>
        <w:t>the Earth’s climate system is rife with positive feedback loops</w:t>
      </w:r>
      <w:r w:rsidRPr="005551D7">
        <w:rPr>
          <w:u w:val="single"/>
        </w:rPr>
        <w:t xml:space="preserve">. In particular, as CO2 increases and the climate warms, that </w:t>
      </w:r>
      <w:r w:rsidRPr="005551D7">
        <w:rPr>
          <w:b/>
          <w:bCs/>
          <w:u w:val="single"/>
        </w:rPr>
        <w:t>very warming can cause more CO2 release</w:t>
      </w:r>
      <w:r w:rsidRPr="005551D7">
        <w:rPr>
          <w:u w:val="single"/>
        </w:rPr>
        <w:t xml:space="preserve"> which further increases global warming, and then more CO2, and so on.</w:t>
      </w:r>
      <w:r w:rsidRPr="005551D7">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5551D7">
        <w:rPr>
          <w:b/>
          <w:sz w:val="26"/>
          <w:highlight w:val="green"/>
          <w:u w:val="single"/>
        </w:rPr>
        <w:t>forest fires will become more</w:t>
      </w:r>
      <w:r w:rsidRPr="005551D7">
        <w:rPr>
          <w:b/>
          <w:sz w:val="26"/>
          <w:u w:val="single"/>
        </w:rPr>
        <w:t xml:space="preserve"> </w:t>
      </w:r>
      <w:r w:rsidRPr="005551D7">
        <w:rPr>
          <w:b/>
          <w:sz w:val="26"/>
          <w:highlight w:val="green"/>
          <w:u w:val="single"/>
        </w:rPr>
        <w:t>frequent</w:t>
      </w:r>
      <w:r w:rsidRPr="005551D7">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551D7">
        <w:rPr>
          <w:u w:val="single"/>
        </w:rPr>
        <w:t xml:space="preserve">This </w:t>
      </w:r>
      <w:r w:rsidRPr="005551D7">
        <w:rPr>
          <w:b/>
          <w:sz w:val="26"/>
          <w:highlight w:val="green"/>
          <w:u w:val="single"/>
        </w:rPr>
        <w:t>catastrophic fire</w:t>
      </w:r>
      <w:r w:rsidRPr="005551D7">
        <w:rPr>
          <w:u w:val="single"/>
        </w:rPr>
        <w:t xml:space="preserve"> embodies the sorts of positive feedbacks and interacting factors that </w:t>
      </w:r>
      <w:r w:rsidRPr="005551D7">
        <w:rPr>
          <w:b/>
          <w:sz w:val="26"/>
          <w:highlight w:val="green"/>
          <w:u w:val="single"/>
        </w:rPr>
        <w:t>could catch humanity off-guard and produce a</w:t>
      </w:r>
      <w:r w:rsidRPr="005551D7">
        <w:rPr>
          <w:highlight w:val="green"/>
          <w:u w:val="single"/>
        </w:rPr>
        <w:t xml:space="preserve"> </w:t>
      </w:r>
      <w:r w:rsidRPr="005551D7">
        <w:rPr>
          <w:u w:val="single"/>
        </w:rPr>
        <w:t xml:space="preserve">true </w:t>
      </w:r>
      <w:r w:rsidRPr="005551D7">
        <w:rPr>
          <w:b/>
          <w:sz w:val="26"/>
          <w:highlight w:val="green"/>
          <w:u w:val="single"/>
        </w:rPr>
        <w:t>apocalyptic event.</w:t>
      </w:r>
      <w:r w:rsidRPr="005551D7">
        <w:rPr>
          <w:highlight w:val="green"/>
          <w:u w:val="single"/>
        </w:rPr>
        <w:t xml:space="preserve"> </w:t>
      </w:r>
      <w:r w:rsidRPr="005551D7">
        <w:rPr>
          <w:u w:val="single"/>
        </w:rPr>
        <w:t>Record-breaking rains produced an extraordinary flush of new vegetation, that then dried out as record heat waves and dry conditions took hold, coupled with stronger than normal winds, and ignition.</w:t>
      </w:r>
      <w:r w:rsidRPr="005551D7">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w:t>
      </w:r>
      <w:r w:rsidRPr="005551D7">
        <w:rPr>
          <w:sz w:val="16"/>
        </w:rPr>
        <w:lastRenderedPageBreak/>
        <w:t xml:space="preserve">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5551D7">
        <w:rPr>
          <w:u w:val="single"/>
        </w:rPr>
        <w:t xml:space="preserve">The key lesson from the long list of potentially positive feedbacks and their interactions is that </w:t>
      </w:r>
      <w:r w:rsidRPr="005551D7">
        <w:rPr>
          <w:b/>
          <w:sz w:val="26"/>
          <w:highlight w:val="green"/>
          <w:u w:val="single"/>
        </w:rPr>
        <w:t>runaway climate change,</w:t>
      </w:r>
      <w:r w:rsidRPr="005551D7">
        <w:rPr>
          <w:u w:val="single"/>
        </w:rPr>
        <w:t xml:space="preserve"> and runaway perturbations have to be taken as a serious possibility</w:t>
      </w:r>
      <w:r w:rsidRPr="005551D7">
        <w:rPr>
          <w:sz w:val="16"/>
        </w:rPr>
        <w:t>. Table 2 is just a snapshot of the type of feedbacks that have been identified (see Supplementary material for a more thorough explanation of positive feedback loops).</w:t>
      </w:r>
      <w:r w:rsidRPr="005551D7">
        <w:rPr>
          <w:u w:val="single"/>
        </w:rPr>
        <w:t xml:space="preserve"> However, this list is not exhaustive and the possibility of undiscovered positive feedbacks </w:t>
      </w:r>
      <w:r w:rsidRPr="005551D7">
        <w:rPr>
          <w:b/>
          <w:sz w:val="26"/>
          <w:highlight w:val="green"/>
          <w:u w:val="single"/>
        </w:rPr>
        <w:t>portends</w:t>
      </w:r>
      <w:r w:rsidRPr="005551D7">
        <w:rPr>
          <w:u w:val="single"/>
        </w:rPr>
        <w:t xml:space="preserve"> even greater </w:t>
      </w:r>
      <w:r w:rsidRPr="005551D7">
        <w:rPr>
          <w:b/>
          <w:sz w:val="26"/>
          <w:highlight w:val="green"/>
          <w:u w:val="single"/>
        </w:rPr>
        <w:t>existential risks</w:t>
      </w:r>
      <w:r w:rsidRPr="005551D7">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7EEAB4C" w14:textId="77777777" w:rsidR="007E271F" w:rsidRPr="005551D7" w:rsidRDefault="007E271F" w:rsidP="007E271F"/>
    <w:p w14:paraId="2A2E6C7C" w14:textId="77777777" w:rsidR="007E271F" w:rsidRPr="005551D7" w:rsidRDefault="007E271F" w:rsidP="007E271F">
      <w:pPr>
        <w:pStyle w:val="Heading4"/>
        <w:rPr>
          <w:rFonts w:cs="Calibri"/>
        </w:rPr>
      </w:pPr>
      <w:r w:rsidRPr="005551D7">
        <w:rPr>
          <w:rFonts w:cs="Calibri"/>
        </w:rPr>
        <w:t xml:space="preserve">Asteroid mining’s key to Space Colonization – anything else risks extinction from an existential crisis  </w:t>
      </w:r>
    </w:p>
    <w:p w14:paraId="52049DC6" w14:textId="77777777" w:rsidR="007E271F" w:rsidRPr="005551D7" w:rsidRDefault="007E271F" w:rsidP="007E271F">
      <w:r w:rsidRPr="005551D7">
        <w:rPr>
          <w:rStyle w:val="Style13ptBold"/>
        </w:rPr>
        <w:t xml:space="preserve">Williams ’17 </w:t>
      </w:r>
      <w:r w:rsidRPr="005551D7">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5" w:history="1">
        <w:r w:rsidRPr="005551D7">
          <w:rPr>
            <w:rStyle w:val="Hyperlink"/>
          </w:rPr>
          <w:t>https://phys.org/news/2017-03-future-space-colonization-terraforming-habitats.html Accessed 1/2/20</w:t>
        </w:r>
      </w:hyperlink>
      <w:r w:rsidRPr="005551D7">
        <w:t xml:space="preserve"> *edited for gendered language]</w:t>
      </w:r>
    </w:p>
    <w:p w14:paraId="16258EC6" w14:textId="77777777" w:rsidR="007E271F" w:rsidRPr="005551D7" w:rsidRDefault="007E271F" w:rsidP="007E271F">
      <w:pPr>
        <w:rPr>
          <w:sz w:val="16"/>
        </w:rPr>
      </w:pPr>
      <w:r w:rsidRPr="005551D7">
        <w:rPr>
          <w:sz w:val="16"/>
        </w:rPr>
        <w:t xml:space="preserve">In light of this, Yakolev presents what he considers to be </w:t>
      </w:r>
      <w:r w:rsidRPr="005551D7">
        <w:rPr>
          <w:rStyle w:val="StyleUnderline"/>
        </w:rPr>
        <w:t>the most likely prospects for humanity's exit to space between now and 2030</w:t>
      </w:r>
      <w:r w:rsidRPr="005551D7">
        <w:rPr>
          <w:sz w:val="16"/>
        </w:rPr>
        <w:t xml:space="preserve">. This will </w:t>
      </w:r>
      <w:r w:rsidRPr="005551D7">
        <w:rPr>
          <w:rStyle w:val="StyleUnderline"/>
        </w:rPr>
        <w:t xml:space="preserve">include the creation of </w:t>
      </w:r>
      <w:r w:rsidRPr="005551D7">
        <w:rPr>
          <w:rStyle w:val="StyleUnderline"/>
          <w:highlight w:val="green"/>
        </w:rPr>
        <w:t xml:space="preserve">the first </w:t>
      </w:r>
      <w:r w:rsidRPr="005551D7">
        <w:rPr>
          <w:rStyle w:val="Emphasis"/>
          <w:highlight w:val="green"/>
        </w:rPr>
        <w:t>space biospheres</w:t>
      </w:r>
      <w:r w:rsidRPr="005551D7">
        <w:rPr>
          <w:rStyle w:val="StyleUnderline"/>
        </w:rPr>
        <w:t xml:space="preserve"> with </w:t>
      </w:r>
      <w:r w:rsidRPr="005551D7">
        <w:rPr>
          <w:rStyle w:val="Emphasis"/>
        </w:rPr>
        <w:t>artificial gravity</w:t>
      </w:r>
      <w:r w:rsidRPr="005551D7">
        <w:rPr>
          <w:sz w:val="16"/>
        </w:rPr>
        <w:t xml:space="preserve">, </w:t>
      </w:r>
      <w:r w:rsidRPr="005551D7">
        <w:rPr>
          <w:rStyle w:val="StyleUnderline"/>
        </w:rPr>
        <w:t xml:space="preserve">which will lead to </w:t>
      </w:r>
      <w:r w:rsidRPr="005551D7">
        <w:rPr>
          <w:rStyle w:val="Emphasis"/>
        </w:rPr>
        <w:t>key developments</w:t>
      </w:r>
      <w:r w:rsidRPr="005551D7">
        <w:rPr>
          <w:rStyle w:val="StyleUnderline"/>
        </w:rPr>
        <w:t xml:space="preserve"> in terms of </w:t>
      </w:r>
      <w:r w:rsidRPr="005551D7">
        <w:rPr>
          <w:rStyle w:val="Emphasis"/>
        </w:rPr>
        <w:t>materials tech</w:t>
      </w:r>
      <w:r w:rsidRPr="005551D7">
        <w:rPr>
          <w:rStyle w:val="StyleUnderline"/>
        </w:rPr>
        <w:t xml:space="preserve">nology, </w:t>
      </w:r>
      <w:r w:rsidRPr="005551D7">
        <w:rPr>
          <w:rStyle w:val="Emphasis"/>
        </w:rPr>
        <w:t>life support</w:t>
      </w:r>
      <w:r w:rsidRPr="005551D7">
        <w:rPr>
          <w:rStyle w:val="StyleUnderline"/>
        </w:rPr>
        <w:t xml:space="preserve">-systems, and the </w:t>
      </w:r>
      <w:r w:rsidRPr="005551D7">
        <w:rPr>
          <w:rStyle w:val="Emphasis"/>
        </w:rPr>
        <w:t>robotic systems</w:t>
      </w:r>
      <w:r w:rsidRPr="005551D7">
        <w:rPr>
          <w:rStyle w:val="StyleUnderline"/>
        </w:rPr>
        <w:t xml:space="preserve"> and </w:t>
      </w:r>
      <w:r w:rsidRPr="005551D7">
        <w:rPr>
          <w:rStyle w:val="Emphasis"/>
        </w:rPr>
        <w:t>infrastructure</w:t>
      </w:r>
      <w:r w:rsidRPr="005551D7">
        <w:rPr>
          <w:rStyle w:val="StyleUnderline"/>
        </w:rPr>
        <w:t xml:space="preserve"> needed to </w:t>
      </w:r>
      <w:r w:rsidRPr="005551D7">
        <w:rPr>
          <w:rStyle w:val="Emphasis"/>
        </w:rPr>
        <w:t>install and service habitats</w:t>
      </w:r>
      <w:r w:rsidRPr="005551D7">
        <w:rPr>
          <w:rStyle w:val="StyleUnderline"/>
        </w:rPr>
        <w:t xml:space="preserve"> in Low Earth Orbit (</w:t>
      </w:r>
      <w:r w:rsidRPr="005551D7">
        <w:rPr>
          <w:rStyle w:val="Emphasis"/>
        </w:rPr>
        <w:t>LEO</w:t>
      </w:r>
      <w:r w:rsidRPr="005551D7">
        <w:rPr>
          <w:rStyle w:val="StyleUnderline"/>
        </w:rPr>
        <w:t>)</w:t>
      </w:r>
      <w:r w:rsidRPr="005551D7">
        <w:rPr>
          <w:sz w:val="16"/>
        </w:rPr>
        <w:t xml:space="preserve">. </w:t>
      </w:r>
      <w:r w:rsidRPr="005551D7">
        <w:rPr>
          <w:rStyle w:val="StyleUnderline"/>
        </w:rPr>
        <w:t xml:space="preserve">These </w:t>
      </w:r>
      <w:r w:rsidRPr="005551D7">
        <w:rPr>
          <w:rStyle w:val="StyleUnderline"/>
          <w:highlight w:val="green"/>
        </w:rPr>
        <w:t>habitats could be serviced thanks to</w:t>
      </w:r>
      <w:r w:rsidRPr="005551D7">
        <w:rPr>
          <w:rStyle w:val="StyleUnderline"/>
        </w:rPr>
        <w:t xml:space="preserve"> the creation of</w:t>
      </w:r>
      <w:r w:rsidRPr="005551D7">
        <w:rPr>
          <w:sz w:val="16"/>
        </w:rPr>
        <w:t xml:space="preserve"> robotic </w:t>
      </w:r>
      <w:r w:rsidRPr="005551D7">
        <w:rPr>
          <w:rStyle w:val="StyleUnderline"/>
          <w:highlight w:val="green"/>
        </w:rPr>
        <w:t xml:space="preserve">spacecraft that could </w:t>
      </w:r>
      <w:r w:rsidRPr="005551D7">
        <w:rPr>
          <w:rStyle w:val="Emphasis"/>
          <w:highlight w:val="green"/>
        </w:rPr>
        <w:t>harvest resources</w:t>
      </w:r>
      <w:r w:rsidRPr="005551D7">
        <w:rPr>
          <w:rStyle w:val="StyleUnderline"/>
          <w:highlight w:val="green"/>
        </w:rPr>
        <w:t xml:space="preserve"> from</w:t>
      </w:r>
      <w:r w:rsidRPr="005551D7">
        <w:rPr>
          <w:sz w:val="16"/>
        </w:rPr>
        <w:t xml:space="preserve"> nearby bodies – such as the Moon and </w:t>
      </w:r>
      <w:r w:rsidRPr="005551D7">
        <w:rPr>
          <w:rStyle w:val="StyleUnderline"/>
        </w:rPr>
        <w:t>Near-Earth Objects (</w:t>
      </w:r>
      <w:r w:rsidRPr="005551D7">
        <w:rPr>
          <w:rStyle w:val="Emphasis"/>
          <w:highlight w:val="green"/>
        </w:rPr>
        <w:t>NEOs</w:t>
      </w:r>
      <w:r w:rsidRPr="005551D7">
        <w:rPr>
          <w:sz w:val="16"/>
        </w:rPr>
        <w:t xml:space="preserve">). </w:t>
      </w:r>
      <w:r w:rsidRPr="005551D7">
        <w:rPr>
          <w:rStyle w:val="StyleUnderline"/>
        </w:rPr>
        <w:t>This</w:t>
      </w:r>
      <w:r w:rsidRPr="005551D7">
        <w:rPr>
          <w:sz w:val="16"/>
        </w:rPr>
        <w:t xml:space="preserve"> concept </w:t>
      </w:r>
      <w:r w:rsidRPr="005551D7">
        <w:rPr>
          <w:rStyle w:val="StyleUnderline"/>
        </w:rPr>
        <w:t>would not only remove the need for planetary protections</w:t>
      </w:r>
      <w:r w:rsidRPr="005551D7">
        <w:rPr>
          <w:sz w:val="16"/>
        </w:rPr>
        <w:t xml:space="preserve"> – i.e. worries about contaminating Mars' biosphere (assuming the presence of bacterial life), </w:t>
      </w:r>
      <w:r w:rsidRPr="005551D7">
        <w:rPr>
          <w:rStyle w:val="StyleUnderline"/>
        </w:rPr>
        <w:t xml:space="preserve">it would also allow human beings to become </w:t>
      </w:r>
      <w:r w:rsidRPr="005551D7">
        <w:rPr>
          <w:rStyle w:val="Emphasis"/>
        </w:rPr>
        <w:t>accustomed to space</w:t>
      </w:r>
      <w:r w:rsidRPr="005551D7">
        <w:rPr>
          <w:rStyle w:val="StyleUnderline"/>
        </w:rPr>
        <w:t xml:space="preserve"> more </w:t>
      </w:r>
      <w:r w:rsidRPr="005551D7">
        <w:rPr>
          <w:rStyle w:val="Emphasis"/>
        </w:rPr>
        <w:t>gradually</w:t>
      </w:r>
      <w:r w:rsidRPr="005551D7">
        <w:rPr>
          <w:sz w:val="16"/>
        </w:rPr>
        <w:t xml:space="preserve">. </w:t>
      </w:r>
      <w:r w:rsidRPr="005551D7">
        <w:rPr>
          <w:sz w:val="16"/>
          <w:szCs w:val="16"/>
        </w:rPr>
        <w:t xml:space="preserve">As Yakovlev told Universe Today via email, the advantages to space habitats can be broken down into four points: </w:t>
      </w:r>
      <w:r w:rsidRPr="005551D7">
        <w:rPr>
          <w:sz w:val="16"/>
        </w:rPr>
        <w:t xml:space="preserve">"1. </w:t>
      </w:r>
      <w:r w:rsidRPr="005551D7">
        <w:rPr>
          <w:rStyle w:val="StyleUnderline"/>
        </w:rPr>
        <w:t>This is a universal way of mastering the infinite spaces of the Cosmos, both in the Solar System and outside it</w:t>
      </w:r>
      <w:r w:rsidRPr="005551D7">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5551D7">
        <w:rPr>
          <w:rStyle w:val="StyleUnderline"/>
        </w:rPr>
        <w:t xml:space="preserve">It is easier to create a </w:t>
      </w:r>
      <w:r w:rsidRPr="005551D7">
        <w:rPr>
          <w:rStyle w:val="Emphasis"/>
        </w:rPr>
        <w:t>protective magnetic field</w:t>
      </w:r>
      <w:r w:rsidRPr="005551D7">
        <w:rPr>
          <w:sz w:val="16"/>
        </w:rPr>
        <w:t xml:space="preserve">. "3. </w:t>
      </w:r>
      <w:r w:rsidRPr="005551D7">
        <w:rPr>
          <w:rStyle w:val="StyleUnderline"/>
        </w:rPr>
        <w:t xml:space="preserve">The transfer between worlds and sources of resources will not be a dangerous expedition, but a </w:t>
      </w:r>
      <w:r w:rsidRPr="005551D7">
        <w:rPr>
          <w:rStyle w:val="Emphasis"/>
        </w:rPr>
        <w:t>normal life</w:t>
      </w:r>
      <w:r w:rsidRPr="005551D7">
        <w:rPr>
          <w:sz w:val="16"/>
        </w:rPr>
        <w:t xml:space="preserve">. Is it good for sailors without their families? 4. </w:t>
      </w:r>
      <w:r w:rsidRPr="005551D7">
        <w:rPr>
          <w:rStyle w:val="StyleUnderline"/>
          <w:highlight w:val="green"/>
        </w:rPr>
        <w:t xml:space="preserve">The probability of </w:t>
      </w:r>
      <w:r w:rsidRPr="005551D7">
        <w:rPr>
          <w:rStyle w:val="Emphasis"/>
          <w:highlight w:val="green"/>
        </w:rPr>
        <w:t>death or degradation</w:t>
      </w:r>
      <w:r w:rsidRPr="005551D7">
        <w:rPr>
          <w:rStyle w:val="StyleUnderline"/>
          <w:highlight w:val="green"/>
        </w:rPr>
        <w:t xml:space="preserve"> of </w:t>
      </w:r>
      <w:r w:rsidRPr="005551D7">
        <w:rPr>
          <w:rStyle w:val="Emphasis"/>
          <w:highlight w:val="green"/>
        </w:rPr>
        <w:t>[hu]mankind</w:t>
      </w:r>
      <w:r w:rsidRPr="005551D7">
        <w:rPr>
          <w:rStyle w:val="StyleUnderline"/>
          <w:highlight w:val="green"/>
        </w:rPr>
        <w:t xml:space="preserve"> </w:t>
      </w:r>
      <w:r w:rsidRPr="005551D7">
        <w:rPr>
          <w:rStyle w:val="StyleUnderline"/>
        </w:rPr>
        <w:t xml:space="preserve">as a result of the </w:t>
      </w:r>
      <w:r w:rsidRPr="005551D7">
        <w:rPr>
          <w:rStyle w:val="Emphasis"/>
        </w:rPr>
        <w:t>global catastrophe</w:t>
      </w:r>
      <w:r w:rsidRPr="005551D7">
        <w:rPr>
          <w:rStyle w:val="StyleUnderline"/>
        </w:rPr>
        <w:t xml:space="preserve"> </w:t>
      </w:r>
      <w:r w:rsidRPr="005551D7">
        <w:rPr>
          <w:rStyle w:val="StyleUnderline"/>
          <w:highlight w:val="green"/>
        </w:rPr>
        <w:t>is significantly reduced</w:t>
      </w:r>
      <w:r w:rsidRPr="005551D7">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5551D7">
        <w:rPr>
          <w:rStyle w:val="StyleUnderline"/>
        </w:rPr>
        <w:t xml:space="preserve">with space habitats in place, some very crucial research could begin, including medical and biologic research which would involve the first </w:t>
      </w:r>
      <w:r w:rsidRPr="005551D7">
        <w:rPr>
          <w:rStyle w:val="Emphasis"/>
        </w:rPr>
        <w:t>children born in space</w:t>
      </w:r>
      <w:r w:rsidRPr="005551D7">
        <w:rPr>
          <w:sz w:val="16"/>
        </w:rPr>
        <w:t xml:space="preserve">. </w:t>
      </w:r>
      <w:r w:rsidRPr="005551D7">
        <w:rPr>
          <w:rStyle w:val="StyleUnderline"/>
          <w:highlight w:val="green"/>
        </w:rPr>
        <w:t>It would</w:t>
      </w:r>
      <w:r w:rsidRPr="005551D7">
        <w:rPr>
          <w:rStyle w:val="StyleUnderline"/>
        </w:rPr>
        <w:t xml:space="preserve"> also </w:t>
      </w:r>
      <w:r w:rsidRPr="005551D7">
        <w:rPr>
          <w:rStyle w:val="StyleUnderline"/>
          <w:highlight w:val="green"/>
        </w:rPr>
        <w:t xml:space="preserve">facilitate the </w:t>
      </w:r>
      <w:r w:rsidRPr="005551D7">
        <w:rPr>
          <w:rStyle w:val="Emphasis"/>
          <w:highlight w:val="green"/>
        </w:rPr>
        <w:t>development of reliable space shuttles</w:t>
      </w:r>
      <w:r w:rsidRPr="005551D7">
        <w:rPr>
          <w:rStyle w:val="StyleUnderline"/>
          <w:highlight w:val="green"/>
        </w:rPr>
        <w:t xml:space="preserve"> and </w:t>
      </w:r>
      <w:r w:rsidRPr="005551D7">
        <w:rPr>
          <w:rStyle w:val="Emphasis"/>
          <w:highlight w:val="green"/>
        </w:rPr>
        <w:t xml:space="preserve">resource extraction </w:t>
      </w:r>
      <w:r w:rsidRPr="005551D7">
        <w:rPr>
          <w:rStyle w:val="Emphasis"/>
          <w:highlight w:val="green"/>
        </w:rPr>
        <w:lastRenderedPageBreak/>
        <w:t>tech</w:t>
      </w:r>
      <w:r w:rsidRPr="005551D7">
        <w:rPr>
          <w:rStyle w:val="StyleUnderline"/>
        </w:rPr>
        <w:t xml:space="preserve">nologies, </w:t>
      </w:r>
      <w:r w:rsidRPr="005551D7">
        <w:rPr>
          <w:rStyle w:val="StyleUnderline"/>
          <w:highlight w:val="green"/>
        </w:rPr>
        <w:t xml:space="preserve">which will come in handy for the </w:t>
      </w:r>
      <w:r w:rsidRPr="005551D7">
        <w:rPr>
          <w:rStyle w:val="Emphasis"/>
          <w:highlight w:val="green"/>
        </w:rPr>
        <w:t>settlement of other bodies</w:t>
      </w:r>
      <w:r w:rsidRPr="005551D7">
        <w:rPr>
          <w:sz w:val="16"/>
        </w:rPr>
        <w:t xml:space="preserve"> – like the Moon, Mars, and even exoplanets. Ultimately, Yakolev thinks that </w:t>
      </w:r>
      <w:r w:rsidRPr="005551D7">
        <w:rPr>
          <w:rStyle w:val="StyleUnderline"/>
        </w:rPr>
        <w:t>space biospheres could also be accomplished within a</w:t>
      </w:r>
      <w:r w:rsidRPr="005551D7">
        <w:rPr>
          <w:sz w:val="16"/>
        </w:rPr>
        <w:t xml:space="preserve"> reasonable timeframe – i.e. between </w:t>
      </w:r>
      <w:r w:rsidRPr="005551D7">
        <w:rPr>
          <w:rStyle w:val="Emphasis"/>
        </w:rPr>
        <w:t>2030</w:t>
      </w:r>
      <w:r w:rsidRPr="005551D7">
        <w:rPr>
          <w:sz w:val="16"/>
        </w:rPr>
        <w:t xml:space="preserve"> and 2050 – which is simply not possible with terraforming. </w:t>
      </w:r>
      <w:r w:rsidRPr="005551D7">
        <w:rPr>
          <w:rStyle w:val="StyleUnderline"/>
        </w:rPr>
        <w:t xml:space="preserve">Citing the </w:t>
      </w:r>
      <w:r w:rsidRPr="005551D7">
        <w:rPr>
          <w:rStyle w:val="Emphasis"/>
        </w:rPr>
        <w:t>growing presence and power</w:t>
      </w:r>
      <w:r w:rsidRPr="005551D7">
        <w:rPr>
          <w:rStyle w:val="StyleUnderline"/>
        </w:rPr>
        <w:t xml:space="preserve"> of the </w:t>
      </w:r>
      <w:r w:rsidRPr="005551D7">
        <w:rPr>
          <w:rStyle w:val="Emphasis"/>
        </w:rPr>
        <w:t>commercial space sector</w:t>
      </w:r>
      <w:r w:rsidRPr="005551D7">
        <w:rPr>
          <w:sz w:val="16"/>
        </w:rPr>
        <w:t xml:space="preserve">, Yakolev also believed </w:t>
      </w:r>
      <w:r w:rsidRPr="005551D7">
        <w:rPr>
          <w:rStyle w:val="StyleUnderline"/>
          <w:highlight w:val="green"/>
        </w:rPr>
        <w:t xml:space="preserve">a lot of the </w:t>
      </w:r>
      <w:r w:rsidRPr="005551D7">
        <w:rPr>
          <w:rStyle w:val="Emphasis"/>
          <w:highlight w:val="green"/>
        </w:rPr>
        <w:t>infrastructure that is necessary</w:t>
      </w:r>
      <w:r w:rsidRPr="005551D7">
        <w:rPr>
          <w:rStyle w:val="StyleUnderline"/>
          <w:highlight w:val="green"/>
        </w:rPr>
        <w:t xml:space="preserve"> is </w:t>
      </w:r>
      <w:r w:rsidRPr="005551D7">
        <w:rPr>
          <w:rStyle w:val="Emphasis"/>
          <w:highlight w:val="green"/>
        </w:rPr>
        <w:t>already in place</w:t>
      </w:r>
      <w:r w:rsidRPr="005551D7">
        <w:rPr>
          <w:sz w:val="16"/>
        </w:rPr>
        <w:t xml:space="preserve"> (or under development). "After we overcome the inertia of thinking +20 years, the experimental biosphere (like the settlement in Antarctica with watches), </w:t>
      </w:r>
      <w:r w:rsidRPr="005551D7">
        <w:rPr>
          <w:rStyle w:val="StyleUnderline"/>
        </w:rPr>
        <w:t>in 50 years the first generation of children born in the Cosmos</w:t>
      </w:r>
      <w:r w:rsidRPr="005551D7">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5551D7">
        <w:rPr>
          <w:rStyle w:val="StyleUnderline"/>
        </w:rPr>
        <w:t xml:space="preserve">This is a </w:t>
      </w:r>
      <w:r w:rsidRPr="005551D7">
        <w:rPr>
          <w:rStyle w:val="Emphasis"/>
        </w:rPr>
        <w:t>close and direct</w:t>
      </w:r>
      <w:r w:rsidRPr="005551D7">
        <w:rPr>
          <w:rStyle w:val="StyleUnderline"/>
        </w:rPr>
        <w:t xml:space="preserve"> way to </w:t>
      </w:r>
      <w:r w:rsidRPr="005551D7">
        <w:rPr>
          <w:rStyle w:val="Emphasis"/>
        </w:rPr>
        <w:t>conquer the Cosmos</w:t>
      </w:r>
      <w:r w:rsidRPr="005551D7">
        <w:rPr>
          <w:sz w:val="16"/>
        </w:rPr>
        <w:t xml:space="preserve">." With NASA scientists and entrepreneurs like Elon Musk and Bas Landorp looking to colonize Mars in the near future, and other commercial aerospace companies developing LEO, the size and shape of humanity's future in space is difficult to predict. Perhaps </w:t>
      </w:r>
      <w:r w:rsidRPr="005551D7">
        <w:rPr>
          <w:rStyle w:val="StyleUnderline"/>
        </w:rPr>
        <w:t xml:space="preserve">we will jointly decide on a path that takes us to the </w:t>
      </w:r>
      <w:r w:rsidRPr="005551D7">
        <w:rPr>
          <w:rStyle w:val="Emphasis"/>
        </w:rPr>
        <w:t>Moon</w:t>
      </w:r>
      <w:r w:rsidRPr="005551D7">
        <w:rPr>
          <w:rStyle w:val="StyleUnderline"/>
        </w:rPr>
        <w:t xml:space="preserve">, </w:t>
      </w:r>
      <w:r w:rsidRPr="005551D7">
        <w:rPr>
          <w:rStyle w:val="Emphasis"/>
        </w:rPr>
        <w:t>Mars</w:t>
      </w:r>
      <w:r w:rsidRPr="005551D7">
        <w:rPr>
          <w:rStyle w:val="StyleUnderline"/>
        </w:rPr>
        <w:t xml:space="preserve">, and </w:t>
      </w:r>
      <w:r w:rsidRPr="005551D7">
        <w:rPr>
          <w:rStyle w:val="Emphasis"/>
        </w:rPr>
        <w:t>beyond</w:t>
      </w:r>
      <w:r w:rsidRPr="005551D7">
        <w:rPr>
          <w:sz w:val="16"/>
        </w:rPr>
        <w:t xml:space="preserve">. Perhaps we will see our best efforts directed into near-Earth space. Or perhaps </w:t>
      </w:r>
      <w:r w:rsidRPr="005551D7">
        <w:rPr>
          <w:rStyle w:val="StyleUnderline"/>
        </w:rPr>
        <w:t xml:space="preserve">we will see ourselves going off in </w:t>
      </w:r>
      <w:r w:rsidRPr="005551D7">
        <w:rPr>
          <w:rStyle w:val="Emphasis"/>
        </w:rPr>
        <w:t>multiple directions at once</w:t>
      </w:r>
      <w:r w:rsidRPr="005551D7">
        <w:rPr>
          <w:sz w:val="16"/>
        </w:rPr>
        <w:t xml:space="preserve">. Whereas </w:t>
      </w:r>
      <w:r w:rsidRPr="005551D7">
        <w:rPr>
          <w:rStyle w:val="StyleUnderline"/>
        </w:rPr>
        <w:t>some groups will advocate creating space habitats in LEO (and later, elsewhere in the Solar System)</w:t>
      </w:r>
      <w:r w:rsidRPr="005551D7">
        <w:rPr>
          <w:sz w:val="16"/>
        </w:rPr>
        <w:t xml:space="preserve"> that rely on artificial gravity and robotic spaceships mining asteroids for materials, </w:t>
      </w:r>
      <w:r w:rsidRPr="005551D7">
        <w:rPr>
          <w:rStyle w:val="StyleUnderline"/>
        </w:rPr>
        <w:t>others will focus on establishing outposts on planetary bodies, with the goal of turning them into "</w:t>
      </w:r>
      <w:r w:rsidRPr="005551D7">
        <w:rPr>
          <w:rStyle w:val="Emphasis"/>
        </w:rPr>
        <w:t>new Earths</w:t>
      </w:r>
      <w:r w:rsidRPr="005551D7">
        <w:rPr>
          <w:rStyle w:val="StyleUnderline"/>
        </w:rPr>
        <w:t>"</w:t>
      </w:r>
      <w:r w:rsidRPr="005551D7">
        <w:rPr>
          <w:sz w:val="16"/>
        </w:rPr>
        <w:t xml:space="preserve">. Between them, we can expect that </w:t>
      </w:r>
      <w:r w:rsidRPr="005551D7">
        <w:rPr>
          <w:rStyle w:val="StyleUnderline"/>
          <w:highlight w:val="green"/>
        </w:rPr>
        <w:t>humans will begin developing a degree of "</w:t>
      </w:r>
      <w:r w:rsidRPr="005551D7">
        <w:rPr>
          <w:rStyle w:val="Emphasis"/>
          <w:highlight w:val="green"/>
        </w:rPr>
        <w:t>space expertise</w:t>
      </w:r>
      <w:r w:rsidRPr="005551D7">
        <w:rPr>
          <w:rStyle w:val="StyleUnderline"/>
        </w:rPr>
        <w:t>" in this century</w:t>
      </w:r>
      <w:r w:rsidRPr="005551D7">
        <w:rPr>
          <w:sz w:val="16"/>
        </w:rPr>
        <w:t xml:space="preserve">, </w:t>
      </w:r>
      <w:r w:rsidRPr="005551D7">
        <w:rPr>
          <w:rStyle w:val="StyleUnderline"/>
          <w:highlight w:val="green"/>
        </w:rPr>
        <w:t>which will</w:t>
      </w:r>
      <w:r w:rsidRPr="005551D7">
        <w:rPr>
          <w:rStyle w:val="StyleUnderline"/>
        </w:rPr>
        <w:t xml:space="preserve"> certainly </w:t>
      </w:r>
      <w:r w:rsidRPr="005551D7">
        <w:rPr>
          <w:rStyle w:val="StyleUnderline"/>
          <w:highlight w:val="green"/>
        </w:rPr>
        <w:t>come in handy when we start pushing the boundaries of</w:t>
      </w:r>
      <w:r w:rsidRPr="005551D7">
        <w:rPr>
          <w:rStyle w:val="StyleUnderline"/>
        </w:rPr>
        <w:t xml:space="preserve"> exploration and </w:t>
      </w:r>
      <w:r w:rsidRPr="005551D7">
        <w:rPr>
          <w:rStyle w:val="StyleUnderline"/>
          <w:highlight w:val="green"/>
        </w:rPr>
        <w:t>colonization</w:t>
      </w:r>
      <w:r w:rsidRPr="005551D7">
        <w:rPr>
          <w:rStyle w:val="StyleUnderline"/>
        </w:rPr>
        <w:t xml:space="preserve"> even further</w:t>
      </w:r>
      <w:r w:rsidRPr="005551D7">
        <w:rPr>
          <w:sz w:val="16"/>
        </w:rPr>
        <w:t>.</w:t>
      </w:r>
    </w:p>
    <w:p w14:paraId="39E2ED3D" w14:textId="77777777" w:rsidR="007E271F" w:rsidRPr="005551D7" w:rsidRDefault="007E271F" w:rsidP="007E271F"/>
    <w:p w14:paraId="0A3B6C1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27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71F"/>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2D5"/>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3B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57239"/>
  <w14:defaultImageDpi w14:val="300"/>
  <w15:docId w15:val="{37E18A99-5A9A-BC47-80F2-432D40B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27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27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E27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27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9"/>
    <w:unhideWhenUsed/>
    <w:qFormat/>
    <w:rsid w:val="007E27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27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71F"/>
  </w:style>
  <w:style w:type="character" w:customStyle="1" w:styleId="Heading1Char">
    <w:name w:val="Heading 1 Char"/>
    <w:aliases w:val="Pocket Char"/>
    <w:basedOn w:val="DefaultParagraphFont"/>
    <w:link w:val="Heading1"/>
    <w:uiPriority w:val="9"/>
    <w:rsid w:val="007E271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E27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271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7E27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271F"/>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E271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7E27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E271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7E271F"/>
    <w:rPr>
      <w:color w:val="auto"/>
      <w:u w:val="none"/>
    </w:rPr>
  </w:style>
  <w:style w:type="paragraph" w:styleId="DocumentMap">
    <w:name w:val="Document Map"/>
    <w:basedOn w:val="Normal"/>
    <w:link w:val="DocumentMapChar"/>
    <w:uiPriority w:val="99"/>
    <w:semiHidden/>
    <w:unhideWhenUsed/>
    <w:rsid w:val="007E271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E271F"/>
    <w:rPr>
      <w:rFonts w:ascii="Lucida Grande" w:hAnsi="Lucida Grande" w:cs="Lucida Grande"/>
      <w:sz w:val="22"/>
    </w:rPr>
  </w:style>
  <w:style w:type="paragraph" w:customStyle="1" w:styleId="Emphasis1">
    <w:name w:val="Emphasis1"/>
    <w:basedOn w:val="Normal"/>
    <w:link w:val="Emphasis"/>
    <w:autoRedefine/>
    <w:uiPriority w:val="20"/>
    <w:qFormat/>
    <w:rsid w:val="007E27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E271F"/>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7E271F"/>
    <w:rPr>
      <w:u w:val="single"/>
    </w:rPr>
  </w:style>
  <w:style w:type="paragraph" w:styleId="Title">
    <w:name w:val="Title"/>
    <w:aliases w:val="title,UNDERLINE,Cites and Cards,Bold Underlined,Read This,Block Heading,Debate Normal"/>
    <w:basedOn w:val="Normal"/>
    <w:next w:val="Normal"/>
    <w:link w:val="TitleChar"/>
    <w:qFormat/>
    <w:rsid w:val="007E271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7E271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estingengineering.com/asteroid-mining-what-will-it-involve-and-is-this-the-future-of-weal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tabolic.nl/news/could-a-rare-metals-shortage-disrupt-the-global-renewable-energy-transi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s://phys.org/news/2017-03-future-space-colonization-terraforming-habitats.html%20Accessed%201/2/20"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www.globalcitizen.org/en/content/biodiversity-loss-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10398</Words>
  <Characters>59271</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cp:revision>
  <dcterms:created xsi:type="dcterms:W3CDTF">2022-02-20T14:48:00Z</dcterms:created>
  <dcterms:modified xsi:type="dcterms:W3CDTF">2022-02-20T15:00:00Z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