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DCB7" w14:textId="505A69B1" w:rsidR="00E42E4C" w:rsidRDefault="0048118A" w:rsidP="0048118A">
      <w:pPr>
        <w:pStyle w:val="Heading1"/>
      </w:pPr>
      <w:r>
        <w:t>Harvard RR Semis</w:t>
      </w:r>
    </w:p>
    <w:p w14:paraId="37958823" w14:textId="45B7FD57" w:rsidR="0048118A" w:rsidRDefault="0048118A" w:rsidP="0048118A"/>
    <w:p w14:paraId="3E7EC1E1" w14:textId="669416C3" w:rsidR="003C5C04" w:rsidRDefault="003C5C04" w:rsidP="003C5C04">
      <w:pPr>
        <w:pStyle w:val="Heading2"/>
      </w:pPr>
      <w:r>
        <w:lastRenderedPageBreak/>
        <w:t>1NC – DA</w:t>
      </w:r>
    </w:p>
    <w:p w14:paraId="7AC476BD" w14:textId="5E0C18BC" w:rsidR="003C5C04" w:rsidRDefault="003C5C04" w:rsidP="003C5C04"/>
    <w:p w14:paraId="3ECEC279" w14:textId="77777777" w:rsidR="003C5C04" w:rsidRPr="00DE33BD" w:rsidRDefault="003C5C04" w:rsidP="003C5C04">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1D076085" w14:textId="77777777" w:rsidR="003C5C04" w:rsidRPr="00DE33BD" w:rsidRDefault="003C5C04" w:rsidP="003C5C04">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3F0E8983" w14:textId="77777777" w:rsidR="003C5C04" w:rsidRPr="00DE33BD" w:rsidRDefault="003C5C04" w:rsidP="003C5C04">
      <w:pPr>
        <w:rPr>
          <w:sz w:val="16"/>
          <w:szCs w:val="16"/>
        </w:rPr>
      </w:pPr>
      <w:r w:rsidRPr="00DE33BD">
        <w:rPr>
          <w:sz w:val="16"/>
          <w:szCs w:val="16"/>
        </w:rPr>
        <w:t>V. MITIGATION VS. REMOVAL</w:t>
      </w:r>
    </w:p>
    <w:p w14:paraId="2BBE2D19" w14:textId="77777777" w:rsidR="003C5C04" w:rsidRPr="00DE33BD" w:rsidRDefault="003C5C04" w:rsidP="003C5C04">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39D4EF00" w14:textId="77777777" w:rsidR="003C5C04" w:rsidRPr="00DD79F1" w:rsidRDefault="003C5C04" w:rsidP="003C5C04">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38E1A173" w14:textId="77777777" w:rsidR="003C5C04" w:rsidRPr="00DE33BD" w:rsidRDefault="003C5C04" w:rsidP="003C5C04">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 xml:space="preserve">resolving </w:t>
      </w:r>
      <w:r w:rsidRPr="00D35B18">
        <w:rPr>
          <w:rStyle w:val="StyleUnderline"/>
          <w:highlight w:val="green"/>
        </w:rPr>
        <w:lastRenderedPageBreak/>
        <w:t>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42FB996F" w14:textId="77777777" w:rsidR="003C5C04" w:rsidRPr="00DE33BD" w:rsidRDefault="003C5C04" w:rsidP="003C5C04">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493A1D4D" w14:textId="77777777" w:rsidR="003C5C04" w:rsidRPr="00DE33BD" w:rsidRDefault="003C5C04" w:rsidP="003C5C04">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5582F4FA" w14:textId="77777777" w:rsidR="003C5C04" w:rsidRPr="00212B24" w:rsidRDefault="003C5C04" w:rsidP="003C5C04">
      <w:pPr>
        <w:pStyle w:val="Heading4"/>
        <w:rPr>
          <w:b w:val="0"/>
          <w:bCs w:val="0"/>
        </w:rPr>
      </w:pPr>
      <w:r>
        <w:t>Russia uses negotiations to push the PPWT---erodes US space dominance</w:t>
      </w:r>
      <w:r w:rsidRPr="00212B24">
        <w:rPr>
          <w:b w:val="0"/>
        </w:rPr>
        <w:t>---unilat solves</w:t>
      </w:r>
    </w:p>
    <w:p w14:paraId="1BFD0B24" w14:textId="77777777" w:rsidR="003C5C04" w:rsidRDefault="003C5C04" w:rsidP="003C5C04">
      <w:r>
        <w:t xml:space="preserve">Michael </w:t>
      </w:r>
      <w:r w:rsidRPr="002467E8">
        <w:rPr>
          <w:rStyle w:val="Style13ptBold"/>
        </w:rPr>
        <w:t>Listner 18</w:t>
      </w:r>
      <w:r>
        <w:t>, JD, Regent University School of Law, the founder and principal of the legal and policy think-tank/consultation firm Space Law and Policy Solutions, Sept 17</w:t>
      </w:r>
      <w:proofErr w:type="gramStart"/>
      <w:r>
        <w:t xml:space="preserve"> 2018</w:t>
      </w:r>
      <w:proofErr w:type="gramEnd"/>
      <w:r>
        <w:t>, "The art of lawfare and the real war in outer space", The Space Review, www.thespacereview.com/article/3571/1</w:t>
      </w:r>
    </w:p>
    <w:p w14:paraId="55A12245" w14:textId="77777777" w:rsidR="003C5C04" w:rsidRPr="00EB170E" w:rsidRDefault="003C5C04" w:rsidP="003C5C04">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21AC81C4" w14:textId="77777777" w:rsidR="003C5C04" w:rsidRPr="00FE63F2" w:rsidRDefault="003C5C04" w:rsidP="003C5C04">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 xml:space="preserve">a method of warfare </w:t>
      </w:r>
      <w:r w:rsidRPr="00BA21AB">
        <w:rPr>
          <w:rStyle w:val="StyleUnderline"/>
        </w:rPr>
        <w:lastRenderedPageBreak/>
        <w:t>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71FB07BA" w14:textId="77777777" w:rsidR="003C5C04" w:rsidRPr="00FE63F2" w:rsidRDefault="003C5C04" w:rsidP="003C5C04">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46646E5E" w14:textId="77777777" w:rsidR="003C5C04" w:rsidRPr="00FE63F2" w:rsidRDefault="003C5C04" w:rsidP="003C5C04">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15EAF979" w14:textId="77777777" w:rsidR="003C5C04" w:rsidRPr="00FE63F2" w:rsidRDefault="003C5C04" w:rsidP="003C5C04">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72714AF4" w14:textId="77777777" w:rsidR="003C5C04" w:rsidRPr="00E54708" w:rsidRDefault="003C5C04" w:rsidP="003C5C04">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w:t>
      </w:r>
      <w:proofErr w:type="gramStart"/>
      <w:r w:rsidRPr="00E54708">
        <w:rPr>
          <w:rStyle w:val="StyleUnderline"/>
        </w:rPr>
        <w:t>s</w:t>
      </w:r>
      <w:r w:rsidRPr="00212B24">
        <w:rPr>
          <w:rStyle w:val="StyleUnderline"/>
        </w:rPr>
        <w:t>pace, and</w:t>
      </w:r>
      <w:proofErr w:type="gramEnd"/>
      <w:r w:rsidRPr="00212B24">
        <w:rPr>
          <w:rStyle w:val="StyleUnderline"/>
        </w:rPr>
        <w:t xml:space="preserve">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proofErr w:type="gramStart"/>
      <w:r w:rsidRPr="00212B24">
        <w:rPr>
          <w:rStyle w:val="StyleUnderline"/>
        </w:rPr>
        <w:t>legally-binding</w:t>
      </w:r>
      <w:proofErr w:type="gramEnd"/>
      <w:r w:rsidRPr="00212B24">
        <w:rPr>
          <w:rStyle w:val="StyleUnderline"/>
        </w:rPr>
        <w:t xml:space="preserve"> measures, most commonly in the form of treaties, and so-called non-binding measures couched as sustainability.</w:t>
      </w:r>
    </w:p>
    <w:p w14:paraId="7F557516" w14:textId="77777777" w:rsidR="003C5C04" w:rsidRPr="00FE63F2" w:rsidRDefault="003C5C04" w:rsidP="003C5C04">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0C79D657" w14:textId="77777777" w:rsidR="003C5C04" w:rsidRPr="00FE63F2" w:rsidRDefault="003C5C04" w:rsidP="003C5C04">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39207922" w14:textId="77777777" w:rsidR="003C5C04" w:rsidRPr="00FE63F2" w:rsidRDefault="003C5C04" w:rsidP="003C5C04">
      <w:pPr>
        <w:rPr>
          <w:sz w:val="16"/>
        </w:rPr>
      </w:pPr>
      <w:r w:rsidRPr="00FE63F2">
        <w:rPr>
          <w:sz w:val="16"/>
        </w:rPr>
        <w:lastRenderedPageBreak/>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2DD3E9AA" w14:textId="77777777" w:rsidR="003C5C04" w:rsidRPr="007F01F5" w:rsidRDefault="003C5C04" w:rsidP="003C5C04">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 xml:space="preserve">are </w:t>
      </w:r>
      <w:proofErr w:type="gramStart"/>
      <w:r w:rsidRPr="00D35B18">
        <w:rPr>
          <w:rStyle w:val="Emphasis"/>
          <w:highlight w:val="green"/>
        </w:rPr>
        <w:t>dual-use</w:t>
      </w:r>
      <w:proofErr w:type="gramEnd"/>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35B7F035" w14:textId="77777777" w:rsidR="003C5C04" w:rsidRDefault="003C5C04" w:rsidP="003C5C04">
      <w:pPr>
        <w:rPr>
          <w:rStyle w:val="StyleUnderline"/>
        </w:rPr>
      </w:pPr>
      <w:r w:rsidRPr="00B31C28">
        <w:rPr>
          <w:rStyle w:val="StyleUnderline"/>
        </w:rPr>
        <w:t xml:space="preserve">To </w:t>
      </w:r>
      <w:r w:rsidRPr="00212B24">
        <w:rPr>
          <w:rStyle w:val="StyleUnderline"/>
        </w:rPr>
        <w:t xml:space="preserve">paraphrase Sun Tzu, “all war is deception.” In the case of outer space, the pretext in the current war in space is that an arms race and a hot war in outer space is </w:t>
      </w:r>
      <w:proofErr w:type="gramStart"/>
      <w:r w:rsidRPr="00212B24">
        <w:rPr>
          <w:rStyle w:val="StyleUnderline"/>
        </w:rPr>
        <w:t>inevitable, and</w:t>
      </w:r>
      <w:proofErr w:type="gramEnd"/>
      <w:r w:rsidRPr="00212B24">
        <w:rPr>
          <w:rStyle w:val="StyleUnderline"/>
        </w:rPr>
        <w:t xml:space="preserve">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w:t>
      </w:r>
      <w:proofErr w:type="gramStart"/>
      <w:r w:rsidRPr="00212B24">
        <w:rPr>
          <w:sz w:val="16"/>
        </w:rPr>
        <w:t>in particular to</w:t>
      </w:r>
      <w:proofErr w:type="gramEnd"/>
      <w:r w:rsidRPr="00212B24">
        <w:rPr>
          <w:sz w:val="16"/>
        </w:rPr>
        <w:t xml:space="preserve">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6C86E5BC" w14:textId="77777777" w:rsidR="003C5C04" w:rsidRDefault="003C5C04" w:rsidP="003C5C04">
      <w:pPr>
        <w:pStyle w:val="Heading4"/>
      </w:pPr>
      <w:r>
        <w:t>The PPWT prohibits space-based missile defense</w:t>
      </w:r>
    </w:p>
    <w:p w14:paraId="0E285E40" w14:textId="77777777" w:rsidR="003C5C04" w:rsidRDefault="003C5C04" w:rsidP="003C5C04">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9" w:history="1">
        <w:r w:rsidRPr="00DF3EC5">
          <w:rPr>
            <w:rStyle w:val="Hyperlink"/>
          </w:rPr>
          <w:t>https://digitalcommons.unl.edu/cgi/viewcontent.cgi?referer=&amp;httpsredir=1&amp;article=1086&amp;context=spacelaw</w:t>
        </w:r>
      </w:hyperlink>
    </w:p>
    <w:p w14:paraId="3DB487F4" w14:textId="77777777" w:rsidR="003C5C04" w:rsidRPr="00CA7AC9" w:rsidRDefault="003C5C04" w:rsidP="003C5C04">
      <w:pPr>
        <w:rPr>
          <w:sz w:val="16"/>
          <w:szCs w:val="16"/>
        </w:rPr>
      </w:pPr>
      <w:r w:rsidRPr="00CA7AC9">
        <w:rPr>
          <w:sz w:val="16"/>
          <w:szCs w:val="16"/>
        </w:rPr>
        <w:t>B. Avoid Arms Control Traps in Space</w:t>
      </w:r>
    </w:p>
    <w:p w14:paraId="51D07926" w14:textId="77777777" w:rsidR="003C5C04" w:rsidRPr="00212B24" w:rsidRDefault="003C5C04" w:rsidP="003C5C04">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w:t>
      </w:r>
      <w:r w:rsidRPr="00212B24">
        <w:rPr>
          <w:sz w:val="16"/>
        </w:rPr>
        <w:lastRenderedPageBreak/>
        <w:t xml:space="preserve">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45C49B05" w14:textId="77777777" w:rsidR="003C5C04" w:rsidRPr="00212B24" w:rsidRDefault="003C5C04" w:rsidP="003C5C04">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227BDE18" w14:textId="77777777" w:rsidR="003C5C04" w:rsidRPr="00CA7AC9" w:rsidRDefault="003C5C04" w:rsidP="003C5C04">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proofErr w:type="gramStart"/>
      <w:r w:rsidRPr="00D35B18">
        <w:rPr>
          <w:rStyle w:val="Emphasis"/>
          <w:highlight w:val="green"/>
        </w:rPr>
        <w:t>dual-use</w:t>
      </w:r>
      <w:proofErr w:type="gramEnd"/>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0503F8F1" w14:textId="77777777" w:rsidR="003C5C04" w:rsidRPr="00CA7AC9" w:rsidRDefault="003C5C04" w:rsidP="003C5C04">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0471EE33" w14:textId="77777777" w:rsidR="003C5C04" w:rsidRPr="00212B24" w:rsidRDefault="003C5C04" w:rsidP="003C5C04">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21CBDA4B" w14:textId="77777777" w:rsidR="003C5C04" w:rsidRDefault="003C5C04" w:rsidP="003C5C04">
      <w:pPr>
        <w:pStyle w:val="Heading4"/>
      </w:pPr>
      <w:r>
        <w:t>Causes rogue state missile threats---that escalates</w:t>
      </w:r>
    </w:p>
    <w:p w14:paraId="248238D4" w14:textId="77777777" w:rsidR="003C5C04" w:rsidRPr="00826255" w:rsidRDefault="003C5C04" w:rsidP="003C5C04">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32CADEBB" w14:textId="77777777" w:rsidR="003C5C04" w:rsidRPr="001C1B40" w:rsidRDefault="003C5C04" w:rsidP="003C5C04">
      <w:pPr>
        <w:rPr>
          <w:sz w:val="16"/>
          <w:szCs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p>
    <w:p w14:paraId="2BCF6AE0" w14:textId="77777777" w:rsidR="003C5C04" w:rsidRPr="001C1B40" w:rsidRDefault="003C5C04" w:rsidP="003C5C04">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w:t>
      </w:r>
      <w:r w:rsidRPr="00D35B18">
        <w:rPr>
          <w:rStyle w:val="StyleUnderline"/>
          <w:highlight w:val="green"/>
        </w:rPr>
        <w:lastRenderedPageBreak/>
        <w:t xml:space="preserve">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w:t>
      </w:r>
      <w:proofErr w:type="gramStart"/>
      <w:r w:rsidRPr="001C1B40">
        <w:rPr>
          <w:sz w:val="16"/>
        </w:rPr>
        <w:t xml:space="preserve">messaging, </w:t>
      </w:r>
      <w:r w:rsidRPr="00D35B18">
        <w:rPr>
          <w:rStyle w:val="StyleUnderline"/>
          <w:highlight w:val="green"/>
        </w:rPr>
        <w:t>and</w:t>
      </w:r>
      <w:proofErr w:type="gramEnd"/>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4F43DD07" w14:textId="77777777" w:rsidR="003C5C04" w:rsidRPr="00422DF9" w:rsidRDefault="003C5C04" w:rsidP="003C5C04">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79834495" w14:textId="77777777" w:rsidR="003C5C04" w:rsidRPr="00A86086" w:rsidRDefault="003C5C04" w:rsidP="003C5C04">
      <w:pPr>
        <w:rPr>
          <w:rStyle w:val="StyleUnderline"/>
        </w:rPr>
      </w:pPr>
      <w:r w:rsidRPr="00422DF9">
        <w:rPr>
          <w:sz w:val="16"/>
        </w:rPr>
        <w:t xml:space="preserve">This force-sizing measure for active U.S. missile defense is fully consistent with the 2018 NPR, and </w:t>
      </w:r>
      <w:proofErr w:type="gramStart"/>
      <w:r w:rsidRPr="00422DF9">
        <w:rPr>
          <w:sz w:val="16"/>
        </w:rPr>
        <w:t>in order to</w:t>
      </w:r>
      <w:proofErr w:type="gramEnd"/>
      <w:r w:rsidRPr="00422DF9">
        <w:rPr>
          <w:sz w:val="16"/>
        </w:rPr>
        <w:t xml:space="preserve">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3BEB0FAD" w14:textId="77777777" w:rsidR="003C5C04" w:rsidRPr="00587AC9" w:rsidRDefault="003C5C04" w:rsidP="003C5C04">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43C529F4" w14:textId="77777777" w:rsidR="003C5C04" w:rsidRPr="00252179" w:rsidRDefault="003C5C04" w:rsidP="003C5C04">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7DE741C4" w14:textId="77777777" w:rsidR="003C5C04" w:rsidRPr="00252179" w:rsidRDefault="003C5C04" w:rsidP="003C5C04">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111DC9AE" w14:textId="77777777" w:rsidR="003C5C04" w:rsidRPr="003C5C04" w:rsidRDefault="003C5C04" w:rsidP="003C5C04"/>
    <w:p w14:paraId="2CB57D7E" w14:textId="34DDB582" w:rsidR="0048118A" w:rsidRDefault="003C5C04" w:rsidP="0048118A">
      <w:pPr>
        <w:pStyle w:val="Heading2"/>
      </w:pPr>
      <w:r>
        <w:lastRenderedPageBreak/>
        <w:t>1NC – Kant &lt;3</w:t>
      </w:r>
    </w:p>
    <w:p w14:paraId="499C03B8" w14:textId="77777777" w:rsidR="0048118A" w:rsidRPr="00D63BF1" w:rsidRDefault="0048118A" w:rsidP="0048118A"/>
    <w:p w14:paraId="0147857C" w14:textId="77777777" w:rsidR="0048118A" w:rsidRDefault="0048118A" w:rsidP="0048118A">
      <w:pPr>
        <w:pStyle w:val="Heading4"/>
      </w:pPr>
      <w:r>
        <w:t>Agents must be practical reasoners:</w:t>
      </w:r>
    </w:p>
    <w:p w14:paraId="2FD89F25" w14:textId="77777777" w:rsidR="0048118A" w:rsidRPr="00E17C0A" w:rsidRDefault="0048118A" w:rsidP="0048118A"/>
    <w:p w14:paraId="245E11A8" w14:textId="77777777" w:rsidR="0048118A" w:rsidRDefault="0048118A" w:rsidP="0048118A">
      <w:pPr>
        <w:pStyle w:val="Heading4"/>
      </w:pPr>
      <w:r w:rsidRPr="00E17C0A">
        <w:t xml:space="preserve">First, inescapability – the exercise of practical rationality requires that one regards </w:t>
      </w:r>
      <w:r>
        <w:t>it</w:t>
      </w:r>
      <w:r w:rsidRPr="00E17C0A">
        <w:t xml:space="preserve"> as intrinsically good – that justifies a right to freedom.</w:t>
      </w:r>
    </w:p>
    <w:p w14:paraId="47D81663" w14:textId="77777777" w:rsidR="0048118A" w:rsidRPr="00E17C0A" w:rsidRDefault="0048118A" w:rsidP="0048118A">
      <w:r w:rsidRPr="00E17C0A">
        <w:rPr>
          <w:rStyle w:val="Style13ptBold"/>
        </w:rPr>
        <w:t>Wood</w:t>
      </w:r>
      <w:r w:rsidRPr="00E17C0A">
        <w:t xml:space="preserve"> [Allen W. Wood, (Stanford University, California) "Kantian Ethics" Cambridge University Press, 2007, https://www.cambridge.org/core/books/kantian</w:t>
      </w:r>
      <w:r>
        <w:t>-</w:t>
      </w:r>
      <w:r w:rsidRPr="00E17C0A">
        <w:t>ethics/769B8CD9FCC74DB6870189AE1645FAC8, DOA:8-12-2020 // WWBW]</w:t>
      </w:r>
      <w:r>
        <w:t>//rct st</w:t>
      </w:r>
    </w:p>
    <w:p w14:paraId="47DFA693" w14:textId="77777777" w:rsidR="0048118A" w:rsidRPr="00BC0B35" w:rsidRDefault="0048118A" w:rsidP="0048118A">
      <w:pPr>
        <w:rPr>
          <w:rStyle w:val="Emphasis"/>
        </w:rPr>
      </w:pPr>
      <w:r w:rsidRPr="00BC0B35">
        <w:rPr>
          <w:sz w:val="16"/>
        </w:rPr>
        <w:t xml:space="preserve">Kant holds that </w:t>
      </w:r>
      <w:r w:rsidRPr="00BC0B35">
        <w:rPr>
          <w:rStyle w:val="Emphasis"/>
          <w:highlight w:val="cyan"/>
        </w:rPr>
        <w:t>the</w:t>
      </w:r>
      <w:r w:rsidRPr="00C55C98">
        <w:rPr>
          <w:rStyle w:val="Emphasis"/>
        </w:rPr>
        <w:t xml:space="preserve"> most basic </w:t>
      </w:r>
      <w:r w:rsidRPr="00BC0B35">
        <w:rPr>
          <w:rStyle w:val="Emphasis"/>
          <w:highlight w:val="cyan"/>
        </w:rPr>
        <w:t>act through which people exercise</w:t>
      </w:r>
      <w:r w:rsidRPr="00C55C98">
        <w:rPr>
          <w:rStyle w:val="Emphasis"/>
        </w:rPr>
        <w:t xml:space="preserve"> </w:t>
      </w:r>
      <w:r w:rsidRPr="00BC0B35">
        <w:rPr>
          <w:sz w:val="16"/>
        </w:rPr>
        <w:t xml:space="preserve">their </w:t>
      </w:r>
      <w:r w:rsidRPr="00BC0B35">
        <w:rPr>
          <w:rStyle w:val="Emphasis"/>
          <w:highlight w:val="cyan"/>
        </w:rPr>
        <w:t>practical rationality is</w:t>
      </w:r>
      <w:r w:rsidRPr="00C55C98">
        <w:rPr>
          <w:rStyle w:val="Emphasis"/>
        </w:rPr>
        <w:t xml:space="preserve"> that of </w:t>
      </w:r>
      <w:r w:rsidRPr="00BC0B35">
        <w:rPr>
          <w:rStyle w:val="Emphasis"/>
          <w:highlight w:val="cyan"/>
        </w:rPr>
        <w:t>setting an end</w:t>
      </w:r>
      <w:r w:rsidRPr="00BC0B35">
        <w:rPr>
          <w:sz w:val="16"/>
        </w:rPr>
        <w:t xml:space="preserve"> (G 4:437). To set an end is, analytically, to subject yourself to the hypothetical imperative that you should take the necessary means to the end you have set (G 4:417). This is </w:t>
      </w:r>
      <w:r w:rsidRPr="00C55C98">
        <w:rPr>
          <w:rStyle w:val="Emphasis"/>
        </w:rPr>
        <w:t xml:space="preserve">the claim that you rationally ought to do something </w:t>
      </w:r>
      <w:proofErr w:type="gramStart"/>
      <w:r w:rsidRPr="00C55C98">
        <w:rPr>
          <w:rStyle w:val="Emphasis"/>
        </w:rPr>
        <w:t>whether</w:t>
      </w:r>
      <w:r w:rsidRPr="00BC0B35">
        <w:rPr>
          <w:sz w:val="16"/>
        </w:rPr>
        <w:t xml:space="preserve"> or not</w:t>
      </w:r>
      <w:proofErr w:type="gramEnd"/>
      <w:r w:rsidRPr="00BC0B35">
        <w:rPr>
          <w:sz w:val="16"/>
        </w:rPr>
        <w:t xml:space="preserve"> </w:t>
      </w:r>
      <w:r w:rsidRPr="00C55C98">
        <w:rPr>
          <w:rStyle w:val="Emphasis"/>
        </w:rPr>
        <w:t>you are</w:t>
      </w:r>
      <w:r w:rsidRPr="00BC0B35">
        <w:rPr>
          <w:sz w:val="16"/>
        </w:rPr>
        <w:t xml:space="preserve"> at the moment </w:t>
      </w:r>
      <w:r w:rsidRPr="00C55C98">
        <w:rPr>
          <w:rStyle w:val="Emphasis"/>
        </w:rPr>
        <w:t>inclined to do it</w:t>
      </w:r>
      <w:r w:rsidRPr="00BC0B35">
        <w:rPr>
          <w:sz w:val="16"/>
        </w:rPr>
        <w:t xml:space="preserve">. It </w:t>
      </w:r>
      <w:r w:rsidRPr="00C55C98">
        <w:rPr>
          <w:rStyle w:val="Emphasis"/>
        </w:rPr>
        <w:t>represents</w:t>
      </w:r>
      <w:r w:rsidRPr="00BC0B35">
        <w:rPr>
          <w:sz w:val="16"/>
        </w:rPr>
        <w:t xml:space="preserve"> the action of applying that means as good (G 4:414) – in the sense of </w:t>
      </w:r>
      <w:r w:rsidRPr="00C55C98">
        <w:rPr>
          <w:rStyle w:val="Emphasis"/>
        </w:rPr>
        <w:t>“</w:t>
      </w:r>
      <w:r w:rsidRPr="00BC0B35">
        <w:rPr>
          <w:rStyle w:val="Emphasis"/>
          <w:highlight w:val="cyan"/>
        </w:rPr>
        <w:t>good</w:t>
      </w:r>
      <w:r w:rsidRPr="00C55C98">
        <w:rPr>
          <w:rStyle w:val="Emphasis"/>
        </w:rPr>
        <w:t>”</w:t>
      </w:r>
      <w:r w:rsidRPr="00BC0B35">
        <w:rPr>
          <w:sz w:val="16"/>
        </w:rPr>
        <w:t xml:space="preserve"> that Kant explicates as: what </w:t>
      </w:r>
      <w:r w:rsidRPr="00BC0B35">
        <w:rPr>
          <w:rStyle w:val="Emphasis"/>
          <w:highlight w:val="cyan"/>
        </w:rPr>
        <w:t>is required by reason independent</w:t>
      </w:r>
      <w:r w:rsidRPr="00BC0B35">
        <w:rPr>
          <w:rStyle w:val="Emphasis"/>
        </w:rPr>
        <w:t xml:space="preserve">ly </w:t>
      </w:r>
      <w:r w:rsidRPr="00BC0B35">
        <w:rPr>
          <w:rStyle w:val="Emphasis"/>
          <w:highlight w:val="cyan"/>
        </w:rPr>
        <w:t>of inclination</w:t>
      </w:r>
      <w:r w:rsidRPr="00BC0B35">
        <w:rPr>
          <w:sz w:val="16"/>
        </w:rPr>
        <w:t xml:space="preserve"> (G 4:413). Kant correctly infers that </w:t>
      </w:r>
      <w:r w:rsidRPr="00BC0B35">
        <w:rPr>
          <w:rStyle w:val="Emphasis"/>
          <w:highlight w:val="cyan"/>
        </w:rPr>
        <w:t>any being which sets itself ends is committed</w:t>
      </w:r>
      <w:r w:rsidRPr="00C55C98">
        <w:rPr>
          <w:rStyle w:val="Emphasis"/>
        </w:rPr>
        <w:t xml:space="preserve"> to regarding its end as good in this sense, </w:t>
      </w:r>
      <w:proofErr w:type="gramStart"/>
      <w:r w:rsidRPr="00C55C98">
        <w:rPr>
          <w:rStyle w:val="Emphasis"/>
        </w:rPr>
        <w:t>and</w:t>
      </w:r>
      <w:r w:rsidRPr="00BC0B35">
        <w:rPr>
          <w:sz w:val="16"/>
        </w:rPr>
        <w:t xml:space="preserve"> also</w:t>
      </w:r>
      <w:proofErr w:type="gramEnd"/>
      <w:r w:rsidRPr="00BC0B35">
        <w:rPr>
          <w:sz w:val="16"/>
        </w:rPr>
        <w:t xml:space="preserve"> </w:t>
      </w:r>
      <w:r w:rsidRPr="00BC0B35">
        <w:rPr>
          <w:rStyle w:val="Emphasis"/>
          <w:highlight w:val="cyan"/>
        </w:rPr>
        <w:t>to regarding the goodness of its end as what</w:t>
      </w:r>
      <w:r w:rsidRPr="00C55C98">
        <w:rPr>
          <w:rStyle w:val="Emphasis"/>
        </w:rPr>
        <w:t xml:space="preserve"> </w:t>
      </w:r>
      <w:r w:rsidRPr="00BC0B35">
        <w:rPr>
          <w:sz w:val="16"/>
        </w:rPr>
        <w:t xml:space="preserve">also </w:t>
      </w:r>
      <w:r w:rsidRPr="00BC0B35">
        <w:rPr>
          <w:rStyle w:val="Emphasis"/>
          <w:highlight w:val="cyan"/>
        </w:rPr>
        <w:t>makes application of the means good</w:t>
      </w:r>
      <w:r w:rsidRPr="00C55C98">
        <w:rPr>
          <w:rStyle w:val="Emphasis"/>
        </w:rPr>
        <w:t xml:space="preserve"> – that is, rationally required independently of any inclination to apply it</w:t>
      </w:r>
      <w:r w:rsidRPr="00BC0B35">
        <w:rPr>
          <w:sz w:val="16"/>
        </w:rPr>
        <w:t xml:space="preserve">. The act of setting an end, therefore, must be taken as committing you to represent some other act (the act of applying the means) as good. In doing all this, however, </w:t>
      </w:r>
      <w:r w:rsidRPr="00BC0B35">
        <w:rPr>
          <w:rStyle w:val="Emphasis"/>
          <w:highlight w:val="cyan"/>
        </w:rPr>
        <w:t>the rational being must</w:t>
      </w:r>
      <w:r w:rsidRPr="00C55C98">
        <w:rPr>
          <w:rStyle w:val="Emphasis"/>
        </w:rPr>
        <w:t xml:space="preserve"> also</w:t>
      </w:r>
      <w:r w:rsidRPr="00BC0B35">
        <w:rPr>
          <w:sz w:val="16"/>
        </w:rPr>
        <w:t xml:space="preserve"> necessarily </w:t>
      </w:r>
      <w:r w:rsidRPr="00E927BF">
        <w:rPr>
          <w:rStyle w:val="Emphasis"/>
          <w:highlight w:val="cyan"/>
        </w:rPr>
        <w:t>regard its own rational capacities as authoritative for what is good</w:t>
      </w:r>
      <w:r w:rsidRPr="00C55C98">
        <w:rPr>
          <w:rStyle w:val="Emphasis"/>
        </w:rPr>
        <w:t xml:space="preserve"> in general.</w:t>
      </w:r>
      <w:r w:rsidRPr="00BC0B35">
        <w:rPr>
          <w:sz w:val="16"/>
        </w:rPr>
        <w:t xml:space="preserve"> For it treats these capacities as capable of determining which ends are good, and at the same time as grounding the goodness of the means taken toward those good ends. But </w:t>
      </w:r>
      <w:r w:rsidRPr="00C55C98">
        <w:rPr>
          <w:rStyle w:val="Emphasis"/>
        </w:rPr>
        <w:t>to regard one’s capacities in this way is</w:t>
      </w:r>
      <w:r w:rsidRPr="00BC0B35">
        <w:rPr>
          <w:sz w:val="16"/>
        </w:rPr>
        <w:t xml:space="preserve"> also </w:t>
      </w:r>
      <w:r w:rsidRPr="00C55C98">
        <w:rPr>
          <w:rStyle w:val="Emphasis"/>
        </w:rPr>
        <w:t xml:space="preserve">to take a certain attitude toward oneself as the being that has and exercises those capacities. </w:t>
      </w:r>
      <w:r w:rsidRPr="00BC0B35">
        <w:rPr>
          <w:sz w:val="16"/>
        </w:rPr>
        <w:t xml:space="preserve">It is to esteem oneself – </w:t>
      </w:r>
      <w:proofErr w:type="gramStart"/>
      <w:r w:rsidRPr="00BC0B35">
        <w:rPr>
          <w:sz w:val="16"/>
        </w:rPr>
        <w:t>and also</w:t>
      </w:r>
      <w:proofErr w:type="gramEnd"/>
      <w:r w:rsidRPr="00BC0B35">
        <w:rPr>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E927BF">
        <w:rPr>
          <w:rStyle w:val="Emphasis"/>
          <w:highlight w:val="cyan"/>
        </w:rPr>
        <w:t>that capacity through which we can represent the</w:t>
      </w:r>
      <w:r w:rsidRPr="00C55C98">
        <w:rPr>
          <w:rStyle w:val="Emphasis"/>
        </w:rPr>
        <w:t xml:space="preserve"> very </w:t>
      </w:r>
      <w:r w:rsidRPr="00E927BF">
        <w:rPr>
          <w:rStyle w:val="Emphasis"/>
          <w:highlight w:val="cyan"/>
        </w:rPr>
        <w:t>idea of something as good</w:t>
      </w:r>
      <w:r w:rsidRPr="00BC0B35">
        <w:rPr>
          <w:sz w:val="16"/>
        </w:rPr>
        <w:t xml:space="preserve"> both </w:t>
      </w:r>
      <w:r w:rsidRPr="00C55C98">
        <w:rPr>
          <w:rStyle w:val="Emphasis"/>
        </w:rPr>
        <w:t>as end and as means is not</w:t>
      </w:r>
      <w:r w:rsidRPr="00BC0B35">
        <w:rPr>
          <w:sz w:val="16"/>
        </w:rPr>
        <w:t xml:space="preserve"> represented </w:t>
      </w:r>
      <w:r w:rsidRPr="00C55C98">
        <w:rPr>
          <w:rStyle w:val="Emphasis"/>
        </w:rPr>
        <w:t>merely as the object of a contingent inclination, nor is it</w:t>
      </w:r>
      <w:r w:rsidRPr="00BC0B35">
        <w:rPr>
          <w:sz w:val="16"/>
        </w:rPr>
        <w:t xml:space="preserve"> represented </w:t>
      </w:r>
      <w:r w:rsidRPr="00C55C98">
        <w:rPr>
          <w:rStyle w:val="Emphasis"/>
        </w:rPr>
        <w:t xml:space="preserve">as good only as a means. It </w:t>
      </w:r>
      <w:r w:rsidRPr="00E927BF">
        <w:rPr>
          <w:rStyle w:val="Emphasis"/>
          <w:highlight w:val="cyan"/>
        </w:rPr>
        <w:t>must be</w:t>
      </w:r>
      <w:r w:rsidRPr="00BC0B35">
        <w:rPr>
          <w:sz w:val="16"/>
        </w:rPr>
        <w:t xml:space="preserve"> esteemed as </w:t>
      </w:r>
      <w:r w:rsidRPr="00E927BF">
        <w:rPr>
          <w:rStyle w:val="Emphasis"/>
          <w:highlight w:val="cyan"/>
        </w:rPr>
        <w:t>unconditionally good</w:t>
      </w:r>
      <w:r w:rsidRPr="00C55C98">
        <w:rPr>
          <w:rStyle w:val="Emphasis"/>
        </w:rPr>
        <w:t xml:space="preserve">, as an </w:t>
      </w:r>
      <w:proofErr w:type="gramStart"/>
      <w:r w:rsidRPr="00C55C98">
        <w:rPr>
          <w:rStyle w:val="Emphasis"/>
        </w:rPr>
        <w:t>end in itself</w:t>
      </w:r>
      <w:proofErr w:type="gramEnd"/>
      <w:r w:rsidRPr="00C55C98">
        <w:rPr>
          <w:rStyle w:val="Emphasis"/>
        </w:rPr>
        <w:t>.</w:t>
      </w:r>
      <w:r w:rsidRPr="00BC0B35">
        <w:rPr>
          <w:sz w:val="16"/>
        </w:rPr>
        <w:t xml:space="preserve"> To find this value in oneself is not at all the same as thinking of oneself as a good person. </w:t>
      </w:r>
      <w:r w:rsidRPr="00C55C98">
        <w:rPr>
          <w:rStyle w:val="Emphasis"/>
        </w:rPr>
        <w:t>Even those who misuse their rational capacities are committed to esteeming themselves as possessing rational nature.</w:t>
      </w:r>
      <w:r w:rsidRPr="00BC0B35">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BC0B35">
        <w:rPr>
          <w:sz w:val="16"/>
        </w:rPr>
        <w:t>good</w:t>
      </w:r>
      <w:proofErr w:type="gramEnd"/>
      <w:r w:rsidRPr="00BC0B35">
        <w:rPr>
          <w:sz w:val="16"/>
        </w:rPr>
        <w:t xml:space="preserve"> or evil, have equal (absolute) worth as ends in themselves. For Kantian ethics </w:t>
      </w:r>
      <w:r w:rsidRPr="00BC0B35">
        <w:rPr>
          <w:rStyle w:val="Emphasis"/>
        </w:rPr>
        <w:t xml:space="preserve">the rational nature in every person is an end </w:t>
      </w:r>
      <w:proofErr w:type="gramStart"/>
      <w:r w:rsidRPr="00BC0B35">
        <w:rPr>
          <w:rStyle w:val="Emphasis"/>
        </w:rPr>
        <w:t>in itself whether</w:t>
      </w:r>
      <w:proofErr w:type="gramEnd"/>
      <w:r w:rsidRPr="00BC0B35">
        <w:rPr>
          <w:rStyle w:val="Emphasis"/>
        </w:rPr>
        <w:t xml:space="preserve"> the person is morally good or bad.</w:t>
      </w:r>
    </w:p>
    <w:p w14:paraId="6A062606" w14:textId="77777777" w:rsidR="0048118A" w:rsidRPr="00E17C0A" w:rsidRDefault="0048118A" w:rsidP="0048118A"/>
    <w:p w14:paraId="08ED9F1B" w14:textId="77777777" w:rsidR="0048118A" w:rsidRPr="00E17C0A" w:rsidRDefault="0048118A" w:rsidP="0048118A">
      <w:pPr>
        <w:pStyle w:val="Heading4"/>
      </w:pPr>
      <w:r w:rsidRPr="00E17C0A">
        <w:t>Second, value theory – the existence of extrinsic goodness requires unconditional human worth.</w:t>
      </w:r>
    </w:p>
    <w:p w14:paraId="1EFD8A01" w14:textId="77777777" w:rsidR="0048118A" w:rsidRPr="00E17C0A" w:rsidRDefault="0048118A" w:rsidP="0048118A">
      <w:r w:rsidRPr="00E17C0A">
        <w:rPr>
          <w:rStyle w:val="Style13ptBold"/>
        </w:rPr>
        <w:t>Korsgaard</w:t>
      </w:r>
      <w:r w:rsidRPr="00E17C0A">
        <w:t xml:space="preserve"> (Christine M., “Two Distinctions in Goodness,” The Philosophical Review Vol. 92, No. 2 (</w:t>
      </w:r>
      <w:proofErr w:type="gramStart"/>
      <w:r w:rsidRPr="00E17C0A">
        <w:t>Apr.,</w:t>
      </w:r>
      <w:proofErr w:type="gramEnd"/>
      <w:r w:rsidRPr="00E17C0A">
        <w:t xml:space="preserve"> 1983), pp. 169-195, JSTOR) OS</w:t>
      </w:r>
      <w:r>
        <w:t xml:space="preserve"> *bracketed for gen lang* //rct st</w:t>
      </w:r>
    </w:p>
    <w:p w14:paraId="7FA40EDE" w14:textId="77777777" w:rsidR="0048118A" w:rsidRPr="00B42722" w:rsidRDefault="0048118A" w:rsidP="0048118A">
      <w:pPr>
        <w:rPr>
          <w:sz w:val="16"/>
        </w:rPr>
      </w:pPr>
      <w:r w:rsidRPr="00B42722">
        <w:rPr>
          <w:sz w:val="16"/>
        </w:rPr>
        <w:lastRenderedPageBreak/>
        <w:t xml:space="preserve">The argument shows how Kant's idea of justification works. It can be read as a kind of regress upon the conditions, starting from an important assumption. The assumption is that </w:t>
      </w:r>
      <w:r w:rsidRPr="00AC7251">
        <w:rPr>
          <w:rStyle w:val="Emphasis"/>
          <w:highlight w:val="cyan"/>
        </w:rPr>
        <w:t xml:space="preserve">when a rational being </w:t>
      </w:r>
      <w:r w:rsidRPr="00AC7251">
        <w:rPr>
          <w:rStyle w:val="Emphasis"/>
        </w:rPr>
        <w:t>makes a choice</w:t>
      </w:r>
      <w:r w:rsidRPr="00783B40">
        <w:rPr>
          <w:rStyle w:val="Emphasis"/>
        </w:rPr>
        <w:t xml:space="preserve"> or </w:t>
      </w:r>
      <w:r w:rsidRPr="00AC7251">
        <w:rPr>
          <w:rStyle w:val="Emphasis"/>
          <w:highlight w:val="cyan"/>
        </w:rPr>
        <w:t>undertakes an action</w:t>
      </w:r>
      <w:r w:rsidRPr="00B42722">
        <w:rPr>
          <w:sz w:val="16"/>
        </w:rPr>
        <w:t xml:space="preserve">, </w:t>
      </w:r>
      <w:proofErr w:type="gramStart"/>
      <w:r w:rsidRPr="00B42722">
        <w:rPr>
          <w:sz w:val="16"/>
        </w:rPr>
        <w:t>he</w:t>
      </w:r>
      <w:proofErr w:type="gramEnd"/>
      <w:r w:rsidRPr="00B42722">
        <w:rPr>
          <w:sz w:val="16"/>
        </w:rPr>
        <w:t xml:space="preserve"> or she </w:t>
      </w:r>
      <w:r w:rsidRPr="00AC7251">
        <w:rPr>
          <w:rStyle w:val="Emphasis"/>
          <w:highlight w:val="cyan"/>
        </w:rPr>
        <w:t>[they] suppose</w:t>
      </w:r>
      <w:r w:rsidRPr="00B42722">
        <w:rPr>
          <w:sz w:val="16"/>
        </w:rPr>
        <w:t xml:space="preserve">s </w:t>
      </w:r>
      <w:r w:rsidRPr="00AC7251">
        <w:rPr>
          <w:rStyle w:val="Emphasis"/>
          <w:highlight w:val="cyan"/>
        </w:rPr>
        <w:t>the object to be good</w:t>
      </w:r>
      <w:r w:rsidRPr="00783B40">
        <w:rPr>
          <w:rStyle w:val="Emphasis"/>
        </w:rPr>
        <w:t>, and its pursuit to be justified.</w:t>
      </w:r>
      <w:r w:rsidRPr="00B42722">
        <w:rPr>
          <w:sz w:val="16"/>
        </w:rPr>
        <w:t xml:space="preserve"> At least, if there is a categorical imperative there must be objectively good ends, for then there are necessary actions and so necessary ends (G 45-46/427-428 and Doctrine of Virtue 43-44/384-385). </w:t>
      </w:r>
      <w:proofErr w:type="gramStart"/>
      <w:r w:rsidRPr="00B42722">
        <w:rPr>
          <w:sz w:val="16"/>
        </w:rPr>
        <w:t xml:space="preserve">In order </w:t>
      </w:r>
      <w:r w:rsidRPr="00B12D15">
        <w:rPr>
          <w:rStyle w:val="Emphasis"/>
        </w:rPr>
        <w:t>for</w:t>
      </w:r>
      <w:proofErr w:type="gramEnd"/>
      <w:r w:rsidRPr="00B12D15">
        <w:rPr>
          <w:rStyle w:val="Emphasis"/>
        </w:rPr>
        <w:t xml:space="preserve"> there to be any objectively good ends,</w:t>
      </w:r>
      <w:r w:rsidRPr="00B42722">
        <w:rPr>
          <w:sz w:val="16"/>
        </w:rPr>
        <w:t xml:space="preserve"> however, </w:t>
      </w:r>
      <w:r w:rsidRPr="00AC7251">
        <w:rPr>
          <w:rStyle w:val="Emphasis"/>
          <w:highlight w:val="cyan"/>
        </w:rPr>
        <w:t>there must be something that is unconditionally good and so can serve as a sufficient condition of their goodness.</w:t>
      </w:r>
      <w:r w:rsidRPr="00B42722">
        <w:rPr>
          <w:sz w:val="16"/>
        </w:rPr>
        <w:t xml:space="preserve"> Kant considers what this might be: </w:t>
      </w:r>
      <w:r w:rsidRPr="00783B40">
        <w:rPr>
          <w:rStyle w:val="Emphasis"/>
        </w:rPr>
        <w:t>it cannot be an object of inclination,</w:t>
      </w:r>
      <w:r w:rsidRPr="00B42722">
        <w:rPr>
          <w:sz w:val="16"/>
        </w:rPr>
        <w:t xml:space="preserve"> for those have only a conditional worth, "for </w:t>
      </w:r>
      <w:r w:rsidRPr="00AC7251">
        <w:rPr>
          <w:rStyle w:val="Emphasis"/>
          <w:highlight w:val="cyan"/>
        </w:rPr>
        <w:t>if the inclinations and</w:t>
      </w:r>
      <w:r w:rsidRPr="00D25707">
        <w:rPr>
          <w:rStyle w:val="Emphasis"/>
        </w:rPr>
        <w:t xml:space="preserve"> the </w:t>
      </w:r>
      <w:r w:rsidRPr="00AC7251">
        <w:rPr>
          <w:rStyle w:val="Emphasis"/>
          <w:highlight w:val="cyan"/>
        </w:rPr>
        <w:t>needs founded on them did not exist, their object would be without worth</w:t>
      </w:r>
      <w:r w:rsidRPr="00AC7251">
        <w:rPr>
          <w:rStyle w:val="Emphasis"/>
        </w:rPr>
        <w:t>"</w:t>
      </w:r>
      <w:r w:rsidRPr="00AC7251">
        <w:t xml:space="preserve"> </w:t>
      </w:r>
      <w:r w:rsidRPr="00B42722">
        <w:rPr>
          <w:sz w:val="16"/>
        </w:rPr>
        <w:t xml:space="preserve">(G 46/428). It cannot be the inclinations themselves because a rational being would rather be free from them. Nor can it be external things, which serve only as means. So, Kant asserts, </w:t>
      </w:r>
      <w:r w:rsidRPr="00AC7251">
        <w:rPr>
          <w:rStyle w:val="Emphasis"/>
          <w:highlight w:val="cyan"/>
        </w:rPr>
        <w:t>the unconditionally valuable thing must be "humanity</w:t>
      </w:r>
      <w:r w:rsidRPr="00D25707">
        <w:rPr>
          <w:rStyle w:val="Emphasis"/>
        </w:rPr>
        <w:t>"</w:t>
      </w:r>
      <w:r w:rsidRPr="00B42722">
        <w:rPr>
          <w:sz w:val="16"/>
        </w:rPr>
        <w:t xml:space="preserve"> or "rational nature," which he defines as "the power set to an end" (G 56/437 and DV 51/392). Kant explains that </w:t>
      </w:r>
      <w:r w:rsidRPr="00795FD7">
        <w:rPr>
          <w:rStyle w:val="Emphasis"/>
          <w:highlight w:val="cyan"/>
        </w:rPr>
        <w:t xml:space="preserve">regarding your existence as a rational being as an end </w:t>
      </w:r>
      <w:proofErr w:type="gramStart"/>
      <w:r w:rsidRPr="00795FD7">
        <w:rPr>
          <w:rStyle w:val="Emphasis"/>
          <w:highlight w:val="cyan"/>
        </w:rPr>
        <w:t>in itself is</w:t>
      </w:r>
      <w:proofErr w:type="gramEnd"/>
      <w:r w:rsidRPr="00795FD7">
        <w:rPr>
          <w:rStyle w:val="Emphasis"/>
          <w:highlight w:val="cyan"/>
        </w:rPr>
        <w:t xml:space="preserve"> a "subjective principle of human action.</w:t>
      </w:r>
      <w:r w:rsidRPr="00EB2967">
        <w:rPr>
          <w:rStyle w:val="Emphasis"/>
        </w:rPr>
        <w:t>"</w:t>
      </w:r>
      <w:r w:rsidRPr="00B42722">
        <w:rPr>
          <w:sz w:val="16"/>
        </w:rPr>
        <w:t xml:space="preserve"> By this I understand him to mean that </w:t>
      </w:r>
      <w:r w:rsidRPr="00491A83">
        <w:rPr>
          <w:rStyle w:val="Emphasis"/>
          <w:highlight w:val="cyan"/>
        </w:rPr>
        <w:t>we must regard ourselves as capable of conferring value</w:t>
      </w:r>
      <w:r w:rsidRPr="00490AFF">
        <w:rPr>
          <w:rStyle w:val="Emphasis"/>
        </w:rPr>
        <w:t xml:space="preserve"> upon the objects of our choice, </w:t>
      </w:r>
      <w:r w:rsidRPr="00B42722">
        <w:rPr>
          <w:sz w:val="16"/>
        </w:rPr>
        <w:t xml:space="preserve">the ends that we set, </w:t>
      </w:r>
      <w:r w:rsidRPr="00491A83">
        <w:rPr>
          <w:rStyle w:val="Emphasis"/>
          <w:highlight w:val="cyan"/>
        </w:rPr>
        <w:t>because we</w:t>
      </w:r>
      <w:r w:rsidRPr="00490AFF">
        <w:rPr>
          <w:rStyle w:val="Emphasis"/>
        </w:rPr>
        <w:t xml:space="preserve"> must </w:t>
      </w:r>
      <w:r w:rsidRPr="00491A83">
        <w:rPr>
          <w:rStyle w:val="Emphasis"/>
          <w:highlight w:val="cyan"/>
        </w:rPr>
        <w:t>regard our ends as good</w:t>
      </w:r>
      <w:r w:rsidRPr="00490AFF">
        <w:rPr>
          <w:rStyle w:val="Emphasis"/>
        </w:rPr>
        <w:t>.</w:t>
      </w:r>
      <w:r w:rsidRPr="00B42722">
        <w:rPr>
          <w:sz w:val="16"/>
        </w:rPr>
        <w:t xml:space="preserve"> But since "every other rational being thinks of his existence by the same rational ground which holds also for myself' (G 47/429), </w:t>
      </w:r>
      <w:r w:rsidRPr="00491A83">
        <w:rPr>
          <w:rStyle w:val="Emphasis"/>
          <w:highlight w:val="cyan"/>
        </w:rPr>
        <w:t>we must regard others</w:t>
      </w:r>
      <w:r w:rsidRPr="00490AFF">
        <w:rPr>
          <w:rStyle w:val="Emphasis"/>
        </w:rPr>
        <w:t xml:space="preserve"> as capable of conferring value by reason of their rational choices and so</w:t>
      </w:r>
      <w:r w:rsidRPr="00B42722">
        <w:rPr>
          <w:sz w:val="16"/>
        </w:rPr>
        <w:t xml:space="preserve"> also </w:t>
      </w:r>
      <w:r w:rsidRPr="00491A83">
        <w:rPr>
          <w:rStyle w:val="Emphasis"/>
          <w:highlight w:val="cyan"/>
        </w:rPr>
        <w:t>as ends in themselves</w:t>
      </w:r>
      <w:r w:rsidRPr="00B42722">
        <w:rPr>
          <w:sz w:val="16"/>
        </w:rPr>
        <w:t xml:space="preserve">. Treating another as an end </w:t>
      </w:r>
      <w:proofErr w:type="gramStart"/>
      <w:r w:rsidRPr="00B42722">
        <w:rPr>
          <w:sz w:val="16"/>
        </w:rPr>
        <w:t>in itself thus</w:t>
      </w:r>
      <w:proofErr w:type="gramEnd"/>
      <w:r w:rsidRPr="00B42722">
        <w:rPr>
          <w:sz w:val="16"/>
        </w:rPr>
        <w:t xml:space="preserve"> involves making that person's ends as far as possible your own (G 49/430). </w:t>
      </w:r>
      <w:r w:rsidRPr="00967318">
        <w:rPr>
          <w:rStyle w:val="Emphasis"/>
        </w:rPr>
        <w:t xml:space="preserve">The ends that are chosen by any rational being, possessed of the humanity </w:t>
      </w:r>
      <w:r w:rsidRPr="00B42722">
        <w:rPr>
          <w:sz w:val="16"/>
        </w:rPr>
        <w:t xml:space="preserve">or rational nature </w:t>
      </w:r>
      <w:r w:rsidRPr="00967318">
        <w:rPr>
          <w:rStyle w:val="Emphasis"/>
        </w:rPr>
        <w:t xml:space="preserve">that is fully realized in a good will, take on the status of objective goods. They are not intrinsically valuable, but they are objectively valuable in the sense that every rational being has a reason to promote </w:t>
      </w:r>
      <w:r w:rsidRPr="00B42722">
        <w:rPr>
          <w:sz w:val="16"/>
        </w:rPr>
        <w:t xml:space="preserve">or realize </w:t>
      </w:r>
      <w:r w:rsidRPr="00B42722">
        <w:rPr>
          <w:rStyle w:val="Emphasis"/>
        </w:rPr>
        <w:t>them</w:t>
      </w:r>
      <w:r w:rsidRPr="00B42722">
        <w:rPr>
          <w:sz w:val="16"/>
        </w:rPr>
        <w:t>. For this reason it is our duty to promote the happiness of others-the ends that they choose-and, in general, to make the highest good our end.</w:t>
      </w:r>
    </w:p>
    <w:p w14:paraId="53DB57ED" w14:textId="77777777" w:rsidR="0048118A" w:rsidRPr="00E17C0A" w:rsidRDefault="0048118A" w:rsidP="0048118A"/>
    <w:p w14:paraId="20C913EA" w14:textId="77777777" w:rsidR="0048118A" w:rsidRPr="00E17C0A" w:rsidRDefault="0048118A" w:rsidP="0048118A">
      <w:pPr>
        <w:pStyle w:val="Heading4"/>
      </w:pPr>
      <w:r w:rsidRPr="00E17C0A">
        <w:t>Third, practical reason – ethical principles must be derived from the structure of reason:</w:t>
      </w:r>
    </w:p>
    <w:p w14:paraId="5D0DB24D" w14:textId="77777777" w:rsidR="0048118A" w:rsidRPr="00E17C0A" w:rsidRDefault="0048118A" w:rsidP="0048118A"/>
    <w:p w14:paraId="717E19F3" w14:textId="77777777" w:rsidR="0048118A" w:rsidRPr="00E17C0A" w:rsidRDefault="0048118A" w:rsidP="0048118A">
      <w:pPr>
        <w:pStyle w:val="Heading4"/>
      </w:pPr>
      <w:r w:rsidRPr="00E17C0A">
        <w:t xml:space="preserve">[1] Regress </w:t>
      </w:r>
      <w:r>
        <w:rPr>
          <w:b w:val="0"/>
          <w:bCs w:val="0"/>
        </w:rPr>
        <w:t xml:space="preserve">– </w:t>
      </w:r>
      <w:r w:rsidRPr="00E17C0A">
        <w:rPr>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0DB66149" w14:textId="77777777" w:rsidR="0048118A" w:rsidRPr="00E17C0A" w:rsidRDefault="0048118A" w:rsidP="0048118A"/>
    <w:p w14:paraId="28BEF77A" w14:textId="77777777" w:rsidR="0048118A" w:rsidRPr="00E17C0A" w:rsidRDefault="0048118A" w:rsidP="0048118A">
      <w:pPr>
        <w:pStyle w:val="Heading4"/>
        <w:rPr>
          <w:b w:val="0"/>
          <w:bCs w:val="0"/>
        </w:rPr>
      </w:pPr>
      <w:r w:rsidRPr="00E17C0A">
        <w:t xml:space="preserve">[2] Action Theory </w:t>
      </w:r>
      <w:r w:rsidRPr="00E17C0A">
        <w:rPr>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4128C183" w14:textId="77777777" w:rsidR="0048118A" w:rsidRDefault="0048118A" w:rsidP="0048118A">
      <w:pPr>
        <w:spacing w:after="0" w:line="240" w:lineRule="auto"/>
        <w:rPr>
          <w:rFonts w:ascii="Times New Roman" w:eastAsia="Times New Roman" w:hAnsi="Times New Roman" w:cs="Times New Roman"/>
          <w:sz w:val="24"/>
        </w:rPr>
      </w:pPr>
    </w:p>
    <w:p w14:paraId="53948F49" w14:textId="77777777" w:rsidR="0048118A" w:rsidRPr="005F04F4" w:rsidRDefault="0048118A" w:rsidP="0048118A">
      <w:pPr>
        <w:pStyle w:val="Heading4"/>
        <w:rPr>
          <w:rFonts w:cs="Calibri"/>
          <w:b w:val="0"/>
          <w:bCs w:val="0"/>
        </w:rPr>
      </w:pPr>
      <w:r>
        <w:rPr>
          <w:rFonts w:cs="Calibri"/>
        </w:rPr>
        <w:t>Fourth,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0549D56A" w14:textId="77777777" w:rsidR="0048118A" w:rsidRPr="005F04F4" w:rsidRDefault="0048118A" w:rsidP="0048118A"/>
    <w:p w14:paraId="7C8CFA94" w14:textId="77777777" w:rsidR="0048118A" w:rsidRPr="005F04F4" w:rsidRDefault="0048118A" w:rsidP="0048118A">
      <w:pPr>
        <w:pStyle w:val="Heading4"/>
        <w:rPr>
          <w:rFonts w:cs="Calibri"/>
          <w:b w:val="0"/>
          <w:bCs w:val="0"/>
        </w:rPr>
      </w:pPr>
      <w:r w:rsidRPr="005F04F4">
        <w:rPr>
          <w:rFonts w:cs="Calibri"/>
        </w:rPr>
        <w:lastRenderedPageBreak/>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4775ED03" w14:textId="77777777" w:rsidR="0048118A" w:rsidRPr="005F04F4" w:rsidRDefault="0048118A" w:rsidP="0048118A"/>
    <w:p w14:paraId="12125FA3" w14:textId="77777777" w:rsidR="0048118A" w:rsidRPr="005F04F4" w:rsidRDefault="0048118A" w:rsidP="0048118A">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65EBB7FF" w14:textId="77777777" w:rsidR="0048118A" w:rsidRPr="005F04F4" w:rsidRDefault="0048118A" w:rsidP="0048118A"/>
    <w:p w14:paraId="1EFE8BED" w14:textId="77777777" w:rsidR="0048118A" w:rsidRDefault="0048118A" w:rsidP="0048118A">
      <w:pPr>
        <w:pStyle w:val="Heading4"/>
        <w:rPr>
          <w:rFonts w:cs="Calibri"/>
          <w:b w:val="0"/>
          <w:bCs w:val="0"/>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264AD838" w14:textId="77777777" w:rsidR="0048118A" w:rsidRDefault="0048118A" w:rsidP="0048118A"/>
    <w:p w14:paraId="20559D02" w14:textId="77777777" w:rsidR="0048118A" w:rsidRPr="00E2718D" w:rsidRDefault="0048118A" w:rsidP="0048118A">
      <w:pPr>
        <w:pStyle w:val="Heading4"/>
      </w:pPr>
      <w:r>
        <w:t xml:space="preserve">[D]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0F752634" w14:textId="77777777" w:rsidR="0048118A" w:rsidRDefault="0048118A" w:rsidP="0048118A">
      <w:pPr>
        <w:spacing w:after="0" w:line="240" w:lineRule="auto"/>
        <w:rPr>
          <w:rFonts w:ascii="Times New Roman" w:eastAsia="Times New Roman" w:hAnsi="Times New Roman" w:cs="Times New Roman"/>
          <w:sz w:val="24"/>
        </w:rPr>
      </w:pPr>
    </w:p>
    <w:p w14:paraId="1C474F84" w14:textId="77777777" w:rsidR="0048118A" w:rsidRDefault="0048118A" w:rsidP="0048118A">
      <w:pPr>
        <w:pStyle w:val="Heading4"/>
        <w:rPr>
          <w:b w:val="0"/>
          <w:bCs w:val="0"/>
          <w:color w:val="000000" w:themeColor="text1"/>
        </w:rPr>
      </w:pPr>
      <w:r>
        <w:rPr>
          <w:color w:val="000000" w:themeColor="text1"/>
        </w:rPr>
        <w:t>Practical</w:t>
      </w:r>
      <w:r w:rsidRPr="00B1594E">
        <w:rPr>
          <w:color w:val="000000" w:themeColor="text1"/>
        </w:rPr>
        <w:t xml:space="preserve"> reason means we all have a unified perspective</w:t>
      </w:r>
      <w:r w:rsidRPr="00C80FBA">
        <w:rPr>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76C23E63" w14:textId="77777777" w:rsidR="0048118A" w:rsidRPr="00C80FBA" w:rsidRDefault="0048118A" w:rsidP="0048118A"/>
    <w:p w14:paraId="14E04817" w14:textId="77777777" w:rsidR="0048118A" w:rsidRPr="006C6EFC" w:rsidRDefault="0048118A" w:rsidP="0048118A">
      <w:pPr>
        <w:pStyle w:val="Heading4"/>
        <w:rPr>
          <w:sz w:val="12"/>
        </w:rPr>
      </w:pPr>
      <w:r w:rsidRPr="001B26D6">
        <w:rPr>
          <w:color w:val="000000" w:themeColor="text1"/>
        </w:rPr>
        <w:lastRenderedPageBreak/>
        <w:t xml:space="preserve">But, willing an action that violates the freedom of others is a contradiction: </w:t>
      </w:r>
      <w:r w:rsidRPr="00C80FBA">
        <w:rPr>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7B3A5206" w14:textId="77777777" w:rsidR="0048118A" w:rsidRPr="00C80FBA" w:rsidRDefault="0048118A" w:rsidP="0048118A"/>
    <w:p w14:paraId="512BE31B" w14:textId="7ED2AAD4" w:rsidR="0048118A" w:rsidRDefault="0048118A" w:rsidP="003C5C04">
      <w:pPr>
        <w:pStyle w:val="Heading4"/>
      </w:pPr>
      <w:r>
        <w:t>Thus, the standard is respecting freedom.</w:t>
      </w:r>
    </w:p>
    <w:p w14:paraId="1BB4680A" w14:textId="77777777" w:rsidR="0048118A" w:rsidRDefault="0048118A" w:rsidP="0048118A"/>
    <w:p w14:paraId="73080A51" w14:textId="77777777" w:rsidR="0048118A" w:rsidRDefault="0048118A" w:rsidP="0048118A">
      <w:pPr>
        <w:pStyle w:val="Heading2"/>
      </w:pPr>
      <w:r>
        <w:lastRenderedPageBreak/>
        <w:t>Offense</w:t>
      </w:r>
    </w:p>
    <w:p w14:paraId="1680B898" w14:textId="77777777" w:rsidR="0048118A" w:rsidRDefault="0048118A" w:rsidP="0048118A"/>
    <w:p w14:paraId="633659BC" w14:textId="77777777" w:rsidR="0048118A" w:rsidRDefault="0048118A" w:rsidP="0048118A">
      <w:pPr>
        <w:pStyle w:val="Heading4"/>
      </w:pPr>
      <w:r>
        <w:t>Negate:</w:t>
      </w:r>
    </w:p>
    <w:p w14:paraId="371D7C2E" w14:textId="77777777" w:rsidR="0048118A" w:rsidRPr="00C97CF0" w:rsidRDefault="0048118A" w:rsidP="0048118A"/>
    <w:p w14:paraId="0131C65C" w14:textId="77777777" w:rsidR="0048118A" w:rsidRDefault="0048118A" w:rsidP="0048118A">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6D935C22" w14:textId="77777777" w:rsidR="0048118A" w:rsidRPr="009D349B" w:rsidRDefault="0048118A" w:rsidP="0048118A">
      <w:r w:rsidRPr="009D349B">
        <w:rPr>
          <w:rStyle w:val="Style13ptBold"/>
        </w:rPr>
        <w:t>Feser</w:t>
      </w:r>
      <w:r>
        <w:rPr>
          <w:rStyle w:val="Style13ptBold"/>
        </w:rPr>
        <w:t xml:space="preserve"> 1</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494284B4" w14:textId="77777777" w:rsidR="0048118A" w:rsidRDefault="0048118A" w:rsidP="0048118A">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acquisi- tion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w:t>
      </w:r>
      <w:r w:rsidRPr="009D349B">
        <w:rPr>
          <w:sz w:val="16"/>
        </w:rPr>
        <w:lastRenderedPageBreak/>
        <w:t xml:space="preserve">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17E9D89E" w14:textId="77777777" w:rsidR="0048118A" w:rsidRDefault="0048118A" w:rsidP="0048118A">
      <w:pPr>
        <w:rPr>
          <w:sz w:val="16"/>
        </w:rPr>
      </w:pPr>
    </w:p>
    <w:p w14:paraId="0127D61B" w14:textId="77777777" w:rsidR="0048118A" w:rsidRDefault="0048118A" w:rsidP="0048118A">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704D7FD4" w14:textId="77777777" w:rsidR="0048118A" w:rsidRPr="009D349B" w:rsidRDefault="0048118A" w:rsidP="0048118A">
      <w:r w:rsidRPr="009D349B">
        <w:rPr>
          <w:rStyle w:val="Style13ptBold"/>
        </w:rPr>
        <w:t>Feser</w:t>
      </w:r>
      <w:r>
        <w:rPr>
          <w:rStyle w:val="Style13ptBold"/>
        </w:rPr>
        <w:t xml:space="preserve"> 2</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1"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682DE6CB" w14:textId="77777777" w:rsidR="0048118A" w:rsidRPr="009D349B" w:rsidRDefault="0048118A" w:rsidP="0048118A">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does commit an injustice against those who are disad- vantaged, but such an approach could still hold that the acquirer never- theless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ean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capac- ities,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manip- ulate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9D349B">
        <w:rPr>
          <w:sz w:val="10"/>
        </w:rPr>
        <w:t>in order to</w:t>
      </w:r>
      <w:proofErr w:type="gramEnd"/>
      <w:r w:rsidRPr="009D349B">
        <w:rPr>
          <w:sz w:val="10"/>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w:t>
      </w:r>
      <w:r w:rsidRPr="009D349B">
        <w:rPr>
          <w:sz w:val="10"/>
        </w:rPr>
        <w:lastRenderedPageBreak/>
        <w:t xml:space="preserve">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9D349B">
        <w:rPr>
          <w:sz w:val="10"/>
        </w:rPr>
        <w:t>all of</w:t>
      </w:r>
      <w:proofErr w:type="gramEnd"/>
      <w:r w:rsidRPr="009D349B">
        <w:rPr>
          <w:sz w:val="10"/>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w:t>
      </w:r>
      <w:proofErr w:type="gramStart"/>
      <w:r w:rsidRPr="009D349B">
        <w:rPr>
          <w:sz w:val="10"/>
        </w:rPr>
        <w:t>acquire also</w:t>
      </w:r>
      <w:proofErr w:type="gramEnd"/>
      <w:r w:rsidRPr="009D349B">
        <w:rPr>
          <w:sz w:val="10"/>
        </w:rPr>
        <w:t xml:space="preserve">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9D349B">
        <w:rPr>
          <w:sz w:val="10"/>
        </w:rPr>
        <w:t>all of</w:t>
      </w:r>
      <w:proofErr w:type="gramEnd"/>
      <w:r w:rsidRPr="009D349B">
        <w:rPr>
          <w:sz w:val="10"/>
        </w:rPr>
        <w:t xml:space="preserve">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w:t>
      </w:r>
      <w:proofErr w:type="gramStart"/>
      <w:r w:rsidRPr="009D349B">
        <w:rPr>
          <w:sz w:val="10"/>
        </w:rPr>
        <w:t>out, if</w:t>
      </w:r>
      <w:proofErr w:type="gramEnd"/>
      <w:r w:rsidRPr="009D349B">
        <w:rPr>
          <w:sz w:val="10"/>
        </w:rPr>
        <w:t xml:space="preserve">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bring about a permanent reduc- tion</w:t>
      </w:r>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 xml:space="preserve">If one chooses to acquire a corkscrew under conditions where wine bottles are </w:t>
      </w:r>
      <w:proofErr w:type="gramStart"/>
      <w:r w:rsidRPr="009D349B">
        <w:rPr>
          <w:rStyle w:val="Emphasis"/>
        </w:rPr>
        <w:t>unavailable, or</w:t>
      </w:r>
      <w:proofErr w:type="gramEnd"/>
      <w:r w:rsidRPr="009D349B">
        <w:rPr>
          <w:rStyle w:val="Emphasis"/>
        </w:rPr>
        <w:t xml:space="preserve">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43FBEC03" w14:textId="77777777" w:rsidR="0048118A" w:rsidRDefault="0048118A" w:rsidP="0048118A"/>
    <w:p w14:paraId="329A0901" w14:textId="77777777" w:rsidR="0048118A" w:rsidRPr="009D349B" w:rsidRDefault="0048118A" w:rsidP="0048118A">
      <w:pPr>
        <w:pStyle w:val="Heading4"/>
        <w:spacing w:before="0"/>
        <w:rPr>
          <w:rFonts w:ascii="Times New Roman" w:hAnsi="Times New Roman" w:cs="Times New Roman"/>
          <w:sz w:val="24"/>
        </w:rPr>
      </w:pPr>
      <w:r>
        <w:rPr>
          <w:rFonts w:cs="Calibri"/>
        </w:rPr>
        <w:t>Thus, self-ownership justifies the appropriation of property – our freedom necessitates being able to set and pursue external things as our ends, including exercising our rights on property. Restricting this arbitrarily limits our freedom which is unjust.</w:t>
      </w:r>
    </w:p>
    <w:p w14:paraId="5A584401" w14:textId="77777777" w:rsidR="0048118A" w:rsidRPr="009D349B" w:rsidRDefault="0048118A" w:rsidP="0048118A">
      <w:r w:rsidRPr="009D349B">
        <w:rPr>
          <w:rStyle w:val="Style13ptBold"/>
        </w:rPr>
        <w:t>Feser</w:t>
      </w:r>
      <w:r>
        <w:rPr>
          <w:rStyle w:val="Style13ptBold"/>
        </w:rPr>
        <w:t xml:space="preserve"> 3</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w:t>
      </w:r>
      <w:r w:rsidRPr="009D349B">
        <w:lastRenderedPageBreak/>
        <w:t xml:space="preserve">Philosophy at Pasadena City College in Pasadena, California. </w:t>
      </w:r>
      <w:hyperlink r:id="rId12"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0735AFA3" w14:textId="77777777" w:rsidR="0048118A" w:rsidRPr="009D349B" w:rsidRDefault="0048118A" w:rsidP="0048118A">
      <w:pPr>
        <w:rPr>
          <w:sz w:val="16"/>
        </w:rPr>
      </w:pPr>
      <w:r w:rsidRPr="009D349B">
        <w:rPr>
          <w:sz w:val="16"/>
        </w:rPr>
        <w:t xml:space="preserve">V. Some Implications If what I have argued so far is correct, then the way is opened to the following revised case for strongly libertarian Lockean-Nozickian prop-erty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xml:space="preserve">, significantly altering it and/or bringing it under his </w:t>
      </w:r>
      <w:proofErr w:type="gramStart"/>
      <w:r w:rsidRPr="009D349B">
        <w:rPr>
          <w:rStyle w:val="Emphasis"/>
        </w:rPr>
        <w:t>control</w:t>
      </w:r>
      <w:r w:rsidRPr="009D349B">
        <w:rPr>
          <w:sz w:val="16"/>
        </w:rPr>
        <w:t xml:space="preserve">, </w:t>
      </w:r>
      <w:r w:rsidRPr="009D349B">
        <w:rPr>
          <w:rStyle w:val="Emphasis"/>
          <w:highlight w:val="cyan"/>
        </w:rPr>
        <w:t>and</w:t>
      </w:r>
      <w:proofErr w:type="gramEnd"/>
      <w:r w:rsidRPr="009D349B">
        <w:rPr>
          <w:rStyle w:val="Emphasis"/>
          <w:highlight w:val="cyan"/>
        </w:rPr>
        <w:t xml:space="preserve">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if his control and/or alteration (and thus acquisition) of it is (more or less) complete, his own- ership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ing property titles in general. In any case, there is a strong presumption against any general egalitarian redistribution of wealth, and no case what- soever to be made for such redistribution from the general theory of prop- erty just sketched, purged as it is of the Lockean proviso, with all the egalitarian mischief-making the proviso has made possible.</w:t>
      </w:r>
    </w:p>
    <w:p w14:paraId="226235C5" w14:textId="6ACE3775" w:rsidR="0048118A" w:rsidRDefault="0048118A" w:rsidP="0048118A"/>
    <w:p w14:paraId="04327912" w14:textId="30C68A3A" w:rsidR="0048118A" w:rsidRDefault="0048118A" w:rsidP="0048118A">
      <w:pPr>
        <w:pStyle w:val="Heading1"/>
      </w:pPr>
      <w:r>
        <w:lastRenderedPageBreak/>
        <w:t>Case</w:t>
      </w:r>
    </w:p>
    <w:p w14:paraId="2A194F62" w14:textId="28073D31" w:rsidR="0048118A" w:rsidRDefault="0048118A" w:rsidP="0048118A"/>
    <w:p w14:paraId="38C34B6E" w14:textId="372840D3" w:rsidR="0048118A" w:rsidRDefault="0048118A" w:rsidP="0048118A">
      <w:pPr>
        <w:pStyle w:val="Heading2"/>
      </w:pPr>
      <w:r>
        <w:lastRenderedPageBreak/>
        <w:t>Case</w:t>
      </w:r>
    </w:p>
    <w:p w14:paraId="4057DC82" w14:textId="77777777" w:rsidR="0048118A" w:rsidRDefault="0048118A" w:rsidP="0048118A"/>
    <w:p w14:paraId="05B34125" w14:textId="77777777" w:rsidR="0048118A" w:rsidRDefault="0048118A" w:rsidP="0048118A">
      <w:pPr>
        <w:pStyle w:val="Heading3"/>
      </w:pPr>
      <w:r>
        <w:lastRenderedPageBreak/>
        <w:t xml:space="preserve">1NC Debris Good – STM </w:t>
      </w:r>
    </w:p>
    <w:p w14:paraId="48D6DAB8" w14:textId="77777777" w:rsidR="0048118A" w:rsidRPr="00552348" w:rsidRDefault="0048118A" w:rsidP="0048118A">
      <w:pPr>
        <w:pStyle w:val="Heading4"/>
        <w:rPr>
          <w:b w:val="0"/>
          <w:u w:val="single"/>
        </w:rPr>
      </w:pPr>
      <w:r>
        <w:t xml:space="preserve">Collisions now are good---they spur international momentum for STM standards </w:t>
      </w:r>
      <w:r w:rsidRPr="00552348">
        <w:rPr>
          <w:b w:val="0"/>
        </w:rPr>
        <w:t xml:space="preserve">which solves </w:t>
      </w:r>
      <w:r w:rsidRPr="00552348">
        <w:rPr>
          <w:b w:val="0"/>
          <w:u w:val="single"/>
        </w:rPr>
        <w:t>future, deadlier</w:t>
      </w:r>
      <w:r w:rsidRPr="00552348">
        <w:rPr>
          <w:b w:val="0"/>
        </w:rPr>
        <w:t xml:space="preserve"> </w:t>
      </w:r>
      <w:proofErr w:type="gramStart"/>
      <w:r w:rsidRPr="00552348">
        <w:rPr>
          <w:b w:val="0"/>
        </w:rPr>
        <w:t>debris</w:t>
      </w:r>
      <w:proofErr w:type="gramEnd"/>
      <w:r w:rsidRPr="00552348">
        <w:rPr>
          <w:b w:val="0"/>
        </w:rPr>
        <w:t xml:space="preserve"> and a slew of </w:t>
      </w:r>
      <w:r w:rsidRPr="00552348">
        <w:rPr>
          <w:b w:val="0"/>
          <w:u w:val="single"/>
        </w:rPr>
        <w:t>external impacts</w:t>
      </w:r>
    </w:p>
    <w:p w14:paraId="75919A1C" w14:textId="77777777" w:rsidR="0048118A" w:rsidRDefault="0048118A" w:rsidP="0048118A">
      <w:r>
        <w:t>—Sustainable deep spaceflight, GNSS normsetting, GEO orbital slots, and avoiding collisions in LEO and in the air</w:t>
      </w:r>
    </w:p>
    <w:p w14:paraId="6DD21922" w14:textId="77777777" w:rsidR="0048118A" w:rsidRPr="00C55D5A" w:rsidRDefault="0048118A" w:rsidP="0048118A">
      <w:pPr>
        <w:rPr>
          <w:rStyle w:val="Style13ptBold"/>
        </w:rPr>
      </w:pPr>
      <w:r>
        <w:rPr>
          <w:rStyle w:val="Style13ptBold"/>
        </w:rPr>
        <w:t>Larsen 18</w:t>
      </w:r>
      <w:r w:rsidRPr="00C55D5A">
        <w:t xml:space="preserve"> – </w:t>
      </w:r>
      <w:r>
        <w:t>Professor of air and space law for more than forty years at SMU and Gtown</w:t>
      </w:r>
    </w:p>
    <w:p w14:paraId="301B1C06" w14:textId="77777777" w:rsidR="0048118A" w:rsidRDefault="0048118A" w:rsidP="0048118A">
      <w:r>
        <w:t>Paul B. Larsen, taught air and space law for more than forty years respectively at Southern Methodist University and at Georgetown University, co-author of Space Law: A Treatise which is THE foundational &amp; ubiquitous space law textbook, ARTICLE: SPACE TRAFFIC MANAGEMENT STANDARDS, 83 J. Air L. &amp; Com. 360, 2018</w:t>
      </w:r>
    </w:p>
    <w:p w14:paraId="1B0ED099" w14:textId="77777777" w:rsidR="0048118A" w:rsidRPr="00791774" w:rsidRDefault="0048118A" w:rsidP="0048118A"/>
    <w:p w14:paraId="4A5997A4" w14:textId="1D87D06D" w:rsidR="0048118A" w:rsidRPr="0058201A" w:rsidRDefault="0048118A" w:rsidP="0048118A">
      <w:pPr>
        <w:rPr>
          <w:rStyle w:val="StyleUnderline"/>
        </w:rPr>
      </w:pPr>
      <w:r w:rsidRPr="00791774">
        <w:rPr>
          <w:rStyle w:val="StyleUnderline"/>
        </w:rPr>
        <w:t>This article is about the need for</w:t>
      </w:r>
      <w:r w:rsidRPr="003C5C04">
        <w:rPr>
          <w:sz w:val="14"/>
        </w:rPr>
        <w:t xml:space="preserve"> space traffic standards. It specifically focuses on </w:t>
      </w:r>
      <w:r w:rsidRPr="00791774">
        <w:rPr>
          <w:rStyle w:val="StyleUnderline"/>
        </w:rPr>
        <w:t>international space traffic standards</w:t>
      </w:r>
      <w:r w:rsidRPr="003C5C04">
        <w:rPr>
          <w:sz w:val="14"/>
        </w:rPr>
        <w:t xml:space="preserve">. Space traffic is currently tracked by radar. </w:t>
      </w:r>
      <w:proofErr w:type="gramStart"/>
      <w:r w:rsidRPr="003C5C04">
        <w:rPr>
          <w:sz w:val="14"/>
        </w:rPr>
        <w:t>But,</w:t>
      </w:r>
      <w:proofErr w:type="gramEnd"/>
      <w:r w:rsidRPr="003C5C04">
        <w:rPr>
          <w:sz w:val="14"/>
        </w:rPr>
        <w:t xml:space="preserve"> many objects - mainly space debris - moving in outer space are too small to be [*361] tracked and are still dangerous. </w:t>
      </w:r>
      <w:r w:rsidRPr="00552348">
        <w:rPr>
          <w:rStyle w:val="StyleUnderline"/>
        </w:rPr>
        <w:t xml:space="preserve">The Kessler Syndrome predicts frequent collisions with increasing space debris in outer space </w:t>
      </w:r>
      <w:proofErr w:type="gramStart"/>
      <w:r w:rsidRPr="00552348">
        <w:rPr>
          <w:rStyle w:val="StyleUnderline"/>
        </w:rPr>
        <w:t>in the near future</w:t>
      </w:r>
      <w:proofErr w:type="gramEnd"/>
      <w:r w:rsidRPr="00552348">
        <w:rPr>
          <w:rStyle w:val="StyleUnderline"/>
        </w:rPr>
        <w:t>. A four-fold increase in navigable outer space objects is likely</w:t>
      </w:r>
      <w:r w:rsidRPr="003C5C04">
        <w:rPr>
          <w:sz w:val="14"/>
        </w:rPr>
        <w:t>. Therefore, organization of space traffic is urgently needed.</w:t>
      </w:r>
      <w:r w:rsidR="003C5C04" w:rsidRPr="003C5C04">
        <w:rPr>
          <w:sz w:val="14"/>
        </w:rPr>
        <w:t xml:space="preserve"> </w:t>
      </w:r>
      <w:r w:rsidRPr="003C5C04">
        <w:rPr>
          <w:sz w:val="14"/>
        </w:rPr>
        <w:t>INTRODUCTION: INTERNATIONAL MINIMUM SPACE TRAFFIC STANDARDS</w:t>
      </w:r>
      <w:r w:rsidR="003C5C04" w:rsidRPr="003C5C04">
        <w:rPr>
          <w:sz w:val="14"/>
        </w:rPr>
        <w:t xml:space="preserve"> </w:t>
      </w:r>
      <w:r w:rsidRPr="003C5C04">
        <w:rPr>
          <w:sz w:val="14"/>
        </w:rPr>
        <w:t xml:space="preserve">Existing space traffic management is linked to existing space law, primarily the Outer Space Treaty, the International Telecommunications Union (ITU) legal regime, and the Inter-Agency Space Debris Coordination Committee (IADC) space debris guidelines. </w:t>
      </w:r>
      <w:r w:rsidRPr="00791774">
        <w:rPr>
          <w:rStyle w:val="StyleUnderline"/>
        </w:rPr>
        <w:t xml:space="preserve">Currently, </w:t>
      </w:r>
      <w:r w:rsidRPr="003C1BE9">
        <w:rPr>
          <w:rStyle w:val="StyleUnderline"/>
          <w:highlight w:val="cyan"/>
        </w:rPr>
        <w:t>there are no "rules of the road</w:t>
      </w:r>
      <w:r w:rsidRPr="00791774">
        <w:rPr>
          <w:rStyle w:val="StyleUnderline"/>
        </w:rPr>
        <w:t xml:space="preserve">" in outer space. Even if one country adopts unilateral space traffic rules of the road, it cannot thereby control the traffic from other countries. </w:t>
      </w:r>
      <w:r w:rsidRPr="003C1BE9">
        <w:rPr>
          <w:rStyle w:val="StyleUnderline"/>
          <w:highlight w:val="cyan"/>
        </w:rPr>
        <w:t>Only international traffic rules can establish</w:t>
      </w:r>
      <w:r w:rsidRPr="00791774">
        <w:rPr>
          <w:rStyle w:val="StyleUnderline"/>
        </w:rPr>
        <w:t xml:space="preserve"> </w:t>
      </w:r>
      <w:r w:rsidRPr="00552348">
        <w:rPr>
          <w:rStyle w:val="StyleUnderline"/>
        </w:rPr>
        <w:t xml:space="preserve">effective </w:t>
      </w:r>
      <w:r w:rsidRPr="003C1BE9">
        <w:rPr>
          <w:rStyle w:val="StyleUnderline"/>
          <w:highlight w:val="cyan"/>
        </w:rPr>
        <w:t>rules</w:t>
      </w:r>
      <w:r w:rsidRPr="00791774">
        <w:rPr>
          <w:rStyle w:val="StyleUnderline"/>
        </w:rPr>
        <w:t xml:space="preserve"> of the road for space objects</w:t>
      </w:r>
      <w:r w:rsidRPr="003C5C04">
        <w:rPr>
          <w:sz w:val="14"/>
        </w:rPr>
        <w:t>. The premise of this paper is that international minimum space safety regulations will be implemented through domestic laws and regulations, and that international uniformity can be achieved. The minimum space traffic standards would apply to civilian traffic only.</w:t>
      </w:r>
      <w:r w:rsidR="003C5C04" w:rsidRPr="003C5C04">
        <w:rPr>
          <w:sz w:val="14"/>
        </w:rPr>
        <w:t xml:space="preserve"> </w:t>
      </w:r>
      <w:r w:rsidRPr="00791774">
        <w:rPr>
          <w:rStyle w:val="StyleUnderline"/>
        </w:rPr>
        <w:t>There are very successful models for international minimum standards in international civil and maritime transportation</w:t>
      </w:r>
      <w:r w:rsidRPr="003C5C04">
        <w:rPr>
          <w:sz w:val="14"/>
        </w:rPr>
        <w:t xml:space="preserve">. 1Link to the text of the note There are </w:t>
      </w:r>
      <w:r w:rsidRPr="0058201A">
        <w:rPr>
          <w:rStyle w:val="StyleUnderline"/>
        </w:rPr>
        <w:t>equally</w:t>
      </w:r>
      <w:r w:rsidRPr="003C5C04">
        <w:rPr>
          <w:sz w:val="14"/>
        </w:rPr>
        <w:t xml:space="preserve"> successful international standards in </w:t>
      </w:r>
      <w:r w:rsidRPr="0058201A">
        <w:rPr>
          <w:rStyle w:val="StyleUnderline"/>
        </w:rPr>
        <w:t>international satellite telecommunication</w:t>
      </w:r>
      <w:r w:rsidRPr="003C5C04">
        <w:rPr>
          <w:sz w:val="14"/>
        </w:rPr>
        <w:t xml:space="preserve">. 2Link to the text of the note All these regimes - air, sea, and space - concern safety, control, and management of traffic in territory that is not sovereign and thus not subject to regulation by national states. Besides the International Civil Aviation Organization (ICAO) and ITU models, this article </w:t>
      </w:r>
      <w:r w:rsidRPr="0058201A">
        <w:rPr>
          <w:rStyle w:val="StyleUnderline"/>
        </w:rPr>
        <w:t>also</w:t>
      </w:r>
      <w:r w:rsidRPr="003C5C04">
        <w:rPr>
          <w:sz w:val="14"/>
        </w:rPr>
        <w:t xml:space="preserve"> discusses models based on the current Committee on the Peaceful Uses of Outer Space (</w:t>
      </w:r>
      <w:r w:rsidRPr="0058201A">
        <w:rPr>
          <w:rStyle w:val="StyleUnderline"/>
        </w:rPr>
        <w:t>COPUOS)'s work on sustainable action guidelines, the IADC space debris guidelines, the COPUOS efforts to coordinate</w:t>
      </w:r>
      <w:r w:rsidRPr="003C5C04">
        <w:rPr>
          <w:sz w:val="14"/>
        </w:rPr>
        <w:t xml:space="preserve"> Global Navigation Satellite System (</w:t>
      </w:r>
      <w:r w:rsidRPr="0058201A">
        <w:rPr>
          <w:rStyle w:val="StyleUnderline"/>
        </w:rPr>
        <w:t>GNSS) services, and</w:t>
      </w:r>
      <w:r w:rsidRPr="003C5C04">
        <w:rPr>
          <w:sz w:val="14"/>
        </w:rPr>
        <w:t xml:space="preserve"> on </w:t>
      </w:r>
      <w:r w:rsidRPr="0058201A">
        <w:rPr>
          <w:rStyle w:val="StyleUnderline"/>
        </w:rPr>
        <w:t>traffic data coordination by the Space Data Association</w:t>
      </w:r>
      <w:r w:rsidRPr="003C5C04">
        <w:rPr>
          <w:sz w:val="14"/>
        </w:rPr>
        <w:t>. [*362] These six models should be considered only insofar that any of them or any of their parts suit new space technology.</w:t>
      </w:r>
      <w:r w:rsidR="003C5C04" w:rsidRPr="003C5C04">
        <w:rPr>
          <w:sz w:val="14"/>
        </w:rPr>
        <w:t xml:space="preserve"> </w:t>
      </w:r>
      <w:r w:rsidRPr="003C5C04">
        <w:rPr>
          <w:sz w:val="14"/>
        </w:rPr>
        <w:t>Because of the extreme speed with which objects move, 3Link to the text of the note outer space is inherently ultrahazardous. It is difficult to keep space objects from colliding. The outer space environment is unforgiving. It cannot be repaired. It does not have Earth's capability of constant reconstitution. Thus, huge amounts of dangerous space debris from past space activities have accumulated. For example, the Cosmos-Iridium collision in 2009 and the Chinese destruction of a defunct satellite in 2007 resulted in great increases of space debris. 4Link to the text of the note It is not yet possible to clean outer space. Moreover, outer space is inherently fragile. There is no tolerance of collisions and accidents.</w:t>
      </w:r>
      <w:r w:rsidR="003C5C04" w:rsidRPr="003C5C04">
        <w:rPr>
          <w:sz w:val="14"/>
        </w:rPr>
        <w:t xml:space="preserve"> </w:t>
      </w:r>
      <w:r w:rsidRPr="0058201A">
        <w:rPr>
          <w:rStyle w:val="StyleUnderline"/>
        </w:rPr>
        <w:t>At this time</w:t>
      </w:r>
      <w:r w:rsidRPr="003C5C04">
        <w:rPr>
          <w:sz w:val="14"/>
        </w:rPr>
        <w:t xml:space="preserve">, it is as if </w:t>
      </w:r>
      <w:r w:rsidRPr="003C1BE9">
        <w:rPr>
          <w:rStyle w:val="Emphasis"/>
          <w:szCs w:val="20"/>
          <w:highlight w:val="cyan"/>
        </w:rPr>
        <w:t xml:space="preserve">the world </w:t>
      </w:r>
      <w:r w:rsidRPr="00552348">
        <w:rPr>
          <w:rStyle w:val="Emphasis"/>
          <w:szCs w:val="20"/>
        </w:rPr>
        <w:t xml:space="preserve">is </w:t>
      </w:r>
      <w:r w:rsidRPr="003C1BE9">
        <w:rPr>
          <w:rStyle w:val="Emphasis"/>
          <w:szCs w:val="20"/>
          <w:highlight w:val="cyan"/>
        </w:rPr>
        <w:t>wait</w:t>
      </w:r>
      <w:r w:rsidRPr="00552348">
        <w:rPr>
          <w:rStyle w:val="Emphasis"/>
          <w:szCs w:val="20"/>
        </w:rPr>
        <w:t>ing</w:t>
      </w:r>
      <w:r w:rsidRPr="003C1BE9">
        <w:rPr>
          <w:rStyle w:val="Emphasis"/>
          <w:szCs w:val="20"/>
          <w:highlight w:val="cyan"/>
        </w:rPr>
        <w:t xml:space="preserve"> for</w:t>
      </w:r>
      <w:r w:rsidRPr="009F2C63">
        <w:rPr>
          <w:rStyle w:val="Emphasis"/>
          <w:szCs w:val="20"/>
        </w:rPr>
        <w:t xml:space="preserve"> major traffic </w:t>
      </w:r>
      <w:r w:rsidRPr="0005646E">
        <w:rPr>
          <w:rStyle w:val="Emphasis"/>
          <w:sz w:val="28"/>
          <w:szCs w:val="20"/>
          <w:highlight w:val="cyan"/>
        </w:rPr>
        <w:t xml:space="preserve">collisions </w:t>
      </w:r>
      <w:r w:rsidRPr="00552348">
        <w:rPr>
          <w:rStyle w:val="Emphasis"/>
          <w:sz w:val="28"/>
          <w:szCs w:val="20"/>
        </w:rPr>
        <w:t xml:space="preserve">to occur </w:t>
      </w:r>
      <w:r w:rsidRPr="00552348">
        <w:rPr>
          <w:rStyle w:val="Emphasis"/>
          <w:szCs w:val="20"/>
        </w:rPr>
        <w:t>in outer space</w:t>
      </w:r>
      <w:r w:rsidRPr="003C5C04">
        <w:rPr>
          <w:sz w:val="14"/>
          <w:szCs w:val="20"/>
        </w:rPr>
        <w:t xml:space="preserve"> </w:t>
      </w:r>
      <w:proofErr w:type="gramStart"/>
      <w:r w:rsidRPr="009F2C63">
        <w:rPr>
          <w:rStyle w:val="Emphasis"/>
          <w:szCs w:val="20"/>
        </w:rPr>
        <w:t xml:space="preserve">in order </w:t>
      </w:r>
      <w:r w:rsidRPr="0005646E">
        <w:rPr>
          <w:rStyle w:val="Emphasis"/>
          <w:sz w:val="24"/>
          <w:szCs w:val="20"/>
          <w:highlight w:val="cyan"/>
        </w:rPr>
        <w:t>to</w:t>
      </w:r>
      <w:proofErr w:type="gramEnd"/>
      <w:r w:rsidRPr="0005646E">
        <w:rPr>
          <w:rStyle w:val="Emphasis"/>
          <w:sz w:val="24"/>
          <w:szCs w:val="20"/>
          <w:highlight w:val="cyan"/>
        </w:rPr>
        <w:t xml:space="preserve"> </w:t>
      </w:r>
      <w:r w:rsidRPr="00552348">
        <w:rPr>
          <w:rStyle w:val="Emphasis"/>
          <w:sz w:val="24"/>
          <w:szCs w:val="20"/>
        </w:rPr>
        <w:t xml:space="preserve">be </w:t>
      </w:r>
      <w:r w:rsidRPr="0005646E">
        <w:rPr>
          <w:rStyle w:val="Emphasis"/>
          <w:sz w:val="24"/>
          <w:szCs w:val="20"/>
          <w:highlight w:val="cyan"/>
        </w:rPr>
        <w:t>motivate</w:t>
      </w:r>
      <w:r w:rsidRPr="00552348">
        <w:rPr>
          <w:rStyle w:val="Emphasis"/>
          <w:sz w:val="24"/>
          <w:szCs w:val="20"/>
        </w:rPr>
        <w:t>d</w:t>
      </w:r>
      <w:r w:rsidRPr="0005646E">
        <w:rPr>
          <w:rStyle w:val="Emphasis"/>
          <w:sz w:val="24"/>
          <w:szCs w:val="20"/>
        </w:rPr>
        <w:t xml:space="preserve"> </w:t>
      </w:r>
      <w:r w:rsidRPr="00552348">
        <w:rPr>
          <w:rStyle w:val="Emphasis"/>
          <w:sz w:val="24"/>
          <w:szCs w:val="20"/>
        </w:rPr>
        <w:t>to establish</w:t>
      </w:r>
      <w:r w:rsidRPr="0005646E">
        <w:rPr>
          <w:rStyle w:val="Emphasis"/>
          <w:sz w:val="24"/>
          <w:szCs w:val="20"/>
        </w:rPr>
        <w:t xml:space="preserve"> international </w:t>
      </w:r>
      <w:r w:rsidRPr="0005646E">
        <w:rPr>
          <w:rStyle w:val="Emphasis"/>
          <w:sz w:val="24"/>
          <w:szCs w:val="20"/>
          <w:highlight w:val="cyan"/>
        </w:rPr>
        <w:t>rules of the road</w:t>
      </w:r>
      <w:r w:rsidRPr="003C5C04">
        <w:rPr>
          <w:sz w:val="14"/>
        </w:rPr>
        <w:t xml:space="preserve">. </w:t>
      </w:r>
      <w:r w:rsidRPr="003C1BE9">
        <w:rPr>
          <w:rStyle w:val="StyleUnderline"/>
          <w:highlight w:val="cyan"/>
        </w:rPr>
        <w:t>S</w:t>
      </w:r>
      <w:r w:rsidRPr="0058201A">
        <w:rPr>
          <w:rStyle w:val="StyleUnderline"/>
        </w:rPr>
        <w:t xml:space="preserve">pace </w:t>
      </w:r>
      <w:r w:rsidRPr="003C1BE9">
        <w:rPr>
          <w:rStyle w:val="StyleUnderline"/>
          <w:highlight w:val="cyan"/>
        </w:rPr>
        <w:t>t</w:t>
      </w:r>
      <w:r w:rsidRPr="0058201A">
        <w:rPr>
          <w:rStyle w:val="StyleUnderline"/>
        </w:rPr>
        <w:t xml:space="preserve">raffic </w:t>
      </w:r>
      <w:r w:rsidRPr="003C1BE9">
        <w:rPr>
          <w:rStyle w:val="StyleUnderline"/>
          <w:highlight w:val="cyan"/>
        </w:rPr>
        <w:t>m</w:t>
      </w:r>
      <w:r w:rsidRPr="0058201A">
        <w:rPr>
          <w:rStyle w:val="StyleUnderline"/>
        </w:rPr>
        <w:t xml:space="preserve">anagement </w:t>
      </w:r>
      <w:r w:rsidRPr="003C1BE9">
        <w:rPr>
          <w:rStyle w:val="StyleUnderline"/>
          <w:highlight w:val="cyan"/>
        </w:rPr>
        <w:t xml:space="preserve">is a </w:t>
      </w:r>
      <w:r w:rsidRPr="003C1BE9">
        <w:rPr>
          <w:rStyle w:val="Emphasis"/>
          <w:highlight w:val="cyan"/>
        </w:rPr>
        <w:t>public safety issue</w:t>
      </w:r>
      <w:r w:rsidRPr="0058201A">
        <w:rPr>
          <w:rStyle w:val="StyleUnderline"/>
        </w:rPr>
        <w:t xml:space="preserve">. </w:t>
      </w:r>
      <w:r w:rsidRPr="00552348">
        <w:rPr>
          <w:rStyle w:val="Emphasis"/>
        </w:rPr>
        <w:t>This will become</w:t>
      </w:r>
      <w:r w:rsidRPr="0058201A">
        <w:rPr>
          <w:rStyle w:val="Emphasis"/>
        </w:rPr>
        <w:t xml:space="preserve"> </w:t>
      </w:r>
      <w:r w:rsidRPr="003C1BE9">
        <w:rPr>
          <w:rStyle w:val="Emphasis"/>
          <w:highlight w:val="cyan"/>
        </w:rPr>
        <w:t>evident as</w:t>
      </w:r>
      <w:r w:rsidRPr="0058201A">
        <w:rPr>
          <w:rStyle w:val="Emphasis"/>
        </w:rPr>
        <w:t xml:space="preserve"> outer space </w:t>
      </w:r>
      <w:r w:rsidRPr="003C1BE9">
        <w:rPr>
          <w:rStyle w:val="Emphasis"/>
          <w:highlight w:val="cyan"/>
        </w:rPr>
        <w:t>collisions</w:t>
      </w:r>
      <w:r w:rsidRPr="0058201A">
        <w:rPr>
          <w:rStyle w:val="Emphasis"/>
        </w:rPr>
        <w:t xml:space="preserve"> </w:t>
      </w:r>
      <w:r w:rsidRPr="003C1BE9">
        <w:rPr>
          <w:rStyle w:val="Emphasis"/>
          <w:highlight w:val="cyan"/>
        </w:rPr>
        <w:t>begin</w:t>
      </w:r>
      <w:r w:rsidRPr="009F2C63">
        <w:rPr>
          <w:rStyle w:val="Emphasis"/>
        </w:rPr>
        <w:t xml:space="preserve"> to multiply</w:t>
      </w:r>
      <w:r w:rsidRPr="009F2C63">
        <w:rPr>
          <w:rStyle w:val="StyleUnderline"/>
        </w:rPr>
        <w:t>.</w:t>
      </w:r>
      <w:r w:rsidR="003C5C04">
        <w:rPr>
          <w:rStyle w:val="StyleUnderline"/>
        </w:rPr>
        <w:t xml:space="preserve"> </w:t>
      </w:r>
      <w:r w:rsidRPr="003C5C04">
        <w:rPr>
          <w:sz w:val="14"/>
        </w:rPr>
        <w:t xml:space="preserve">As space traffic is changing from being predominantly military to being mostly civilian, the nature of space traffic management is changing from having a predominantly national security purpose to predominantly addressing the civil issue of public safety. Outer space traffic is expected to increase four-fold in the near term. 5Link to the text of the note </w:t>
      </w:r>
      <w:proofErr w:type="gramStart"/>
      <w:r w:rsidRPr="0058201A">
        <w:rPr>
          <w:rStyle w:val="StyleUnderline"/>
        </w:rPr>
        <w:t>The</w:t>
      </w:r>
      <w:proofErr w:type="gramEnd"/>
      <w:r w:rsidRPr="0058201A">
        <w:rPr>
          <w:rStyle w:val="StyleUnderline"/>
        </w:rPr>
        <w:t xml:space="preserve"> explosive growth of small satellites during the next few years plus the increase in space debris without any immediate prospect of significant debris removal will intensify the</w:t>
      </w:r>
      <w:r w:rsidRPr="003C5C04">
        <w:rPr>
          <w:sz w:val="14"/>
        </w:rPr>
        <w:t xml:space="preserve"> dangers. The </w:t>
      </w:r>
      <w:r w:rsidRPr="0058201A">
        <w:rPr>
          <w:rStyle w:val="StyleUnderline"/>
        </w:rPr>
        <w:t>collision prospects</w:t>
      </w:r>
      <w:r w:rsidRPr="003C5C04">
        <w:rPr>
          <w:sz w:val="14"/>
        </w:rPr>
        <w:t xml:space="preserve"> described by the Kessler space debris syndrome are looming. One expert predicts that "from 2036 collisions [will] start to occur </w:t>
      </w:r>
      <w:r w:rsidRPr="003C5C04">
        <w:rPr>
          <w:sz w:val="14"/>
        </w:rPr>
        <w:lastRenderedPageBreak/>
        <w:t>regularly[.]" 6Link to the text of the note After that time, it will be increasingly difficult to maneuver satellite traffic adequately to avoid collisions. The greatest traffic danger will be in [*363] low Earth orbit (LEO) because of the rapid increase in small satellites orbiting in LEO.</w:t>
      </w:r>
      <w:r w:rsidR="003C5C04" w:rsidRPr="003C5C04">
        <w:rPr>
          <w:sz w:val="14"/>
        </w:rPr>
        <w:t xml:space="preserve"> </w:t>
      </w:r>
      <w:r w:rsidRPr="003C5C04">
        <w:rPr>
          <w:sz w:val="14"/>
        </w:rPr>
        <w:t xml:space="preserve">The Outer Space Treaty, Article VI, 7Link to the text of the note places the duty on the individual states to license and continuously supervise their nongovernmental outer space operators to ensure that they comply with the Outer Space Treaty and other international space law. </w:t>
      </w:r>
      <w:r w:rsidRPr="0058201A">
        <w:rPr>
          <w:rStyle w:val="StyleUnderline"/>
        </w:rPr>
        <w:t>There are no international space traffic navigation standards and procedures. Currently space traffic management occurs through individual states. There is only negligible international coordination</w:t>
      </w:r>
      <w:r w:rsidRPr="003C5C04">
        <w:rPr>
          <w:sz w:val="14"/>
        </w:rPr>
        <w:t xml:space="preserve"> of space traffic </w:t>
      </w:r>
      <w:r w:rsidRPr="0058201A">
        <w:rPr>
          <w:rStyle w:val="StyleUnderline"/>
        </w:rPr>
        <w:t>such as</w:t>
      </w:r>
      <w:r w:rsidRPr="003C5C04">
        <w:rPr>
          <w:sz w:val="14"/>
        </w:rPr>
        <w:t xml:space="preserve"> through </w:t>
      </w:r>
      <w:r w:rsidRPr="0058201A">
        <w:rPr>
          <w:rStyle w:val="StyleUnderline"/>
        </w:rPr>
        <w:t>the UN space debris guidelines and the ITU regulation of satellite orbits</w:t>
      </w:r>
      <w:r w:rsidRPr="003C5C04">
        <w:rPr>
          <w:sz w:val="14"/>
        </w:rPr>
        <w:t xml:space="preserve">. The great speed with which all objects orbit in outer space makes their coexistence more tenuous. Moreover, the kinds of objects in orbit differ greatly. One of those orbiting objects is the International Space Station with astronauts on board. Fortunately, the space station is constantly being navigated to avoid objects threatening it in orbit. </w:t>
      </w:r>
      <w:r w:rsidRPr="0058201A">
        <w:rPr>
          <w:rStyle w:val="StyleUnderline"/>
        </w:rPr>
        <w:t>In the future</w:t>
      </w:r>
      <w:r w:rsidRPr="003C5C04">
        <w:rPr>
          <w:sz w:val="14"/>
        </w:rPr>
        <w:t xml:space="preserve">, more </w:t>
      </w:r>
      <w:r w:rsidRPr="0058201A">
        <w:rPr>
          <w:rStyle w:val="Emphasis"/>
        </w:rPr>
        <w:t>inhabited space vehicles aimed for deep space</w:t>
      </w:r>
      <w:r w:rsidRPr="0058201A">
        <w:rPr>
          <w:rStyle w:val="StyleUnderline"/>
        </w:rPr>
        <w:t xml:space="preserve"> will </w:t>
      </w:r>
      <w:r w:rsidRPr="0058201A">
        <w:rPr>
          <w:rStyle w:val="Emphasis"/>
        </w:rPr>
        <w:t>pass through the earthly orbits of other objects</w:t>
      </w:r>
      <w:r w:rsidRPr="0058201A">
        <w:rPr>
          <w:rStyle w:val="StyleUnderline"/>
        </w:rPr>
        <w:t>.</w:t>
      </w:r>
      <w:r w:rsidR="003C5C04">
        <w:rPr>
          <w:rStyle w:val="StyleUnderline"/>
        </w:rPr>
        <w:t xml:space="preserve"> </w:t>
      </w:r>
      <w:r w:rsidRPr="003C1BE9">
        <w:rPr>
          <w:rStyle w:val="StyleUnderline"/>
          <w:highlight w:val="cyan"/>
        </w:rPr>
        <w:t xml:space="preserve">A </w:t>
      </w:r>
      <w:r w:rsidRPr="003C1BE9">
        <w:rPr>
          <w:rStyle w:val="Emphasis"/>
          <w:highlight w:val="cyan"/>
        </w:rPr>
        <w:t>major incentive</w:t>
      </w:r>
      <w:r w:rsidRPr="003C1BE9">
        <w:rPr>
          <w:rStyle w:val="StyleUnderline"/>
          <w:highlight w:val="cyan"/>
        </w:rPr>
        <w:t xml:space="preserve"> for</w:t>
      </w:r>
      <w:r w:rsidRPr="0058201A">
        <w:rPr>
          <w:rStyle w:val="StyleUnderline"/>
        </w:rPr>
        <w:t xml:space="preserve"> </w:t>
      </w:r>
      <w:r w:rsidRPr="0058201A">
        <w:rPr>
          <w:rStyle w:val="Emphasis"/>
        </w:rPr>
        <w:t xml:space="preserve">establishing </w:t>
      </w:r>
      <w:r w:rsidRPr="003C1BE9">
        <w:rPr>
          <w:rStyle w:val="Emphasis"/>
          <w:highlight w:val="cyan"/>
        </w:rPr>
        <w:t>order</w:t>
      </w:r>
      <w:r w:rsidRPr="0058201A">
        <w:rPr>
          <w:rStyle w:val="Emphasis"/>
        </w:rPr>
        <w:t xml:space="preserve"> in space traffic</w:t>
      </w:r>
      <w:r w:rsidRPr="0058201A">
        <w:rPr>
          <w:rStyle w:val="StyleUnderline"/>
        </w:rPr>
        <w:t xml:space="preserve"> </w:t>
      </w:r>
      <w:r w:rsidRPr="003C1BE9">
        <w:rPr>
          <w:rStyle w:val="StyleUnderline"/>
          <w:highlight w:val="cyan"/>
        </w:rPr>
        <w:t>is</w:t>
      </w:r>
      <w:r w:rsidRPr="0058201A">
        <w:rPr>
          <w:rStyle w:val="StyleUnderline"/>
        </w:rPr>
        <w:t xml:space="preserve"> that the </w:t>
      </w:r>
      <w:r w:rsidRPr="003C1BE9">
        <w:rPr>
          <w:rStyle w:val="Emphasis"/>
          <w:highlight w:val="cyan"/>
        </w:rPr>
        <w:t>operators do not want to endanger</w:t>
      </w:r>
      <w:r w:rsidRPr="0058201A">
        <w:rPr>
          <w:rStyle w:val="Emphasis"/>
        </w:rPr>
        <w:t xml:space="preserve"> their </w:t>
      </w:r>
      <w:r w:rsidRPr="003C1BE9">
        <w:rPr>
          <w:rStyle w:val="Emphasis"/>
          <w:highlight w:val="cyan"/>
        </w:rPr>
        <w:t>satellites</w:t>
      </w:r>
      <w:r w:rsidRPr="0058201A">
        <w:rPr>
          <w:rStyle w:val="Emphasis"/>
        </w:rPr>
        <w:t xml:space="preserve"> in collisions</w:t>
      </w:r>
      <w:r w:rsidRPr="003C5C04">
        <w:rPr>
          <w:sz w:val="14"/>
        </w:rPr>
        <w:t xml:space="preserve"> </w:t>
      </w:r>
      <w:r w:rsidRPr="000E48CC">
        <w:rPr>
          <w:rStyle w:val="StyleUnderline"/>
        </w:rPr>
        <w:t xml:space="preserve">or be </w:t>
      </w:r>
      <w:r w:rsidRPr="000E48CC">
        <w:rPr>
          <w:rStyle w:val="Emphasis"/>
        </w:rPr>
        <w:t>subject to interferences</w:t>
      </w:r>
      <w:r w:rsidRPr="003C5C04">
        <w:rPr>
          <w:sz w:val="14"/>
        </w:rPr>
        <w:t xml:space="preserve">. </w:t>
      </w:r>
      <w:r w:rsidRPr="0058201A">
        <w:rPr>
          <w:rStyle w:val="StyleUnderline"/>
        </w:rPr>
        <w:t xml:space="preserve">Thus, the operators are practicing maximum space situational awareness. But </w:t>
      </w:r>
      <w:r w:rsidRPr="0005646E">
        <w:rPr>
          <w:rStyle w:val="Emphasis"/>
        </w:rPr>
        <w:t>devastating accidents</w:t>
      </w:r>
      <w:r w:rsidRPr="0005646E">
        <w:rPr>
          <w:rStyle w:val="StyleUnderline"/>
        </w:rPr>
        <w:t xml:space="preserve"> are </w:t>
      </w:r>
      <w:r w:rsidRPr="0005646E">
        <w:rPr>
          <w:rStyle w:val="Emphasis"/>
        </w:rPr>
        <w:t>beginning</w:t>
      </w:r>
      <w:r w:rsidRPr="0058201A">
        <w:rPr>
          <w:rStyle w:val="Emphasis"/>
        </w:rPr>
        <w:t xml:space="preserve"> to occur</w:t>
      </w:r>
      <w:r w:rsidRPr="003C5C04">
        <w:rPr>
          <w:sz w:val="14"/>
        </w:rPr>
        <w:t xml:space="preserve">. </w:t>
      </w:r>
      <w:r w:rsidRPr="0058201A">
        <w:rPr>
          <w:rStyle w:val="StyleUnderline"/>
        </w:rPr>
        <w:t>The 2009 Iridium collision</w:t>
      </w:r>
      <w:r w:rsidRPr="003C5C04">
        <w:rPr>
          <w:sz w:val="14"/>
        </w:rPr>
        <w:t xml:space="preserve"> with a defunct Cosmos satellite </w:t>
      </w:r>
      <w:r w:rsidRPr="0058201A">
        <w:rPr>
          <w:rStyle w:val="StyleUnderline"/>
        </w:rPr>
        <w:t>in LEO was a warning</w:t>
      </w:r>
      <w:r w:rsidRPr="003C5C04">
        <w:rPr>
          <w:sz w:val="14"/>
        </w:rPr>
        <w:t xml:space="preserve">. The Chinese annihilation of one of their spent satellites by an anti-satellite weapon (ASAT) in 2007 in LEO illustrates how one collision will result in thousands of additional uncontrolled small </w:t>
      </w:r>
      <w:proofErr w:type="gramStart"/>
      <w:r w:rsidRPr="003C5C04">
        <w:rPr>
          <w:sz w:val="14"/>
        </w:rPr>
        <w:t>space</w:t>
      </w:r>
      <w:proofErr w:type="gramEnd"/>
      <w:r w:rsidRPr="003C5C04">
        <w:rPr>
          <w:sz w:val="14"/>
        </w:rPr>
        <w:t xml:space="preserve"> [*364] debris objects in outer space. 8Link to the text of the note </w:t>
      </w:r>
      <w:proofErr w:type="gramStart"/>
      <w:r w:rsidRPr="003C5C04">
        <w:rPr>
          <w:sz w:val="14"/>
        </w:rPr>
        <w:t>The</w:t>
      </w:r>
      <w:proofErr w:type="gramEnd"/>
      <w:r w:rsidRPr="003C5C04">
        <w:rPr>
          <w:sz w:val="14"/>
        </w:rPr>
        <w:t xml:space="preserve"> launching states are responsible for negligent acts in accordance with the Liability Convention, Art. II. 9Link to the text of the note Thus, each satellite operator and its launching state incurs a huge liability exposure by negligently causing debris. </w:t>
      </w:r>
      <w:r w:rsidRPr="000E48CC">
        <w:rPr>
          <w:rStyle w:val="StyleUnderline"/>
        </w:rPr>
        <w:t>In addition</w:t>
      </w:r>
      <w:r w:rsidRPr="003C5C04">
        <w:rPr>
          <w:sz w:val="14"/>
        </w:rPr>
        <w:t xml:space="preserve"> to traffic hazards, </w:t>
      </w:r>
      <w:r w:rsidRPr="000E48CC">
        <w:rPr>
          <w:rStyle w:val="StyleUnderline"/>
        </w:rPr>
        <w:t>there are considerable hazards in outer space caused by</w:t>
      </w:r>
      <w:r w:rsidRPr="003C5C04">
        <w:rPr>
          <w:sz w:val="14"/>
        </w:rPr>
        <w:t xml:space="preserve"> transit of </w:t>
      </w:r>
      <w:r w:rsidRPr="000E48CC">
        <w:rPr>
          <w:rStyle w:val="Emphasis"/>
        </w:rPr>
        <w:t>deorbiting</w:t>
      </w:r>
      <w:r w:rsidRPr="003C5C04">
        <w:rPr>
          <w:sz w:val="14"/>
        </w:rPr>
        <w:t xml:space="preserve"> </w:t>
      </w:r>
      <w:r w:rsidRPr="000E48CC">
        <w:rPr>
          <w:rStyle w:val="StyleUnderline"/>
        </w:rPr>
        <w:t xml:space="preserve">live and defunct </w:t>
      </w:r>
      <w:r w:rsidRPr="00552348">
        <w:rPr>
          <w:rStyle w:val="StyleUnderline"/>
        </w:rPr>
        <w:t>space objects</w:t>
      </w:r>
      <w:r w:rsidRPr="003C5C04">
        <w:rPr>
          <w:sz w:val="14"/>
        </w:rPr>
        <w:t xml:space="preserve"> </w:t>
      </w:r>
      <w:r w:rsidRPr="00552348">
        <w:rPr>
          <w:rStyle w:val="StyleUnderline"/>
        </w:rPr>
        <w:t xml:space="preserve">requiring </w:t>
      </w:r>
      <w:r w:rsidRPr="00552348">
        <w:rPr>
          <w:rStyle w:val="Emphasis"/>
        </w:rPr>
        <w:t>coordination with air traffic</w:t>
      </w:r>
      <w:r w:rsidRPr="003C5C04">
        <w:rPr>
          <w:sz w:val="14"/>
        </w:rPr>
        <w:t xml:space="preserve"> management.</w:t>
      </w:r>
      <w:r w:rsidR="003C5C04" w:rsidRPr="003C5C04">
        <w:rPr>
          <w:sz w:val="14"/>
        </w:rPr>
        <w:t xml:space="preserve"> </w:t>
      </w:r>
      <w:r w:rsidRPr="00552348">
        <w:rPr>
          <w:rStyle w:val="Emphasis"/>
        </w:rPr>
        <w:t>Outer space traffic could safely be managed much more intensely</w:t>
      </w:r>
      <w:r w:rsidRPr="003C5C04">
        <w:rPr>
          <w:sz w:val="14"/>
        </w:rPr>
        <w:t xml:space="preserve"> </w:t>
      </w:r>
      <w:proofErr w:type="gramStart"/>
      <w:r w:rsidRPr="00552348">
        <w:rPr>
          <w:rStyle w:val="StyleUnderline"/>
        </w:rPr>
        <w:t>so as to</w:t>
      </w:r>
      <w:proofErr w:type="gramEnd"/>
      <w:r w:rsidRPr="00552348">
        <w:rPr>
          <w:rStyle w:val="StyleUnderline"/>
        </w:rPr>
        <w:t xml:space="preserve"> </w:t>
      </w:r>
      <w:r w:rsidRPr="00552348">
        <w:rPr>
          <w:rStyle w:val="Emphasis"/>
        </w:rPr>
        <w:t>allow more traffic in outer space</w:t>
      </w:r>
      <w:r w:rsidRPr="00552348">
        <w:rPr>
          <w:rStyle w:val="StyleUnderline"/>
        </w:rPr>
        <w:t xml:space="preserve"> </w:t>
      </w:r>
      <w:r w:rsidRPr="00552348">
        <w:rPr>
          <w:rStyle w:val="Emphasis"/>
        </w:rPr>
        <w:t>similar to the way air traffic is managed</w:t>
      </w:r>
      <w:r w:rsidRPr="003C5C04">
        <w:rPr>
          <w:sz w:val="14"/>
        </w:rPr>
        <w:t xml:space="preserve"> in air space. 10Link to the text of the note </w:t>
      </w:r>
      <w:proofErr w:type="gramStart"/>
      <w:r w:rsidRPr="00552348">
        <w:rPr>
          <w:rStyle w:val="StyleUnderline"/>
        </w:rPr>
        <w:t>International</w:t>
      </w:r>
      <w:proofErr w:type="gramEnd"/>
      <w:r w:rsidRPr="00552348">
        <w:rPr>
          <w:rStyle w:val="StyleUnderline"/>
        </w:rPr>
        <w:t xml:space="preserve"> space flight rules could result</w:t>
      </w:r>
      <w:r w:rsidRPr="0058201A">
        <w:rPr>
          <w:rStyle w:val="StyleUnderline"/>
        </w:rPr>
        <w:t xml:space="preserve"> in greater efficiency</w:t>
      </w:r>
      <w:r w:rsidRPr="003C5C04">
        <w:rPr>
          <w:sz w:val="14"/>
        </w:rPr>
        <w:t xml:space="preserve">. </w:t>
      </w:r>
      <w:r w:rsidRPr="0058201A">
        <w:rPr>
          <w:rStyle w:val="StyleUnderline"/>
        </w:rPr>
        <w:t>Space traffic in</w:t>
      </w:r>
      <w:r w:rsidRPr="003C5C04">
        <w:rPr>
          <w:sz w:val="14"/>
        </w:rPr>
        <w:t xml:space="preserve"> Geostationary Orbit (</w:t>
      </w:r>
      <w:r w:rsidRPr="0058201A">
        <w:rPr>
          <w:rStyle w:val="StyleUnderline"/>
        </w:rPr>
        <w:t>GSO</w:t>
      </w:r>
      <w:r w:rsidRPr="003C5C04">
        <w:rPr>
          <w:sz w:val="14"/>
        </w:rPr>
        <w:t>), in Mid Earth Orbit (</w:t>
      </w:r>
      <w:r w:rsidRPr="0058201A">
        <w:rPr>
          <w:rStyle w:val="StyleUnderline"/>
        </w:rPr>
        <w:t>MEO), and in LEO differ</w:t>
      </w:r>
      <w:r w:rsidRPr="003C5C04">
        <w:rPr>
          <w:sz w:val="14"/>
        </w:rPr>
        <w:t xml:space="preserve"> in kind and intensity. </w:t>
      </w:r>
      <w:r w:rsidRPr="0058201A">
        <w:rPr>
          <w:rStyle w:val="StyleUnderline"/>
        </w:rPr>
        <w:t xml:space="preserve">The GSO is so unique and narrow that </w:t>
      </w:r>
      <w:r w:rsidRPr="003C1BE9">
        <w:rPr>
          <w:rStyle w:val="StyleUnderline"/>
          <w:highlight w:val="cyan"/>
        </w:rPr>
        <w:t>the ITU</w:t>
      </w:r>
      <w:r w:rsidRPr="0058201A">
        <w:rPr>
          <w:rStyle w:val="StyleUnderline"/>
        </w:rPr>
        <w:t xml:space="preserve"> early </w:t>
      </w:r>
      <w:r w:rsidRPr="003C1BE9">
        <w:rPr>
          <w:rStyle w:val="StyleUnderline"/>
          <w:highlight w:val="cyan"/>
        </w:rPr>
        <w:t xml:space="preserve">identified </w:t>
      </w:r>
      <w:r w:rsidRPr="003C1BE9">
        <w:rPr>
          <w:rStyle w:val="Emphasis"/>
          <w:highlight w:val="cyan"/>
        </w:rPr>
        <w:t>GSO orbital slots</w:t>
      </w:r>
      <w:r w:rsidRPr="003C5C04">
        <w:rPr>
          <w:sz w:val="14"/>
          <w:highlight w:val="cyan"/>
        </w:rPr>
        <w:t xml:space="preserve"> </w:t>
      </w:r>
      <w:r w:rsidRPr="003C1BE9">
        <w:rPr>
          <w:rStyle w:val="StyleUnderline"/>
          <w:highlight w:val="cyan"/>
        </w:rPr>
        <w:t>as</w:t>
      </w:r>
      <w:r w:rsidRPr="0058201A">
        <w:rPr>
          <w:rStyle w:val="StyleUnderline"/>
        </w:rPr>
        <w:t xml:space="preserve"> being </w:t>
      </w:r>
      <w:r w:rsidRPr="003C1BE9">
        <w:rPr>
          <w:rStyle w:val="Emphasis"/>
          <w:highlight w:val="cyan"/>
        </w:rPr>
        <w:t>scarce</w:t>
      </w:r>
      <w:r w:rsidRPr="0058201A">
        <w:rPr>
          <w:rStyle w:val="StyleUnderline"/>
        </w:rPr>
        <w:t xml:space="preserve"> and </w:t>
      </w:r>
      <w:r w:rsidRPr="003C1BE9">
        <w:rPr>
          <w:rStyle w:val="StyleUnderline"/>
          <w:highlight w:val="cyan"/>
        </w:rPr>
        <w:t>requiring</w:t>
      </w:r>
      <w:r w:rsidRPr="0058201A">
        <w:rPr>
          <w:rStyle w:val="StyleUnderline"/>
        </w:rPr>
        <w:t xml:space="preserve"> </w:t>
      </w:r>
      <w:r w:rsidRPr="003C1BE9">
        <w:rPr>
          <w:rStyle w:val="Emphasis"/>
          <w:highlight w:val="cyan"/>
        </w:rPr>
        <w:t>special management</w:t>
      </w:r>
      <w:r w:rsidRPr="003C5C04">
        <w:rPr>
          <w:sz w:val="14"/>
        </w:rPr>
        <w:t xml:space="preserve">, including special consideration for the developing countries. 11Link to the text of the note </w:t>
      </w:r>
      <w:r w:rsidRPr="003C1BE9">
        <w:rPr>
          <w:rStyle w:val="StyleUnderline"/>
          <w:highlight w:val="cyan"/>
        </w:rPr>
        <w:t>MEO is</w:t>
      </w:r>
      <w:r w:rsidRPr="0058201A">
        <w:rPr>
          <w:rStyle w:val="StyleUnderline"/>
        </w:rPr>
        <w:t xml:space="preserve"> </w:t>
      </w:r>
      <w:r w:rsidRPr="003C1BE9">
        <w:rPr>
          <w:rStyle w:val="StyleUnderline"/>
          <w:highlight w:val="cyan"/>
        </w:rPr>
        <w:t xml:space="preserve">used by </w:t>
      </w:r>
      <w:r w:rsidRPr="003C1BE9">
        <w:rPr>
          <w:rStyle w:val="Emphasis"/>
          <w:highlight w:val="cyan"/>
        </w:rPr>
        <w:t>GNSS satellites</w:t>
      </w:r>
      <w:r w:rsidRPr="003C5C04">
        <w:rPr>
          <w:sz w:val="14"/>
        </w:rPr>
        <w:t xml:space="preserve">, 12Link to the text of the note </w:t>
      </w:r>
      <w:r w:rsidRPr="0058201A">
        <w:rPr>
          <w:rStyle w:val="StyleUnderline"/>
        </w:rPr>
        <w:t>and LEO is used by a variety</w:t>
      </w:r>
      <w:r w:rsidRPr="003C5C04">
        <w:rPr>
          <w:sz w:val="14"/>
        </w:rPr>
        <w:t xml:space="preserve"> of small remote sensing communication satellites. </w:t>
      </w:r>
      <w:r w:rsidRPr="0058201A">
        <w:rPr>
          <w:rStyle w:val="StyleUnderline"/>
        </w:rPr>
        <w:t>Prospectively there will be</w:t>
      </w:r>
      <w:r w:rsidRPr="003C5C04">
        <w:rPr>
          <w:sz w:val="14"/>
        </w:rPr>
        <w:t xml:space="preserve"> visits by </w:t>
      </w:r>
      <w:r w:rsidRPr="0058201A">
        <w:rPr>
          <w:rStyle w:val="Emphasis"/>
        </w:rPr>
        <w:t>tourists</w:t>
      </w:r>
      <w:r w:rsidRPr="003C5C04">
        <w:rPr>
          <w:sz w:val="14"/>
        </w:rPr>
        <w:t xml:space="preserve">. 13Link to the text of the note A complication of a different nature is the extensive use of all these orbits by diverse military satellites and weaponry. All these space objects tend to be navigable. </w:t>
      </w:r>
      <w:r w:rsidRPr="003C1BE9">
        <w:rPr>
          <w:rStyle w:val="Emphasis"/>
          <w:highlight w:val="cyan"/>
        </w:rPr>
        <w:t>International</w:t>
      </w:r>
      <w:r w:rsidRPr="003C5C04">
        <w:rPr>
          <w:sz w:val="14"/>
        </w:rPr>
        <w:t xml:space="preserve"> space flight </w:t>
      </w:r>
      <w:r w:rsidRPr="003C1BE9">
        <w:rPr>
          <w:rStyle w:val="Emphasis"/>
          <w:highlight w:val="cyan"/>
        </w:rPr>
        <w:t>rules</w:t>
      </w:r>
      <w:r w:rsidRPr="003C5C04">
        <w:rPr>
          <w:sz w:val="14"/>
          <w:highlight w:val="cyan"/>
        </w:rPr>
        <w:t xml:space="preserve"> </w:t>
      </w:r>
      <w:r w:rsidRPr="003C1BE9">
        <w:rPr>
          <w:rStyle w:val="StyleUnderline"/>
          <w:highlight w:val="cyan"/>
        </w:rPr>
        <w:t xml:space="preserve">would </w:t>
      </w:r>
      <w:r w:rsidRPr="003C1BE9">
        <w:rPr>
          <w:rStyle w:val="Emphasis"/>
          <w:highlight w:val="cyan"/>
        </w:rPr>
        <w:t>greatly improve s</w:t>
      </w:r>
      <w:r w:rsidRPr="0058201A">
        <w:rPr>
          <w:rStyle w:val="Emphasis"/>
        </w:rPr>
        <w:t xml:space="preserve">pace </w:t>
      </w:r>
      <w:r w:rsidRPr="003C1BE9">
        <w:rPr>
          <w:rStyle w:val="Emphasis"/>
          <w:highlight w:val="cyan"/>
        </w:rPr>
        <w:t>t</w:t>
      </w:r>
      <w:r w:rsidRPr="0058201A">
        <w:rPr>
          <w:rStyle w:val="Emphasis"/>
        </w:rPr>
        <w:t xml:space="preserve">raffic </w:t>
      </w:r>
      <w:r w:rsidRPr="003C1BE9">
        <w:rPr>
          <w:rStyle w:val="Emphasis"/>
          <w:highlight w:val="cyan"/>
        </w:rPr>
        <w:t>m</w:t>
      </w:r>
      <w:r w:rsidRPr="0058201A">
        <w:rPr>
          <w:rStyle w:val="Emphasis"/>
        </w:rPr>
        <w:t>anagement</w:t>
      </w:r>
      <w:r w:rsidRPr="0058201A">
        <w:rPr>
          <w:rStyle w:val="StyleUnderline"/>
        </w:rPr>
        <w:t xml:space="preserve"> </w:t>
      </w:r>
      <w:r w:rsidRPr="00552348">
        <w:rPr>
          <w:rStyle w:val="StyleUnderline"/>
        </w:rPr>
        <w:t xml:space="preserve">in </w:t>
      </w:r>
      <w:r w:rsidRPr="00552348">
        <w:rPr>
          <w:rStyle w:val="Emphasis"/>
        </w:rPr>
        <w:t>GSO</w:t>
      </w:r>
      <w:r w:rsidRPr="00552348">
        <w:rPr>
          <w:rStyle w:val="StyleUnderline"/>
        </w:rPr>
        <w:t xml:space="preserve">, </w:t>
      </w:r>
      <w:r w:rsidRPr="00552348">
        <w:rPr>
          <w:rStyle w:val="Emphasis"/>
        </w:rPr>
        <w:t>MEO</w:t>
      </w:r>
      <w:r w:rsidRPr="00552348">
        <w:rPr>
          <w:rStyle w:val="StyleUnderline"/>
        </w:rPr>
        <w:t xml:space="preserve">, </w:t>
      </w:r>
      <w:r w:rsidRPr="00552348">
        <w:rPr>
          <w:rStyle w:val="Emphasis"/>
        </w:rPr>
        <w:t>and LEO</w:t>
      </w:r>
      <w:r w:rsidRPr="00552348">
        <w:rPr>
          <w:rStyle w:val="StyleUnderline"/>
        </w:rPr>
        <w:t>.</w:t>
      </w:r>
    </w:p>
    <w:p w14:paraId="6A1B3CF3" w14:textId="77777777" w:rsidR="0048118A" w:rsidRDefault="0048118A" w:rsidP="0048118A"/>
    <w:p w14:paraId="31FE3655" w14:textId="77777777" w:rsidR="0048118A" w:rsidRDefault="0048118A" w:rsidP="0048118A">
      <w:pPr>
        <w:keepNext/>
        <w:keepLines/>
        <w:spacing w:before="40"/>
        <w:outlineLvl w:val="3"/>
        <w:rPr>
          <w:rFonts w:eastAsia="Times New Roman" w:cs="Times New Roman"/>
          <w:b/>
          <w:iCs/>
          <w:sz w:val="26"/>
        </w:rPr>
      </w:pPr>
      <w:r>
        <w:rPr>
          <w:rFonts w:eastAsia="Times New Roman" w:cs="Times New Roman"/>
          <w:b/>
          <w:iCs/>
          <w:sz w:val="26"/>
        </w:rPr>
        <w:t xml:space="preserve">A] GEO slots---they </w:t>
      </w:r>
      <w:r w:rsidRPr="00217254">
        <w:rPr>
          <w:rFonts w:eastAsia="Times New Roman" w:cs="Times New Roman"/>
          <w:b/>
          <w:iCs/>
          <w:sz w:val="26"/>
        </w:rPr>
        <w:t>creates multiple scenarios for conflict</w:t>
      </w:r>
      <w:r>
        <w:rPr>
          <w:rFonts w:eastAsia="Times New Roman" w:cs="Times New Roman"/>
          <w:b/>
          <w:iCs/>
          <w:sz w:val="26"/>
        </w:rPr>
        <w:t xml:space="preserve"> in space</w:t>
      </w:r>
    </w:p>
    <w:p w14:paraId="00771E9E" w14:textId="77777777" w:rsidR="0048118A" w:rsidRDefault="0048118A" w:rsidP="0048118A">
      <w:pPr>
        <w:rPr>
          <w:rFonts w:eastAsia="Calibri" w:cs="Times New Roman"/>
        </w:rPr>
      </w:pPr>
      <w:r>
        <w:rPr>
          <w:rFonts w:eastAsia="Calibri" w:cs="Times New Roman"/>
        </w:rPr>
        <w:t xml:space="preserve">--Overcrowding GEO makes miscalc more likely – unclear who is responsible for what andn how to decide responsibility </w:t>
      </w:r>
    </w:p>
    <w:p w14:paraId="74DE4EAA" w14:textId="77777777" w:rsidR="0048118A" w:rsidRPr="006148B7" w:rsidRDefault="0048118A" w:rsidP="0048118A">
      <w:pPr>
        <w:rPr>
          <w:rFonts w:eastAsia="Calibri" w:cs="Times New Roman"/>
        </w:rPr>
      </w:pPr>
      <w:r>
        <w:rPr>
          <w:rFonts w:eastAsia="Calibri" w:cs="Times New Roman"/>
        </w:rPr>
        <w:t xml:space="preserve">--takes out communication satellites which provide essential early warning </w:t>
      </w:r>
    </w:p>
    <w:p w14:paraId="0F7CC39A" w14:textId="77777777" w:rsidR="0048118A" w:rsidRDefault="0048118A" w:rsidP="0048118A">
      <w:pPr>
        <w:rPr>
          <w:rFonts w:eastAsia="Calibri" w:cs="Times New Roman"/>
        </w:rPr>
      </w:pPr>
      <w:r w:rsidRPr="00217254">
        <w:rPr>
          <w:rFonts w:eastAsia="Calibri" w:cs="Times New Roman"/>
          <w:b/>
          <w:bCs/>
          <w:sz w:val="26"/>
        </w:rPr>
        <w:t>Klotz 99</w:t>
      </w:r>
      <w:r w:rsidRPr="00217254">
        <w:rPr>
          <w:rFonts w:eastAsia="Calibri" w:cs="Times New Roman"/>
        </w:rPr>
        <w:t>—Commander, Air Force Global Strike Command, Barksdale Air Force Base [Lt. Gen. Frank G. Klotz, Jan 1999, Space, Commerce, and National Security, Council on Foreign Relations, p.23-4]</w:t>
      </w:r>
    </w:p>
    <w:p w14:paraId="4068A2EB" w14:textId="77777777" w:rsidR="0048118A" w:rsidRPr="00217254" w:rsidRDefault="0048118A" w:rsidP="0048118A">
      <w:pPr>
        <w:rPr>
          <w:rFonts w:eastAsia="Calibri" w:cs="Times New Roman"/>
          <w:highlight w:val="yellow"/>
        </w:rPr>
      </w:pPr>
    </w:p>
    <w:p w14:paraId="093EDF26" w14:textId="77777777" w:rsidR="0048118A" w:rsidRDefault="0048118A" w:rsidP="0048118A">
      <w:pPr>
        <w:rPr>
          <w:rFonts w:eastAsia="Calibri" w:cs="Times New Roman"/>
          <w:sz w:val="16"/>
        </w:rPr>
      </w:pPr>
      <w:r w:rsidRPr="00217254">
        <w:rPr>
          <w:rFonts w:eastAsia="Calibri" w:cs="Times New Roman"/>
          <w:highlight w:val="yellow"/>
          <w:u w:val="single"/>
        </w:rPr>
        <w:t>The scramble for geo</w:t>
      </w:r>
      <w:r w:rsidRPr="007110B2">
        <w:rPr>
          <w:rFonts w:eastAsia="Calibri" w:cs="Times New Roman"/>
          <w:u w:val="single"/>
        </w:rPr>
        <w:t>synchronous</w:t>
      </w:r>
      <w:r w:rsidRPr="00217254">
        <w:rPr>
          <w:rFonts w:eastAsia="Calibri" w:cs="Times New Roman"/>
          <w:highlight w:val="yellow"/>
          <w:u w:val="single"/>
        </w:rPr>
        <w:t xml:space="preserve"> slots</w:t>
      </w:r>
      <w:r w:rsidRPr="00217254">
        <w:rPr>
          <w:rFonts w:eastAsia="Calibri" w:cs="Times New Roman"/>
          <w:u w:val="single"/>
        </w:rPr>
        <w:t xml:space="preserve"> and frequency allocations </w:t>
      </w:r>
      <w:r w:rsidRPr="00217254">
        <w:rPr>
          <w:rFonts w:eastAsia="Calibri" w:cs="Times New Roman"/>
          <w:highlight w:val="yellow"/>
          <w:u w:val="single"/>
        </w:rPr>
        <w:t>may</w:t>
      </w:r>
      <w:r w:rsidRPr="00217254">
        <w:rPr>
          <w:rFonts w:eastAsia="Calibri" w:cs="Times New Roman"/>
          <w:u w:val="single"/>
        </w:rPr>
        <w:t xml:space="preserve"> in fact </w:t>
      </w:r>
      <w:r w:rsidRPr="00217254">
        <w:rPr>
          <w:rFonts w:eastAsia="Calibri" w:cs="Times New Roman"/>
          <w:highlight w:val="yellow"/>
          <w:u w:val="single"/>
        </w:rPr>
        <w:t>intensify as</w:t>
      </w:r>
      <w:r w:rsidRPr="00217254">
        <w:rPr>
          <w:rFonts w:eastAsia="Calibri" w:cs="Times New Roman"/>
          <w:u w:val="single"/>
        </w:rPr>
        <w:t xml:space="preserve"> even </w:t>
      </w:r>
      <w:r w:rsidRPr="00217254">
        <w:rPr>
          <w:rFonts w:eastAsia="Calibri" w:cs="Times New Roman"/>
          <w:highlight w:val="yellow"/>
          <w:u w:val="single"/>
        </w:rPr>
        <w:t>more</w:t>
      </w:r>
      <w:r w:rsidRPr="00217254">
        <w:rPr>
          <w:rFonts w:eastAsia="Calibri" w:cs="Times New Roman"/>
          <w:sz w:val="16"/>
        </w:rPr>
        <w:t xml:space="preserve"> telecommunications </w:t>
      </w:r>
      <w:r w:rsidRPr="00217254">
        <w:rPr>
          <w:rFonts w:eastAsia="Calibri" w:cs="Times New Roman"/>
          <w:highlight w:val="yellow"/>
          <w:u w:val="single"/>
        </w:rPr>
        <w:t>satellites are launched and space becomes</w:t>
      </w:r>
      <w:r w:rsidRPr="00217254">
        <w:rPr>
          <w:rFonts w:eastAsia="Calibri" w:cs="Times New Roman"/>
          <w:u w:val="single"/>
        </w:rPr>
        <w:t xml:space="preserve"> even </w:t>
      </w:r>
      <w:r w:rsidRPr="00217254">
        <w:rPr>
          <w:rFonts w:eastAsia="Calibri" w:cs="Times New Roman"/>
          <w:highlight w:val="yellow"/>
          <w:u w:val="single"/>
        </w:rPr>
        <w:t>more "crowded."</w:t>
      </w:r>
      <w:r w:rsidRPr="00217254">
        <w:rPr>
          <w:rFonts w:eastAsia="Calibri" w:cs="Times New Roman"/>
          <w:sz w:val="16"/>
        </w:rPr>
        <w:t xml:space="preserve"> For the most part, the ITU has resolved most conflicts. Nevertheless, </w:t>
      </w:r>
      <w:r w:rsidRPr="00217254">
        <w:rPr>
          <w:rFonts w:eastAsia="Calibri" w:cs="Times New Roman"/>
          <w:highlight w:val="yellow"/>
          <w:u w:val="single"/>
        </w:rPr>
        <w:t>the</w:t>
      </w:r>
      <w:r w:rsidRPr="00217254">
        <w:rPr>
          <w:rFonts w:eastAsia="Calibri" w:cs="Times New Roman"/>
          <w:u w:val="single"/>
        </w:rPr>
        <w:t xml:space="preserve"> occasional </w:t>
      </w:r>
      <w:r w:rsidRPr="00217254">
        <w:rPr>
          <w:rFonts w:eastAsia="Calibri" w:cs="Times New Roman"/>
          <w:highlight w:val="yellow"/>
          <w:u w:val="single"/>
        </w:rPr>
        <w:t>breakdowns in the process for managing</w:t>
      </w:r>
      <w:r w:rsidRPr="00217254">
        <w:rPr>
          <w:rFonts w:eastAsia="Calibri" w:cs="Times New Roman"/>
          <w:u w:val="single"/>
        </w:rPr>
        <w:t xml:space="preserve"> and regulating</w:t>
      </w:r>
      <w:r w:rsidRPr="00217254">
        <w:rPr>
          <w:rFonts w:eastAsia="Calibri" w:cs="Times New Roman"/>
          <w:sz w:val="16"/>
        </w:rPr>
        <w:t xml:space="preserve"> </w:t>
      </w:r>
      <w:r w:rsidRPr="00552348">
        <w:rPr>
          <w:rFonts w:eastAsia="Calibri" w:cs="Times New Roman"/>
          <w:sz w:val="16"/>
        </w:rPr>
        <w:t xml:space="preserve">this </w:t>
      </w:r>
      <w:r w:rsidRPr="00552348">
        <w:rPr>
          <w:rFonts w:eastAsia="Calibri" w:cs="Times New Roman"/>
          <w:u w:val="single"/>
        </w:rPr>
        <w:t xml:space="preserve">competition </w:t>
      </w:r>
      <w:r w:rsidRPr="00217254">
        <w:rPr>
          <w:rFonts w:eastAsia="Calibri" w:cs="Times New Roman"/>
          <w:highlight w:val="yellow"/>
          <w:u w:val="single"/>
        </w:rPr>
        <w:t xml:space="preserve">give </w:t>
      </w:r>
      <w:r w:rsidRPr="00552348">
        <w:rPr>
          <w:rFonts w:eastAsia="Calibri" w:cs="Times New Roman"/>
          <w:u w:val="single"/>
        </w:rPr>
        <w:t xml:space="preserve">pause for </w:t>
      </w:r>
      <w:r w:rsidRPr="00217254">
        <w:rPr>
          <w:rFonts w:eastAsia="Calibri" w:cs="Times New Roman"/>
          <w:highlight w:val="yellow"/>
          <w:u w:val="single"/>
        </w:rPr>
        <w:t>concern</w:t>
      </w:r>
      <w:r w:rsidRPr="00217254">
        <w:rPr>
          <w:rFonts w:eastAsia="Calibri" w:cs="Times New Roman"/>
          <w:u w:val="single"/>
        </w:rPr>
        <w:t xml:space="preserve">. </w:t>
      </w:r>
      <w:r w:rsidRPr="00217254">
        <w:rPr>
          <w:rFonts w:eastAsia="Calibri" w:cs="Times New Roman"/>
          <w:highlight w:val="yellow"/>
          <w:u w:val="single"/>
        </w:rPr>
        <w:t>Interference</w:t>
      </w:r>
      <w:r w:rsidRPr="00217254">
        <w:rPr>
          <w:rFonts w:eastAsia="Calibri" w:cs="Times New Roman"/>
          <w:sz w:val="16"/>
        </w:rPr>
        <w:t>--inadvertent or deliberate--</w:t>
      </w:r>
      <w:r w:rsidRPr="00552348">
        <w:rPr>
          <w:rFonts w:eastAsia="Calibri" w:cs="Times New Roman"/>
          <w:u w:val="single"/>
        </w:rPr>
        <w:t>could</w:t>
      </w:r>
      <w:r w:rsidRPr="00217254">
        <w:rPr>
          <w:rFonts w:eastAsia="Calibri" w:cs="Times New Roman"/>
          <w:u w:val="single"/>
        </w:rPr>
        <w:t xml:space="preserve"> in </w:t>
      </w:r>
      <w:r w:rsidRPr="00217254">
        <w:rPr>
          <w:rFonts w:eastAsia="Calibri" w:cs="Times New Roman"/>
          <w:u w:val="single"/>
        </w:rPr>
        <w:lastRenderedPageBreak/>
        <w:t xml:space="preserve">fact </w:t>
      </w:r>
      <w:r w:rsidRPr="00217254">
        <w:rPr>
          <w:rFonts w:eastAsia="Calibri" w:cs="Times New Roman"/>
          <w:highlight w:val="yellow"/>
          <w:u w:val="single"/>
        </w:rPr>
        <w:t xml:space="preserve">pose a </w:t>
      </w:r>
      <w:r w:rsidRPr="00552348">
        <w:rPr>
          <w:rFonts w:eastAsia="Calibri" w:cs="Times New Roman"/>
          <w:u w:val="single"/>
        </w:rPr>
        <w:t xml:space="preserve">more immediate </w:t>
      </w:r>
      <w:r w:rsidRPr="00217254">
        <w:rPr>
          <w:rFonts w:eastAsia="Calibri" w:cs="Times New Roman"/>
          <w:highlight w:val="yellow"/>
          <w:u w:val="single"/>
        </w:rPr>
        <w:t>threat to U.S. military</w:t>
      </w:r>
      <w:r w:rsidRPr="00217254">
        <w:rPr>
          <w:rFonts w:eastAsia="Calibri" w:cs="Times New Roman"/>
          <w:u w:val="single"/>
        </w:rPr>
        <w:t xml:space="preserve"> and commercial interests </w:t>
      </w:r>
      <w:r w:rsidRPr="00217254">
        <w:rPr>
          <w:rFonts w:eastAsia="Calibri" w:cs="Times New Roman"/>
          <w:highlight w:val="yellow"/>
          <w:u w:val="single"/>
        </w:rPr>
        <w:t xml:space="preserve">than any </w:t>
      </w:r>
      <w:r w:rsidRPr="00552348">
        <w:rPr>
          <w:rFonts w:eastAsia="Calibri" w:cs="Times New Roman"/>
          <w:u w:val="single"/>
        </w:rPr>
        <w:t xml:space="preserve">nascent </w:t>
      </w:r>
      <w:r w:rsidRPr="00217254">
        <w:rPr>
          <w:rFonts w:eastAsia="Calibri" w:cs="Times New Roman"/>
          <w:highlight w:val="yellow"/>
          <w:u w:val="single"/>
        </w:rPr>
        <w:t xml:space="preserve">capability </w:t>
      </w:r>
      <w:r w:rsidRPr="00552348">
        <w:rPr>
          <w:rFonts w:eastAsia="Calibri" w:cs="Times New Roman"/>
          <w:u w:val="single"/>
        </w:rPr>
        <w:t xml:space="preserve">on the part </w:t>
      </w:r>
      <w:r w:rsidRPr="00217254">
        <w:rPr>
          <w:rFonts w:eastAsia="Calibri" w:cs="Times New Roman"/>
          <w:highlight w:val="yellow"/>
          <w:u w:val="single"/>
        </w:rPr>
        <w:t>of</w:t>
      </w:r>
      <w:r w:rsidRPr="00217254">
        <w:rPr>
          <w:rFonts w:eastAsia="Calibri" w:cs="Times New Roman"/>
          <w:sz w:val="16"/>
        </w:rPr>
        <w:t xml:space="preserve"> potential </w:t>
      </w:r>
      <w:r w:rsidRPr="00217254">
        <w:rPr>
          <w:rFonts w:eastAsia="Calibri" w:cs="Times New Roman"/>
          <w:highlight w:val="yellow"/>
          <w:u w:val="single"/>
        </w:rPr>
        <w:t>adversaries</w:t>
      </w:r>
      <w:r w:rsidRPr="00217254">
        <w:rPr>
          <w:rFonts w:eastAsia="Calibri" w:cs="Times New Roman"/>
          <w:u w:val="single"/>
        </w:rPr>
        <w:t xml:space="preserve"> to deliberately attack American space systems in crisis or conflict. </w:t>
      </w:r>
      <w:r w:rsidRPr="00217254">
        <w:rPr>
          <w:rFonts w:eastAsia="Calibri" w:cs="Times New Roman"/>
          <w:sz w:val="16"/>
        </w:rPr>
        <w:t>The possible interruption of the GPS signal by commercial communications satellites-with all its implications for military operations and the global information infrastructure-is a case in point.</w:t>
      </w:r>
    </w:p>
    <w:p w14:paraId="4C037D1C" w14:textId="77777777" w:rsidR="0048118A" w:rsidRDefault="0048118A" w:rsidP="0048118A">
      <w:pPr>
        <w:pStyle w:val="Heading4"/>
      </w:pPr>
      <w:r>
        <w:t xml:space="preserve">B] GNSS---absent management, it’ll be hit, causing </w:t>
      </w:r>
      <w:r w:rsidRPr="007246F9">
        <w:rPr>
          <w:u w:val="single"/>
        </w:rPr>
        <w:t>escalation</w:t>
      </w:r>
      <w:r>
        <w:t xml:space="preserve"> </w:t>
      </w:r>
    </w:p>
    <w:p w14:paraId="3CE37FE0" w14:textId="77777777" w:rsidR="0048118A" w:rsidRDefault="0048118A" w:rsidP="0048118A">
      <w:r w:rsidRPr="00167D5E">
        <w:rPr>
          <w:rStyle w:val="Style13ptBold"/>
        </w:rPr>
        <w:t xml:space="preserve">Bowman 18 </w:t>
      </w:r>
      <w:r>
        <w:t xml:space="preserve">- </w:t>
      </w:r>
      <w:r w:rsidRPr="00167D5E">
        <w:t>Visiting Graduate Researcher, Defence and Military Analysis</w:t>
      </w:r>
      <w:r>
        <w:t xml:space="preserve"> at IISS</w:t>
      </w:r>
    </w:p>
    <w:p w14:paraId="7EAD9302" w14:textId="77777777" w:rsidR="0048118A" w:rsidRDefault="0048118A" w:rsidP="0048118A">
      <w:r>
        <w:t>Peter, “</w:t>
      </w:r>
      <w:r w:rsidRPr="00A934D2">
        <w:t>Navigation warfare: the battle lines</w:t>
      </w:r>
      <w:r>
        <w:t xml:space="preserve">,” </w:t>
      </w:r>
      <w:r w:rsidRPr="00A934D2">
        <w:t>International Institute for Strategic Studies</w:t>
      </w:r>
      <w:r>
        <w:t xml:space="preserve">, December 21, 2018, </w:t>
      </w:r>
      <w:r w:rsidRPr="00A934D2">
        <w:t>https://www.iiss.org/blogs/military-balance/2018/12/navigation-warfare-battle-lines</w:t>
      </w:r>
    </w:p>
    <w:p w14:paraId="63ED9D60" w14:textId="77777777" w:rsidR="0048118A" w:rsidRDefault="0048118A" w:rsidP="0048118A"/>
    <w:p w14:paraId="0C4791D0" w14:textId="165EBCEE" w:rsidR="0048118A" w:rsidRPr="00177217" w:rsidRDefault="0048118A" w:rsidP="0048118A">
      <w:pPr>
        <w:rPr>
          <w:sz w:val="16"/>
        </w:rPr>
      </w:pPr>
      <w:r w:rsidRPr="007246F9">
        <w:rPr>
          <w:rStyle w:val="StyleUnderline"/>
          <w:highlight w:val="cyan"/>
        </w:rPr>
        <w:t>Military systems</w:t>
      </w:r>
      <w:r w:rsidRPr="007246F9">
        <w:rPr>
          <w:sz w:val="16"/>
          <w:highlight w:val="cyan"/>
        </w:rPr>
        <w:t xml:space="preserve"> </w:t>
      </w:r>
      <w:r w:rsidRPr="007246F9">
        <w:rPr>
          <w:rStyle w:val="StyleUnderline"/>
          <w:highlight w:val="cyan"/>
        </w:rPr>
        <w:t>are</w:t>
      </w:r>
      <w:r w:rsidRPr="00FC005A">
        <w:rPr>
          <w:sz w:val="16"/>
        </w:rPr>
        <w:t xml:space="preserve"> ever </w:t>
      </w:r>
      <w:r w:rsidRPr="00FC005A">
        <w:rPr>
          <w:rStyle w:val="Emphasis"/>
        </w:rPr>
        <w:t xml:space="preserve">more </w:t>
      </w:r>
      <w:r w:rsidRPr="007246F9">
        <w:rPr>
          <w:rStyle w:val="Emphasis"/>
          <w:highlight w:val="cyan"/>
        </w:rPr>
        <w:t>reliant on GNSS</w:t>
      </w:r>
      <w:r w:rsidRPr="00FC005A">
        <w:rPr>
          <w:sz w:val="16"/>
        </w:rPr>
        <w:t xml:space="preserve"> </w:t>
      </w:r>
      <w:r w:rsidRPr="007246F9">
        <w:rPr>
          <w:rStyle w:val="StyleUnderline"/>
          <w:highlight w:val="cyan"/>
        </w:rPr>
        <w:t xml:space="preserve">for </w:t>
      </w:r>
      <w:r w:rsidRPr="007246F9">
        <w:rPr>
          <w:rStyle w:val="Emphasis"/>
          <w:highlight w:val="cyan"/>
        </w:rPr>
        <w:t>c</w:t>
      </w:r>
      <w:r w:rsidRPr="00FC005A">
        <w:rPr>
          <w:rStyle w:val="Emphasis"/>
        </w:rPr>
        <w:t xml:space="preserve">ommand </w:t>
      </w:r>
      <w:r w:rsidRPr="007246F9">
        <w:rPr>
          <w:rStyle w:val="Emphasis"/>
          <w:highlight w:val="cyan"/>
        </w:rPr>
        <w:t>and c</w:t>
      </w:r>
      <w:r w:rsidRPr="00FC005A">
        <w:rPr>
          <w:rStyle w:val="Emphasis"/>
        </w:rPr>
        <w:t>ontrol</w:t>
      </w:r>
      <w:r w:rsidRPr="00FC005A">
        <w:rPr>
          <w:sz w:val="16"/>
        </w:rPr>
        <w:t xml:space="preserve">, </w:t>
      </w:r>
      <w:proofErr w:type="gramStart"/>
      <w:r w:rsidRPr="00552348">
        <w:rPr>
          <w:rStyle w:val="Emphasis"/>
        </w:rPr>
        <w:t>navigation</w:t>
      </w:r>
      <w:proofErr w:type="gramEnd"/>
      <w:r w:rsidRPr="00FC005A">
        <w:rPr>
          <w:sz w:val="16"/>
        </w:rPr>
        <w:t xml:space="preserve"> </w:t>
      </w:r>
      <w:r w:rsidRPr="007246F9">
        <w:rPr>
          <w:rStyle w:val="Emphasis"/>
          <w:highlight w:val="cyan"/>
        </w:rPr>
        <w:t>and precision-</w:t>
      </w:r>
      <w:r w:rsidRPr="00552348">
        <w:rPr>
          <w:rStyle w:val="Emphasis"/>
        </w:rPr>
        <w:t>guided</w:t>
      </w:r>
      <w:r w:rsidRPr="00552348">
        <w:rPr>
          <w:sz w:val="16"/>
        </w:rPr>
        <w:t xml:space="preserve"> </w:t>
      </w:r>
      <w:r w:rsidRPr="007246F9">
        <w:rPr>
          <w:rStyle w:val="StyleUnderline"/>
          <w:highlight w:val="cyan"/>
        </w:rPr>
        <w:t>munition</w:t>
      </w:r>
      <w:r w:rsidRPr="00FC005A">
        <w:rPr>
          <w:rStyle w:val="StyleUnderline"/>
        </w:rPr>
        <w:t xml:space="preserve"> delivery</w:t>
      </w:r>
      <w:r w:rsidRPr="00FC005A">
        <w:rPr>
          <w:sz w:val="16"/>
        </w:rPr>
        <w:t xml:space="preserve">. Such is the importance of satellite navigation systems that </w:t>
      </w:r>
      <w:r w:rsidRPr="00552348">
        <w:rPr>
          <w:rStyle w:val="StyleUnderline"/>
        </w:rPr>
        <w:t xml:space="preserve">they are </w:t>
      </w:r>
      <w:r w:rsidRPr="007246F9">
        <w:rPr>
          <w:rStyle w:val="StyleUnderline"/>
          <w:highlight w:val="cyan"/>
        </w:rPr>
        <w:t xml:space="preserve">increasingly the </w:t>
      </w:r>
      <w:r w:rsidRPr="007246F9">
        <w:rPr>
          <w:rStyle w:val="Emphasis"/>
          <w:highlight w:val="cyan"/>
        </w:rPr>
        <w:t>focus of hostile intent</w:t>
      </w:r>
      <w:r w:rsidRPr="00FC005A">
        <w:rPr>
          <w:sz w:val="16"/>
        </w:rPr>
        <w:t xml:space="preserve"> to degrade performance or deny access.</w:t>
      </w:r>
      <w:r w:rsidR="003C5C04">
        <w:rPr>
          <w:sz w:val="16"/>
        </w:rPr>
        <w:t xml:space="preserve"> </w:t>
      </w:r>
      <w:r w:rsidRPr="00FC005A">
        <w:rPr>
          <w:rStyle w:val="StyleUnderline"/>
        </w:rPr>
        <w:t>One vulnerability is embedded in the space-based nature of the system</w:t>
      </w:r>
      <w:r w:rsidRPr="00FC005A">
        <w:rPr>
          <w:sz w:val="16"/>
        </w:rPr>
        <w:t xml:space="preserve">. The thousands of kilometres between the satellite and the receiver mean the </w:t>
      </w:r>
      <w:r w:rsidRPr="00FC005A">
        <w:rPr>
          <w:rStyle w:val="StyleUnderline"/>
        </w:rPr>
        <w:t>signals are relatively weak compared to most other commercial radio signals</w:t>
      </w:r>
      <w:r w:rsidRPr="00FC005A">
        <w:rPr>
          <w:sz w:val="16"/>
        </w:rPr>
        <w:t xml:space="preserve">, which usually must travel only tens or a few hundred kilometres. </w:t>
      </w:r>
      <w:r w:rsidRPr="00FC005A">
        <w:rPr>
          <w:rStyle w:val="Emphasis"/>
        </w:rPr>
        <w:t>Jammers can be used</w:t>
      </w:r>
      <w:r w:rsidRPr="00FC005A">
        <w:rPr>
          <w:sz w:val="16"/>
        </w:rPr>
        <w:t xml:space="preserve"> </w:t>
      </w:r>
      <w:r w:rsidRPr="00FC005A">
        <w:rPr>
          <w:rStyle w:val="StyleUnderline"/>
        </w:rPr>
        <w:t>to transmit noise over the frequency band used by GNSS to inhibit reception.</w:t>
      </w:r>
      <w:r w:rsidRPr="00FC005A">
        <w:rPr>
          <w:sz w:val="16"/>
        </w:rPr>
        <w:t xml:space="preserve"> Comparatively simple and low-cost jammers aimed at interfering with commercial applications are widely available.</w:t>
      </w:r>
      <w:r w:rsidR="003C5C04">
        <w:rPr>
          <w:sz w:val="16"/>
        </w:rPr>
        <w:t xml:space="preserve"> </w:t>
      </w:r>
      <w:r>
        <w:t>Jamming and spoofing</w:t>
      </w:r>
      <w:r w:rsidR="003C5C04">
        <w:t xml:space="preserve"> </w:t>
      </w:r>
      <w:r w:rsidRPr="007246F9">
        <w:rPr>
          <w:rStyle w:val="Emphasis"/>
          <w:highlight w:val="cyan"/>
        </w:rPr>
        <w:t>States</w:t>
      </w:r>
      <w:r w:rsidRPr="007246F9">
        <w:rPr>
          <w:sz w:val="16"/>
          <w:highlight w:val="cyan"/>
        </w:rPr>
        <w:t xml:space="preserve"> </w:t>
      </w:r>
      <w:r w:rsidRPr="00552348">
        <w:rPr>
          <w:rStyle w:val="StyleUnderline"/>
        </w:rPr>
        <w:t xml:space="preserve">and </w:t>
      </w:r>
      <w:r w:rsidRPr="00552348">
        <w:rPr>
          <w:rStyle w:val="Emphasis"/>
        </w:rPr>
        <w:t>some non-state actors</w:t>
      </w:r>
      <w:r w:rsidRPr="00552348">
        <w:rPr>
          <w:rStyle w:val="StyleUnderline"/>
        </w:rPr>
        <w:t xml:space="preserve"> </w:t>
      </w:r>
      <w:r w:rsidRPr="007246F9">
        <w:rPr>
          <w:rStyle w:val="StyleUnderline"/>
          <w:highlight w:val="cyan"/>
        </w:rPr>
        <w:t>have</w:t>
      </w:r>
      <w:r w:rsidRPr="00FC005A">
        <w:rPr>
          <w:rStyle w:val="StyleUnderline"/>
        </w:rPr>
        <w:t xml:space="preserve"> developed or </w:t>
      </w:r>
      <w:r w:rsidRPr="007246F9">
        <w:rPr>
          <w:rStyle w:val="StyleUnderline"/>
          <w:highlight w:val="cyan"/>
        </w:rPr>
        <w:t>acquired</w:t>
      </w:r>
      <w:r w:rsidRPr="00FC005A">
        <w:rPr>
          <w:rStyle w:val="StyleUnderline"/>
        </w:rPr>
        <w:t xml:space="preserve"> more sophisticated </w:t>
      </w:r>
      <w:r w:rsidRPr="007246F9">
        <w:rPr>
          <w:rStyle w:val="StyleUnderline"/>
          <w:highlight w:val="cyan"/>
        </w:rPr>
        <w:t>high-power jammers</w:t>
      </w:r>
      <w:r w:rsidRPr="00177217">
        <w:rPr>
          <w:sz w:val="16"/>
        </w:rPr>
        <w:t xml:space="preserve">, with signal emissions frequently registered in Syria, eastern </w:t>
      </w:r>
      <w:proofErr w:type="gramStart"/>
      <w:r w:rsidRPr="00177217">
        <w:rPr>
          <w:sz w:val="16"/>
        </w:rPr>
        <w:t>Ukraine</w:t>
      </w:r>
      <w:proofErr w:type="gramEnd"/>
      <w:r w:rsidRPr="00177217">
        <w:rPr>
          <w:sz w:val="16"/>
        </w:rPr>
        <w:t xml:space="preserve"> and North Korea. In April 2013, navigation systems of South Korean aircraft and mobile telephone networks in the South Korean capital, Seoul, were severely disrupted by a 50-watt jamming system apparently transmitting from North Korea.</w:t>
      </w:r>
      <w:r w:rsidR="003C5C04">
        <w:rPr>
          <w:sz w:val="16"/>
        </w:rPr>
        <w:t xml:space="preserve"> </w:t>
      </w:r>
      <w:r w:rsidRPr="007246F9">
        <w:rPr>
          <w:rStyle w:val="StyleUnderline"/>
          <w:highlight w:val="cyan"/>
        </w:rPr>
        <w:t xml:space="preserve">Along with </w:t>
      </w:r>
      <w:r w:rsidRPr="007246F9">
        <w:rPr>
          <w:rStyle w:val="StyleUnderline"/>
        </w:rPr>
        <w:t>simple</w:t>
      </w:r>
      <w:r w:rsidRPr="00177217">
        <w:rPr>
          <w:rStyle w:val="StyleUnderline"/>
        </w:rPr>
        <w:t xml:space="preserve"> </w:t>
      </w:r>
      <w:r w:rsidRPr="007246F9">
        <w:rPr>
          <w:rStyle w:val="StyleUnderline"/>
          <w:highlight w:val="cyan"/>
        </w:rPr>
        <w:t>jamming</w:t>
      </w:r>
      <w:r w:rsidRPr="00177217">
        <w:rPr>
          <w:sz w:val="16"/>
        </w:rPr>
        <w:t xml:space="preserve">, </w:t>
      </w:r>
      <w:r w:rsidRPr="007246F9">
        <w:rPr>
          <w:rStyle w:val="Emphasis"/>
          <w:highlight w:val="cyan"/>
        </w:rPr>
        <w:t xml:space="preserve">spoofing </w:t>
      </w:r>
      <w:r w:rsidRPr="00552348">
        <w:rPr>
          <w:rStyle w:val="Emphasis"/>
        </w:rPr>
        <w:t>devices</w:t>
      </w:r>
      <w:r w:rsidRPr="00177217">
        <w:rPr>
          <w:sz w:val="16"/>
        </w:rPr>
        <w:t xml:space="preserve"> </w:t>
      </w:r>
      <w:r w:rsidRPr="00177217">
        <w:rPr>
          <w:rStyle w:val="StyleUnderline"/>
        </w:rPr>
        <w:t xml:space="preserve">that intimate true GNSS data have also been developed to </w:t>
      </w:r>
      <w:r w:rsidRPr="007246F9">
        <w:rPr>
          <w:rStyle w:val="StyleUnderline"/>
          <w:highlight w:val="cyan"/>
        </w:rPr>
        <w:t>manipulate</w:t>
      </w:r>
      <w:r w:rsidRPr="00177217">
        <w:rPr>
          <w:rStyle w:val="StyleUnderline"/>
        </w:rPr>
        <w:t xml:space="preserve"> the </w:t>
      </w:r>
      <w:r w:rsidRPr="007246F9">
        <w:rPr>
          <w:rStyle w:val="StyleUnderline"/>
          <w:highlight w:val="cyan"/>
        </w:rPr>
        <w:t xml:space="preserve">position </w:t>
      </w:r>
      <w:r w:rsidRPr="00552348">
        <w:rPr>
          <w:rStyle w:val="StyleUnderline"/>
        </w:rPr>
        <w:t>and timing</w:t>
      </w:r>
      <w:r w:rsidRPr="00177217">
        <w:rPr>
          <w:rStyle w:val="StyleUnderline"/>
        </w:rPr>
        <w:t xml:space="preserve"> solution</w:t>
      </w:r>
      <w:r w:rsidRPr="00177217">
        <w:rPr>
          <w:sz w:val="16"/>
        </w:rPr>
        <w:t xml:space="preserve"> </w:t>
      </w:r>
      <w:r w:rsidRPr="00177217">
        <w:rPr>
          <w:rStyle w:val="StyleUnderline"/>
        </w:rPr>
        <w:t xml:space="preserve">determined </w:t>
      </w:r>
      <w:r w:rsidRPr="007246F9">
        <w:rPr>
          <w:rStyle w:val="StyleUnderline"/>
          <w:highlight w:val="cyan"/>
        </w:rPr>
        <w:t>by receivers</w:t>
      </w:r>
      <w:r w:rsidRPr="00177217">
        <w:rPr>
          <w:sz w:val="16"/>
        </w:rPr>
        <w:t xml:space="preserve">. While jamming simply removes the ability to receive GNSS signals, spoofing is more insidious, with the potential to sway decision-making and actions by generating false positioning and timing. Today </w:t>
      </w:r>
      <w:r w:rsidRPr="007246F9">
        <w:rPr>
          <w:rStyle w:val="StyleUnderline"/>
          <w:highlight w:val="cyan"/>
        </w:rPr>
        <w:t>military</w:t>
      </w:r>
      <w:r w:rsidRPr="00177217">
        <w:rPr>
          <w:rStyle w:val="StyleUnderline"/>
        </w:rPr>
        <w:t xml:space="preserve"> and civilian </w:t>
      </w:r>
      <w:r w:rsidRPr="007246F9">
        <w:rPr>
          <w:rStyle w:val="StyleUnderline"/>
          <w:highlight w:val="cyan"/>
        </w:rPr>
        <w:t>groups have</w:t>
      </w:r>
      <w:r w:rsidRPr="00177217">
        <w:rPr>
          <w:rStyle w:val="StyleUnderline"/>
        </w:rPr>
        <w:t xml:space="preserve"> the </w:t>
      </w:r>
      <w:r w:rsidRPr="007246F9">
        <w:rPr>
          <w:rStyle w:val="StyleUnderline"/>
          <w:highlight w:val="cyan"/>
        </w:rPr>
        <w:t>capability</w:t>
      </w:r>
      <w:r w:rsidRPr="00177217">
        <w:rPr>
          <w:rStyle w:val="StyleUnderline"/>
        </w:rPr>
        <w:t xml:space="preserve"> </w:t>
      </w:r>
      <w:r w:rsidRPr="007246F9">
        <w:rPr>
          <w:rStyle w:val="StyleUnderline"/>
          <w:highlight w:val="cyan"/>
        </w:rPr>
        <w:t xml:space="preserve">to </w:t>
      </w:r>
      <w:r w:rsidRPr="007246F9">
        <w:rPr>
          <w:rStyle w:val="Emphasis"/>
          <w:highlight w:val="cyan"/>
        </w:rPr>
        <w:t>spoof</w:t>
      </w:r>
      <w:r w:rsidRPr="00177217">
        <w:rPr>
          <w:rStyle w:val="Emphasis"/>
        </w:rPr>
        <w:t xml:space="preserve"> unencrypted </w:t>
      </w:r>
      <w:r w:rsidRPr="007246F9">
        <w:rPr>
          <w:rStyle w:val="Emphasis"/>
          <w:highlight w:val="cyan"/>
        </w:rPr>
        <w:t>GNSS</w:t>
      </w:r>
      <w:r w:rsidRPr="00177217">
        <w:rPr>
          <w:rStyle w:val="Emphasis"/>
        </w:rPr>
        <w:t xml:space="preserve"> signals with </w:t>
      </w:r>
      <w:r w:rsidRPr="007246F9">
        <w:rPr>
          <w:rStyle w:val="Emphasis"/>
          <w:highlight w:val="cyan"/>
        </w:rPr>
        <w:t>ease</w:t>
      </w:r>
      <w:r w:rsidRPr="00177217">
        <w:rPr>
          <w:rStyle w:val="Emphasis"/>
        </w:rPr>
        <w:t>.</w:t>
      </w:r>
      <w:r w:rsidRPr="00177217">
        <w:rPr>
          <w:sz w:val="16"/>
        </w:rPr>
        <w:t xml:space="preserve"> </w:t>
      </w:r>
      <w:r w:rsidRPr="00177217">
        <w:rPr>
          <w:rStyle w:val="StyleUnderline"/>
        </w:rPr>
        <w:t>Conventional spoofing techniques</w:t>
      </w:r>
      <w:r w:rsidRPr="00177217">
        <w:rPr>
          <w:sz w:val="16"/>
        </w:rPr>
        <w:t xml:space="preserve">, however, </w:t>
      </w:r>
      <w:r w:rsidRPr="00177217">
        <w:rPr>
          <w:rStyle w:val="StyleUnderline"/>
        </w:rPr>
        <w:t>are not effective against encrypted military GNSS systems such as the P(Y) version of GPS without prior knowledge of the encryption key.</w:t>
      </w:r>
      <w:r w:rsidRPr="00177217">
        <w:rPr>
          <w:sz w:val="16"/>
        </w:rPr>
        <w:t xml:space="preserve"> But </w:t>
      </w:r>
      <w:r w:rsidRPr="00177217">
        <w:rPr>
          <w:rStyle w:val="StyleUnderline"/>
        </w:rPr>
        <w:t>these</w:t>
      </w:r>
      <w:r w:rsidRPr="00177217">
        <w:rPr>
          <w:sz w:val="16"/>
        </w:rPr>
        <w:t xml:space="preserve"> </w:t>
      </w:r>
      <w:r w:rsidRPr="00177217">
        <w:rPr>
          <w:rStyle w:val="StyleUnderline"/>
        </w:rPr>
        <w:t>signals could be vulnerable to another form of spoofing known as meaconing</w:t>
      </w:r>
      <w:r w:rsidRPr="00177217">
        <w:rPr>
          <w:sz w:val="16"/>
        </w:rPr>
        <w:t xml:space="preserve"> (masked beaconing). This technique uses a signal repeater to capture and rebroadcast genuine signals with a time offset. In practice, this effect is challenging to produce against advanced receivers with inbuilt signal integrity checks.</w:t>
      </w:r>
      <w:r w:rsidR="003C5C04">
        <w:rPr>
          <w:sz w:val="16"/>
        </w:rPr>
        <w:t xml:space="preserve"> </w:t>
      </w:r>
      <w:r w:rsidRPr="00177217">
        <w:rPr>
          <w:rStyle w:val="StyleUnderline"/>
        </w:rPr>
        <w:t xml:space="preserve">Given how cheaply and easily jamming and spoofing can be implemented, GNSS denial could become a </w:t>
      </w:r>
      <w:r w:rsidRPr="007246F9">
        <w:rPr>
          <w:rStyle w:val="Emphasis"/>
          <w:highlight w:val="cyan"/>
        </w:rPr>
        <w:t>potent tool</w:t>
      </w:r>
      <w:r w:rsidRPr="00177217">
        <w:rPr>
          <w:rStyle w:val="Emphasis"/>
        </w:rPr>
        <w:t xml:space="preserve"> available </w:t>
      </w:r>
      <w:r w:rsidRPr="007246F9">
        <w:rPr>
          <w:rStyle w:val="Emphasis"/>
          <w:highlight w:val="cyan"/>
        </w:rPr>
        <w:t>for</w:t>
      </w:r>
      <w:r w:rsidRPr="00177217">
        <w:rPr>
          <w:rStyle w:val="Emphasis"/>
        </w:rPr>
        <w:t xml:space="preserve"> organisations fighting </w:t>
      </w:r>
      <w:r w:rsidRPr="007246F9">
        <w:rPr>
          <w:rStyle w:val="Emphasis"/>
          <w:highlight w:val="cyan"/>
        </w:rPr>
        <w:t>asymmetric</w:t>
      </w:r>
      <w:r w:rsidRPr="00177217">
        <w:rPr>
          <w:sz w:val="16"/>
        </w:rPr>
        <w:t xml:space="preserve"> – or tolerance – </w:t>
      </w:r>
      <w:r w:rsidRPr="007246F9">
        <w:rPr>
          <w:rStyle w:val="Emphasis"/>
          <w:highlight w:val="cyan"/>
        </w:rPr>
        <w:t>warfare</w:t>
      </w:r>
      <w:r w:rsidRPr="00177217">
        <w:rPr>
          <w:sz w:val="16"/>
        </w:rPr>
        <w:t>.</w:t>
      </w:r>
    </w:p>
    <w:p w14:paraId="7064BAD9" w14:textId="77777777" w:rsidR="003C5C04" w:rsidRDefault="003C5C04" w:rsidP="003C5C04"/>
    <w:p w14:paraId="30B19063" w14:textId="4B82B4F3" w:rsidR="0048118A" w:rsidRPr="005F0A20" w:rsidRDefault="0048118A" w:rsidP="0048118A">
      <w:pPr>
        <w:pStyle w:val="Heading4"/>
      </w:pPr>
      <w:r>
        <w:t xml:space="preserve">Debris now is </w:t>
      </w:r>
      <w:r w:rsidRPr="007246F9">
        <w:rPr>
          <w:u w:val="single"/>
        </w:rPr>
        <w:t>self-contained</w:t>
      </w:r>
      <w:r>
        <w:t xml:space="preserve">---that means accidents </w:t>
      </w:r>
      <w:r w:rsidRPr="007246F9">
        <w:rPr>
          <w:u w:val="single"/>
        </w:rPr>
        <w:t>now are better</w:t>
      </w:r>
    </w:p>
    <w:p w14:paraId="26FCE5CE" w14:textId="77777777" w:rsidR="0048118A" w:rsidRPr="005F0A20" w:rsidRDefault="0048118A" w:rsidP="0048118A">
      <w:pPr>
        <w:rPr>
          <w:rStyle w:val="Style13ptBold"/>
        </w:rPr>
      </w:pPr>
      <w:r>
        <w:rPr>
          <w:rStyle w:val="Style13ptBold"/>
        </w:rPr>
        <w:t>Park 18</w:t>
      </w:r>
    </w:p>
    <w:p w14:paraId="4F08E062" w14:textId="77777777" w:rsidR="0048118A" w:rsidRDefault="0048118A" w:rsidP="0048118A">
      <w:r>
        <w:t xml:space="preserve">Ye Joo Park, citing NASA studies on orbital debris, How Dangerous is Space </w:t>
      </w:r>
      <w:proofErr w:type="gramStart"/>
      <w:r>
        <w:t>Debris?,</w:t>
      </w:r>
      <w:proofErr w:type="gramEnd"/>
      <w:r>
        <w:t xml:space="preserve"> Research Association for Interdisciplinary Studies, RAIS Conference Proceedings, November 19-20, 2018, DOI: 10.5281/zenodo.1572516, </w:t>
      </w:r>
      <w:hyperlink r:id="rId13" w:history="1">
        <w:r w:rsidRPr="00C624F6">
          <w:rPr>
            <w:rStyle w:val="Hyperlink"/>
          </w:rPr>
          <w:t>https://ssrn.com/abstract=3303541</w:t>
        </w:r>
      </w:hyperlink>
    </w:p>
    <w:p w14:paraId="0E41B380" w14:textId="376BB436" w:rsidR="0048118A" w:rsidRPr="003C5C04" w:rsidRDefault="0048118A" w:rsidP="0048118A">
      <w:pPr>
        <w:rPr>
          <w:sz w:val="16"/>
        </w:rPr>
      </w:pPr>
      <w:r w:rsidRPr="003C5C04">
        <w:rPr>
          <w:sz w:val="16"/>
        </w:rPr>
        <w:lastRenderedPageBreak/>
        <w:t>Other factors to consider concerning collisions in Space</w:t>
      </w:r>
      <w:r w:rsidR="003C5C04" w:rsidRPr="003C5C04">
        <w:rPr>
          <w:sz w:val="16"/>
        </w:rPr>
        <w:t xml:space="preserve"> </w:t>
      </w:r>
      <w:r w:rsidRPr="005F0A20">
        <w:rPr>
          <w:rStyle w:val="TitleChar"/>
        </w:rPr>
        <w:t>While it’s true that there are thousands of space objects</w:t>
      </w:r>
      <w:r w:rsidRPr="003C5C04">
        <w:rPr>
          <w:sz w:val="16"/>
        </w:rPr>
        <w:t xml:space="preserve"> </w:t>
      </w:r>
      <w:r w:rsidRPr="005F0A20">
        <w:rPr>
          <w:rStyle w:val="TitleChar"/>
        </w:rPr>
        <w:t xml:space="preserve">directly above Earth in an 800-kilometer band, </w:t>
      </w:r>
      <w:r w:rsidRPr="000D1E8E">
        <w:rPr>
          <w:rStyle w:val="Emphasis"/>
          <w:highlight w:val="cyan"/>
        </w:rPr>
        <w:t>space is so vast</w:t>
      </w:r>
      <w:r w:rsidRPr="003C5C04">
        <w:rPr>
          <w:sz w:val="16"/>
        </w:rPr>
        <w:t xml:space="preserve"> </w:t>
      </w:r>
      <w:r w:rsidRPr="005F0A20">
        <w:rPr>
          <w:rStyle w:val="TitleChar"/>
        </w:rPr>
        <w:t>that it’s helpful to pause for a moment and reflect</w:t>
      </w:r>
      <w:r w:rsidRPr="003C5C04">
        <w:rPr>
          <w:sz w:val="16"/>
        </w:rPr>
        <w:t xml:space="preserve">... </w:t>
      </w:r>
      <w:r w:rsidRPr="000D1E8E">
        <w:rPr>
          <w:rStyle w:val="TitleChar"/>
          <w:highlight w:val="cyan"/>
        </w:rPr>
        <w:t>in the area</w:t>
      </w:r>
      <w:r w:rsidRPr="005F0A20">
        <w:rPr>
          <w:rStyle w:val="TitleChar"/>
        </w:rPr>
        <w:t xml:space="preserve"> directly </w:t>
      </w:r>
      <w:r w:rsidRPr="000D1E8E">
        <w:rPr>
          <w:rStyle w:val="TitleChar"/>
          <w:highlight w:val="cyan"/>
        </w:rPr>
        <w:t xml:space="preserve">above the </w:t>
      </w:r>
      <w:r w:rsidRPr="000D1E8E">
        <w:rPr>
          <w:rStyle w:val="Emphasis"/>
          <w:highlight w:val="cyan"/>
        </w:rPr>
        <w:t>entire</w:t>
      </w:r>
      <w:r w:rsidRPr="005F0A20">
        <w:rPr>
          <w:rStyle w:val="Emphasis"/>
        </w:rPr>
        <w:t xml:space="preserve"> continental </w:t>
      </w:r>
      <w:r w:rsidRPr="000D1E8E">
        <w:rPr>
          <w:rStyle w:val="Emphasis"/>
          <w:highlight w:val="cyan"/>
        </w:rPr>
        <w:t>U.S.,</w:t>
      </w:r>
      <w:r w:rsidRPr="003C5C04">
        <w:rPr>
          <w:sz w:val="16"/>
          <w:highlight w:val="cyan"/>
        </w:rPr>
        <w:t xml:space="preserve"> </w:t>
      </w:r>
      <w:r w:rsidRPr="000D1E8E">
        <w:rPr>
          <w:rStyle w:val="TitleChar"/>
          <w:highlight w:val="cyan"/>
        </w:rPr>
        <w:t>there</w:t>
      </w:r>
      <w:r w:rsidRPr="005F0A20">
        <w:rPr>
          <w:rStyle w:val="TitleChar"/>
        </w:rPr>
        <w:t xml:space="preserve"> are typically </w:t>
      </w:r>
      <w:r w:rsidRPr="000D1E8E">
        <w:rPr>
          <w:rStyle w:val="TitleChar"/>
          <w:highlight w:val="cyan"/>
        </w:rPr>
        <w:t xml:space="preserve">only </w:t>
      </w:r>
      <w:r w:rsidRPr="000D1E8E">
        <w:rPr>
          <w:rStyle w:val="Emphasis"/>
          <w:highlight w:val="cyan"/>
        </w:rPr>
        <w:t>three</w:t>
      </w:r>
      <w:r w:rsidRPr="005F0A20">
        <w:rPr>
          <w:rStyle w:val="Emphasis"/>
        </w:rPr>
        <w:t xml:space="preserve"> or four </w:t>
      </w:r>
      <w:r w:rsidRPr="000D1E8E">
        <w:rPr>
          <w:rStyle w:val="Emphasis"/>
          <w:highlight w:val="cyan"/>
        </w:rPr>
        <w:t>items</w:t>
      </w:r>
      <w:r w:rsidRPr="003C5C04">
        <w:rPr>
          <w:sz w:val="16"/>
        </w:rPr>
        <w:t xml:space="preserve"> </w:t>
      </w:r>
      <w:r w:rsidRPr="005F0A20">
        <w:rPr>
          <w:rStyle w:val="TitleChar"/>
        </w:rPr>
        <w:t>orbiting above 3.1 million square miles</w:t>
      </w:r>
      <w:r w:rsidRPr="003C5C04">
        <w:rPr>
          <w:sz w:val="16"/>
        </w:rPr>
        <w:t xml:space="preserve">. </w:t>
      </w:r>
      <w:r w:rsidRPr="005F0A20">
        <w:rPr>
          <w:rStyle w:val="TitleChar"/>
        </w:rPr>
        <w:t xml:space="preserve">Therefore, </w:t>
      </w:r>
      <w:r w:rsidRPr="00552348">
        <w:rPr>
          <w:rStyle w:val="TitleChar"/>
        </w:rPr>
        <w:t xml:space="preserve">the </w:t>
      </w:r>
      <w:r w:rsidRPr="00552348">
        <w:rPr>
          <w:rStyle w:val="Emphasis"/>
        </w:rPr>
        <w:t>likelihood of collisions</w:t>
      </w:r>
      <w:r w:rsidRPr="003C5C04">
        <w:rPr>
          <w:sz w:val="16"/>
        </w:rPr>
        <w:t xml:space="preserve"> </w:t>
      </w:r>
      <w:r w:rsidRPr="00552348">
        <w:rPr>
          <w:rStyle w:val="TitleChar"/>
        </w:rPr>
        <w:t xml:space="preserve">between satellites, spacecraft and orbiting objects is </w:t>
      </w:r>
      <w:r w:rsidRPr="00552348">
        <w:rPr>
          <w:rStyle w:val="Emphasis"/>
        </w:rPr>
        <w:t>very small</w:t>
      </w:r>
      <w:r w:rsidRPr="003C5C04">
        <w:rPr>
          <w:sz w:val="16"/>
        </w:rPr>
        <w:t xml:space="preserve"> (</w:t>
      </w:r>
      <w:r w:rsidRPr="00552348">
        <w:rPr>
          <w:rStyle w:val="Emphasis"/>
        </w:rPr>
        <w:t>NASA 2018</w:t>
      </w:r>
      <w:r w:rsidRPr="003C5C04">
        <w:rPr>
          <w:sz w:val="16"/>
        </w:rPr>
        <w:t>).</w:t>
      </w:r>
      <w:r w:rsidR="003C5C04" w:rsidRPr="003C5C04">
        <w:rPr>
          <w:sz w:val="16"/>
        </w:rPr>
        <w:t xml:space="preserve"> </w:t>
      </w:r>
      <w:r w:rsidRPr="00552348">
        <w:rPr>
          <w:rStyle w:val="TitleChar"/>
        </w:rPr>
        <w:t>In fact</w:t>
      </w:r>
      <w:r w:rsidRPr="003C5C04">
        <w:rPr>
          <w:sz w:val="16"/>
        </w:rPr>
        <w:t xml:space="preserve">, in 2013 </w:t>
      </w:r>
      <w:r w:rsidRPr="00552348">
        <w:rPr>
          <w:rStyle w:val="TitleChar"/>
        </w:rPr>
        <w:t xml:space="preserve">it was reported that the </w:t>
      </w:r>
      <w:r w:rsidRPr="00552348">
        <w:rPr>
          <w:rStyle w:val="Emphasis"/>
        </w:rPr>
        <w:t xml:space="preserve">probability of </w:t>
      </w:r>
      <w:r w:rsidRPr="000D1E8E">
        <w:rPr>
          <w:rStyle w:val="Emphasis"/>
          <w:highlight w:val="cyan"/>
        </w:rPr>
        <w:t>a collision</w:t>
      </w:r>
      <w:r w:rsidRPr="003C5C04">
        <w:rPr>
          <w:sz w:val="16"/>
        </w:rPr>
        <w:t xml:space="preserve"> </w:t>
      </w:r>
      <w:r w:rsidRPr="005F0A20">
        <w:rPr>
          <w:rStyle w:val="TitleChar"/>
        </w:rPr>
        <w:t xml:space="preserve">between </w:t>
      </w:r>
      <w:r w:rsidRPr="005F0A20">
        <w:rPr>
          <w:rStyle w:val="Emphasis"/>
        </w:rPr>
        <w:t>an</w:t>
      </w:r>
      <w:r w:rsidRPr="005F0A20">
        <w:rPr>
          <w:rStyle w:val="TitleChar"/>
        </w:rPr>
        <w:t xml:space="preserve"> orbiting asset and space debris</w:t>
      </w:r>
      <w:r w:rsidRPr="003C5C04">
        <w:rPr>
          <w:sz w:val="16"/>
        </w:rPr>
        <w:t xml:space="preserve"> </w:t>
      </w:r>
      <w:r w:rsidRPr="005F0A20">
        <w:rPr>
          <w:rStyle w:val="TitleChar"/>
        </w:rPr>
        <w:t>larger than 1 cm</w:t>
      </w:r>
      <w:r w:rsidRPr="003C5C04">
        <w:rPr>
          <w:sz w:val="16"/>
        </w:rPr>
        <w:t xml:space="preserve"> (0.4in.) </w:t>
      </w:r>
      <w:r w:rsidRPr="000D1E8E">
        <w:rPr>
          <w:rStyle w:val="TitleChar"/>
          <w:highlight w:val="cyan"/>
        </w:rPr>
        <w:t xml:space="preserve">will be </w:t>
      </w:r>
      <w:r w:rsidRPr="000D1E8E">
        <w:rPr>
          <w:rStyle w:val="Emphasis"/>
          <w:highlight w:val="cyan"/>
        </w:rPr>
        <w:t>once</w:t>
      </w:r>
      <w:r w:rsidRPr="000D1E8E">
        <w:rPr>
          <w:rStyle w:val="TitleChar"/>
          <w:highlight w:val="cyan"/>
        </w:rPr>
        <w:t xml:space="preserve"> every</w:t>
      </w:r>
      <w:r w:rsidRPr="005F0A20">
        <w:rPr>
          <w:rStyle w:val="TitleChar"/>
        </w:rPr>
        <w:t xml:space="preserve"> 1.5-</w:t>
      </w:r>
      <w:r w:rsidRPr="000D1E8E">
        <w:rPr>
          <w:rStyle w:val="Emphasis"/>
          <w:highlight w:val="cyan"/>
        </w:rPr>
        <w:t>2 years</w:t>
      </w:r>
      <w:r w:rsidRPr="003C5C04">
        <w:rPr>
          <w:sz w:val="16"/>
        </w:rPr>
        <w:t xml:space="preserve">, </w:t>
      </w:r>
      <w:r w:rsidRPr="005F0A20">
        <w:rPr>
          <w:rStyle w:val="TitleChar"/>
        </w:rPr>
        <w:t>according to the Head of the</w:t>
      </w:r>
      <w:r w:rsidRPr="003C5C04">
        <w:rPr>
          <w:sz w:val="16"/>
        </w:rPr>
        <w:t xml:space="preserve"> Russian Hall/ </w:t>
      </w:r>
      <w:r w:rsidRPr="005F0A20">
        <w:rPr>
          <w:rStyle w:val="TitleChar"/>
        </w:rPr>
        <w:t>History of Space Debris</w:t>
      </w:r>
      <w:r w:rsidRPr="003C5C04">
        <w:rPr>
          <w:sz w:val="16"/>
        </w:rPr>
        <w:t xml:space="preserve"> 8 Figure 5 [NASA] </w:t>
      </w:r>
      <w:r w:rsidRPr="005F0A20">
        <w:rPr>
          <w:rStyle w:val="TitleChar"/>
        </w:rPr>
        <w:t>Space Agency</w:t>
      </w:r>
      <w:r w:rsidRPr="003C5C04">
        <w:rPr>
          <w:sz w:val="16"/>
        </w:rPr>
        <w:t>. This compares with a 2010 estimate giving the likelihood of once every 5 years (Sorokin 2013).</w:t>
      </w:r>
      <w:r w:rsidR="003C5C04" w:rsidRPr="003C5C04">
        <w:rPr>
          <w:sz w:val="16"/>
        </w:rPr>
        <w:t xml:space="preserve"> </w:t>
      </w:r>
      <w:r w:rsidRPr="003C5C04">
        <w:rPr>
          <w:sz w:val="16"/>
        </w:rPr>
        <w:t>The Feasibility of Practically Reducing Space Debris</w:t>
      </w:r>
      <w:r w:rsidR="003C5C04" w:rsidRPr="003C5C04">
        <w:rPr>
          <w:sz w:val="16"/>
        </w:rPr>
        <w:t xml:space="preserve"> </w:t>
      </w:r>
      <w:r w:rsidRPr="003C5C04">
        <w:rPr>
          <w:sz w:val="16"/>
        </w:rPr>
        <w:t>Reducing orbital debris is incredibly difficult. Therefore, the most important action that space experts and policy makers currently recommend is to prevent the unnecessary creation of additional orbital debris. This can be done through prudent vehicle design and operations ((UNOOSA 2014).</w:t>
      </w:r>
      <w:r w:rsidR="003C5C04" w:rsidRPr="003C5C04">
        <w:rPr>
          <w:sz w:val="16"/>
        </w:rPr>
        <w:t xml:space="preserve"> </w:t>
      </w:r>
      <w:r w:rsidRPr="003C5C04">
        <w:rPr>
          <w:sz w:val="16"/>
        </w:rPr>
        <w:t>The International Academy of Astronautics or IAA is a significant, global organization of scientists and space experts from many countries who meet regularly to discuss the importance of space debris as a policy issue. The subject-matter experts of the IAA published their fifth update Situation Report on Space Debris in August 2017 (Bonnal and McKnight 2017). In the executive summary, the IAA reported that if an orbiting satellite impacts with small bits of debris - even as small as 5 mm - the result will be grave, e.g. the collision would likely disrupt or terminate a satellite’s operations (Bonnal and McKnight 2017, 5).</w:t>
      </w:r>
      <w:r w:rsidR="003C5C04" w:rsidRPr="003C5C04">
        <w:rPr>
          <w:sz w:val="16"/>
        </w:rPr>
        <w:t xml:space="preserve"> </w:t>
      </w:r>
      <w:r w:rsidRPr="003C5C04">
        <w:rPr>
          <w:sz w:val="16"/>
        </w:rPr>
        <w:t xml:space="preserve">The </w:t>
      </w:r>
      <w:r w:rsidRPr="005F0A20">
        <w:rPr>
          <w:rStyle w:val="TitleChar"/>
        </w:rPr>
        <w:t xml:space="preserve">serious </w:t>
      </w:r>
      <w:r w:rsidRPr="00552348">
        <w:rPr>
          <w:rStyle w:val="Emphasis"/>
        </w:rPr>
        <w:t>warnings</w:t>
      </w:r>
      <w:r w:rsidRPr="003C5C04">
        <w:rPr>
          <w:sz w:val="16"/>
        </w:rPr>
        <w:t xml:space="preserve"> expressed in this conclusion </w:t>
      </w:r>
      <w:r w:rsidRPr="00552348">
        <w:rPr>
          <w:rStyle w:val="TitleChar"/>
        </w:rPr>
        <w:t xml:space="preserve">are </w:t>
      </w:r>
      <w:r w:rsidRPr="00552348">
        <w:rPr>
          <w:rStyle w:val="Emphasis"/>
        </w:rPr>
        <w:t>offset</w:t>
      </w:r>
      <w:r w:rsidRPr="00552348">
        <w:rPr>
          <w:rStyle w:val="TitleChar"/>
        </w:rPr>
        <w:t xml:space="preserve"> by the </w:t>
      </w:r>
      <w:r w:rsidRPr="00552348">
        <w:rPr>
          <w:rStyle w:val="Emphasis"/>
        </w:rPr>
        <w:t>positive findings of the IAA</w:t>
      </w:r>
      <w:r w:rsidRPr="003C5C04">
        <w:rPr>
          <w:sz w:val="16"/>
        </w:rPr>
        <w:t xml:space="preserve"> </w:t>
      </w:r>
      <w:r w:rsidRPr="00552348">
        <w:rPr>
          <w:rStyle w:val="TitleChar"/>
        </w:rPr>
        <w:t xml:space="preserve">that there </w:t>
      </w:r>
      <w:r w:rsidRPr="00552348">
        <w:rPr>
          <w:rStyle w:val="Emphasis"/>
        </w:rPr>
        <w:t>has been a reduction</w:t>
      </w:r>
      <w:r w:rsidRPr="00552348">
        <w:rPr>
          <w:rStyle w:val="TitleChar"/>
        </w:rPr>
        <w:t xml:space="preserve"> of the space debris created</w:t>
      </w:r>
      <w:r w:rsidRPr="005F0A20">
        <w:rPr>
          <w:rStyle w:val="TitleChar"/>
        </w:rPr>
        <w:t xml:space="preserve"> from the two</w:t>
      </w:r>
      <w:r w:rsidRPr="003C5C04">
        <w:rPr>
          <w:sz w:val="16"/>
        </w:rPr>
        <w:t xml:space="preserve"> </w:t>
      </w:r>
      <w:r w:rsidRPr="005F0A20">
        <w:rPr>
          <w:rStyle w:val="TitleChar"/>
        </w:rPr>
        <w:t xml:space="preserve">extraordinary </w:t>
      </w:r>
      <w:r w:rsidRPr="005F0A20">
        <w:rPr>
          <w:rStyle w:val="Emphasis"/>
        </w:rPr>
        <w:t>satellite destruction events</w:t>
      </w:r>
      <w:r w:rsidRPr="005F0A20">
        <w:rPr>
          <w:rStyle w:val="TitleChar"/>
        </w:rPr>
        <w:t xml:space="preserve"> (2007 and 2009)</w:t>
      </w:r>
      <w:r w:rsidRPr="003C5C04">
        <w:rPr>
          <w:sz w:val="16"/>
        </w:rPr>
        <w:t xml:space="preserve"> </w:t>
      </w:r>
      <w:r w:rsidRPr="005F0A20">
        <w:rPr>
          <w:rStyle w:val="TitleChar"/>
        </w:rPr>
        <w:t>cited earlier</w:t>
      </w:r>
      <w:r w:rsidRPr="003C5C04">
        <w:rPr>
          <w:sz w:val="16"/>
        </w:rPr>
        <w:t xml:space="preserve"> in this paper. </w:t>
      </w:r>
      <w:r w:rsidRPr="005F0A20">
        <w:rPr>
          <w:rStyle w:val="TitleChar"/>
        </w:rPr>
        <w:t xml:space="preserve">According to the IAF report, </w:t>
      </w:r>
      <w:r w:rsidRPr="00552348">
        <w:rPr>
          <w:rStyle w:val="TitleChar"/>
        </w:rPr>
        <w:t xml:space="preserve">a </w:t>
      </w:r>
      <w:r w:rsidRPr="00631605">
        <w:rPr>
          <w:rStyle w:val="Emphasis"/>
          <w:highlight w:val="cyan"/>
        </w:rPr>
        <w:t xml:space="preserve">large </w:t>
      </w:r>
      <w:proofErr w:type="gramStart"/>
      <w:r w:rsidRPr="00631605">
        <w:rPr>
          <w:rStyle w:val="Emphasis"/>
          <w:highlight w:val="cyan"/>
        </w:rPr>
        <w:t>amount</w:t>
      </w:r>
      <w:proofErr w:type="gramEnd"/>
      <w:r w:rsidRPr="00631605">
        <w:rPr>
          <w:rStyle w:val="Emphasis"/>
          <w:highlight w:val="cyan"/>
        </w:rPr>
        <w:t xml:space="preserve"> of debris</w:t>
      </w:r>
      <w:r w:rsidRPr="003C5C04">
        <w:rPr>
          <w:sz w:val="16"/>
        </w:rPr>
        <w:t xml:space="preserve"> </w:t>
      </w:r>
      <w:r w:rsidRPr="005F0A20">
        <w:rPr>
          <w:rStyle w:val="TitleChar"/>
        </w:rPr>
        <w:t xml:space="preserve">from the satellite explosions </w:t>
      </w:r>
      <w:r w:rsidRPr="00631605">
        <w:rPr>
          <w:rStyle w:val="TitleChar"/>
          <w:highlight w:val="cyan"/>
        </w:rPr>
        <w:t>were</w:t>
      </w:r>
      <w:r w:rsidRPr="005F0A20">
        <w:rPr>
          <w:rStyle w:val="TitleChar"/>
        </w:rPr>
        <w:t xml:space="preserve"> </w:t>
      </w:r>
      <w:r w:rsidRPr="00631605">
        <w:rPr>
          <w:rStyle w:val="Emphasis"/>
          <w:highlight w:val="cyan"/>
        </w:rPr>
        <w:t>frictionally</w:t>
      </w:r>
      <w:r w:rsidRPr="005F0A20">
        <w:rPr>
          <w:rStyle w:val="Emphasis"/>
        </w:rPr>
        <w:t xml:space="preserve"> </w:t>
      </w:r>
      <w:r w:rsidRPr="00631605">
        <w:rPr>
          <w:rStyle w:val="Emphasis"/>
          <w:highlight w:val="cyan"/>
        </w:rPr>
        <w:t>burned</w:t>
      </w:r>
      <w:r w:rsidRPr="003C5C04">
        <w:rPr>
          <w:sz w:val="16"/>
        </w:rPr>
        <w:t xml:space="preserve"> </w:t>
      </w:r>
      <w:r w:rsidRPr="005F0A20">
        <w:rPr>
          <w:rStyle w:val="TitleChar"/>
        </w:rPr>
        <w:t xml:space="preserve">when reaching the Earth’s atmosphere after </w:t>
      </w:r>
      <w:r w:rsidRPr="005F0A20">
        <w:rPr>
          <w:rStyle w:val="Emphasis"/>
        </w:rPr>
        <w:t>gradually sinking</w:t>
      </w:r>
      <w:r w:rsidRPr="005F0A20">
        <w:rPr>
          <w:rStyle w:val="TitleChar"/>
        </w:rPr>
        <w:t xml:space="preserve"> </w:t>
      </w:r>
      <w:r w:rsidRPr="00631605">
        <w:rPr>
          <w:rStyle w:val="TitleChar"/>
          <w:highlight w:val="cyan"/>
        </w:rPr>
        <w:t>due to</w:t>
      </w:r>
      <w:r w:rsidRPr="005F0A20">
        <w:rPr>
          <w:rStyle w:val="TitleChar"/>
        </w:rPr>
        <w:t xml:space="preserve"> the scientific principle of </w:t>
      </w:r>
      <w:r w:rsidRPr="00631605">
        <w:rPr>
          <w:rStyle w:val="Emphasis"/>
          <w:highlight w:val="cyan"/>
        </w:rPr>
        <w:t>atmospheric</w:t>
      </w:r>
      <w:r w:rsidRPr="005F0A20">
        <w:rPr>
          <w:rStyle w:val="Emphasis"/>
        </w:rPr>
        <w:t xml:space="preserve"> </w:t>
      </w:r>
      <w:r w:rsidRPr="00631605">
        <w:rPr>
          <w:rStyle w:val="Emphasis"/>
          <w:highlight w:val="cyan"/>
        </w:rPr>
        <w:t>drag</w:t>
      </w:r>
      <w:r w:rsidRPr="003C5C04">
        <w:rPr>
          <w:sz w:val="16"/>
        </w:rPr>
        <w:t xml:space="preserve"> (in the science of Physics), which is a deterioration in the strength of an orbit because of an object hitting gas molecules in space. Small bits of </w:t>
      </w:r>
      <w:r w:rsidRPr="005F0A20">
        <w:rPr>
          <w:rStyle w:val="TitleChar"/>
        </w:rPr>
        <w:t xml:space="preserve">space junk sink as the orbit gets weaker... then they burn. This is </w:t>
      </w:r>
      <w:r w:rsidRPr="000D1E8E">
        <w:rPr>
          <w:rStyle w:val="TitleChar"/>
          <w:highlight w:val="cyan"/>
        </w:rPr>
        <w:t xml:space="preserve">a </w:t>
      </w:r>
      <w:r w:rsidRPr="000D1E8E">
        <w:rPr>
          <w:rStyle w:val="Emphasis"/>
          <w:highlight w:val="cyan"/>
        </w:rPr>
        <w:t>positive trend</w:t>
      </w:r>
      <w:r w:rsidRPr="000D1E8E">
        <w:rPr>
          <w:rStyle w:val="TitleChar"/>
          <w:highlight w:val="cyan"/>
        </w:rPr>
        <w:t xml:space="preserve"> “for</w:t>
      </w:r>
      <w:r w:rsidRPr="005F0A20">
        <w:rPr>
          <w:rStyle w:val="TitleChar"/>
        </w:rPr>
        <w:t xml:space="preserve"> </w:t>
      </w:r>
      <w:r w:rsidRPr="000D1E8E">
        <w:rPr>
          <w:rStyle w:val="Emphasis"/>
          <w:highlight w:val="cyan"/>
        </w:rPr>
        <w:t>keeping</w:t>
      </w:r>
      <w:r w:rsidRPr="005F0A20">
        <w:rPr>
          <w:rStyle w:val="Emphasis"/>
        </w:rPr>
        <w:t xml:space="preserve"> the </w:t>
      </w:r>
      <w:r w:rsidRPr="000D1E8E">
        <w:rPr>
          <w:rStyle w:val="Emphasis"/>
          <w:highlight w:val="cyan"/>
        </w:rPr>
        <w:t>short-term collision hazard under control</w:t>
      </w:r>
      <w:r w:rsidRPr="000D1E8E">
        <w:rPr>
          <w:rStyle w:val="TitleChar"/>
          <w:highlight w:val="cyan"/>
        </w:rPr>
        <w:t xml:space="preserve"> </w:t>
      </w:r>
      <w:r w:rsidRPr="000D1E8E">
        <w:rPr>
          <w:rStyle w:val="TitleChar"/>
        </w:rPr>
        <w:t>at</w:t>
      </w:r>
      <w:r w:rsidRPr="003C5C04">
        <w:rPr>
          <w:sz w:val="16"/>
        </w:rPr>
        <w:t xml:space="preserve"> the lower </w:t>
      </w:r>
      <w:r w:rsidRPr="000D1E8E">
        <w:rPr>
          <w:rStyle w:val="TitleChar"/>
        </w:rPr>
        <w:t>altitudes</w:t>
      </w:r>
      <w:r w:rsidRPr="003C5C04">
        <w:rPr>
          <w:sz w:val="16"/>
        </w:rPr>
        <w:t xml:space="preserve"> (i.e., </w:t>
      </w:r>
      <w:r w:rsidRPr="000D1E8E">
        <w:rPr>
          <w:rStyle w:val="TitleChar"/>
        </w:rPr>
        <w:t>less than 650 km</w:t>
      </w:r>
      <w:r w:rsidRPr="003C5C04">
        <w:rPr>
          <w:sz w:val="16"/>
        </w:rPr>
        <w:t>)” (Bonnal and McKnight 2017, 7).</w:t>
      </w:r>
    </w:p>
    <w:p w14:paraId="5767B356" w14:textId="77777777" w:rsidR="0048118A" w:rsidRPr="0048118A" w:rsidRDefault="0048118A" w:rsidP="0048118A"/>
    <w:sectPr w:rsidR="0048118A" w:rsidRPr="0048118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11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C04"/>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18A"/>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606BBE"/>
  <w14:defaultImageDpi w14:val="300"/>
  <w15:docId w15:val="{C2E99652-EAA4-6946-A353-1DCB227A4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118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811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4811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11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9"/>
    <w:unhideWhenUsed/>
    <w:qFormat/>
    <w:rsid w:val="004811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11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118A"/>
  </w:style>
  <w:style w:type="character" w:customStyle="1" w:styleId="Heading1Char">
    <w:name w:val="Heading 1 Char"/>
    <w:aliases w:val="Pocket Char"/>
    <w:basedOn w:val="DefaultParagraphFont"/>
    <w:link w:val="Heading1"/>
    <w:uiPriority w:val="9"/>
    <w:rsid w:val="0048118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48118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118A"/>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48118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8118A"/>
    <w:rPr>
      <w:b/>
      <w:sz w:val="26"/>
      <w:u w:val="single"/>
    </w:rPr>
  </w:style>
  <w:style w:type="character" w:customStyle="1" w:styleId="StyleUnderline">
    <w:name w:val="Style Underline"/>
    <w:aliases w:val="Underline,Style Bold Underline,Style,apple-style-span + 6 pt,Bold,Kern at 16 pt,Intense Emphasis1,Intense Emphasis2,Intense Emphasis21,Intense Emphasis3,Intense Emphasis11,Underline Char,HHeading 3 + 12 pt,Cards + Font: 12 pt Char,Bo,c,ci"/>
    <w:basedOn w:val="DefaultParagraphFont"/>
    <w:uiPriority w:val="1"/>
    <w:qFormat/>
    <w:rsid w:val="0048118A"/>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B"/>
    <w:basedOn w:val="DefaultParagraphFont"/>
    <w:link w:val="Emphasis1"/>
    <w:uiPriority w:val="20"/>
    <w:qFormat/>
    <w:rsid w:val="0048118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8118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uiPriority w:val="99"/>
    <w:unhideWhenUsed/>
    <w:rsid w:val="0048118A"/>
    <w:rPr>
      <w:color w:val="auto"/>
      <w:u w:val="none"/>
    </w:rPr>
  </w:style>
  <w:style w:type="paragraph" w:styleId="DocumentMap">
    <w:name w:val="Document Map"/>
    <w:basedOn w:val="Normal"/>
    <w:link w:val="DocumentMapChar"/>
    <w:uiPriority w:val="99"/>
    <w:semiHidden/>
    <w:unhideWhenUsed/>
    <w:rsid w:val="0048118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8118A"/>
    <w:rPr>
      <w:rFonts w:ascii="Lucida Grande" w:hAnsi="Lucida Grande" w:cs="Lucida Grande"/>
      <w:sz w:val="22"/>
    </w:rPr>
  </w:style>
  <w:style w:type="paragraph" w:customStyle="1" w:styleId="Emphasis1">
    <w:name w:val="Emphasis1"/>
    <w:basedOn w:val="Normal"/>
    <w:link w:val="Emphasis"/>
    <w:autoRedefine/>
    <w:uiPriority w:val="20"/>
    <w:qFormat/>
    <w:rsid w:val="0048118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48118A"/>
    <w:pPr>
      <w:ind w:left="720"/>
      <w:jc w:val="both"/>
    </w:pPr>
    <w:rPr>
      <w:rFonts w:eastAsiaTheme="minorHAnsi"/>
      <w:b/>
      <w:iCs/>
      <w:szCs w:val="22"/>
      <w:u w:val="single"/>
    </w:rPr>
  </w:style>
  <w:style w:type="paragraph" w:styleId="Title">
    <w:name w:val="Title"/>
    <w:aliases w:val="title,UNDERLINE,Cites and Cards,Bold Underlined"/>
    <w:basedOn w:val="Normal"/>
    <w:next w:val="Normal"/>
    <w:link w:val="TitleChar"/>
    <w:uiPriority w:val="10"/>
    <w:qFormat/>
    <w:rsid w:val="0048118A"/>
    <w:pPr>
      <w:pBdr>
        <w:bottom w:val="single" w:sz="8" w:space="4" w:color="4F81BD"/>
      </w:pBdr>
      <w:spacing w:after="300"/>
      <w:contextualSpacing/>
    </w:pPr>
    <w:rPr>
      <w:rFonts w:eastAsia="Calibri" w:cs="Times New Roman"/>
      <w:bCs/>
      <w:szCs w:val="20"/>
      <w:u w:val="single"/>
    </w:rPr>
  </w:style>
  <w:style w:type="character" w:customStyle="1" w:styleId="TitleChar">
    <w:name w:val="Title Char"/>
    <w:aliases w:val="title Char,UNDERLINE Char,Cites and Cards Char,Bold Underlined Char"/>
    <w:basedOn w:val="DefaultParagraphFont"/>
    <w:link w:val="Title"/>
    <w:uiPriority w:val="10"/>
    <w:qFormat/>
    <w:rsid w:val="0048118A"/>
    <w:rPr>
      <w:rFonts w:ascii="Calibri" w:eastAsia="Calibri" w:hAnsi="Calibri" w:cs="Times New Roman"/>
      <w:bCs/>
      <w:sz w:val="22"/>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srn.com/abstract=330354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digitalcommons.unl.edu/cgi/viewcontent.cgi?referer=&amp;httpsredir=1&amp;article=1086&amp;context=spacelaw"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21</Pages>
  <Words>10757</Words>
  <Characters>61317</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71931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1</cp:revision>
  <dcterms:created xsi:type="dcterms:W3CDTF">2022-02-18T00:21:00Z</dcterms:created>
  <dcterms:modified xsi:type="dcterms:W3CDTF">2022-02-18T00:33:00Z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