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3C879" w14:textId="77777777" w:rsidR="00B74C90" w:rsidRDefault="00B74C90" w:rsidP="00B74C90">
      <w:pPr>
        <w:pStyle w:val="Heading1"/>
      </w:pPr>
      <w:r>
        <w:t>Emory R3</w:t>
      </w:r>
    </w:p>
    <w:p w14:paraId="2EFEA4B2" w14:textId="77777777" w:rsidR="00B74C90" w:rsidRDefault="00B74C90" w:rsidP="00B74C90"/>
    <w:p w14:paraId="7A01193A" w14:textId="77777777" w:rsidR="00B74C90" w:rsidRDefault="00B74C90" w:rsidP="00B74C90">
      <w:pPr>
        <w:pStyle w:val="Heading4"/>
      </w:pPr>
      <w:r>
        <w:t>Unjust means dialectically contrary to law – only a legal mechanism can do that.</w:t>
      </w:r>
    </w:p>
    <w:p w14:paraId="1731BABD" w14:textId="77777777" w:rsidR="00B74C90" w:rsidRDefault="00B74C90" w:rsidP="00B74C90">
      <w:r w:rsidRPr="00F80254">
        <w:rPr>
          <w:rStyle w:val="Heading4Char"/>
        </w:rPr>
        <w:t>The Law Dictionary, ND,</w:t>
      </w:r>
      <w:r>
        <w:t xml:space="preserve"> Def of Unjust, URL:</w:t>
      </w:r>
      <w:r w:rsidRPr="00CC4E39">
        <w:t xml:space="preserve"> </w:t>
      </w:r>
      <w:hyperlink r:id="rId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69D59117" w14:textId="77777777" w:rsidR="00B74C90" w:rsidRDefault="00B74C90" w:rsidP="00B74C90">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412C148B" w14:textId="77777777" w:rsidR="00B74C90" w:rsidRDefault="00B74C90" w:rsidP="00B74C90"/>
    <w:p w14:paraId="531CF5A2" w14:textId="77777777" w:rsidR="00B74C90" w:rsidRDefault="00B74C90" w:rsidP="00B74C90"/>
    <w:p w14:paraId="1908193A" w14:textId="77777777" w:rsidR="00B74C90" w:rsidRDefault="00B74C90" w:rsidP="00B74C90">
      <w:pPr>
        <w:pStyle w:val="Heading2"/>
      </w:pPr>
      <w:r>
        <w:lastRenderedPageBreak/>
        <w:t>1NC – OFF</w:t>
      </w:r>
    </w:p>
    <w:p w14:paraId="66BC8396" w14:textId="77777777" w:rsidR="00B74C90" w:rsidRDefault="00B74C90" w:rsidP="00B74C90"/>
    <w:p w14:paraId="6910F033" w14:textId="77777777" w:rsidR="00B74C90" w:rsidRDefault="00B74C90" w:rsidP="00B74C90">
      <w:pPr>
        <w:pStyle w:val="Heading4"/>
      </w:pPr>
      <w:r>
        <w:t>CP: States ought to engage in a prior and binding consultation with indigenous nations to ban private actor appropriation of outer space.</w:t>
      </w:r>
    </w:p>
    <w:p w14:paraId="49DBC525" w14:textId="77777777" w:rsidR="00B74C90" w:rsidRDefault="00B74C90" w:rsidP="00B74C90">
      <w:r>
        <w:t xml:space="preserve">Hilding </w:t>
      </w:r>
      <w:r>
        <w:rPr>
          <w:b/>
          <w:sz w:val="26"/>
          <w:szCs w:val="26"/>
        </w:rPr>
        <w:t>Neilson &amp;</w:t>
      </w:r>
      <w:r>
        <w:t xml:space="preserve"> Elena </w:t>
      </w:r>
      <w:r>
        <w:rPr>
          <w:b/>
          <w:sz w:val="26"/>
          <w:szCs w:val="26"/>
        </w:rPr>
        <w:t>Cirkovic</w:t>
      </w:r>
      <w:r>
        <w:t xml:space="preserve"> Consulting Canadians on a Framework for Future Space Exploration Activities: A Response to the Canadian Space Agency (CSA) - Part I, Völkerrechtsblog, 28.07.</w:t>
      </w:r>
      <w:r>
        <w:rPr>
          <w:b/>
          <w:sz w:val="26"/>
          <w:szCs w:val="26"/>
        </w:rPr>
        <w:t>2021</w:t>
      </w:r>
      <w:r>
        <w:t>, doi: 10.17176/20210728-135814-0. //SR</w:t>
      </w:r>
    </w:p>
    <w:p w14:paraId="0F26F682" w14:textId="77777777" w:rsidR="00B74C90" w:rsidRDefault="00B74C90" w:rsidP="00B74C90">
      <w:r>
        <w:rPr>
          <w:sz w:val="16"/>
          <w:szCs w:val="16"/>
        </w:rPr>
        <w:t xml:space="preserve">Canada’s position of support and </w:t>
      </w:r>
      <w:r>
        <w:rPr>
          <w:u w:val="single"/>
        </w:rPr>
        <w:t>leadership in space exploration has a positive and impressive history</w:t>
      </w:r>
      <w:r>
        <w:rPr>
          <w:sz w:val="16"/>
          <w:szCs w:val="16"/>
        </w:rPr>
        <w:t xml:space="preserve">. From the development of the CanadaArm and the participation in work on the International Space Station (ISS) to the new scientific contributions with respect to lunar and Martian exploration, Canada has many reasons to be proud.  However, </w:t>
      </w:r>
      <w:r>
        <w:rPr>
          <w:u w:val="single"/>
        </w:rPr>
        <w:t>it is worth noting that</w:t>
      </w:r>
      <w:r>
        <w:rPr>
          <w:sz w:val="16"/>
          <w:szCs w:val="16"/>
        </w:rPr>
        <w:t xml:space="preserve"> Canada’s role in </w:t>
      </w:r>
      <w:r>
        <w:rPr>
          <w:highlight w:val="cyan"/>
          <w:u w:val="single"/>
        </w:rPr>
        <w:t>space exploration</w:t>
      </w:r>
      <w:r>
        <w:rPr>
          <w:u w:val="single"/>
        </w:rPr>
        <w:t xml:space="preserve"> has traditionally </w:t>
      </w:r>
      <w:r>
        <w:rPr>
          <w:highlight w:val="cyan"/>
          <w:u w:val="single"/>
        </w:rPr>
        <w:t>neglect</w:t>
      </w:r>
      <w:r>
        <w:rPr>
          <w:u w:val="single"/>
        </w:rPr>
        <w:t xml:space="preserve">ed </w:t>
      </w:r>
      <w:r>
        <w:rPr>
          <w:highlight w:val="cyan"/>
          <w:u w:val="single"/>
        </w:rPr>
        <w:t>to include Indigenous peoples</w:t>
      </w:r>
      <w:r>
        <w:rPr>
          <w:u w:val="single"/>
        </w:rPr>
        <w:t>, Indigenous knowledges, and Indigenous rights</w:t>
      </w:r>
      <w:r>
        <w:rPr>
          <w:sz w:val="16"/>
          <w:szCs w:val="16"/>
        </w:rPr>
        <w:t xml:space="preserve">.  In general, the </w:t>
      </w:r>
      <w:r>
        <w:rPr>
          <w:u w:val="single"/>
        </w:rPr>
        <w:t>history of</w:t>
      </w:r>
      <w:r>
        <w:rPr>
          <w:sz w:val="16"/>
          <w:szCs w:val="16"/>
        </w:rPr>
        <w:t xml:space="preserve"> Canadian </w:t>
      </w:r>
      <w:r>
        <w:rPr>
          <w:u w:val="single"/>
        </w:rPr>
        <w:t>participation in space exploration did not have a substantial and direct impact on Indigenous peoples’ rights in Canada</w:t>
      </w:r>
      <w:r>
        <w:rPr>
          <w:sz w:val="16"/>
          <w:szCs w:val="16"/>
        </w:rPr>
        <w:t xml:space="preserve">. With accelerating technological developments in the past twenty years, space has become more accessible for humans.  With these transformations, </w:t>
      </w:r>
      <w:r>
        <w:rPr>
          <w:u w:val="single"/>
        </w:rPr>
        <w:t>the</w:t>
      </w:r>
      <w:r>
        <w:rPr>
          <w:sz w:val="16"/>
          <w:szCs w:val="16"/>
        </w:rPr>
        <w:t xml:space="preserve"> current and </w:t>
      </w:r>
      <w:r>
        <w:rPr>
          <w:u w:val="single"/>
        </w:rPr>
        <w:t>proposed future of space exploration has the potential to negatively impact Indigenous peoples</w:t>
      </w:r>
      <w:r>
        <w:rPr>
          <w:sz w:val="16"/>
          <w:szCs w:val="16"/>
        </w:rPr>
        <w:t xml:space="preserve"> across Canada. One of the emerging issues for astronomers and various traditions including traditions of Indigenous peoples in Canada and elsewhere, is the launching of so-called satellite mega constellations, such as the SpaceX’s Starlink. Increasing the number of satellites in the Lower Earth’s Orbit (LEO), impacts further research. For various human cultures, Dark Skies have, among others, navigational and spiritual significance. Finally, </w:t>
      </w:r>
      <w:r>
        <w:rPr>
          <w:u w:val="single"/>
        </w:rPr>
        <w:t xml:space="preserve">the objective of our post is to </w:t>
      </w:r>
      <w:r>
        <w:rPr>
          <w:highlight w:val="cyan"/>
          <w:u w:val="single"/>
        </w:rPr>
        <w:t>emphasize</w:t>
      </w:r>
      <w:r>
        <w:rPr>
          <w:u w:val="single"/>
        </w:rPr>
        <w:t xml:space="preserve"> the need for </w:t>
      </w:r>
      <w:r>
        <w:rPr>
          <w:highlight w:val="cyan"/>
          <w:u w:val="single"/>
        </w:rPr>
        <w:t>greater scientific understanding</w:t>
      </w:r>
      <w:r>
        <w:rPr>
          <w:u w:val="single"/>
        </w:rPr>
        <w:t xml:space="preserve"> of the universe, which is achieved </w:t>
      </w:r>
      <w:r>
        <w:rPr>
          <w:highlight w:val="cyan"/>
          <w:u w:val="single"/>
        </w:rPr>
        <w:t>through</w:t>
      </w:r>
      <w:r>
        <w:rPr>
          <w:u w:val="single"/>
        </w:rPr>
        <w:t xml:space="preserve"> research, education and outreach, and </w:t>
      </w:r>
      <w:r>
        <w:rPr>
          <w:highlight w:val="cyan"/>
          <w:u w:val="single"/>
        </w:rPr>
        <w:t>inclusion of multiple knowledges</w:t>
      </w:r>
      <w:r>
        <w:rPr>
          <w:u w:val="single"/>
        </w:rPr>
        <w:t xml:space="preserve"> and ontologies. </w:t>
      </w:r>
      <w:r>
        <w:rPr>
          <w:highlight w:val="cyan"/>
          <w:u w:val="single"/>
        </w:rPr>
        <w:t>Without consultation</w:t>
      </w:r>
      <w:r>
        <w:rPr>
          <w:u w:val="single"/>
        </w:rPr>
        <w:t xml:space="preserve"> with multiple knowledges of multicultural and multinational</w:t>
      </w:r>
      <w:r>
        <w:rPr>
          <w:sz w:val="16"/>
          <w:szCs w:val="16"/>
        </w:rPr>
        <w:t xml:space="preserve"> Canada, </w:t>
      </w:r>
      <w:r>
        <w:rPr>
          <w:highlight w:val="cyan"/>
          <w:u w:val="single"/>
        </w:rPr>
        <w:t>future space activities</w:t>
      </w:r>
      <w:r>
        <w:rPr>
          <w:u w:val="single"/>
        </w:rPr>
        <w:t xml:space="preserve"> might </w:t>
      </w:r>
      <w:r>
        <w:rPr>
          <w:highlight w:val="cyan"/>
          <w:u w:val="single"/>
        </w:rPr>
        <w:t>contribute to</w:t>
      </w:r>
      <w:r>
        <w:rPr>
          <w:u w:val="single"/>
        </w:rPr>
        <w:t xml:space="preserve"> the </w:t>
      </w:r>
      <w:r>
        <w:rPr>
          <w:highlight w:val="cyan"/>
          <w:u w:val="single"/>
        </w:rPr>
        <w:t>ongoing</w:t>
      </w:r>
      <w:r>
        <w:rPr>
          <w:u w:val="single"/>
        </w:rPr>
        <w:t xml:space="preserve"> culture of </w:t>
      </w:r>
      <w:r>
        <w:rPr>
          <w:highlight w:val="cyan"/>
          <w:u w:val="single"/>
        </w:rPr>
        <w:t>colonization</w:t>
      </w:r>
      <w:r>
        <w:rPr>
          <w:sz w:val="16"/>
          <w:szCs w:val="16"/>
        </w:rPr>
        <w:t xml:space="preserve">.  We present arguments for the ethical and legal requirements for the CSA to consult with and to be inclusive of Indigenous rights and concerns as Canada </w:t>
      </w:r>
      <w:r>
        <w:rPr>
          <w:u w:val="single"/>
        </w:rPr>
        <w:t>moves to support the Artemis Accords</w:t>
      </w:r>
      <w:r>
        <w:rPr>
          <w:sz w:val="16"/>
          <w:szCs w:val="16"/>
        </w:rPr>
        <w:t xml:space="preserve">.  The Accords trigger a variety of issues in the outer space sector, which are beyond the scope of this brief post. The authors come to this work from two perspectives: the first being a Mi’kmaw astronomer who grew up in Newfoundland and is a status member of the Qalipu Nation, and co-author, a Bosnian-Canadian legal scholar.  Thereby we stress that our contribution is an opinion and has no intent to speak for Indigenous peoples in general and/or any Indigenous-led organization in Canada, or any particular group or community in Canada. Please note that we will be using the terms Indigenous, and Aboriginal interchangeably as we engage with the language of domestic (Canadian) and international documents, publications, institutions, and relevant regulatory and/or administrative bodies. The terms Indigenous and Aboriginal refers to the three different categories of Indigenous peoples in Canada – First Nation, Inuit, and Métis.  </w:t>
      </w:r>
      <w:r>
        <w:rPr>
          <w:u w:val="single"/>
        </w:rPr>
        <w:t>We reflect upon the</w:t>
      </w:r>
      <w:r>
        <w:rPr>
          <w:sz w:val="16"/>
          <w:szCs w:val="16"/>
        </w:rPr>
        <w:t xml:space="preserve"> CSA’s </w:t>
      </w:r>
      <w:r>
        <w:rPr>
          <w:u w:val="single"/>
        </w:rPr>
        <w:t xml:space="preserve">obligation to </w:t>
      </w:r>
      <w:r>
        <w:rPr>
          <w:highlight w:val="cyan"/>
          <w:u w:val="single"/>
        </w:rPr>
        <w:t>consult Indigenous peoples</w:t>
      </w:r>
      <w:r>
        <w:rPr>
          <w:sz w:val="16"/>
          <w:szCs w:val="16"/>
        </w:rPr>
        <w:t xml:space="preserve"> in Canada </w:t>
      </w:r>
      <w:r>
        <w:rPr>
          <w:highlight w:val="cyan"/>
          <w:u w:val="single"/>
        </w:rPr>
        <w:t>via</w:t>
      </w:r>
      <w:r>
        <w:rPr>
          <w:u w:val="single"/>
        </w:rPr>
        <w:t xml:space="preserve"> two lenses</w:t>
      </w:r>
      <w:r>
        <w:rPr>
          <w:sz w:val="16"/>
          <w:szCs w:val="16"/>
        </w:rPr>
        <w:t xml:space="preserve">: Firstly, where does Outer Space Law intersect with the modern and historic treaties between the First Nations and Canada (Crown)?  Do these treaties include the skies and outer space?  Secondly, considering its status as an international (and bilateral) agreement, where the Artemis Accords trigger the application of the United Nations Declaration on the Rights of Indigenous Peoples. Assuming that the Artemis Accords might, and in the situations where they do, trigger any responsibilities and obligations of Canada under the UNDRIP and its domestic laws to consult the First Nations, what are the CSA’s and Canada’s obligations to First Nation, Inuit, and Métis communities and Nations?  We engage with these two points considering the following:  That the questions of Indigenous rights and title in Canada, including the </w:t>
      </w:r>
      <w:r>
        <w:rPr>
          <w:highlight w:val="cyan"/>
          <w:u w:val="single"/>
        </w:rPr>
        <w:t>treaty rights</w:t>
      </w:r>
      <w:r>
        <w:rPr>
          <w:u w:val="single"/>
        </w:rPr>
        <w:t>, have significant impacts on how Canada consults with the First Nations and other communities and nations in Canada and pursues the ongoing and future space exploration accordingly</w:t>
      </w:r>
      <w:r>
        <w:rPr>
          <w:sz w:val="16"/>
          <w:szCs w:val="16"/>
        </w:rPr>
        <w:t xml:space="preserve">;  That these questions also require a revisiting of the allegedly prevailing narrative as proposed by some scholars and members of the global outer space sector, generally speaking,  which treats space exploration as an analogy of the colonization of the Americas.  The legal framework of our argument is that of Canadian Constitutional obligations towards indigenous peoples. The relevant cases are discussed and listed in the rest the following sections.  Brief Consideration of Indigenous Rights in Canada  Canada’s obligations to Indigenous peoples under the Canadian Constitution cannot be superseded or undermined by commitments under a bilateral agreement such as the Artemis Accords. These </w:t>
      </w:r>
      <w:r>
        <w:rPr>
          <w:highlight w:val="cyan"/>
          <w:u w:val="single"/>
        </w:rPr>
        <w:t>legal obligations</w:t>
      </w:r>
      <w:r>
        <w:rPr>
          <w:u w:val="single"/>
        </w:rPr>
        <w:t xml:space="preserve"> include </w:t>
      </w:r>
      <w:r>
        <w:rPr>
          <w:u w:val="single"/>
        </w:rPr>
        <w:lastRenderedPageBreak/>
        <w:t xml:space="preserve">those recognized and affirmed by Section 35 of the Constitution Act, 1982, and those </w:t>
      </w:r>
      <w:r>
        <w:rPr>
          <w:highlight w:val="cyan"/>
          <w:u w:val="single"/>
        </w:rPr>
        <w:t>set out</w:t>
      </w:r>
      <w:r>
        <w:rPr>
          <w:u w:val="single"/>
        </w:rPr>
        <w:t xml:space="preserve"> in </w:t>
      </w:r>
      <w:r>
        <w:rPr>
          <w:highlight w:val="cyan"/>
          <w:u w:val="single"/>
        </w:rPr>
        <w:t>self-government</w:t>
      </w:r>
      <w:r>
        <w:rPr>
          <w:u w:val="single"/>
        </w:rPr>
        <w:t xml:space="preserve"> agreements</w:t>
      </w:r>
      <w:r>
        <w:rPr>
          <w:sz w:val="16"/>
          <w:szCs w:val="16"/>
        </w:rPr>
        <w:t xml:space="preserve">.  We recognize that, in 1985, the Supreme Court of Canada (SCC) concluded that treaties between Indigenous peoples and the Crown were not international treaties but were sui generis treaties (Simon v The Queen, [1985] 2 SCR 387 at para 33).  However, it is worth considering that ‘[f]or many Indigenous peoples, treaties concluded with European powers…are, above all, treaties of peace and friendship, destined to organize coexistence in – not their exclusion from – the same territory and not to regulate restrictively their lives…under the overall jurisdiction of non-Indigenous authorities’ (para 117).  </w:t>
      </w:r>
      <w:r>
        <w:rPr>
          <w:u w:val="single"/>
        </w:rPr>
        <w:t>While the United Nations, in documents including the UNDRIP, has recognized the potentially international character of Indigenous Crown treaties</w:t>
      </w:r>
      <w:r>
        <w:rPr>
          <w:sz w:val="16"/>
          <w:szCs w:val="16"/>
        </w:rPr>
        <w:t xml:space="preserve"> (UNDRIP Preamble, art 37(1)), </w:t>
      </w:r>
      <w:r>
        <w:rPr>
          <w:u w:val="single"/>
        </w:rPr>
        <w:t xml:space="preserve">we recognize that Canadian </w:t>
      </w:r>
      <w:r>
        <w:rPr>
          <w:highlight w:val="cyan"/>
          <w:u w:val="single"/>
        </w:rPr>
        <w:t>law has yet to consider</w:t>
      </w:r>
      <w:r>
        <w:rPr>
          <w:u w:val="single"/>
        </w:rPr>
        <w:t xml:space="preserve"> this international </w:t>
      </w:r>
      <w:r>
        <w:rPr>
          <w:highlight w:val="cyan"/>
          <w:u w:val="single"/>
        </w:rPr>
        <w:t>recognition</w:t>
      </w:r>
      <w:r>
        <w:rPr>
          <w:u w:val="single"/>
        </w:rPr>
        <w:t xml:space="preserve"> in domestic law</w:t>
      </w:r>
      <w:r>
        <w:rPr>
          <w:sz w:val="16"/>
          <w:szCs w:val="16"/>
        </w:rPr>
        <w:t xml:space="preserve">. Nevertheless, as Henderson argues ‘any Crown authority over First Nations is limited to the actual scope of their treaty delegations. </w:t>
      </w:r>
      <w:r>
        <w:rPr>
          <w:u w:val="single"/>
        </w:rPr>
        <w:t xml:space="preserve">If no authority or power is delegated to the Crown, this </w:t>
      </w:r>
      <w:r>
        <w:rPr>
          <w:highlight w:val="cyan"/>
          <w:u w:val="single"/>
        </w:rPr>
        <w:t>power must be</w:t>
      </w:r>
      <w:r>
        <w:rPr>
          <w:u w:val="single"/>
        </w:rPr>
        <w:t xml:space="preserve"> interpreted as reserved to First Nations, respectively, and is </w:t>
      </w:r>
      <w:r>
        <w:rPr>
          <w:highlight w:val="cyan"/>
          <w:u w:val="single"/>
        </w:rPr>
        <w:t>protected by prerogative rights and</w:t>
      </w:r>
      <w:r>
        <w:rPr>
          <w:u w:val="single"/>
        </w:rPr>
        <w:t xml:space="preserve"> the </w:t>
      </w:r>
      <w:r>
        <w:rPr>
          <w:highlight w:val="cyan"/>
          <w:u w:val="single"/>
        </w:rPr>
        <w:t>common law</w:t>
      </w:r>
      <w:r>
        <w:rPr>
          <w:u w:val="single"/>
        </w:rPr>
        <w:t xml:space="preserve"> since neither can extinguish a foreign legal system.’</w:t>
      </w:r>
      <w:r>
        <w:rPr>
          <w:sz w:val="16"/>
          <w:szCs w:val="16"/>
        </w:rPr>
        <w:t xml:space="preserve">. There are plural and ongoing discussions on the status of Aboriginal title in Canada, as well as treaty obligations. It is beyond the scope of our comment to address the extensive international and domestic jurisprudence on the topic. However, we stress the existence of the Crown’s fiduciary duty to Aboriginal People as an aspect of various activities, including Canada’s activities in outer space (See, Annex I). Indeed, ‘The doctrine of Aboriginal rights exists… because of one simple fact: when Europeans arrived in North America, Aboriginal peoples were already here, living in communities on the land, and participating in distinctive cultures, as they had done for centuries.  It is this fact, and this fact above all others, which separates Aboriginal peoples from all other minority groups in Canadian society and which mandates their special legal status.’ (Chief Justice Lamer in R. v. Van der Peet, para 30). </w:t>
      </w:r>
    </w:p>
    <w:p w14:paraId="64CB9970" w14:textId="77777777" w:rsidR="00B74C90" w:rsidRDefault="00B74C90" w:rsidP="00B74C90"/>
    <w:p w14:paraId="71CA5113" w14:textId="77777777" w:rsidR="00B74C90" w:rsidRDefault="00B74C90" w:rsidP="00B74C90">
      <w:pPr>
        <w:rPr>
          <w:b/>
          <w:sz w:val="26"/>
          <w:szCs w:val="26"/>
        </w:rPr>
      </w:pPr>
      <w:r>
        <w:rPr>
          <w:b/>
          <w:sz w:val="26"/>
          <w:szCs w:val="26"/>
        </w:rPr>
        <w:t>Indigenous people say yes–appropriation goes against their values</w:t>
      </w:r>
    </w:p>
    <w:p w14:paraId="79953B9D" w14:textId="77777777" w:rsidR="00B74C90" w:rsidRDefault="00B74C90" w:rsidP="00B74C90">
      <w:r>
        <w:rPr>
          <w:b/>
          <w:sz w:val="26"/>
          <w:szCs w:val="26"/>
        </w:rPr>
        <w:t>Young</w:t>
      </w:r>
      <w:r>
        <w:t>, M. J. (</w:t>
      </w:r>
      <w:r>
        <w:rPr>
          <w:b/>
          <w:sz w:val="26"/>
          <w:szCs w:val="26"/>
        </w:rPr>
        <w:t>1987</w:t>
      </w:r>
      <w:r>
        <w:t>). “Pity the Indians of Outer Space”: Native American Views of the Space Program. Western Folklore, 46(4), 269. doi:10.2307/1499889 //SR *brackets for problematic language]</w:t>
      </w:r>
    </w:p>
    <w:p w14:paraId="6D1CDDA9" w14:textId="77777777" w:rsidR="00B74C90" w:rsidRDefault="00B74C90" w:rsidP="00B74C90">
      <w:r>
        <w:rPr>
          <w:u w:val="single"/>
        </w:rPr>
        <w:t>Because Native Americans [</w:t>
      </w:r>
      <w:r>
        <w:rPr>
          <w:highlight w:val="cyan"/>
          <w:u w:val="single"/>
        </w:rPr>
        <w:t>indigenous people</w:t>
      </w:r>
      <w:r>
        <w:rPr>
          <w:u w:val="single"/>
        </w:rPr>
        <w:t xml:space="preserve">] have a different perspective of the world, they </w:t>
      </w:r>
      <w:r>
        <w:rPr>
          <w:highlight w:val="cyan"/>
          <w:u w:val="single"/>
        </w:rPr>
        <w:t>can offer</w:t>
      </w:r>
      <w:r>
        <w:rPr>
          <w:u w:val="single"/>
        </w:rPr>
        <w:t xml:space="preserve"> us </w:t>
      </w:r>
      <w:r>
        <w:rPr>
          <w:highlight w:val="cyan"/>
          <w:u w:val="single"/>
        </w:rPr>
        <w:t>alternative ways of</w:t>
      </w:r>
      <w:r>
        <w:rPr>
          <w:u w:val="single"/>
        </w:rPr>
        <w:t xml:space="preserve"> seeing ourselves in relationship to the natural world and help us answer the question of what constitutes appropriate </w:t>
      </w:r>
      <w:r>
        <w:rPr>
          <w:highlight w:val="cyan"/>
          <w:u w:val="single"/>
        </w:rPr>
        <w:t>behavior-in</w:t>
      </w:r>
      <w:r>
        <w:rPr>
          <w:u w:val="single"/>
        </w:rPr>
        <w:t xml:space="preserve"> outer </w:t>
      </w:r>
      <w:r>
        <w:rPr>
          <w:highlight w:val="cyan"/>
          <w:u w:val="single"/>
        </w:rPr>
        <w:t>space</w:t>
      </w:r>
      <w:r>
        <w:rPr>
          <w:u w:val="single"/>
        </w:rPr>
        <w:t>, as well as on earth</w:t>
      </w:r>
      <w:r>
        <w:rPr>
          <w:sz w:val="16"/>
          <w:szCs w:val="16"/>
        </w:rPr>
        <w:t xml:space="preserve">. Furthermore, some non-Native Americans realize that, as they look to the traditions of the Native Americans, they see their own heritage with increased clarity. </w:t>
      </w:r>
      <w:r>
        <w:rPr>
          <w:u w:val="single"/>
        </w:rPr>
        <w:t xml:space="preserve">Although this appreciation of Native Americans comes too late in America's history and could be construed as appropriating their ideas as we did their land, a significant number of Native Americans are receptive to the potential that now exists for a dialogue between traditions, both non-Native and Native American, perhaps because </w:t>
      </w:r>
      <w:r>
        <w:rPr>
          <w:highlight w:val="cyan"/>
          <w:u w:val="single"/>
        </w:rPr>
        <w:t>they</w:t>
      </w:r>
      <w:r>
        <w:rPr>
          <w:u w:val="single"/>
        </w:rPr>
        <w:t xml:space="preserve"> are </w:t>
      </w:r>
      <w:r>
        <w:rPr>
          <w:highlight w:val="cyan"/>
          <w:u w:val="single"/>
        </w:rPr>
        <w:t>experienc</w:t>
      </w:r>
      <w:r>
        <w:rPr>
          <w:u w:val="single"/>
        </w:rPr>
        <w:t xml:space="preserve">ing a </w:t>
      </w:r>
      <w:r>
        <w:rPr>
          <w:highlight w:val="cyan"/>
          <w:u w:val="single"/>
        </w:rPr>
        <w:t>parallel concern</w:t>
      </w:r>
      <w:r>
        <w:rPr>
          <w:u w:val="single"/>
        </w:rPr>
        <w:t>, a need to come to terms with their own emerging identity</w:t>
      </w:r>
      <w:r>
        <w:rPr>
          <w:sz w:val="16"/>
          <w:szCs w:val="16"/>
        </w:rPr>
        <w:t xml:space="preserve">.2 </w:t>
      </w:r>
      <w:r>
        <w:rPr>
          <w:u w:val="single"/>
        </w:rPr>
        <w:t>Both groups have begun to realize that it is only through such a dialogue that the mistakes of the past can be avoided in the future</w:t>
      </w:r>
      <w:r>
        <w:rPr>
          <w:sz w:val="16"/>
          <w:szCs w:val="16"/>
        </w:rPr>
        <w:t xml:space="preserve">. For non-Native Americans the justification for this inquiry is that through an analysis of the difference between the two understandings of space-Anglo and Native American-we can better "see" the ideological dimensions of our own, taken-for-granted mythology that legitimizes space exploration. </w:t>
      </w:r>
      <w:r>
        <w:rPr>
          <w:u w:val="single"/>
        </w:rPr>
        <w:t xml:space="preserve">Native American </w:t>
      </w:r>
      <w:r>
        <w:rPr>
          <w:highlight w:val="cyan"/>
          <w:u w:val="single"/>
        </w:rPr>
        <w:t>[indigenous] attitudes</w:t>
      </w:r>
      <w:r>
        <w:rPr>
          <w:u w:val="single"/>
        </w:rPr>
        <w:t xml:space="preserve"> towards "outer space" often </w:t>
      </w:r>
      <w:r>
        <w:rPr>
          <w:highlight w:val="cyan"/>
          <w:u w:val="single"/>
        </w:rPr>
        <w:t>conflict with</w:t>
      </w:r>
      <w:r>
        <w:rPr>
          <w:u w:val="single"/>
        </w:rPr>
        <w:t xml:space="preserve"> the attitudes of the proponents of the U.S. </w:t>
      </w:r>
      <w:r>
        <w:rPr>
          <w:highlight w:val="cyan"/>
          <w:u w:val="single"/>
        </w:rPr>
        <w:t>space program</w:t>
      </w:r>
      <w:r>
        <w:rPr>
          <w:sz w:val="16"/>
          <w:szCs w:val="16"/>
        </w:rPr>
        <w:t xml:space="preserve">. Rather than applying the metaphor of the "new frontier" or even the term "outer" to this aspect of the cosmos, many Native Americans regard it as encompassed in "Father Sky," part of their network of symbolic associations that integrates all elements of the cosmos. A recent commercial called "Earth Pictures," produced by TRW, a firm that specializes in "aerial views" of portions of the earth's globe from outer space, aptly illustrates these differing attitudes.3 In this commercial, </w:t>
      </w:r>
      <w:r>
        <w:rPr>
          <w:u w:val="single"/>
        </w:rPr>
        <w:t>TRW representatives give members of the Navajo tribe a guided tour of the TRW laboratories and conclude by showing them a satellite picture (Landsat) of the Navajo reservation from outer space</w:t>
      </w:r>
      <w:r>
        <w:rPr>
          <w:sz w:val="16"/>
          <w:szCs w:val="16"/>
        </w:rPr>
        <w:t xml:space="preserve">. With evident humor, </w:t>
      </w:r>
      <w:r>
        <w:rPr>
          <w:u w:val="single"/>
        </w:rPr>
        <w:t xml:space="preserve">the Navajos respond by holding up a picture of outer space from their </w:t>
      </w:r>
      <w:r>
        <w:rPr>
          <w:u w:val="single"/>
        </w:rPr>
        <w:lastRenderedPageBreak/>
        <w:t>reservation-a dry painting of Father Sky who contains within his body the sun, moon, and constellations</w:t>
      </w:r>
      <w:r>
        <w:rPr>
          <w:sz w:val="16"/>
          <w:szCs w:val="16"/>
        </w:rPr>
        <w:t xml:space="preserve">. </w:t>
      </w:r>
      <w:r>
        <w:rPr>
          <w:u w:val="single"/>
        </w:rPr>
        <w:t xml:space="preserve">The commercial thus serves to illustrate Navajo beliefs about "outer space." According to Navajo worldview, which </w:t>
      </w:r>
      <w:r>
        <w:rPr>
          <w:highlight w:val="cyan"/>
          <w:u w:val="single"/>
        </w:rPr>
        <w:t>emphasize</w:t>
      </w:r>
      <w:r>
        <w:rPr>
          <w:u w:val="single"/>
        </w:rPr>
        <w:t xml:space="preserve">s </w:t>
      </w:r>
      <w:r>
        <w:rPr>
          <w:highlight w:val="cyan"/>
          <w:u w:val="single"/>
        </w:rPr>
        <w:t>harmonious relations with</w:t>
      </w:r>
      <w:r>
        <w:rPr>
          <w:u w:val="single"/>
        </w:rPr>
        <w:t xml:space="preserve"> all elements of </w:t>
      </w:r>
      <w:r>
        <w:rPr>
          <w:highlight w:val="cyan"/>
          <w:u w:val="single"/>
        </w:rPr>
        <w:t>the cosmos</w:t>
      </w:r>
      <w:r>
        <w:rPr>
          <w:u w:val="single"/>
        </w:rPr>
        <w:t xml:space="preserve">-a sacred kinship among all aspects of experience, natural and supernatural-Father Sky is a living being, intimately related to humans who should, therefore, </w:t>
      </w:r>
      <w:r>
        <w:rPr>
          <w:highlight w:val="cyan"/>
          <w:u w:val="single"/>
        </w:rPr>
        <w:t>treat</w:t>
      </w:r>
      <w:r>
        <w:rPr>
          <w:u w:val="single"/>
        </w:rPr>
        <w:t xml:space="preserve"> him </w:t>
      </w:r>
      <w:r>
        <w:rPr>
          <w:highlight w:val="cyan"/>
          <w:u w:val="single"/>
        </w:rPr>
        <w:t>with appreciation and respect</w:t>
      </w:r>
      <w:r>
        <w:rPr>
          <w:u w:val="single"/>
        </w:rPr>
        <w:t>. This example from the Navajo is representative of the cosmology of most Native American groups, a cosmology that is shaped by a belief in the unity and sacred nature of all life</w:t>
      </w:r>
      <w:r>
        <w:rPr>
          <w:sz w:val="16"/>
          <w:szCs w:val="16"/>
        </w:rPr>
        <w:t xml:space="preserve">, the above and the below. As Joseph Epes Brown suggests, the Native American quality of seeing is based on "a polysynthetic metaphysic of nature, immediately experienced rather than dangerously abstracted."4 He describes this vision as a "message of the sacred nature of the land, of place."5 Place in </w:t>
      </w:r>
      <w:r>
        <w:rPr>
          <w:u w:val="single"/>
        </w:rPr>
        <w:t>this sense extends</w:t>
      </w:r>
      <w:r>
        <w:rPr>
          <w:sz w:val="16"/>
          <w:szCs w:val="16"/>
        </w:rPr>
        <w:t xml:space="preserve">, of course, </w:t>
      </w:r>
      <w:r>
        <w:rPr>
          <w:u w:val="single"/>
        </w:rPr>
        <w:t>to outer space</w:t>
      </w:r>
      <w:r>
        <w:rPr>
          <w:sz w:val="16"/>
          <w:szCs w:val="16"/>
        </w:rPr>
        <w:t xml:space="preserve">, or Father Sky, as well as to Mother Earth. </w:t>
      </w:r>
      <w:r>
        <w:rPr>
          <w:highlight w:val="cyan"/>
          <w:u w:val="single"/>
        </w:rPr>
        <w:t>This</w:t>
      </w:r>
      <w:r>
        <w:rPr>
          <w:u w:val="single"/>
        </w:rPr>
        <w:t xml:space="preserve"> perspective </w:t>
      </w:r>
      <w:r>
        <w:rPr>
          <w:highlight w:val="cyan"/>
          <w:u w:val="single"/>
        </w:rPr>
        <w:t>contrasts</w:t>
      </w:r>
      <w:r>
        <w:rPr>
          <w:u w:val="single"/>
        </w:rPr>
        <w:t xml:space="preserve"> sharply </w:t>
      </w:r>
      <w:r>
        <w:rPr>
          <w:highlight w:val="cyan"/>
          <w:u w:val="single"/>
        </w:rPr>
        <w:t>with</w:t>
      </w:r>
      <w:r>
        <w:rPr>
          <w:u w:val="single"/>
        </w:rPr>
        <w:t xml:space="preserve"> that of </w:t>
      </w:r>
      <w:r>
        <w:rPr>
          <w:highlight w:val="cyan"/>
          <w:u w:val="single"/>
        </w:rPr>
        <w:t>enthusiasts of space exploration</w:t>
      </w:r>
      <w:r>
        <w:rPr>
          <w:u w:val="single"/>
        </w:rPr>
        <w:t xml:space="preserve"> who regard space as something "out there," beyond everyday experience, through which we should travel to reach planets and other objects that we will investigate, and, if possible, use </w:t>
      </w:r>
      <w:r>
        <w:rPr>
          <w:highlight w:val="cyan"/>
          <w:u w:val="single"/>
        </w:rPr>
        <w:t>to meet our own needs</w:t>
      </w:r>
      <w:r>
        <w:rPr>
          <w:sz w:val="16"/>
          <w:szCs w:val="16"/>
        </w:rPr>
        <w:t>.</w:t>
      </w:r>
    </w:p>
    <w:p w14:paraId="07707E54" w14:textId="77777777" w:rsidR="00B74C90" w:rsidRDefault="00B74C90" w:rsidP="00B74C90"/>
    <w:p w14:paraId="01AB1F95" w14:textId="77777777" w:rsidR="00B74C90" w:rsidRPr="008B09DC" w:rsidRDefault="00B74C90" w:rsidP="00B74C90">
      <w:pPr>
        <w:pStyle w:val="Heading4"/>
      </w:pPr>
      <w:r>
        <w:t>Give us disad snad cps – toherwise allwos for infinite shiftiness bc u can delink out of any disad and “what proves the res just” is extemely uncleear since you arent defending a psecific action -I’ll prove that private entity appropriation is unjust if they don’t consult natives</w:t>
      </w:r>
    </w:p>
    <w:p w14:paraId="1CE73A0C" w14:textId="77777777" w:rsidR="00B74C90" w:rsidRPr="008B09DC" w:rsidRDefault="00B74C90" w:rsidP="00B74C90">
      <w:pPr>
        <w:pStyle w:val="Heading2"/>
      </w:pPr>
      <w:r>
        <w:lastRenderedPageBreak/>
        <w:t>1NC – OFF</w:t>
      </w:r>
    </w:p>
    <w:p w14:paraId="6DAAAA90" w14:textId="77777777" w:rsidR="00B74C90" w:rsidRDefault="00B74C90" w:rsidP="00B74C90"/>
    <w:p w14:paraId="475E3CBD" w14:textId="77777777" w:rsidR="00B74C90" w:rsidRDefault="00B74C90" w:rsidP="00B74C90">
      <w:pPr>
        <w:pStyle w:val="Heading4"/>
      </w:pPr>
      <w:r>
        <w:t>States ought to:</w:t>
      </w:r>
    </w:p>
    <w:p w14:paraId="054D0431" w14:textId="77777777" w:rsidR="00B74C90" w:rsidRPr="007529D5" w:rsidRDefault="00B74C90" w:rsidP="00B74C90">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76A683FE" w14:textId="77777777" w:rsidR="00B74C90" w:rsidRPr="007529D5" w:rsidRDefault="00B74C90" w:rsidP="00B74C90">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6D22B051" w14:textId="77777777" w:rsidR="00B74C90" w:rsidRPr="007529D5" w:rsidRDefault="00B74C90" w:rsidP="00B74C90">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66D2F5CE" w14:textId="77777777" w:rsidR="00B74C90" w:rsidRPr="007529D5" w:rsidRDefault="00B74C90" w:rsidP="00B74C90"/>
    <w:p w14:paraId="462CCCB5" w14:textId="77777777" w:rsidR="00B74C90" w:rsidRPr="00DE27BE" w:rsidRDefault="00B74C90" w:rsidP="00B74C90">
      <w:pPr>
        <w:pStyle w:val="Heading4"/>
      </w:pPr>
      <w:r>
        <w:t>Solves the Aff.</w:t>
      </w:r>
    </w:p>
    <w:p w14:paraId="3FB612AC" w14:textId="77777777" w:rsidR="00B74C90" w:rsidRPr="00B656DC" w:rsidRDefault="00B74C90" w:rsidP="00B74C90">
      <w:pPr>
        <w:rPr>
          <w:szCs w:val="22"/>
        </w:rPr>
      </w:pPr>
      <w:hyperlink r:id="rId10"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1"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46F71EEF" w14:textId="77777777" w:rsidR="00B74C90" w:rsidRPr="00DE27BE" w:rsidRDefault="00B74C90" w:rsidP="00B74C90">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116A977C" w14:textId="77777777" w:rsidR="00B74C90" w:rsidRPr="00DE33BD" w:rsidRDefault="00B74C90" w:rsidP="00B74C90"/>
    <w:p w14:paraId="41422FA9" w14:textId="77777777" w:rsidR="00B74C90" w:rsidRPr="00DE27BE" w:rsidRDefault="00B74C90" w:rsidP="00B74C90"/>
    <w:p w14:paraId="232B4867" w14:textId="77777777" w:rsidR="00B74C90" w:rsidRDefault="00B74C90" w:rsidP="00B74C90">
      <w:pPr>
        <w:pStyle w:val="Heading4"/>
        <w:rPr>
          <w:rFonts w:cs="Calibri"/>
        </w:rPr>
      </w:pPr>
      <w:r>
        <w:rPr>
          <w:rFonts w:cs="Calibri"/>
        </w:rPr>
        <w:t>That competes ---</w:t>
      </w:r>
    </w:p>
    <w:p w14:paraId="4E85615F" w14:textId="77777777" w:rsidR="00B74C90" w:rsidRDefault="00B74C90" w:rsidP="00B74C90">
      <w:pPr>
        <w:pStyle w:val="Heading4"/>
      </w:pPr>
      <w:r>
        <w:t>1] Widespread support for OST overhaul means a new treaty is likely---top military leaders are pushing it.</w:t>
      </w:r>
    </w:p>
    <w:p w14:paraId="6DF55E10" w14:textId="77777777" w:rsidR="00B74C90" w:rsidRPr="00B656DC" w:rsidRDefault="00B74C90" w:rsidP="00B74C90">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w:t>
      </w:r>
      <w:r w:rsidRPr="00CF7516">
        <w:rPr>
          <w:color w:val="333333"/>
          <w:szCs w:val="22"/>
          <w:shd w:val="clear" w:color="auto" w:fill="FFFFFF"/>
        </w:rPr>
        <w:lastRenderedPageBreak/>
        <w:t xml:space="preserve">Research (UNIDIR). “US Should Push New Space Treaty: Atlantic Council,” Breaking Defense, April 12, 2021, </w:t>
      </w:r>
      <w:hyperlink r:id="rId12"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792682DF" w14:textId="77777777" w:rsidR="00B74C90" w:rsidRDefault="00B74C90" w:rsidP="00B74C90">
      <w:pPr>
        <w:rPr>
          <w:sz w:val="14"/>
          <w:szCs w:val="22"/>
        </w:rPr>
      </w:pPr>
      <w:r w:rsidRPr="00B656DC">
        <w:rPr>
          <w:sz w:val="14"/>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B656DC">
        <w:rPr>
          <w:sz w:val="14"/>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w:t>
      </w:r>
      <w:r>
        <w:rPr>
          <w:szCs w:val="22"/>
          <w:u w:val="single"/>
        </w:rPr>
        <w:t xml:space="preserve"> </w:t>
      </w:r>
      <w:hyperlink r:id="rId13"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B656DC">
        <w:rPr>
          <w:sz w:val="14"/>
          <w:szCs w:val="22"/>
        </w:rPr>
        <w:t xml:space="preserve"> a new report from the Atlantic Council says. As it moves to do so, the US also should more aggressively court allies with an eye to establishing a “collective security alliance for space” among likeminded countries to “deter aggression” and defend “key resources and access.” “</w:t>
      </w:r>
      <w:r w:rsidRPr="00CF7516">
        <w:rPr>
          <w:szCs w:val="22"/>
          <w:u w:val="single"/>
        </w:rPr>
        <w:t>The 1967 Treaty is dated. It was written, literally, in a different era</w:t>
      </w:r>
      <w:r w:rsidRPr="00B656DC">
        <w:rPr>
          <w:sz w:val="14"/>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656DC">
        <w:rPr>
          <w:sz w:val="14"/>
          <w:szCs w:val="22"/>
        </w:rPr>
        <w:t xml:space="preserve">. “At present it is too broad, and in some cases it’s probably overly specific.” The year-long study, </w:t>
      </w:r>
      <w:hyperlink r:id="rId14" w:history="1">
        <w:r w:rsidRPr="00B656DC">
          <w:rPr>
            <w:rStyle w:val="Hyperlink"/>
            <w:rFonts w:eastAsiaTheme="majorEastAsia"/>
            <w:sz w:val="14"/>
            <w:szCs w:val="22"/>
          </w:rPr>
          <w:t xml:space="preserve">“The Future of Security In Space: A Thirty-Years US Strategy” </w:t>
        </w:r>
      </w:hyperlink>
      <w:r w:rsidRPr="00B656DC">
        <w:rPr>
          <w:sz w:val="14"/>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B656DC">
        <w:rPr>
          <w:sz w:val="14"/>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B656DC">
        <w:rPr>
          <w:sz w:val="14"/>
          <w:szCs w:val="22"/>
        </w:rPr>
        <w:t xml:space="preserve"> — from exploration to commercial ventures to military interactions. As the two argued in a recent </w:t>
      </w:r>
      <w:hyperlink r:id="rId15" w:history="1">
        <w:r w:rsidRPr="00B656DC">
          <w:rPr>
            <w:rStyle w:val="Hyperlink"/>
            <w:rFonts w:eastAsiaTheme="majorEastAsia"/>
            <w:sz w:val="14"/>
            <w:szCs w:val="22"/>
          </w:rPr>
          <w:t>op-ed in Breaking D,</w:t>
        </w:r>
      </w:hyperlink>
      <w:r w:rsidRPr="00B656DC">
        <w:rPr>
          <w:sz w:val="14"/>
          <w:szCs w:val="22"/>
        </w:rPr>
        <w:t xml:space="preserve"> “Great-power competition among the United States, China, and Russia has launched into outer space without rules governing the game.” “The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B656DC">
        <w:rPr>
          <w:sz w:val="14"/>
          <w:szCs w:val="22"/>
        </w:rPr>
        <w:t xml:space="preserve"> the study argues. James elaborated that the idea would be to craft </w:t>
      </w:r>
      <w:r w:rsidRPr="006C75E4">
        <w:rPr>
          <w:szCs w:val="22"/>
          <w:highlight w:val="green"/>
          <w:u w:val="single"/>
        </w:rPr>
        <w:t>a more expansive treaty</w:t>
      </w:r>
      <w:r w:rsidRPr="00B656DC">
        <w:rPr>
          <w:sz w:val="14"/>
          <w:szCs w:val="22"/>
        </w:rPr>
        <w:t xml:space="preserve"> that </w:t>
      </w:r>
      <w:r w:rsidRPr="006C75E4">
        <w:rPr>
          <w:szCs w:val="22"/>
          <w:highlight w:val="green"/>
          <w:u w:val="single"/>
        </w:rPr>
        <w:t>covers</w:t>
      </w:r>
      <w:r w:rsidRPr="00CF7516">
        <w:rPr>
          <w:szCs w:val="22"/>
          <w:u w:val="single"/>
        </w:rPr>
        <w:t xml:space="preserve"> emerging issues like debris mitigation and removal and</w:t>
      </w:r>
      <w:r>
        <w:rPr>
          <w:szCs w:val="22"/>
          <w:u w:val="single"/>
        </w:rPr>
        <w:t xml:space="preserve"> </w:t>
      </w:r>
      <w:hyperlink r:id="rId16" w:history="1">
        <w:r w:rsidRPr="006C75E4">
          <w:rPr>
            <w:rStyle w:val="Emphasis"/>
            <w:rFonts w:eastAsiaTheme="majorEastAsia"/>
            <w:szCs w:val="22"/>
            <w:highlight w:val="green"/>
          </w:rPr>
          <w:t>commercial extraction of resources</w:t>
        </w:r>
      </w:hyperlink>
      <w:r>
        <w:rPr>
          <w:rStyle w:val="Emphasis"/>
          <w:szCs w:val="22"/>
          <w:highlight w:val="green"/>
        </w:rPr>
        <w:t xml:space="preserve"> </w:t>
      </w:r>
      <w:r w:rsidRPr="006C75E4">
        <w:rPr>
          <w:rStyle w:val="Emphasis"/>
          <w:szCs w:val="22"/>
          <w:highlight w:val="green"/>
        </w:rPr>
        <w:t>from the Moon and/or asteroids</w:t>
      </w:r>
      <w:r w:rsidRPr="00B656DC">
        <w:rPr>
          <w:sz w:val="14"/>
          <w:szCs w:val="22"/>
          <w:highlight w:val="green"/>
        </w:rPr>
        <w:t>.</w:t>
      </w:r>
      <w:r w:rsidRPr="00B656DC">
        <w:rPr>
          <w:sz w:val="14"/>
          <w:szCs w:val="22"/>
        </w:rPr>
        <w:t xml:space="preserve"> That said, she stressed that the US should not abandon the OST — which has been signed by 193 nations — unless and until something new is there to replace it.</w:t>
      </w:r>
    </w:p>
    <w:p w14:paraId="557796FA" w14:textId="77777777" w:rsidR="00B74C90" w:rsidRPr="00B656DC" w:rsidRDefault="00B74C90" w:rsidP="00B74C90">
      <w:pPr>
        <w:rPr>
          <w:sz w:val="14"/>
          <w:szCs w:val="22"/>
        </w:rPr>
      </w:pPr>
    </w:p>
    <w:p w14:paraId="67E7D94C" w14:textId="77777777" w:rsidR="00B74C90" w:rsidRDefault="00B74C90" w:rsidP="00B74C90">
      <w:pPr>
        <w:pStyle w:val="Heading4"/>
      </w:pPr>
      <w:r>
        <w:t>2] Space law is typically treaty-based---Russian and Chinese proposals prove.</w:t>
      </w:r>
    </w:p>
    <w:p w14:paraId="448828B4" w14:textId="77777777" w:rsidR="00B74C90" w:rsidRPr="00B656DC" w:rsidRDefault="00B74C90" w:rsidP="00B74C90">
      <w:pPr>
        <w:rPr>
          <w:b/>
          <w:bCs/>
          <w:szCs w:val="22"/>
        </w:rPr>
      </w:pPr>
      <w:r w:rsidRPr="00937040">
        <w:rPr>
          <w:szCs w:val="22"/>
        </w:rPr>
        <w:t xml:space="preserve">Stephanie </w:t>
      </w:r>
      <w:r w:rsidRPr="00937040">
        <w:rPr>
          <w:b/>
          <w:bCs/>
          <w:szCs w:val="26"/>
        </w:rPr>
        <w:t>Nebehay 8</w:t>
      </w:r>
      <w:r w:rsidRPr="00937040">
        <w:rPr>
          <w:szCs w:val="22"/>
        </w:rPr>
        <w:t xml:space="preserve">. Reporter, Reuters, “China, Russia to Offer Treaty to Ban Arms in Space,” Reuters, January 26, 2008, </w:t>
      </w:r>
      <w:hyperlink r:id="rId17" w:history="1">
        <w:r w:rsidRPr="00937040">
          <w:rPr>
            <w:rStyle w:val="Hyperlink"/>
            <w:szCs w:val="22"/>
          </w:rPr>
          <w:t>https://www.reuters.com/article/us-arms-space/china-russia-to-offer-treaty-to-ban-arms-in-space-idUSL2578979020080125</w:t>
        </w:r>
      </w:hyperlink>
      <w:r w:rsidRPr="00937040">
        <w:rPr>
          <w:szCs w:val="22"/>
        </w:rPr>
        <w:t xml:space="preserve">, RJP, </w:t>
      </w:r>
      <w:r w:rsidRPr="00937040">
        <w:rPr>
          <w:b/>
          <w:bCs/>
          <w:szCs w:val="22"/>
        </w:rPr>
        <w:t>DebateDrills</w:t>
      </w:r>
    </w:p>
    <w:p w14:paraId="368E510A" w14:textId="77777777" w:rsidR="00B74C90" w:rsidRDefault="00B74C90" w:rsidP="00B74C90">
      <w:pPr>
        <w:rPr>
          <w:sz w:val="14"/>
          <w:szCs w:val="22"/>
        </w:rPr>
      </w:pPr>
      <w:r w:rsidRPr="00B656DC">
        <w:rPr>
          <w:sz w:val="14"/>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B656DC">
        <w:rPr>
          <w:sz w:val="14"/>
          <w:szCs w:val="22"/>
        </w:rPr>
        <w:t>to ban the deployment of weapons</w:t>
      </w:r>
      <w:r w:rsidRPr="00477939">
        <w:rPr>
          <w:szCs w:val="22"/>
          <w:u w:val="single"/>
        </w:rPr>
        <w:t xml:space="preserve"> </w:t>
      </w:r>
      <w:r w:rsidRPr="006C75E4">
        <w:rPr>
          <w:rStyle w:val="Emphasis"/>
          <w:szCs w:val="22"/>
          <w:highlight w:val="green"/>
        </w:rPr>
        <w:t>in outer space</w:t>
      </w:r>
      <w:r w:rsidRPr="00B656DC">
        <w:rPr>
          <w:sz w:val="14"/>
          <w:szCs w:val="22"/>
        </w:rPr>
        <w:t xml:space="preserve">, a senior Russian arms negotiator said on Friday. Valery Loshchinin,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r>
        <w:rPr>
          <w:szCs w:val="22"/>
          <w:u w:val="single"/>
        </w:rPr>
        <w:t xml:space="preserve"> </w:t>
      </w:r>
      <w:r w:rsidRPr="00B656DC">
        <w:rPr>
          <w:sz w:val="14"/>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B656DC">
        <w:rPr>
          <w:sz w:val="14"/>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B656DC">
        <w:rPr>
          <w:sz w:val="14"/>
          <w:szCs w:val="22"/>
        </w:rPr>
        <w:t xml:space="preserve">. Loshchinin gave no details on the proposal which has been circulated to some senior diplomats. Tensions between Russia and the United States have deepened in recent years over U.S. plans to revive its stalled “Star Wars” program from the 1980s with a new generation of missile defense shields. </w:t>
      </w:r>
      <w:r w:rsidRPr="00477939">
        <w:rPr>
          <w:szCs w:val="22"/>
          <w:u w:val="single"/>
        </w:rPr>
        <w:t xml:space="preserve">Nuclear and other weapons of mass destruction are banned from space under </w:t>
      </w:r>
      <w:r w:rsidRPr="00477939">
        <w:rPr>
          <w:rStyle w:val="Emphasis"/>
          <w:szCs w:val="22"/>
        </w:rPr>
        <w:t>a 1967 international treaty.</w:t>
      </w:r>
      <w:r w:rsidRPr="00B656DC">
        <w:rPr>
          <w:sz w:val="14"/>
          <w:szCs w:val="22"/>
        </w:rPr>
        <w:t xml:space="preserve"> But Washington’s plans have stirred concerns about non-nuclear arms in space.</w:t>
      </w:r>
    </w:p>
    <w:p w14:paraId="0CC7C9B2" w14:textId="77777777" w:rsidR="00B74C90" w:rsidRPr="00B656DC" w:rsidRDefault="00B74C90" w:rsidP="00B74C90">
      <w:pPr>
        <w:rPr>
          <w:sz w:val="14"/>
          <w:szCs w:val="22"/>
        </w:rPr>
      </w:pPr>
    </w:p>
    <w:p w14:paraId="67917C11" w14:textId="77777777" w:rsidR="00B74C90" w:rsidRDefault="00B74C90" w:rsidP="00B74C90">
      <w:pPr>
        <w:pStyle w:val="Heading4"/>
      </w:pPr>
      <w:r>
        <w:t>3] Treaties are the foundation of space law.</w:t>
      </w:r>
    </w:p>
    <w:p w14:paraId="5351802D" w14:textId="77777777" w:rsidR="00B74C90" w:rsidRPr="00B656DC" w:rsidRDefault="00B74C90" w:rsidP="00B74C90">
      <w:pPr>
        <w:rPr>
          <w:szCs w:val="22"/>
        </w:rPr>
      </w:pPr>
      <w:r w:rsidRPr="00937040">
        <w:rPr>
          <w:szCs w:val="22"/>
        </w:rPr>
        <w:t xml:space="preserve">Sophie </w:t>
      </w:r>
      <w:r w:rsidRPr="00937040">
        <w:rPr>
          <w:b/>
          <w:bCs/>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18"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78AF1CAE" w14:textId="77777777" w:rsidR="00B74C90" w:rsidRPr="00B656DC" w:rsidRDefault="00B74C90" w:rsidP="00B74C90">
      <w:pPr>
        <w:rPr>
          <w:sz w:val="14"/>
          <w:szCs w:val="22"/>
        </w:rPr>
      </w:pPr>
      <w:r w:rsidRPr="00B656DC">
        <w:rPr>
          <w:sz w:val="14"/>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B656DC">
        <w:rPr>
          <w:sz w:val="14"/>
          <w:szCs w:val="22"/>
        </w:rPr>
        <w:t xml:space="preserve"> of these treaties </w:t>
      </w:r>
      <w:r w:rsidRPr="00253B27">
        <w:rPr>
          <w:szCs w:val="22"/>
          <w:u w:val="single"/>
        </w:rPr>
        <w:t>is the</w:t>
      </w:r>
      <w:r w:rsidRPr="00B656DC">
        <w:rPr>
          <w:sz w:val="14"/>
          <w:szCs w:val="22"/>
        </w:rPr>
        <w:t xml:space="preserve"> “Treaty on Principles Governing the Activities of States in the Exploration and Use of Outer Space including the Moon and Other Celestial Bodies,” </w:t>
      </w:r>
      <w:r w:rsidRPr="00B656DC">
        <w:rPr>
          <w:sz w:val="14"/>
          <w:szCs w:val="22"/>
        </w:rPr>
        <w:lastRenderedPageBreak/>
        <w:t>more commonly known as the </w:t>
      </w:r>
      <w:r w:rsidRPr="00B656DC">
        <w:rPr>
          <w:rStyle w:val="Strong"/>
          <w:rFonts w:eastAsiaTheme="majorEastAsia"/>
          <w:color w:val="484247"/>
          <w:sz w:val="14"/>
          <w:szCs w:val="22"/>
        </w:rPr>
        <w:t>Outer Space Treaty </w:t>
      </w:r>
      <w:r w:rsidRPr="00B656DC">
        <w:rPr>
          <w:sz w:val="14"/>
          <w:szCs w:val="22"/>
        </w:rPr>
        <w:t>or</w:t>
      </w:r>
      <w:r w:rsidRPr="00B656DC">
        <w:rPr>
          <w:b/>
          <w:bCs/>
          <w:sz w:val="14"/>
          <w:szCs w:val="22"/>
        </w:rPr>
        <w:t> </w:t>
      </w:r>
      <w:r w:rsidRPr="00253B27">
        <w:rPr>
          <w:rStyle w:val="Strong"/>
          <w:rFonts w:eastAsiaTheme="majorEastAsia"/>
          <w:color w:val="484247"/>
          <w:szCs w:val="22"/>
          <w:u w:val="single"/>
        </w:rPr>
        <w:t>OST</w:t>
      </w:r>
      <w:r w:rsidRPr="00B656DC">
        <w:rPr>
          <w:sz w:val="14"/>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B656DC">
        <w:rPr>
          <w:sz w:val="14"/>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70EC3359" w14:textId="77777777" w:rsidR="00B74C90" w:rsidRDefault="00B74C90" w:rsidP="00B74C90">
      <w:pPr>
        <w:rPr>
          <w:szCs w:val="22"/>
        </w:rPr>
      </w:pPr>
    </w:p>
    <w:p w14:paraId="307ACC27" w14:textId="77777777" w:rsidR="00B74C90" w:rsidRDefault="00B74C90" w:rsidP="00B74C90">
      <w:pPr>
        <w:pStyle w:val="Heading4"/>
      </w:pPr>
      <w:r>
        <w:t xml:space="preserve">They never read a solvency advocate so don’t let the 1AR spin and stick them with normal means – otherwise presume they don’t solve since they have 0 mechanism for doing the aff. </w:t>
      </w:r>
    </w:p>
    <w:p w14:paraId="71F6C084" w14:textId="77777777" w:rsidR="00B74C90" w:rsidRPr="00390A9F" w:rsidRDefault="00B74C90" w:rsidP="00B74C90"/>
    <w:p w14:paraId="22448BAE" w14:textId="77777777" w:rsidR="00B74C90" w:rsidRPr="00DE33BD" w:rsidRDefault="00B74C90" w:rsidP="00B74C90">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3AAF5246" w14:textId="77777777" w:rsidR="00B74C90" w:rsidRPr="00DE33BD" w:rsidRDefault="00B74C90" w:rsidP="00B74C90">
      <w:r w:rsidRPr="00DE33BD">
        <w:rPr>
          <w:rStyle w:val="Style13ptBold"/>
        </w:rPr>
        <w:t>Koplow, 9</w:t>
      </w:r>
      <w:r w:rsidRPr="00DE33BD">
        <w:t xml:space="preserve"> – Professor of Law, Georgetown University Law Center.</w:t>
      </w:r>
    </w:p>
    <w:p w14:paraId="72F42CE1" w14:textId="77777777" w:rsidR="00B74C90" w:rsidRPr="00DE33BD" w:rsidRDefault="00B74C90" w:rsidP="00B74C90">
      <w:r w:rsidRPr="00DE33BD">
        <w:t xml:space="preserve">David A. Koplow, “ASAT-isfaction: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1C6AB1B2" w14:textId="77777777" w:rsidR="00B74C90" w:rsidRPr="00DE33BD" w:rsidRDefault="00B74C90" w:rsidP="00B74C90">
      <w:pPr>
        <w:rPr>
          <w:rStyle w:val="Emphasis"/>
        </w:rPr>
      </w:pPr>
      <w:r w:rsidRPr="00B656DC">
        <w:rPr>
          <w:sz w:val="14"/>
        </w:rPr>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B656DC">
        <w:rPr>
          <w:sz w:val="14"/>
        </w:rPr>
        <w:t xml:space="preserve"> the </w:t>
      </w:r>
      <w:r w:rsidRPr="00DE33BD">
        <w:rPr>
          <w:rStyle w:val="StyleUnderline"/>
        </w:rPr>
        <w:t>negotiation</w:t>
      </w:r>
      <w:r w:rsidRPr="00B656DC">
        <w:rPr>
          <w:sz w:val="14"/>
        </w:rPr>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B656DC">
        <w:rPr>
          <w:sz w:val="14"/>
        </w:rPr>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B656DC">
        <w:rPr>
          <w:sz w:val="14"/>
        </w:rPr>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B656DC">
        <w:rPr>
          <w:sz w:val="14"/>
        </w:rPr>
        <w:t xml:space="preserve">, and the world need not pursue just one of these alternatives in isolation. </w:t>
      </w: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B656DC">
        <w:rPr>
          <w:sz w:val="14"/>
        </w:rPr>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B656DC">
        <w:rPr>
          <w:sz w:val="14"/>
        </w:rPr>
        <w:t xml:space="preserve">, </w:t>
      </w:r>
      <w:r w:rsidRPr="006C75E4">
        <w:rPr>
          <w:rStyle w:val="StyleUnderline"/>
          <w:highlight w:val="green"/>
        </w:rPr>
        <w:t>constructing a similar</w:t>
      </w:r>
      <w:r w:rsidRPr="00B656DC">
        <w:rPr>
          <w:sz w:val="14"/>
        </w:rPr>
        <w:t xml:space="preserve"> (</w:t>
      </w:r>
      <w:r w:rsidRPr="00DE33BD">
        <w:rPr>
          <w:rStyle w:val="Emphasis"/>
        </w:rPr>
        <w:t>although not completely equivalent</w:t>
      </w:r>
      <w:r w:rsidRPr="00B656DC">
        <w:rPr>
          <w:sz w:val="14"/>
        </w:rPr>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442FBA2D" w14:textId="77777777" w:rsidR="00B74C90" w:rsidRDefault="00B74C90" w:rsidP="00B74C90"/>
    <w:p w14:paraId="7606393F" w14:textId="77777777" w:rsidR="00B74C90" w:rsidRDefault="00B74C90" w:rsidP="00B74C90">
      <w:pPr>
        <w:pStyle w:val="Heading2"/>
      </w:pPr>
      <w:r>
        <w:lastRenderedPageBreak/>
        <w:t>1NC – OFF</w:t>
      </w:r>
    </w:p>
    <w:p w14:paraId="67CF0B1D" w14:textId="77777777" w:rsidR="00B74C90" w:rsidRDefault="00B74C90" w:rsidP="00B74C90"/>
    <w:p w14:paraId="0CEA40AA" w14:textId="77777777" w:rsidR="00B74C90" w:rsidRDefault="00B74C90" w:rsidP="00B74C90">
      <w:pPr>
        <w:pStyle w:val="Heading4"/>
      </w:pPr>
      <w:r>
        <w:t xml:space="preserve">FY 22 appropriations will </w:t>
      </w:r>
      <w:r>
        <w:rPr>
          <w:u w:val="single"/>
        </w:rPr>
        <w:t xml:space="preserve">pass now </w:t>
      </w:r>
      <w:r>
        <w:t xml:space="preserve">if Congress maintains </w:t>
      </w:r>
      <w:r>
        <w:rPr>
          <w:u w:val="single"/>
        </w:rPr>
        <w:t>bipartisanship</w:t>
      </w:r>
      <w:r>
        <w:t xml:space="preserve">—otherwise, yearlong CR </w:t>
      </w:r>
      <w:r>
        <w:rPr>
          <w:u w:val="single"/>
        </w:rPr>
        <w:t xml:space="preserve">ruins </w:t>
      </w:r>
      <w:r>
        <w:t>military modernization and defense startup funding</w:t>
      </w:r>
    </w:p>
    <w:p w14:paraId="11BF672B" w14:textId="77777777" w:rsidR="00B74C90" w:rsidRPr="004D4F35" w:rsidRDefault="00B74C90" w:rsidP="00B74C90">
      <w:r w:rsidRPr="007E1F03">
        <w:rPr>
          <w:rStyle w:val="Style13ptBold"/>
        </w:rPr>
        <w:t>Gould 1/21</w:t>
      </w:r>
      <w:r>
        <w:t xml:space="preserve"> [Joe Gould is senior Pentagon reporter for Defense News, “Defense industry frets as funding talks crawl”, 1/21/2022, </w:t>
      </w:r>
      <w:r w:rsidRPr="004D4F35">
        <w:t>https://www.defensenews.com/congress/budget/2022/01/21/defense-industry-frets-as-funding-talks-crawl/</w:t>
      </w:r>
      <w:r>
        <w:t>]</w:t>
      </w:r>
    </w:p>
    <w:p w14:paraId="76E592F1" w14:textId="77777777" w:rsidR="00B74C90" w:rsidRPr="00C74EDB" w:rsidRDefault="00B74C90" w:rsidP="00B74C90">
      <w:pPr>
        <w:rPr>
          <w:sz w:val="14"/>
        </w:rPr>
      </w:pPr>
      <w:r w:rsidRPr="00FB58FC">
        <w:rPr>
          <w:rStyle w:val="StyleUnderline"/>
        </w:rPr>
        <w:t>Despite repeated warnings</w:t>
      </w:r>
      <w:r w:rsidRPr="00C74EDB">
        <w:rPr>
          <w:sz w:val="14"/>
        </w:rPr>
        <w:t xml:space="preserve"> from uniformed Pentagon leaders and lawmakers of both parties </w:t>
      </w:r>
      <w:r w:rsidRPr="00FB58FC">
        <w:rPr>
          <w:rStyle w:val="StyleUnderline"/>
        </w:rPr>
        <w:t>that a full-year continuing resolution will hurt national security</w:t>
      </w:r>
      <w:r w:rsidRPr="00C74EDB">
        <w:rPr>
          <w:sz w:val="14"/>
        </w:rPr>
        <w:t xml:space="preserve">, some </w:t>
      </w:r>
      <w:r w:rsidRPr="00FB58FC">
        <w:rPr>
          <w:rStyle w:val="StyleUnderline"/>
        </w:rPr>
        <w:t>defense industry advocates are still worried about an impasse</w:t>
      </w:r>
      <w:r w:rsidRPr="00C74EDB">
        <w:rPr>
          <w:sz w:val="14"/>
        </w:rPr>
        <w:t xml:space="preserve">. On Thursday, both chambers of </w:t>
      </w:r>
      <w:r w:rsidRPr="00FB58FC">
        <w:rPr>
          <w:rStyle w:val="StyleUnderline"/>
        </w:rPr>
        <w:t>Congress left town</w:t>
      </w:r>
      <w:r w:rsidRPr="00C74EDB">
        <w:rPr>
          <w:sz w:val="14"/>
        </w:rPr>
        <w:t xml:space="preserve"> on recess </w:t>
      </w:r>
      <w:r w:rsidRPr="00FB58FC">
        <w:rPr>
          <w:rStyle w:val="StyleUnderline"/>
        </w:rPr>
        <w:t xml:space="preserve">until the week of Jan. 31, after making </w:t>
      </w:r>
      <w:r w:rsidRPr="00FB58FC">
        <w:rPr>
          <w:rStyle w:val="Emphasis"/>
        </w:rPr>
        <w:t>scant progress</w:t>
      </w:r>
      <w:r w:rsidRPr="00C74EDB">
        <w:rPr>
          <w:sz w:val="14"/>
        </w:rPr>
        <w:t xml:space="preserve"> on a deal for an omnibus federal spending package. </w:t>
      </w:r>
      <w:r w:rsidRPr="006A326D">
        <w:rPr>
          <w:rStyle w:val="StyleUnderline"/>
          <w:highlight w:val="green"/>
        </w:rPr>
        <w:t>Amid partisan divisions over funding</w:t>
      </w:r>
      <w:r w:rsidRPr="00C74EDB">
        <w:rPr>
          <w:sz w:val="14"/>
        </w:rPr>
        <w:t xml:space="preserve"> levels and policy provisions, House Speaker Nancy </w:t>
      </w:r>
      <w:r w:rsidRPr="006A326D">
        <w:rPr>
          <w:rStyle w:val="StyleUnderline"/>
          <w:highlight w:val="green"/>
        </w:rPr>
        <w:t>Pelosi</w:t>
      </w:r>
      <w:r w:rsidRPr="00C74EDB">
        <w:rPr>
          <w:sz w:val="14"/>
        </w:rPr>
        <w:t xml:space="preserve">, D-N.Y., </w:t>
      </w:r>
      <w:r w:rsidRPr="006A326D">
        <w:rPr>
          <w:rStyle w:val="StyleUnderline"/>
          <w:highlight w:val="green"/>
        </w:rPr>
        <w:t>warned that a full-year CR</w:t>
      </w:r>
      <w:r w:rsidRPr="00FB58FC">
        <w:rPr>
          <w:rStyle w:val="StyleUnderline"/>
        </w:rPr>
        <w:t xml:space="preserve"> would </w:t>
      </w:r>
      <w:r w:rsidRPr="006A326D">
        <w:rPr>
          <w:rStyle w:val="StyleUnderline"/>
          <w:highlight w:val="green"/>
        </w:rPr>
        <w:t>create a national security crisis</w:t>
      </w:r>
      <w:r w:rsidRPr="00FB58FC">
        <w:rPr>
          <w:rStyle w:val="StyleUnderline"/>
        </w:rPr>
        <w:t xml:space="preserve"> </w:t>
      </w:r>
      <w:r w:rsidRPr="00C74EDB">
        <w:rPr>
          <w:sz w:val="14"/>
        </w:rPr>
        <w:t xml:space="preserve">― in an effort to pressure Republicans. </w:t>
      </w:r>
      <w:r w:rsidRPr="00C74EDB">
        <w:rPr>
          <w:sz w:val="14"/>
          <w:szCs w:val="16"/>
        </w:rPr>
        <w:t xml:space="preserve">“It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 </w:t>
      </w:r>
      <w:r w:rsidRPr="00C74EDB">
        <w:rPr>
          <w:sz w:val="14"/>
        </w:rPr>
        <w:t xml:space="preserve">With fiscal 2022 spending bills four months overdue, </w:t>
      </w:r>
      <w:r w:rsidRPr="00FB58FC">
        <w:rPr>
          <w:rStyle w:val="StyleUnderline"/>
        </w:rPr>
        <w:t>lawmakers</w:t>
      </w:r>
      <w:r w:rsidRPr="00C74EDB">
        <w:rPr>
          <w:sz w:val="14"/>
        </w:rPr>
        <w:t xml:space="preserve"> and the Pentagon </w:t>
      </w:r>
      <w:r w:rsidRPr="00FB58FC">
        <w:rPr>
          <w:rStyle w:val="StyleUnderline"/>
        </w:rPr>
        <w:t xml:space="preserve">have warned against </w:t>
      </w:r>
      <w:r w:rsidRPr="006A326D">
        <w:rPr>
          <w:rStyle w:val="StyleUnderline"/>
          <w:highlight w:val="green"/>
        </w:rPr>
        <w:t>a yearlong CR</w:t>
      </w:r>
      <w:r w:rsidRPr="00FB58FC">
        <w:rPr>
          <w:rStyle w:val="StyleUnderline"/>
        </w:rPr>
        <w:t xml:space="preserve"> that </w:t>
      </w:r>
      <w:r w:rsidRPr="006A326D">
        <w:rPr>
          <w:rStyle w:val="StyleUnderline"/>
          <w:highlight w:val="green"/>
        </w:rPr>
        <w:t>would freeze defense spending at</w:t>
      </w:r>
      <w:r w:rsidRPr="00FB58FC">
        <w:rPr>
          <w:rStyle w:val="StyleUnderline"/>
        </w:rPr>
        <w:t xml:space="preserve"> the level of </w:t>
      </w:r>
      <w:r w:rsidRPr="006A326D">
        <w:rPr>
          <w:rStyle w:val="StyleUnderline"/>
          <w:highlight w:val="green"/>
        </w:rPr>
        <w:t>2021 appropriations</w:t>
      </w:r>
      <w:r w:rsidRPr="00C74EDB">
        <w:rPr>
          <w:sz w:val="14"/>
        </w:rPr>
        <w:t xml:space="preserve">. CRs continue funding at the previous year’s level, </w:t>
      </w:r>
      <w:r w:rsidRPr="006A326D">
        <w:rPr>
          <w:rStyle w:val="StyleUnderline"/>
          <w:highlight w:val="green"/>
        </w:rPr>
        <w:t>prevent</w:t>
      </w:r>
      <w:r w:rsidRPr="00FB58FC">
        <w:rPr>
          <w:rStyle w:val="StyleUnderline"/>
        </w:rPr>
        <w:t xml:space="preserve">ing the </w:t>
      </w:r>
      <w:r w:rsidRPr="006A326D">
        <w:rPr>
          <w:rStyle w:val="StyleUnderline"/>
          <w:highlight w:val="green"/>
        </w:rPr>
        <w:t>Pentagon from starting new</w:t>
      </w:r>
      <w:r w:rsidRPr="00FB58FC">
        <w:rPr>
          <w:rStyle w:val="StyleUnderline"/>
        </w:rPr>
        <w:t xml:space="preserve"> </w:t>
      </w:r>
      <w:r w:rsidRPr="006A326D">
        <w:rPr>
          <w:rStyle w:val="StyleUnderline"/>
          <w:highlight w:val="green"/>
        </w:rPr>
        <w:t>acquisition</w:t>
      </w:r>
      <w:r w:rsidRPr="00FB58FC">
        <w:rPr>
          <w:rStyle w:val="StyleUnderline"/>
        </w:rPr>
        <w:t xml:space="preserve"> programs </w:t>
      </w:r>
      <w:r w:rsidRPr="006A326D">
        <w:rPr>
          <w:rStyle w:val="StyleUnderline"/>
          <w:highlight w:val="green"/>
        </w:rPr>
        <w:t xml:space="preserve">and </w:t>
      </w:r>
      <w:r w:rsidRPr="00FB58FC">
        <w:rPr>
          <w:rStyle w:val="StyleUnderline"/>
        </w:rPr>
        <w:t xml:space="preserve">ramping up </w:t>
      </w:r>
      <w:r w:rsidRPr="006A326D">
        <w:rPr>
          <w:rStyle w:val="StyleUnderline"/>
          <w:highlight w:val="green"/>
        </w:rPr>
        <w:t>production</w:t>
      </w:r>
      <w:r w:rsidRPr="00C74EDB">
        <w:rPr>
          <w:sz w:val="14"/>
        </w:rPr>
        <w:t xml:space="preserve"> quantities. And </w:t>
      </w:r>
      <w:r w:rsidRPr="006A326D">
        <w:rPr>
          <w:rStyle w:val="StyleUnderline"/>
          <w:highlight w:val="green"/>
        </w:rPr>
        <w:t>without</w:t>
      </w:r>
      <w:r w:rsidRPr="00FB58FC">
        <w:rPr>
          <w:rStyle w:val="StyleUnderline"/>
        </w:rPr>
        <w:t xml:space="preserve"> a </w:t>
      </w:r>
      <w:r w:rsidRPr="006A326D">
        <w:rPr>
          <w:rStyle w:val="StyleUnderline"/>
          <w:highlight w:val="green"/>
        </w:rPr>
        <w:t>2022</w:t>
      </w:r>
      <w:r w:rsidRPr="00FB58FC">
        <w:rPr>
          <w:rStyle w:val="StyleUnderline"/>
        </w:rPr>
        <w:t xml:space="preserve"> spending deal </w:t>
      </w:r>
      <w:r w:rsidRPr="006A326D">
        <w:rPr>
          <w:rStyle w:val="StyleUnderline"/>
          <w:highlight w:val="green"/>
        </w:rPr>
        <w:t>to set a</w:t>
      </w:r>
      <w:r w:rsidRPr="00FB58FC">
        <w:rPr>
          <w:rStyle w:val="StyleUnderline"/>
        </w:rPr>
        <w:t xml:space="preserve"> new </w:t>
      </w:r>
      <w:r w:rsidRPr="006A326D">
        <w:rPr>
          <w:rStyle w:val="StyleUnderline"/>
          <w:highlight w:val="green"/>
        </w:rPr>
        <w:t>baseline</w:t>
      </w:r>
      <w:r w:rsidRPr="00FB58FC">
        <w:rPr>
          <w:rStyle w:val="StyleUnderline"/>
        </w:rPr>
        <w:t xml:space="preserve">, </w:t>
      </w:r>
      <w:r w:rsidRPr="006A326D">
        <w:rPr>
          <w:rStyle w:val="StyleUnderline"/>
          <w:highlight w:val="green"/>
        </w:rPr>
        <w:t>the</w:t>
      </w:r>
      <w:r w:rsidRPr="00FB58FC">
        <w:rPr>
          <w:rStyle w:val="StyleUnderline"/>
        </w:rPr>
        <w:t xml:space="preserve"> </w:t>
      </w:r>
      <w:r w:rsidRPr="006A326D">
        <w:rPr>
          <w:rStyle w:val="StyleUnderline"/>
          <w:highlight w:val="green"/>
        </w:rPr>
        <w:t xml:space="preserve">president’s budget </w:t>
      </w:r>
      <w:r w:rsidRPr="00FB58FC">
        <w:rPr>
          <w:rStyle w:val="StyleUnderline"/>
        </w:rPr>
        <w:t xml:space="preserve">submission </w:t>
      </w:r>
      <w:r w:rsidRPr="006A326D">
        <w:rPr>
          <w:rStyle w:val="StyleUnderline"/>
          <w:highlight w:val="green"/>
        </w:rPr>
        <w:t>is</w:t>
      </w:r>
      <w:r w:rsidRPr="00FB58FC">
        <w:rPr>
          <w:rStyle w:val="StyleUnderline"/>
        </w:rPr>
        <w:t xml:space="preserve"> </w:t>
      </w:r>
      <w:r w:rsidRPr="006A326D">
        <w:rPr>
          <w:rStyle w:val="StyleUnderline"/>
          <w:highlight w:val="green"/>
        </w:rPr>
        <w:t>in limbo</w:t>
      </w:r>
      <w:r w:rsidRPr="00FB58FC">
        <w:rPr>
          <w:rStyle w:val="StyleUnderline"/>
        </w:rPr>
        <w:t xml:space="preserve"> </w:t>
      </w:r>
      <w:r w:rsidRPr="00C74EDB">
        <w:rPr>
          <w:sz w:val="14"/>
        </w:rPr>
        <w:t xml:space="preserve">and expected to come months late, </w:t>
      </w:r>
      <w:r w:rsidRPr="00FB58FC">
        <w:rPr>
          <w:rStyle w:val="StyleUnderline"/>
        </w:rPr>
        <w:t xml:space="preserve">which is </w:t>
      </w:r>
      <w:r w:rsidRPr="006A326D">
        <w:rPr>
          <w:rStyle w:val="StyleUnderline"/>
          <w:highlight w:val="green"/>
        </w:rPr>
        <w:t>sowing uncertainty for</w:t>
      </w:r>
      <w:r w:rsidRPr="00FB58FC">
        <w:rPr>
          <w:rStyle w:val="StyleUnderline"/>
        </w:rPr>
        <w:t xml:space="preserve"> </w:t>
      </w:r>
      <w:r w:rsidRPr="006A326D">
        <w:rPr>
          <w:rStyle w:val="StyleUnderline"/>
          <w:highlight w:val="green"/>
        </w:rPr>
        <w:t>the military and</w:t>
      </w:r>
      <w:r w:rsidRPr="00FB58FC">
        <w:rPr>
          <w:rStyle w:val="StyleUnderline"/>
        </w:rPr>
        <w:t xml:space="preserve"> </w:t>
      </w:r>
      <w:r w:rsidRPr="006A326D">
        <w:rPr>
          <w:rStyle w:val="StyleUnderline"/>
          <w:highlight w:val="green"/>
        </w:rPr>
        <w:t>its</w:t>
      </w:r>
      <w:r w:rsidRPr="00FB58FC">
        <w:rPr>
          <w:rStyle w:val="StyleUnderline"/>
        </w:rPr>
        <w:t xml:space="preserve"> </w:t>
      </w:r>
      <w:r w:rsidRPr="006A326D">
        <w:rPr>
          <w:rStyle w:val="StyleUnderline"/>
          <w:highlight w:val="green"/>
        </w:rPr>
        <w:t>vendors</w:t>
      </w:r>
      <w:r w:rsidRPr="00FB58FC">
        <w:rPr>
          <w:rStyle w:val="StyleUnderline"/>
        </w:rPr>
        <w:t>.</w:t>
      </w:r>
      <w:r>
        <w:rPr>
          <w:rStyle w:val="StyleUnderline"/>
        </w:rPr>
        <w:t xml:space="preserve"> </w:t>
      </w:r>
      <w:r w:rsidRPr="00C74EDB">
        <w:rPr>
          <w:sz w:val="14"/>
          <w:szCs w:val="16"/>
        </w:rPr>
        <w:t xml:space="preserve">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 </w:t>
      </w:r>
      <w:r w:rsidRPr="00C74EDB">
        <w:rPr>
          <w:sz w:val="14"/>
        </w:rPr>
        <w:t xml:space="preserve">By the reckoning of National Defense Industrial Association Chairman Arnold Punaro, lawmakers could meet somewhere in the middle with 8% increases for both defense and nondefense, but that’s far from a certainty. </w:t>
      </w:r>
      <w:r w:rsidRPr="00FB58FC">
        <w:rPr>
          <w:rStyle w:val="StyleUnderline"/>
        </w:rPr>
        <w:t>Democrats have raised fears some Republicans see budget gridlock as an advantage heading into midterm elections and don’t want a deal at all.</w:t>
      </w:r>
      <w:r>
        <w:rPr>
          <w:rStyle w:val="StyleUnderline"/>
        </w:rPr>
        <w:t xml:space="preserve"> </w:t>
      </w:r>
      <w:r w:rsidRPr="00C74EDB">
        <w:rPr>
          <w:sz w:val="14"/>
          <w:szCs w:val="16"/>
        </w:rPr>
        <w:t xml:space="preserve">“We’re still in budget chaos,” Punaro told Defense News this week. “China’s on the march, Russia’s on the move and North Korea’s on the advance, and yet Congress is sitting on their duff, not passing a spending bill. It’s disgraceful.” The lack of a 2022 deal as a baseline for defense amid escalating inflation presents a huge challenge for Pentagon planners crafting the FY23 budget request, Punaro said. He worried the administration could make a flat budget request, potentially costing the Pentagon billions of dollars in buying power. </w:t>
      </w:r>
      <w:r w:rsidRPr="00C74EDB">
        <w:rPr>
          <w:sz w:val="14"/>
        </w:rPr>
        <w:t xml:space="preserve">Meanwhile, </w:t>
      </w:r>
      <w:r w:rsidRPr="00FB58FC">
        <w:rPr>
          <w:rStyle w:val="StyleUnderline"/>
        </w:rPr>
        <w:t xml:space="preserve">a </w:t>
      </w:r>
      <w:r w:rsidRPr="006A326D">
        <w:rPr>
          <w:rStyle w:val="StyleUnderline"/>
          <w:highlight w:val="green"/>
        </w:rPr>
        <w:t>full-year CR</w:t>
      </w:r>
      <w:r w:rsidRPr="00FB58FC">
        <w:rPr>
          <w:rStyle w:val="StyleUnderline"/>
        </w:rPr>
        <w:t xml:space="preserve"> would </w:t>
      </w:r>
      <w:r w:rsidRPr="006A326D">
        <w:rPr>
          <w:rStyle w:val="StyleUnderline"/>
          <w:highlight w:val="green"/>
        </w:rPr>
        <w:t>yield $11 billion of lost growth</w:t>
      </w:r>
      <w:r w:rsidRPr="00C74EDB">
        <w:rPr>
          <w:sz w:val="14"/>
        </w:rPr>
        <w:t xml:space="preserve">, while 7% inflation would mean another $50 billion in lost buying power, according to defense consultant Jim McAleese, the founder of McAleese &amp; Associates. Though the current CR runs out on Feb. 18., </w:t>
      </w:r>
      <w:r w:rsidRPr="006A326D">
        <w:rPr>
          <w:rStyle w:val="Emphasis"/>
          <w:highlight w:val="green"/>
        </w:rPr>
        <w:t>recent negotiations</w:t>
      </w:r>
      <w:r w:rsidRPr="00FB58FC">
        <w:rPr>
          <w:rStyle w:val="StyleUnderline"/>
        </w:rPr>
        <w:t xml:space="preserve"> in Congress </w:t>
      </w:r>
      <w:r w:rsidRPr="00FB58FC">
        <w:rPr>
          <w:rStyle w:val="Emphasis"/>
        </w:rPr>
        <w:t xml:space="preserve">have </w:t>
      </w:r>
      <w:r w:rsidRPr="006A326D">
        <w:rPr>
          <w:rStyle w:val="Emphasis"/>
          <w:highlight w:val="green"/>
        </w:rPr>
        <w:t>sparked some optimism</w:t>
      </w:r>
      <w:r w:rsidRPr="00FB58FC">
        <w:rPr>
          <w:rStyle w:val="Emphasis"/>
        </w:rPr>
        <w:t>.</w:t>
      </w:r>
      <w:r>
        <w:rPr>
          <w:rStyle w:val="Emphasis"/>
        </w:rPr>
        <w:t xml:space="preserve"> </w:t>
      </w:r>
      <w:r w:rsidRPr="00FB58FC">
        <w:rPr>
          <w:rStyle w:val="StyleUnderline"/>
        </w:rPr>
        <w:t>Lead appropriators</w:t>
      </w:r>
      <w:r w:rsidRPr="00C74EDB">
        <w:rPr>
          <w:sz w:val="14"/>
        </w:rPr>
        <w:t xml:space="preserve"> in the Senate </w:t>
      </w:r>
      <w:r w:rsidRPr="00FB58FC">
        <w:rPr>
          <w:rStyle w:val="StyleUnderline"/>
        </w:rPr>
        <w:t>met</w:t>
      </w:r>
      <w:r w:rsidRPr="00C74EDB">
        <w:rPr>
          <w:sz w:val="14"/>
        </w:rPr>
        <w:t xml:space="preserve"> Jan. 13 </w:t>
      </w:r>
      <w:r w:rsidRPr="00FB58FC">
        <w:rPr>
          <w:rStyle w:val="StyleUnderline"/>
        </w:rPr>
        <w:t>with</w:t>
      </w:r>
      <w:r w:rsidRPr="00C74EDB">
        <w:rPr>
          <w:sz w:val="14"/>
        </w:rPr>
        <w:t xml:space="preserve"> Senate Majority Leader Chuck </w:t>
      </w:r>
      <w:r w:rsidRPr="006A326D">
        <w:rPr>
          <w:rStyle w:val="StyleUnderline"/>
          <w:highlight w:val="green"/>
        </w:rPr>
        <w:t>Schumer</w:t>
      </w:r>
      <w:r w:rsidRPr="00FB58FC">
        <w:rPr>
          <w:rStyle w:val="StyleUnderline"/>
        </w:rPr>
        <w:t xml:space="preserve"> </w:t>
      </w:r>
      <w:r w:rsidRPr="006A326D">
        <w:rPr>
          <w:rStyle w:val="StyleUnderline"/>
          <w:highlight w:val="green"/>
        </w:rPr>
        <w:t>and</w:t>
      </w:r>
      <w:r w:rsidRPr="00C74EDB">
        <w:rPr>
          <w:sz w:val="14"/>
        </w:rPr>
        <w:t xml:space="preserve"> Senate Minority Leader Mitch </w:t>
      </w:r>
      <w:r w:rsidRPr="006A326D">
        <w:rPr>
          <w:rStyle w:val="StyleUnderline"/>
          <w:highlight w:val="green"/>
        </w:rPr>
        <w:t>McConnell</w:t>
      </w:r>
      <w:r w:rsidRPr="00C74EDB">
        <w:rPr>
          <w:sz w:val="14"/>
        </w:rPr>
        <w:t xml:space="preserve"> </w:t>
      </w:r>
      <w:r w:rsidRPr="00FB58FC">
        <w:rPr>
          <w:rStyle w:val="StyleUnderline"/>
        </w:rPr>
        <w:t xml:space="preserve">to </w:t>
      </w:r>
      <w:r w:rsidRPr="006A326D">
        <w:rPr>
          <w:rStyle w:val="StyleUnderline"/>
          <w:highlight w:val="green"/>
        </w:rPr>
        <w:t>set</w:t>
      </w:r>
      <w:r w:rsidRPr="00FB58FC">
        <w:rPr>
          <w:rStyle w:val="StyleUnderline"/>
        </w:rPr>
        <w:t xml:space="preserve"> the </w:t>
      </w:r>
      <w:r w:rsidRPr="006A326D">
        <w:rPr>
          <w:rStyle w:val="StyleUnderline"/>
          <w:highlight w:val="green"/>
        </w:rPr>
        <w:t>guidelines</w:t>
      </w:r>
      <w:r w:rsidRPr="00FB58FC">
        <w:rPr>
          <w:rStyle w:val="StyleUnderline"/>
        </w:rPr>
        <w:t xml:space="preserve"> for negotiations</w:t>
      </w:r>
      <w:r w:rsidRPr="00C74EDB">
        <w:rPr>
          <w:sz w:val="14"/>
        </w:rPr>
        <w:t xml:space="preserve">. From there, </w:t>
      </w:r>
      <w:r w:rsidRPr="006A326D">
        <w:rPr>
          <w:rStyle w:val="StyleUnderline"/>
          <w:highlight w:val="green"/>
        </w:rPr>
        <w:t>lead House and Senate appropriators</w:t>
      </w:r>
      <w:r w:rsidRPr="00FB58FC">
        <w:rPr>
          <w:rStyle w:val="StyleUnderline"/>
        </w:rPr>
        <w:t xml:space="preserve"> met to </w:t>
      </w:r>
      <w:r w:rsidRPr="006A326D">
        <w:rPr>
          <w:rStyle w:val="StyleUnderline"/>
          <w:highlight w:val="green"/>
        </w:rPr>
        <w:t>kick off talks</w:t>
      </w:r>
      <w:r w:rsidRPr="00C74EDB">
        <w:rPr>
          <w:sz w:val="14"/>
        </w:rPr>
        <w:t xml:space="preserve">, and </w:t>
      </w:r>
      <w:r w:rsidRPr="00FB58FC">
        <w:rPr>
          <w:rStyle w:val="StyleUnderline"/>
        </w:rPr>
        <w:t>Pelosi</w:t>
      </w:r>
      <w:r w:rsidRPr="00C74EDB">
        <w:rPr>
          <w:sz w:val="14"/>
        </w:rPr>
        <w:t xml:space="preserve"> </w:t>
      </w:r>
      <w:r w:rsidRPr="00FB58FC">
        <w:rPr>
          <w:rStyle w:val="StyleUnderline"/>
        </w:rPr>
        <w:t>has</w:t>
      </w:r>
      <w:r w:rsidRPr="00C74EDB">
        <w:rPr>
          <w:sz w:val="14"/>
        </w:rPr>
        <w:t xml:space="preserve"> said she’s </w:t>
      </w:r>
      <w:r w:rsidRPr="00FB58FC">
        <w:rPr>
          <w:rStyle w:val="StyleUnderline"/>
        </w:rPr>
        <w:t>been in discussions with House Appropriations Committee Chairwoman Rosa DeLauro</w:t>
      </w:r>
      <w:r w:rsidRPr="00C74EDB">
        <w:rPr>
          <w:sz w:val="14"/>
        </w:rPr>
        <w:t xml:space="preserve">, D-Conn. </w:t>
      </w:r>
      <w:r w:rsidRPr="00FB58FC">
        <w:rPr>
          <w:rStyle w:val="StyleUnderline"/>
        </w:rPr>
        <w:t>Asked Thursday whether it’s realistic to get an agreement by Feb. 18</w:t>
      </w:r>
      <w:r w:rsidRPr="00C74EDB">
        <w:rPr>
          <w:sz w:val="14"/>
        </w:rPr>
        <w:t xml:space="preserve">, as Congress was about to leave town </w:t>
      </w:r>
      <w:r w:rsidRPr="006A326D">
        <w:rPr>
          <w:rStyle w:val="StyleUnderline"/>
          <w:highlight w:val="green"/>
        </w:rPr>
        <w:t>Senate Appropriations</w:t>
      </w:r>
      <w:r w:rsidRPr="00C74EDB">
        <w:rPr>
          <w:sz w:val="14"/>
        </w:rPr>
        <w:t xml:space="preserve"> Committee </w:t>
      </w:r>
      <w:r w:rsidRPr="006A326D">
        <w:rPr>
          <w:rStyle w:val="StyleUnderline"/>
          <w:highlight w:val="green"/>
        </w:rPr>
        <w:t>Vice Chairman</w:t>
      </w:r>
      <w:r w:rsidRPr="00C74EDB">
        <w:rPr>
          <w:sz w:val="14"/>
        </w:rPr>
        <w:t xml:space="preserve"> Richard </w:t>
      </w:r>
      <w:r w:rsidRPr="006A326D">
        <w:rPr>
          <w:rStyle w:val="StyleUnderline"/>
          <w:highlight w:val="green"/>
        </w:rPr>
        <w:t>Shelby</w:t>
      </w:r>
      <w:r w:rsidRPr="00C74EDB">
        <w:rPr>
          <w:sz w:val="14"/>
        </w:rPr>
        <w:t xml:space="preserve">, R-Ala., </w:t>
      </w:r>
      <w:r w:rsidRPr="00FB58FC">
        <w:rPr>
          <w:rStyle w:val="StyleUnderline"/>
        </w:rPr>
        <w:t>said</w:t>
      </w:r>
      <w:r w:rsidRPr="00C74EDB">
        <w:rPr>
          <w:sz w:val="14"/>
        </w:rPr>
        <w:t xml:space="preserve">: “That’s a good question. </w:t>
      </w:r>
      <w:r w:rsidRPr="00FB58FC">
        <w:rPr>
          <w:rStyle w:val="StyleUnderline"/>
        </w:rPr>
        <w:t xml:space="preserve">It’d be </w:t>
      </w:r>
      <w:r w:rsidRPr="006A326D">
        <w:rPr>
          <w:rStyle w:val="StyleUnderline"/>
          <w:highlight w:val="green"/>
        </w:rPr>
        <w:t>hard to get it</w:t>
      </w:r>
      <w:r w:rsidRPr="00FB58FC">
        <w:rPr>
          <w:rStyle w:val="StyleUnderline"/>
        </w:rPr>
        <w:t xml:space="preserve"> by the 18th, but </w:t>
      </w:r>
      <w:r w:rsidRPr="006A326D">
        <w:rPr>
          <w:rStyle w:val="StyleUnderline"/>
          <w:highlight w:val="green"/>
        </w:rPr>
        <w:t>if we can make huge progress</w:t>
      </w:r>
      <w:r w:rsidRPr="00C74EDB">
        <w:rPr>
          <w:sz w:val="14"/>
        </w:rPr>
        <w:t xml:space="preserve">, </w:t>
      </w:r>
      <w:r w:rsidRPr="00FB58FC">
        <w:rPr>
          <w:rStyle w:val="Emphasis"/>
        </w:rPr>
        <w:t xml:space="preserve">we can </w:t>
      </w:r>
      <w:r w:rsidRPr="006A326D">
        <w:rPr>
          <w:rStyle w:val="Emphasis"/>
          <w:highlight w:val="green"/>
        </w:rPr>
        <w:t>probably get done soon</w:t>
      </w:r>
      <w:r w:rsidRPr="00C74EDB">
        <w:rPr>
          <w:sz w:val="14"/>
        </w:rPr>
        <w:t xml:space="preserve">.” It’s unclear whether looming international crises with Russia and Ukraine, China and Taiwan, and North Korean missile tests would add pressure to pass defense spending. When asked about Pelosi’s comments, Shelby seemed to dig in. “She’s right on that, but to underfund defense as some people would like to do, that would be a bigger challenge,” he said. At a House Appropriations Committee hearing Jan. 12 about the effects of a potential </w:t>
      </w:r>
      <w:r w:rsidRPr="006A326D">
        <w:rPr>
          <w:rStyle w:val="StyleUnderline"/>
          <w:highlight w:val="green"/>
        </w:rPr>
        <w:t>full-year CR</w:t>
      </w:r>
      <w:r w:rsidRPr="00C74EDB">
        <w:rPr>
          <w:sz w:val="14"/>
          <w:highlight w:val="green"/>
        </w:rPr>
        <w:t>,</w:t>
      </w:r>
      <w:r w:rsidRPr="00C74EDB">
        <w:rPr>
          <w:sz w:val="14"/>
        </w:rPr>
        <w:t xml:space="preserve"> the top officers of the Army, Navy, Air Force, Marine Corps and Space Force warned such a move </w:t>
      </w:r>
      <w:r w:rsidRPr="006A326D">
        <w:rPr>
          <w:rStyle w:val="StyleUnderline"/>
          <w:highlight w:val="green"/>
        </w:rPr>
        <w:t>would</w:t>
      </w:r>
      <w:r w:rsidRPr="006A326D">
        <w:rPr>
          <w:rStyle w:val="StyleUnderline"/>
        </w:rPr>
        <w:t xml:space="preserve"> </w:t>
      </w:r>
      <w:r w:rsidRPr="006A326D">
        <w:rPr>
          <w:rStyle w:val="StyleUnderline"/>
          <w:highlight w:val="green"/>
        </w:rPr>
        <w:t>sabotage</w:t>
      </w:r>
      <w:r w:rsidRPr="006A326D">
        <w:rPr>
          <w:rStyle w:val="StyleUnderline"/>
        </w:rPr>
        <w:t xml:space="preserve"> the military’s </w:t>
      </w:r>
      <w:r w:rsidRPr="006A326D">
        <w:rPr>
          <w:rStyle w:val="StyleUnderline"/>
          <w:highlight w:val="green"/>
        </w:rPr>
        <w:t>efforts to compete with China</w:t>
      </w:r>
      <w:r w:rsidRPr="006A326D">
        <w:rPr>
          <w:rStyle w:val="StyleUnderline"/>
        </w:rPr>
        <w:t xml:space="preserve"> </w:t>
      </w:r>
      <w:r w:rsidRPr="006A326D">
        <w:rPr>
          <w:rStyle w:val="StyleUnderline"/>
          <w:highlight w:val="green"/>
        </w:rPr>
        <w:t>by stalling new weapons</w:t>
      </w:r>
      <w:r w:rsidRPr="006A326D">
        <w:rPr>
          <w:rStyle w:val="StyleUnderline"/>
        </w:rPr>
        <w:t xml:space="preserve"> like hypersonic missiles</w:t>
      </w:r>
      <w:r w:rsidRPr="00C74EDB">
        <w:rPr>
          <w:sz w:val="14"/>
        </w:rPr>
        <w:t>. “</w:t>
      </w:r>
      <w:r w:rsidRPr="006A326D">
        <w:rPr>
          <w:rStyle w:val="StyleUnderline"/>
          <w:highlight w:val="green"/>
        </w:rPr>
        <w:t>CRs</w:t>
      </w:r>
      <w:r w:rsidRPr="00C74EDB">
        <w:rPr>
          <w:sz w:val="14"/>
        </w:rPr>
        <w:t xml:space="preserve"> </w:t>
      </w:r>
      <w:r w:rsidRPr="00C74EDB">
        <w:rPr>
          <w:sz w:val="14"/>
        </w:rPr>
        <w:lastRenderedPageBreak/>
        <w:t xml:space="preserve">effectively </w:t>
      </w:r>
      <w:r w:rsidRPr="006A326D">
        <w:rPr>
          <w:rStyle w:val="StyleUnderline"/>
          <w:highlight w:val="green"/>
        </w:rPr>
        <w:t>prevent modernization at speed</w:t>
      </w:r>
      <w:r w:rsidRPr="00C74EDB">
        <w:rPr>
          <w:sz w:val="14"/>
        </w:rPr>
        <w:t>,” said Marine Corps Commandant Gen. David Berger. “</w:t>
      </w:r>
      <w:r w:rsidRPr="006A326D">
        <w:rPr>
          <w:rStyle w:val="StyleUnderline"/>
        </w:rPr>
        <w:t>We actually stand to be outpaced by China</w:t>
      </w:r>
      <w:r w:rsidRPr="00C74EDB">
        <w:rPr>
          <w:sz w:val="14"/>
        </w:rPr>
        <w:t xml:space="preserve"> — not because of their speed but because of our failure to comply with our own budgetary processes.” The president and CEO of the Aerospace Industries Association, Eric Fanning, has warned that </w:t>
      </w:r>
      <w:r w:rsidRPr="006A326D">
        <w:rPr>
          <w:rStyle w:val="StyleUnderline"/>
          <w:highlight w:val="green"/>
        </w:rPr>
        <w:t>budget unpredictability</w:t>
      </w:r>
      <w:r w:rsidRPr="006A326D">
        <w:rPr>
          <w:rStyle w:val="StyleUnderline"/>
        </w:rPr>
        <w:t xml:space="preserve"> </w:t>
      </w:r>
      <w:r w:rsidRPr="006A326D">
        <w:rPr>
          <w:rStyle w:val="StyleUnderline"/>
          <w:highlight w:val="green"/>
        </w:rPr>
        <w:t>is</w:t>
      </w:r>
      <w:r w:rsidRPr="006A326D">
        <w:rPr>
          <w:rStyle w:val="StyleUnderline"/>
        </w:rPr>
        <w:t xml:space="preserve"> </w:t>
      </w:r>
      <w:r w:rsidRPr="006A326D">
        <w:rPr>
          <w:rStyle w:val="StyleUnderline"/>
          <w:highlight w:val="green"/>
        </w:rPr>
        <w:t>inefficient for the</w:t>
      </w:r>
      <w:r w:rsidRPr="006A326D">
        <w:rPr>
          <w:rStyle w:val="StyleUnderline"/>
        </w:rPr>
        <w:t xml:space="preserve"> defense </w:t>
      </w:r>
      <w:r w:rsidRPr="006A326D">
        <w:rPr>
          <w:rStyle w:val="StyleUnderline"/>
          <w:highlight w:val="green"/>
        </w:rPr>
        <w:t>industry</w:t>
      </w:r>
      <w:r w:rsidRPr="006A326D">
        <w:rPr>
          <w:rStyle w:val="StyleUnderline"/>
        </w:rPr>
        <w:t xml:space="preserve">, which has to </w:t>
      </w:r>
      <w:r w:rsidRPr="006A326D">
        <w:rPr>
          <w:rStyle w:val="StyleUnderline"/>
          <w:highlight w:val="green"/>
        </w:rPr>
        <w:t>idle while</w:t>
      </w:r>
      <w:r w:rsidRPr="006A326D">
        <w:rPr>
          <w:rStyle w:val="StyleUnderline"/>
        </w:rPr>
        <w:t xml:space="preserve"> the </w:t>
      </w:r>
      <w:r w:rsidRPr="006A326D">
        <w:rPr>
          <w:rStyle w:val="StyleUnderline"/>
          <w:highlight w:val="green"/>
        </w:rPr>
        <w:t>Pentagon waits for</w:t>
      </w:r>
      <w:r w:rsidRPr="006A326D">
        <w:rPr>
          <w:rStyle w:val="StyleUnderline"/>
        </w:rPr>
        <w:t xml:space="preserve"> its projects to be funded</w:t>
      </w:r>
      <w:r w:rsidRPr="00C74EDB">
        <w:rPr>
          <w:sz w:val="14"/>
        </w:rPr>
        <w:t xml:space="preserve">. Amid the Capitol Hill </w:t>
      </w:r>
      <w:r w:rsidRPr="006A326D">
        <w:rPr>
          <w:rStyle w:val="StyleUnderline"/>
          <w:highlight w:val="green"/>
        </w:rPr>
        <w:t>activity</w:t>
      </w:r>
      <w:r w:rsidRPr="00C74EDB">
        <w:rPr>
          <w:sz w:val="14"/>
        </w:rPr>
        <w:t xml:space="preserve">, Fanning said he is “hopeful that the momentum continues.” “The hearing painted a concerning picture of additional and unnecessary costs, as well risks to capabilities and to the industrial base in the short and long-terms. There was bipartisan agreement on how devastating a year-long CR could be,” Fanning said in a statement Thursday. “Over the last few days, </w:t>
      </w:r>
      <w:r w:rsidRPr="006A326D">
        <w:rPr>
          <w:rStyle w:val="StyleUnderline"/>
        </w:rPr>
        <w:t>there are positive signs that the message is getting through</w:t>
      </w:r>
      <w:r w:rsidRPr="00C74EDB">
        <w:rPr>
          <w:sz w:val="14"/>
        </w:rPr>
        <w:t xml:space="preserve"> and the </w:t>
      </w:r>
      <w:r w:rsidRPr="006A326D">
        <w:rPr>
          <w:rStyle w:val="StyleUnderline"/>
          <w:highlight w:val="green"/>
        </w:rPr>
        <w:t>top appropriators</w:t>
      </w:r>
      <w:r w:rsidRPr="006A326D">
        <w:rPr>
          <w:rStyle w:val="StyleUnderline"/>
        </w:rPr>
        <w:t xml:space="preserve"> from both parties </w:t>
      </w:r>
      <w:r w:rsidRPr="006A326D">
        <w:rPr>
          <w:rStyle w:val="StyleUnderline"/>
          <w:highlight w:val="green"/>
        </w:rPr>
        <w:t>are</w:t>
      </w:r>
      <w:r w:rsidRPr="006A326D">
        <w:rPr>
          <w:rStyle w:val="StyleUnderline"/>
        </w:rPr>
        <w:t xml:space="preserve"> </w:t>
      </w:r>
      <w:r w:rsidRPr="006A326D">
        <w:rPr>
          <w:rStyle w:val="StyleUnderline"/>
          <w:highlight w:val="green"/>
        </w:rPr>
        <w:t>coming to the table</w:t>
      </w:r>
      <w:r w:rsidRPr="006A326D">
        <w:rPr>
          <w:rStyle w:val="StyleUnderline"/>
        </w:rPr>
        <w:t>.”</w:t>
      </w:r>
      <w:r>
        <w:rPr>
          <w:rStyle w:val="StyleUnderline"/>
        </w:rPr>
        <w:t xml:space="preserve"> </w:t>
      </w:r>
      <w:r w:rsidRPr="00C74EDB">
        <w:rPr>
          <w:sz w:val="14"/>
        </w:rPr>
        <w:t xml:space="preserve">Lead Pentagon </w:t>
      </w:r>
      <w:r w:rsidRPr="006A326D">
        <w:rPr>
          <w:rStyle w:val="StyleUnderline"/>
        </w:rPr>
        <w:t xml:space="preserve">officials have talked </w:t>
      </w:r>
      <w:r w:rsidRPr="006A326D">
        <w:rPr>
          <w:rStyle w:val="StyleUnderline"/>
          <w:highlight w:val="green"/>
        </w:rPr>
        <w:t>for</w:t>
      </w:r>
      <w:r w:rsidRPr="006A326D">
        <w:rPr>
          <w:rStyle w:val="StyleUnderline"/>
        </w:rPr>
        <w:t xml:space="preserve"> years about the need to harness the innovation of </w:t>
      </w:r>
      <w:r w:rsidRPr="006A326D">
        <w:rPr>
          <w:rStyle w:val="StyleUnderline"/>
          <w:highlight w:val="green"/>
        </w:rPr>
        <w:t>small</w:t>
      </w:r>
      <w:r w:rsidRPr="006A326D">
        <w:rPr>
          <w:rStyle w:val="StyleUnderline"/>
        </w:rPr>
        <w:t xml:space="preserve"> tech </w:t>
      </w:r>
      <w:r w:rsidRPr="006A326D">
        <w:rPr>
          <w:rStyle w:val="StyleUnderline"/>
          <w:highlight w:val="green"/>
        </w:rPr>
        <w:t>firms</w:t>
      </w:r>
      <w:r w:rsidRPr="00C74EDB">
        <w:rPr>
          <w:sz w:val="14"/>
        </w:rPr>
        <w:t xml:space="preserve">. But </w:t>
      </w:r>
      <w:r w:rsidRPr="006A326D">
        <w:rPr>
          <w:rStyle w:val="StyleUnderline"/>
          <w:highlight w:val="green"/>
        </w:rPr>
        <w:t>CRs stifle those efforts</w:t>
      </w:r>
      <w:r w:rsidRPr="00C74EDB">
        <w:rPr>
          <w:sz w:val="14"/>
        </w:rPr>
        <w:t>, an executive at one of those firms, Anduril Industries, wrote in an essay this week.</w:t>
      </w:r>
    </w:p>
    <w:p w14:paraId="60431BD6" w14:textId="77777777" w:rsidR="00B74C90" w:rsidRDefault="00B74C90" w:rsidP="00B74C90"/>
    <w:p w14:paraId="098FDD5A" w14:textId="77777777" w:rsidR="00B74C90" w:rsidRPr="00B32E6C" w:rsidRDefault="00B74C90" w:rsidP="00B74C90">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6F2B7BCA" w14:textId="77777777" w:rsidR="00B74C90" w:rsidRPr="003C0234" w:rsidRDefault="00B74C90" w:rsidP="00B74C90">
      <w:r>
        <w:rPr>
          <w:rStyle w:val="Style13ptBold"/>
        </w:rPr>
        <w:t xml:space="preserve">Dreier 16 </w:t>
      </w:r>
      <w:r w:rsidRPr="003C0234">
        <w:t>[Casey Dreier, Chief Advocate &amp; Senior Space Policy Adviser for The Planetary Society, April 13, 2016. “Does Presidential Intervention Undermine Consensus for NASA?” https://www.planetary.org/blogs/casey-dreier/2016/0413-does-a-strong-president-help-or-hurt-consensus-on-NASA.html]</w:t>
      </w:r>
    </w:p>
    <w:p w14:paraId="7238FA21" w14:textId="77777777" w:rsidR="00B74C90" w:rsidRDefault="00B74C90" w:rsidP="00B74C90">
      <w:pPr>
        <w:rPr>
          <w:rStyle w:val="StyleUnderline"/>
        </w:rPr>
      </w:pPr>
      <w:r w:rsidRPr="008568D1">
        <w:rPr>
          <w:sz w:val="16"/>
        </w:rPr>
        <w:t>To see how this happens, I recommend reading the book “</w:t>
      </w:r>
      <w:hyperlink r:id="rId20" w:history="1">
        <w:r w:rsidRPr="008568D1">
          <w:rPr>
            <w:rStyle w:val="Hyperlink"/>
            <w:sz w:val="16"/>
          </w:rPr>
          <w:t>Beyond Ideology</w:t>
        </w:r>
      </w:hyperlink>
      <w:r w:rsidRPr="008568D1">
        <w:rPr>
          <w:sz w:val="16"/>
        </w:rPr>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8568D1">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8568D1">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8568D1">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8568D1">
        <w:rPr>
          <w:sz w:val="16"/>
          <w:highlight w:val="cyan"/>
        </w:rPr>
        <w:t xml:space="preserve"> </w:t>
      </w:r>
      <w:r w:rsidRPr="00554BFE">
        <w:rPr>
          <w:rStyle w:val="StyleUnderline"/>
          <w:highlight w:val="cyan"/>
        </w:rPr>
        <w:t>of the opposition</w:t>
      </w:r>
      <w:r w:rsidRPr="00FE3CE1">
        <w:rPr>
          <w:rStyle w:val="StyleUnderline"/>
        </w:rPr>
        <w:t xml:space="preserve"> party</w:t>
      </w:r>
      <w:r w:rsidRPr="008568D1">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8568D1">
        <w:rPr>
          <w:sz w:val="16"/>
          <w:highlight w:val="cyan"/>
        </w:rPr>
        <w:t xml:space="preserve"> “</w:t>
      </w:r>
      <w:r w:rsidRPr="00FE3CE1">
        <w:rPr>
          <w:rStyle w:val="Emphasis"/>
          <w:highlight w:val="cyan"/>
        </w:rPr>
        <w:t xml:space="preserve">undermine </w:t>
      </w:r>
      <w:r w:rsidRPr="001C1FFD">
        <w:rPr>
          <w:rStyle w:val="Emphasis"/>
        </w:rPr>
        <w:t>and stymie</w:t>
      </w:r>
      <w:r w:rsidRPr="008568D1">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8568D1">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8568D1">
        <w:rPr>
          <w:sz w:val="16"/>
        </w:rPr>
        <w:t xml:space="preserve">. Given this situation, </w:t>
      </w:r>
      <w:r w:rsidRPr="00FE3CE1">
        <w:rPr>
          <w:rStyle w:val="StyleUnderline"/>
        </w:rPr>
        <w:t>the President and their policies naturally become the symbolic target of the opposition party</w:t>
      </w:r>
      <w:r w:rsidRPr="008568D1">
        <w:rPr>
          <w:sz w:val="16"/>
        </w:rPr>
        <w:t xml:space="preserve">. </w:t>
      </w:r>
      <w:r w:rsidRPr="00FE3CE1">
        <w:rPr>
          <w:rStyle w:val="Emphasis"/>
          <w:highlight w:val="cyan"/>
        </w:rPr>
        <w:t>Anything</w:t>
      </w:r>
      <w:r w:rsidRPr="008568D1">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8568D1">
        <w:rPr>
          <w:sz w:val="16"/>
          <w:highlight w:val="cyan"/>
        </w:rPr>
        <w:t xml:space="preserve"> </w:t>
      </w:r>
      <w:r w:rsidRPr="00B433B4">
        <w:rPr>
          <w:rStyle w:val="Emphasis"/>
          <w:highlight w:val="cyan"/>
        </w:rPr>
        <w:t xml:space="preserve">opposition </w:t>
      </w:r>
      <w:r w:rsidRPr="00FE3CE1">
        <w:rPr>
          <w:rStyle w:val="Emphasis"/>
          <w:highlight w:val="cyan"/>
        </w:rPr>
        <w:t>by association</w:t>
      </w:r>
      <w:r w:rsidRPr="008568D1">
        <w:rPr>
          <w:sz w:val="16"/>
        </w:rPr>
        <w:t xml:space="preserve">. Lee demonstrates </w:t>
      </w:r>
      <w:r w:rsidRPr="00FE3CE1">
        <w:rPr>
          <w:rStyle w:val="StyleUnderline"/>
        </w:rPr>
        <w:t>the magnitude of this induced polarization on various types of issues</w:t>
      </w:r>
      <w:r w:rsidRPr="008568D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8568D1">
        <w:rPr>
          <w:sz w:val="16"/>
        </w:rPr>
        <w:t>—</w:t>
      </w:r>
      <w:r w:rsidRPr="00FE3CE1">
        <w:rPr>
          <w:rStyle w:val="StyleUnderline"/>
          <w:highlight w:val="cyan"/>
        </w:rPr>
        <w:t>the induced</w:t>
      </w:r>
      <w:r w:rsidRPr="008568D1">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8568D1">
        <w:rPr>
          <w:sz w:val="16"/>
        </w:rPr>
        <w:t xml:space="preserve">. In fact, Lee showed that </w:t>
      </w:r>
      <w:r w:rsidRPr="00FE3CE1">
        <w:rPr>
          <w:rStyle w:val="StyleUnderline"/>
        </w:rPr>
        <w:t>space</w:t>
      </w:r>
      <w:r w:rsidRPr="008568D1">
        <w:rPr>
          <w:sz w:val="16"/>
        </w:rPr>
        <w:t xml:space="preserve">, science, and technology issues </w:t>
      </w:r>
      <w:r w:rsidRPr="00FE3CE1">
        <w:rPr>
          <w:rStyle w:val="StyleUnderline"/>
        </w:rPr>
        <w:t xml:space="preserve">incur the </w:t>
      </w:r>
      <w:r w:rsidRPr="00FE3CE1">
        <w:rPr>
          <w:rStyle w:val="Emphasis"/>
        </w:rPr>
        <w:t>greatest increase in partisanship</w:t>
      </w:r>
      <w:r w:rsidRPr="008568D1">
        <w:rPr>
          <w:sz w:val="16"/>
        </w:rPr>
        <w:t xml:space="preserve"> </w:t>
      </w:r>
      <w:r w:rsidRPr="00FE3CE1">
        <w:rPr>
          <w:rStyle w:val="StyleUnderline"/>
        </w:rPr>
        <w:t>based on their inclusion in the Presidential agenda</w:t>
      </w:r>
      <w:r w:rsidRPr="008568D1">
        <w:rPr>
          <w:sz w:val="16"/>
        </w:rPr>
        <w:t xml:space="preserve">. </w:t>
      </w:r>
      <w:r w:rsidRPr="00FE3CE1">
        <w:rPr>
          <w:rStyle w:val="StyleUnderline"/>
        </w:rPr>
        <w:t xml:space="preserve">One need only look to at the responses by political operatives of the opposing party to the strong human spaceflight proposals by </w:t>
      </w:r>
      <w:hyperlink r:id="rId21" w:history="1">
        <w:r w:rsidRPr="00FE3CE1">
          <w:rPr>
            <w:rStyle w:val="StyleUnderline"/>
          </w:rPr>
          <w:t>Barack Obama in 2010</w:t>
        </w:r>
      </w:hyperlink>
      <w:r w:rsidRPr="00FE3CE1">
        <w:rPr>
          <w:rStyle w:val="StyleUnderline"/>
        </w:rPr>
        <w:t xml:space="preserve">, </w:t>
      </w:r>
      <w:hyperlink r:id="rId22" w:anchor=".Vw3UMRMrKHo" w:history="1">
        <w:r w:rsidRPr="00FE3CE1">
          <w:rPr>
            <w:rStyle w:val="StyleUnderline"/>
          </w:rPr>
          <w:t>George W. Bush in 2004</w:t>
        </w:r>
      </w:hyperlink>
      <w:r w:rsidRPr="00FE3CE1">
        <w:rPr>
          <w:rStyle w:val="StyleUnderline"/>
        </w:rPr>
        <w:t xml:space="preserve">, and </w:t>
      </w:r>
      <w:hyperlink r:id="rId23"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8568D1">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8568D1">
        <w:rPr>
          <w:sz w:val="16"/>
        </w:rPr>
        <w:t xml:space="preserve"> have a significant </w:t>
      </w:r>
      <w:r w:rsidRPr="007E2990">
        <w:rPr>
          <w:rStyle w:val="StyleUnderline"/>
        </w:rPr>
        <w:t>impact</w:t>
      </w:r>
      <w:r w:rsidRPr="008568D1">
        <w:rPr>
          <w:sz w:val="16"/>
        </w:rPr>
        <w:t xml:space="preserve"> on </w:t>
      </w:r>
      <w:r w:rsidRPr="007E2990">
        <w:rPr>
          <w:rStyle w:val="StyleUnderline"/>
        </w:rPr>
        <w:t>the space program</w:t>
      </w:r>
      <w:r w:rsidRPr="008568D1">
        <w:rPr>
          <w:sz w:val="16"/>
        </w:rPr>
        <w:t xml:space="preserve">. </w:t>
      </w:r>
      <w:r w:rsidRPr="007E2990">
        <w:rPr>
          <w:rStyle w:val="Emphasis"/>
        </w:rPr>
        <w:t>Clearly they can</w:t>
      </w:r>
      <w:r w:rsidRPr="008568D1">
        <w:rPr>
          <w:sz w:val="16"/>
        </w:rPr>
        <w:t xml:space="preserve">. </w:t>
      </w:r>
      <w:r w:rsidRPr="007E2990">
        <w:rPr>
          <w:rStyle w:val="StyleUnderline"/>
        </w:rPr>
        <w:t>But the broad consensus needed for stability after their departure from office may be undermined by the very priority they gave it during their tenure</w:t>
      </w:r>
      <w:r w:rsidRPr="008568D1">
        <w:rPr>
          <w:sz w:val="16"/>
        </w:rPr>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8568D1">
        <w:rPr>
          <w:sz w:val="16"/>
        </w:rPr>
        <w:t xml:space="preserve"> </w:t>
      </w:r>
      <w:r w:rsidRPr="007E2990">
        <w:rPr>
          <w:rStyle w:val="StyleUnderline"/>
          <w:highlight w:val="cyan"/>
        </w:rPr>
        <w:t>a</w:t>
      </w:r>
      <w:r w:rsidRPr="008568D1">
        <w:rPr>
          <w:sz w:val="16"/>
        </w:rPr>
        <w:t xml:space="preserve">n unusually </w:t>
      </w:r>
      <w:r w:rsidRPr="001C1FFD">
        <w:rPr>
          <w:rStyle w:val="StyleUnderline"/>
        </w:rPr>
        <w:t>strong</w:t>
      </w:r>
      <w:r w:rsidRPr="008568D1">
        <w:rPr>
          <w:sz w:val="16"/>
        </w:rPr>
        <w:t xml:space="preserve"> </w:t>
      </w:r>
      <w:r w:rsidRPr="001C1FFD">
        <w:rPr>
          <w:rStyle w:val="Emphasis"/>
        </w:rPr>
        <w:t>bipartis</w:t>
      </w:r>
      <w:r>
        <w:rPr>
          <w:rStyle w:val="Emphasis"/>
        </w:rPr>
        <w:t xml:space="preserve"> </w:t>
      </w:r>
      <w:r w:rsidRPr="001C1FFD">
        <w:rPr>
          <w:rStyle w:val="Emphasis"/>
        </w:rPr>
        <w:t xml:space="preserve">an </w:t>
      </w:r>
      <w:r w:rsidRPr="001C1FFD">
        <w:rPr>
          <w:rStyle w:val="Emphasis"/>
          <w:highlight w:val="cyan"/>
        </w:rPr>
        <w:t>group</w:t>
      </w:r>
      <w:r w:rsidRPr="008568D1">
        <w:rPr>
          <w:sz w:val="16"/>
          <w:highlight w:val="cyan"/>
        </w:rPr>
        <w:t xml:space="preserve"> </w:t>
      </w:r>
      <w:r w:rsidRPr="007E2990">
        <w:rPr>
          <w:rStyle w:val="StyleUnderline"/>
          <w:highlight w:val="cyan"/>
        </w:rPr>
        <w:t xml:space="preserve">of politicians who </w:t>
      </w:r>
      <w:r w:rsidRPr="008568D1">
        <w:rPr>
          <w:sz w:val="16"/>
          <w:szCs w:val="16"/>
        </w:rPr>
        <w:t xml:space="preserve">support </w:t>
      </w:r>
      <w:r w:rsidRPr="008568D1">
        <w:rPr>
          <w:sz w:val="16"/>
        </w:rPr>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8568D1">
        <w:rPr>
          <w:sz w:val="16"/>
        </w:rPr>
        <w:t xml:space="preserve"> the </w:t>
      </w:r>
      <w:r w:rsidRPr="00A44FD8">
        <w:rPr>
          <w:rStyle w:val="StyleUnderline"/>
        </w:rPr>
        <w:t xml:space="preserve">pure </w:t>
      </w:r>
      <w:r w:rsidRPr="007E2990">
        <w:rPr>
          <w:rStyle w:val="StyleUnderline"/>
          <w:highlight w:val="cyan"/>
        </w:rPr>
        <w:t>polarization</w:t>
      </w:r>
      <w:r w:rsidRPr="008568D1">
        <w:rPr>
          <w:sz w:val="16"/>
        </w:rPr>
        <w:t xml:space="preserve"> seen </w:t>
      </w:r>
      <w:r w:rsidRPr="007E2990">
        <w:rPr>
          <w:rStyle w:val="StyleUnderline"/>
          <w:highlight w:val="cyan"/>
        </w:rPr>
        <w:t>on</w:t>
      </w:r>
      <w:r w:rsidRPr="008568D1">
        <w:rPr>
          <w:sz w:val="16"/>
        </w:rPr>
        <w:t xml:space="preserve"> other </w:t>
      </w:r>
      <w:r w:rsidRPr="007E2990">
        <w:rPr>
          <w:rStyle w:val="StyleUnderline"/>
          <w:highlight w:val="cyan"/>
        </w:rPr>
        <w:t>science</w:t>
      </w:r>
      <w:r w:rsidRPr="008568D1">
        <w:rPr>
          <w:sz w:val="16"/>
        </w:rPr>
        <w:t xml:space="preserve"> and technology </w:t>
      </w:r>
      <w:r w:rsidRPr="007E2990">
        <w:rPr>
          <w:rStyle w:val="StyleUnderline"/>
          <w:highlight w:val="cyan"/>
        </w:rPr>
        <w:t>issues</w:t>
      </w:r>
      <w:r w:rsidRPr="008568D1">
        <w:rPr>
          <w:sz w:val="16"/>
        </w:rPr>
        <w:t xml:space="preserve">. </w:t>
      </w:r>
      <w:r w:rsidRPr="007E2990">
        <w:rPr>
          <w:rStyle w:val="StyleUnderline"/>
          <w:highlight w:val="cyan"/>
        </w:rPr>
        <w:t>But</w:t>
      </w:r>
      <w:r w:rsidRPr="008568D1">
        <w:rPr>
          <w:sz w:val="16"/>
        </w:rPr>
        <w:t xml:space="preserve"> for a Journey to Mars—</w:t>
      </w:r>
      <w:r w:rsidRPr="00FE3CE1">
        <w:rPr>
          <w:rStyle w:val="StyleUnderline"/>
          <w:highlight w:val="cyan"/>
        </w:rPr>
        <w:t xml:space="preserve">a </w:t>
      </w:r>
      <w:r w:rsidRPr="00FE3CE1">
        <w:rPr>
          <w:rStyle w:val="Emphasis"/>
          <w:highlight w:val="cyan"/>
        </w:rPr>
        <w:t>major effort</w:t>
      </w:r>
      <w:r w:rsidRPr="008568D1">
        <w:rPr>
          <w:sz w:val="16"/>
        </w:rPr>
        <w:t xml:space="preserve"> </w:t>
      </w:r>
      <w:r w:rsidRPr="00FE3CE1">
        <w:rPr>
          <w:rStyle w:val="StyleUnderline"/>
          <w:highlight w:val="cyan"/>
        </w:rPr>
        <w:t>that would</w:t>
      </w:r>
      <w:r w:rsidRPr="008568D1">
        <w:rPr>
          <w:sz w:val="16"/>
        </w:rPr>
        <w:t xml:space="preserve">, at best, </w:t>
      </w:r>
      <w:r w:rsidRPr="00FE3CE1">
        <w:rPr>
          <w:rStyle w:val="StyleUnderline"/>
          <w:highlight w:val="cyan"/>
        </w:rPr>
        <w:t>require</w:t>
      </w:r>
      <w:r w:rsidRPr="008568D1">
        <w:rPr>
          <w:sz w:val="16"/>
        </w:rPr>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8568D1">
        <w:rPr>
          <w:sz w:val="16"/>
        </w:rPr>
        <w:t xml:space="preserve"> </w:t>
      </w:r>
      <w:r w:rsidRPr="00FE3CE1">
        <w:rPr>
          <w:rStyle w:val="StyleUnderline"/>
          <w:highlight w:val="cyan"/>
        </w:rPr>
        <w:t xml:space="preserve">over </w:t>
      </w:r>
      <w:r w:rsidRPr="00FE3CE1">
        <w:rPr>
          <w:rStyle w:val="Emphasis"/>
          <w:highlight w:val="cyan"/>
        </w:rPr>
        <w:t>many Presidential administrations</w:t>
      </w:r>
      <w:r w:rsidRPr="008568D1">
        <w:rPr>
          <w:sz w:val="16"/>
        </w:rPr>
        <w:t>—</w:t>
      </w:r>
      <w:r w:rsidRPr="00FE3CE1">
        <w:rPr>
          <w:rStyle w:val="StyleUnderline"/>
        </w:rPr>
        <w:t xml:space="preserve">that </w:t>
      </w:r>
      <w:r w:rsidRPr="00FE3CE1">
        <w:rPr>
          <w:rStyle w:val="Emphasis"/>
          <w:highlight w:val="cyan"/>
        </w:rPr>
        <w:t>may not be enough</w:t>
      </w:r>
      <w:r w:rsidRPr="008568D1">
        <w:rPr>
          <w:sz w:val="16"/>
        </w:rPr>
        <w:t xml:space="preserve">. Perhaps </w:t>
      </w:r>
      <w:r w:rsidRPr="00FE3CE1">
        <w:rPr>
          <w:rStyle w:val="StyleUnderline"/>
          <w:highlight w:val="cyan"/>
        </w:rPr>
        <w:t>the solution is for the</w:t>
      </w:r>
      <w:r w:rsidRPr="008568D1">
        <w:rPr>
          <w:sz w:val="16"/>
        </w:rPr>
        <w:t xml:space="preserve"> next </w:t>
      </w:r>
      <w:r w:rsidRPr="00FE3CE1">
        <w:rPr>
          <w:rStyle w:val="StyleUnderline"/>
          <w:highlight w:val="cyan"/>
        </w:rPr>
        <w:lastRenderedPageBreak/>
        <w:t xml:space="preserve">President to maintain a </w:t>
      </w:r>
      <w:r w:rsidRPr="00FE3CE1">
        <w:rPr>
          <w:rStyle w:val="Emphasis"/>
          <w:highlight w:val="cyan"/>
        </w:rPr>
        <w:t>light touch on space</w:t>
      </w:r>
      <w:r w:rsidRPr="008568D1">
        <w:rPr>
          <w:sz w:val="16"/>
        </w:rPr>
        <w:t xml:space="preserve">. Maybe </w:t>
      </w:r>
      <w:r w:rsidRPr="00FE3CE1">
        <w:rPr>
          <w:rStyle w:val="StyleUnderline"/>
          <w:highlight w:val="cyan"/>
        </w:rPr>
        <w:t xml:space="preserve">they should </w:t>
      </w:r>
      <w:r w:rsidRPr="00FE3CE1">
        <w:rPr>
          <w:rStyle w:val="Emphasis"/>
          <w:highlight w:val="cyan"/>
        </w:rPr>
        <w:t>speak softly</w:t>
      </w:r>
      <w:r w:rsidRPr="008568D1">
        <w:rPr>
          <w:sz w:val="16"/>
        </w:rPr>
        <w:t xml:space="preserve"> </w:t>
      </w:r>
      <w:r w:rsidRPr="00B433B4">
        <w:rPr>
          <w:rStyle w:val="StyleUnderline"/>
        </w:rPr>
        <w:t>through the budget process</w:t>
      </w:r>
      <w:r w:rsidRPr="008568D1">
        <w:rPr>
          <w:sz w:val="16"/>
        </w:rPr>
        <w:t xml:space="preserve">, </w:t>
      </w:r>
      <w:r w:rsidRPr="00FE3CE1">
        <w:rPr>
          <w:rStyle w:val="StyleUnderline"/>
          <w:highlight w:val="cyan"/>
        </w:rPr>
        <w:t xml:space="preserve">and </w:t>
      </w:r>
      <w:r w:rsidRPr="00FE3CE1">
        <w:rPr>
          <w:rStyle w:val="Emphasis"/>
          <w:highlight w:val="cyan"/>
        </w:rPr>
        <w:t>avoid the Kennedyesque speeches</w:t>
      </w:r>
      <w:r w:rsidRPr="008568D1">
        <w:rPr>
          <w:sz w:val="16"/>
        </w:rPr>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0EE0A6AC" w14:textId="77777777" w:rsidR="00B74C90" w:rsidRPr="001D0E06" w:rsidRDefault="00B74C90" w:rsidP="00B74C90">
      <w:pPr>
        <w:pStyle w:val="Heading4"/>
      </w:pPr>
      <w:r>
        <w:t xml:space="preserve">Congress will </w:t>
      </w:r>
      <w:r>
        <w:rPr>
          <w:u w:val="single"/>
        </w:rPr>
        <w:t>backlash</w:t>
      </w:r>
      <w:r>
        <w:t xml:space="preserve"> to unpopular decisions</w:t>
      </w:r>
    </w:p>
    <w:p w14:paraId="5B66D080" w14:textId="77777777" w:rsidR="00B74C90" w:rsidRDefault="00B74C90" w:rsidP="00B74C90">
      <w:r>
        <w:t xml:space="preserve">Dr. Alicia </w:t>
      </w:r>
      <w:r w:rsidRPr="00921231">
        <w:rPr>
          <w:rStyle w:val="Style13ptBold"/>
        </w:rPr>
        <w:t>Uribe 13</w:t>
      </w:r>
      <w:r>
        <w:t xml:space="preserve">, Lecturer in Political Science at University of Illinois, PhD University of Washington St. Louis, “The Influence of Congressional Preferences on Legislative Overrides of Supreme Court Decisions”, Law &amp; Society Review, </w:t>
      </w:r>
      <w:hyperlink r:id="rId24" w:history="1">
        <w:r>
          <w:rPr>
            <w:rStyle w:val="Hyperlink"/>
          </w:rPr>
          <w:t>http://faculty.ucmerced.edu/thansford/Articles/congress_reaction_to_court.pdf</w:t>
        </w:r>
      </w:hyperlink>
    </w:p>
    <w:p w14:paraId="1259AB4D" w14:textId="77777777" w:rsidR="00B74C90" w:rsidRPr="004733D2" w:rsidRDefault="00B74C90" w:rsidP="00B74C90">
      <w:pPr>
        <w:rPr>
          <w:sz w:val="16"/>
        </w:rPr>
      </w:pPr>
      <w:r>
        <w:rPr>
          <w:sz w:val="16"/>
          <w:szCs w:val="16"/>
        </w:rPr>
        <w:t>Conclusion Congress and the Supreme Court interact in a separation-of-powers framework as each attempts to shape policy. While the broader congressional politics literature provides convincing empirical evidence that legislative preferences have a significant effect on Members’ votes and the passage of legislation (e.g., Poole and Rosenthal 2007), no systematic evidence demonstrates legislative overrides of Supreme Court opinions result from congressional preferences. This lack of empirical support exists despite the widespread application of a spatial modeling approach to understand Congress-Court relations, which assumes overrides occur when Court decisions are ideologically distant from Congress</w:t>
      </w:r>
      <w:r>
        <w:rPr>
          <w:sz w:val="16"/>
        </w:rPr>
        <w:t xml:space="preserve">. </w:t>
      </w:r>
      <w:r>
        <w:rPr>
          <w:rStyle w:val="StyleUnderline"/>
        </w:rPr>
        <w:t xml:space="preserve">Our first goal was to show, consistent with existing spatial models in the literature, that </w:t>
      </w:r>
      <w:r w:rsidRPr="00F878C1">
        <w:rPr>
          <w:rStyle w:val="StyleUnderline"/>
          <w:highlight w:val="cyan"/>
        </w:rPr>
        <w:t>Congress is</w:t>
      </w:r>
      <w:r>
        <w:rPr>
          <w:rStyle w:val="StyleUnderline"/>
        </w:rPr>
        <w:t xml:space="preserve"> more </w:t>
      </w:r>
      <w:r w:rsidRPr="00F878C1">
        <w:rPr>
          <w:rStyle w:val="StyleUnderline"/>
          <w:highlight w:val="cyan"/>
        </w:rPr>
        <w:t>likely to</w:t>
      </w:r>
      <w:r w:rsidRPr="001D0E06">
        <w:rPr>
          <w:rStyle w:val="StyleUnderline"/>
        </w:rPr>
        <w:t xml:space="preserve"> pass laws </w:t>
      </w:r>
      <w:r w:rsidRPr="00F878C1">
        <w:rPr>
          <w:rStyle w:val="Emphasis"/>
          <w:highlight w:val="cyan"/>
        </w:rPr>
        <w:t>overrid</w:t>
      </w:r>
      <w:r w:rsidRPr="001D0E06">
        <w:rPr>
          <w:rStyle w:val="StyleUnderline"/>
        </w:rPr>
        <w:t>ing</w:t>
      </w:r>
      <w:r>
        <w:rPr>
          <w:rStyle w:val="StyleUnderline"/>
        </w:rPr>
        <w:t xml:space="preserve"> Supreme </w:t>
      </w:r>
      <w:r w:rsidRPr="00F878C1">
        <w:rPr>
          <w:rStyle w:val="StyleUnderline"/>
          <w:highlight w:val="cyan"/>
        </w:rPr>
        <w:t>Court decisions</w:t>
      </w:r>
      <w:r w:rsidRPr="001D0E06">
        <w:rPr>
          <w:rStyle w:val="StyleUnderline"/>
        </w:rPr>
        <w:t xml:space="preserve"> the further ideologically removed a decision is</w:t>
      </w:r>
      <w:r>
        <w:rPr>
          <w:rStyle w:val="StyleUnderline"/>
        </w:rPr>
        <w:t xml:space="preserve"> from the legislative gridlock interval</w:t>
      </w:r>
      <w:r>
        <w:rPr>
          <w:sz w:val="16"/>
        </w:rPr>
        <w:t xml:space="preserve">. </w:t>
      </w:r>
      <w:r w:rsidRPr="001D0E06">
        <w:rPr>
          <w:rStyle w:val="StyleUnderline"/>
        </w:rPr>
        <w:t xml:space="preserve">Our </w:t>
      </w:r>
      <w:r w:rsidRPr="00F878C1">
        <w:rPr>
          <w:rStyle w:val="StyleUnderline"/>
          <w:highlight w:val="cyan"/>
        </w:rPr>
        <w:t>statistical results</w:t>
      </w:r>
      <w:r>
        <w:rPr>
          <w:rStyle w:val="StyleUnderline"/>
        </w:rPr>
        <w:t xml:space="preserve">, for the first time, </w:t>
      </w:r>
      <w:r w:rsidRPr="00F878C1">
        <w:rPr>
          <w:rStyle w:val="StyleUnderline"/>
          <w:highlight w:val="cyan"/>
        </w:rPr>
        <w:t xml:space="preserve">demonstrate </w:t>
      </w:r>
      <w:r w:rsidRPr="00F878C1">
        <w:rPr>
          <w:rStyle w:val="Emphasis"/>
          <w:highlight w:val="cyan"/>
        </w:rPr>
        <w:t>Congress overrides</w:t>
      </w:r>
      <w:r w:rsidRPr="001D0E06">
        <w:rPr>
          <w:rStyle w:val="Emphasis"/>
        </w:rPr>
        <w:t xml:space="preserve"> Court decisions </w:t>
      </w:r>
      <w:r w:rsidRPr="00F878C1">
        <w:rPr>
          <w:rStyle w:val="Emphasis"/>
          <w:highlight w:val="cyan"/>
        </w:rPr>
        <w:t>the further</w:t>
      </w:r>
      <w:r w:rsidRPr="001D0E06">
        <w:rPr>
          <w:rStyle w:val="Emphasis"/>
        </w:rPr>
        <w:t xml:space="preserve"> ideologically </w:t>
      </w:r>
      <w:r w:rsidRPr="00F878C1">
        <w:rPr>
          <w:rStyle w:val="Emphasis"/>
          <w:highlight w:val="cyan"/>
        </w:rPr>
        <w:t>removed it is</w:t>
      </w:r>
      <w:r w:rsidRPr="001D0E06">
        <w:rPr>
          <w:rStyle w:val="Emphasis"/>
        </w:rPr>
        <w:t xml:space="preserve"> from them</w:t>
      </w:r>
      <w:r>
        <w:rPr>
          <w:sz w:val="16"/>
        </w:rPr>
        <w:t xml:space="preserve">. A two standard deviation shift around the mean of the ideological distance of Congress from a Court decision increases the likelihood of an override by 66.4%. This result indicates </w:t>
      </w:r>
      <w:r w:rsidRPr="00F878C1">
        <w:rPr>
          <w:rStyle w:val="Emphasis"/>
          <w:highlight w:val="cyan"/>
        </w:rPr>
        <w:t xml:space="preserve">Congress </w:t>
      </w:r>
      <w:r w:rsidRPr="00F878C1">
        <w:rPr>
          <w:rStyle w:val="Emphasis"/>
          <w:sz w:val="24"/>
          <w:szCs w:val="26"/>
          <w:highlight w:val="cyan"/>
        </w:rPr>
        <w:t xml:space="preserve">takes notice </w:t>
      </w:r>
      <w:r w:rsidRPr="00F878C1">
        <w:rPr>
          <w:rStyle w:val="Emphasis"/>
          <w:highlight w:val="cyan"/>
        </w:rPr>
        <w:t>of</w:t>
      </w:r>
      <w:r w:rsidRPr="001D0E06">
        <w:rPr>
          <w:rStyle w:val="Emphasis"/>
        </w:rPr>
        <w:t xml:space="preserve"> the </w:t>
      </w:r>
      <w:r w:rsidRPr="00F878C1">
        <w:rPr>
          <w:rStyle w:val="Emphasis"/>
          <w:highlight w:val="cyan"/>
        </w:rPr>
        <w:t>policy import of a</w:t>
      </w:r>
      <w:r w:rsidRPr="001D0E06">
        <w:rPr>
          <w:rStyle w:val="Emphasis"/>
        </w:rPr>
        <w:t xml:space="preserve"> Court </w:t>
      </w:r>
      <w:r w:rsidRPr="00F878C1">
        <w:rPr>
          <w:rStyle w:val="Emphasis"/>
          <w:highlight w:val="cyan"/>
        </w:rPr>
        <w:t>decision and is</w:t>
      </w:r>
      <w:r w:rsidRPr="001D0E06">
        <w:rPr>
          <w:rStyle w:val="Emphasis"/>
        </w:rPr>
        <w:t xml:space="preserve"> more </w:t>
      </w:r>
      <w:r w:rsidRPr="00F878C1">
        <w:rPr>
          <w:rStyle w:val="Emphasis"/>
          <w:highlight w:val="cyan"/>
        </w:rPr>
        <w:t xml:space="preserve">likely to </w:t>
      </w:r>
      <w:r w:rsidRPr="00F878C1">
        <w:rPr>
          <w:rStyle w:val="Emphasis"/>
          <w:sz w:val="24"/>
          <w:szCs w:val="26"/>
          <w:highlight w:val="cyan"/>
        </w:rPr>
        <w:t xml:space="preserve">reject </w:t>
      </w:r>
      <w:r w:rsidRPr="00F878C1">
        <w:rPr>
          <w:rStyle w:val="Emphasis"/>
          <w:highlight w:val="cyan"/>
        </w:rPr>
        <w:t>those it dislikes</w:t>
      </w:r>
      <w:r w:rsidRPr="001D0E06">
        <w:rPr>
          <w:rStyle w:val="Emphasis"/>
        </w:rPr>
        <w:t xml:space="preserve"> on ideological grounds</w:t>
      </w:r>
      <w:r w:rsidRPr="001D0E06">
        <w:rPr>
          <w:sz w:val="16"/>
        </w:rPr>
        <w:t xml:space="preserve">. </w:t>
      </w:r>
      <w:r w:rsidRPr="001D0E06">
        <w:rPr>
          <w:rStyle w:val="StyleUnderline"/>
        </w:rPr>
        <w:t>We therefore provide evidence in support of a core part of SOP models</w:t>
      </w:r>
      <w:r>
        <w:rPr>
          <w:rStyle w:val="StyleUnderline"/>
        </w:rPr>
        <w:t>, showing Congress does indeed respond to Court decisions based on its preferences</w:t>
      </w:r>
      <w:r>
        <w:rPr>
          <w:sz w:val="16"/>
        </w:rPr>
        <w:t xml:space="preserve">. This result is important because it confirms a fundamental component of nearly all SOP explanations of the relationship between Congress and the Court. </w:t>
      </w:r>
      <w:r>
        <w:rPr>
          <w:rStyle w:val="StyleUnderline"/>
        </w:rPr>
        <w:t>Future studies can now be confident that their assertion that legislative preferences influence overrides is on a strong empirical footing</w:t>
      </w:r>
      <w:r w:rsidRPr="001D0E06">
        <w:rPr>
          <w:rStyle w:val="StyleUnderline"/>
        </w:rPr>
        <w:t xml:space="preserve">. We further demonstrate Congress does not act strategically by avoiding legislative overrides when the Court is likely to reject them. </w:t>
      </w:r>
      <w:r w:rsidRPr="001D0E06">
        <w:rPr>
          <w:rStyle w:val="Emphasis"/>
        </w:rPr>
        <w:t xml:space="preserve">The implication is that </w:t>
      </w:r>
      <w:r w:rsidRPr="00F878C1">
        <w:rPr>
          <w:rStyle w:val="Emphasis"/>
          <w:highlight w:val="cyan"/>
        </w:rPr>
        <w:t>Congress is motivated by position-taking goals</w:t>
      </w:r>
      <w:r w:rsidRPr="001D0E06">
        <w:rPr>
          <w:rStyle w:val="StyleUnderline"/>
        </w:rPr>
        <w:t xml:space="preserve"> </w:t>
      </w:r>
      <w:r>
        <w:rPr>
          <w:rStyle w:val="StyleUnderline"/>
        </w:rPr>
        <w:t>rather than the ultimate effect of its policy actions and the separation-ofpowers</w:t>
      </w:r>
      <w:r>
        <w:rPr>
          <w:sz w:val="16"/>
        </w:rPr>
        <w:t xml:space="preserve">. </w:t>
      </w:r>
      <w:r>
        <w:rPr>
          <w:rStyle w:val="StyleUnderline"/>
        </w:rPr>
        <w:t xml:space="preserve">That is, our data suggest </w:t>
      </w:r>
      <w:r w:rsidRPr="00F878C1">
        <w:rPr>
          <w:rStyle w:val="StyleUnderline"/>
          <w:highlight w:val="cyan"/>
        </w:rPr>
        <w:t>Congress cares</w:t>
      </w:r>
      <w:r w:rsidRPr="001D0E06">
        <w:rPr>
          <w:rStyle w:val="StyleUnderline"/>
        </w:rPr>
        <w:t xml:space="preserve"> more </w:t>
      </w:r>
      <w:r w:rsidRPr="00F878C1">
        <w:rPr>
          <w:rStyle w:val="StyleUnderline"/>
          <w:highlight w:val="cyan"/>
        </w:rPr>
        <w:t>about</w:t>
      </w:r>
      <w:r>
        <w:rPr>
          <w:rStyle w:val="StyleUnderline"/>
        </w:rPr>
        <w:t xml:space="preserve"> the short-term gains from overriding legislation (e.g., </w:t>
      </w:r>
      <w:r w:rsidRPr="00F878C1">
        <w:rPr>
          <w:rStyle w:val="StyleUnderline"/>
          <w:highlight w:val="cyan"/>
        </w:rPr>
        <w:t>passing</w:t>
      </w:r>
      <w:r w:rsidRPr="001D0E06">
        <w:rPr>
          <w:rStyle w:val="StyleUnderline"/>
        </w:rPr>
        <w:t xml:space="preserve"> the </w:t>
      </w:r>
      <w:r w:rsidRPr="00F878C1">
        <w:rPr>
          <w:rStyle w:val="StyleUnderline"/>
          <w:highlight w:val="cyan"/>
        </w:rPr>
        <w:t xml:space="preserve">legislation for </w:t>
      </w:r>
      <w:r w:rsidRPr="00F878C1">
        <w:rPr>
          <w:rStyle w:val="Emphasis"/>
          <w:highlight w:val="cyan"/>
        </w:rPr>
        <w:t>electoral purposes</w:t>
      </w:r>
      <w:r>
        <w:rPr>
          <w:rStyle w:val="StyleUnderline"/>
        </w:rPr>
        <w:t>) than the ultimate shape of the policies it chooses to override</w:t>
      </w:r>
      <w:r>
        <w:rPr>
          <w:sz w:val="16"/>
        </w:rPr>
        <w:t xml:space="preserve">. This result suggests the Court may, at least when it concerns the ultimate effect of override legislation, have greater influence on the ultimate location of public policy. Of course, this conclusion is tempered by the fact that Congress and the Court rarely disagree about whether the status quo should be altered; Congress wishes to override a Court decision preferred by the Court only 2.5% of the time in our data. As Dahl (1957) famously declared, the Court is not often out-of-step with the elected branches, and as a result Congress and the Court tend to agree on the desirability of previously decided Court cases. Finally, we show the effect of ideological distance matters for all types of Court decisions, including constitutional ones. </w:t>
      </w:r>
      <w:r>
        <w:rPr>
          <w:rStyle w:val="StyleUnderline"/>
        </w:rPr>
        <w:t xml:space="preserve">Thus, </w:t>
      </w:r>
      <w:r w:rsidRPr="00F878C1">
        <w:rPr>
          <w:rStyle w:val="StyleUnderline"/>
          <w:highlight w:val="cyan"/>
        </w:rPr>
        <w:t>while the Court may</w:t>
      </w:r>
      <w:r>
        <w:rPr>
          <w:rStyle w:val="StyleUnderline"/>
        </w:rPr>
        <w:t>, as some suggest</w:t>
      </w:r>
      <w:r>
        <w:rPr>
          <w:sz w:val="16"/>
        </w:rPr>
        <w:t xml:space="preserve"> (e.g., King 2007), </w:t>
      </w:r>
      <w:r w:rsidRPr="00F878C1">
        <w:rPr>
          <w:rStyle w:val="Emphasis"/>
          <w:highlight w:val="cyan"/>
        </w:rPr>
        <w:t>attempt to insulate</w:t>
      </w:r>
      <w:r w:rsidRPr="001D0E06">
        <w:rPr>
          <w:rStyle w:val="Emphasis"/>
        </w:rPr>
        <w:t xml:space="preserve"> its </w:t>
      </w:r>
      <w:r w:rsidRPr="00F878C1">
        <w:rPr>
          <w:rStyle w:val="Emphasis"/>
          <w:highlight w:val="cyan"/>
        </w:rPr>
        <w:t>decisions from</w:t>
      </w:r>
      <w:r w:rsidRPr="001D0E06">
        <w:rPr>
          <w:rStyle w:val="Emphasis"/>
        </w:rPr>
        <w:t xml:space="preserve"> congressional </w:t>
      </w:r>
      <w:r w:rsidRPr="00F878C1">
        <w:rPr>
          <w:rStyle w:val="Emphasis"/>
          <w:highlight w:val="cyan"/>
        </w:rPr>
        <w:t>override</w:t>
      </w:r>
      <w:r>
        <w:rPr>
          <w:rStyle w:val="Emphasis"/>
        </w:rPr>
        <w:t xml:space="preserve"> by using constitutional interpretation, it appears </w:t>
      </w:r>
      <w:r w:rsidRPr="00F878C1">
        <w:rPr>
          <w:rStyle w:val="Emphasis"/>
          <w:highlight w:val="cyan"/>
        </w:rPr>
        <w:t>this</w:t>
      </w:r>
      <w:r>
        <w:rPr>
          <w:rStyle w:val="Emphasis"/>
        </w:rPr>
        <w:t xml:space="preserve"> tactic </w:t>
      </w:r>
      <w:r w:rsidRPr="00F878C1">
        <w:rPr>
          <w:rStyle w:val="Emphasis"/>
          <w:highlight w:val="cyan"/>
        </w:rPr>
        <w:t>does not work</w:t>
      </w:r>
      <w:r w:rsidRPr="00405FB7">
        <w:rPr>
          <w:rStyle w:val="StyleUnderline"/>
          <w:highlight w:val="cyan"/>
        </w:rPr>
        <w:t xml:space="preserve">. </w:t>
      </w:r>
      <w:r w:rsidRPr="00F878C1">
        <w:rPr>
          <w:rStyle w:val="Emphasis"/>
          <w:highlight w:val="cyan"/>
        </w:rPr>
        <w:t>When Congress is ideologically distant from a</w:t>
      </w:r>
      <w:r w:rsidRPr="001D0E06">
        <w:rPr>
          <w:rStyle w:val="Emphasis"/>
        </w:rPr>
        <w:t xml:space="preserve"> Court </w:t>
      </w:r>
      <w:r w:rsidRPr="00F878C1">
        <w:rPr>
          <w:rStyle w:val="Emphasis"/>
          <w:highlight w:val="cyan"/>
        </w:rPr>
        <w:t>decision</w:t>
      </w:r>
      <w:r>
        <w:rPr>
          <w:sz w:val="16"/>
        </w:rPr>
        <w:t xml:space="preserve">, regardless of whether the decision is based on constitutional, statutory or common law interpretation, </w:t>
      </w:r>
      <w:r w:rsidRPr="00F878C1">
        <w:rPr>
          <w:rStyle w:val="Emphasis"/>
          <w:highlight w:val="cyan"/>
        </w:rPr>
        <w:t>it is</w:t>
      </w:r>
      <w:r w:rsidRPr="001D0E06">
        <w:rPr>
          <w:rStyle w:val="Emphasis"/>
        </w:rPr>
        <w:t xml:space="preserve"> more </w:t>
      </w:r>
      <w:r w:rsidRPr="00F878C1">
        <w:rPr>
          <w:rStyle w:val="Emphasis"/>
          <w:highlight w:val="cyan"/>
        </w:rPr>
        <w:t>likely to override</w:t>
      </w:r>
      <w:r w:rsidRPr="001D0E06">
        <w:rPr>
          <w:rStyle w:val="Emphasis"/>
        </w:rPr>
        <w:t xml:space="preserve"> it</w:t>
      </w:r>
      <w:r>
        <w:rPr>
          <w:sz w:val="16"/>
        </w:rPr>
        <w:t>. This result is new to the literature, and it means subsequent studies cannot exclusively focus on statutory cases.</w:t>
      </w:r>
    </w:p>
    <w:p w14:paraId="150D5290" w14:textId="77777777" w:rsidR="00B74C90" w:rsidRDefault="00B74C90" w:rsidP="00B74C90"/>
    <w:p w14:paraId="3B250A85" w14:textId="77777777" w:rsidR="00B74C90" w:rsidRPr="004A5DD2" w:rsidRDefault="00B74C90" w:rsidP="00B74C90">
      <w:pPr>
        <w:pStyle w:val="Heading4"/>
        <w:rPr>
          <w:rFonts w:cs="Times New Roman"/>
        </w:rPr>
      </w:pPr>
      <w:r>
        <w:rPr>
          <w:rFonts w:cs="Times New Roman"/>
        </w:rPr>
        <w:lastRenderedPageBreak/>
        <w:t xml:space="preserve">Falling behind on tech causes nuke war with Russia and China. </w:t>
      </w:r>
    </w:p>
    <w:p w14:paraId="1711709A" w14:textId="77777777" w:rsidR="00B74C90" w:rsidRPr="004A5DD2" w:rsidRDefault="00B74C90" w:rsidP="00B74C90">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13198716" w14:textId="77777777" w:rsidR="00B74C90" w:rsidRPr="00256A27" w:rsidRDefault="00B74C90" w:rsidP="00B74C90">
      <w:pPr>
        <w:rPr>
          <w:sz w:val="14"/>
        </w:rPr>
      </w:pPr>
      <w:r w:rsidRPr="00256A27">
        <w:rPr>
          <w:sz w:val="14"/>
        </w:rPr>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256A27">
        <w:rPr>
          <w:sz w:val="14"/>
        </w:rPr>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r>
        <w:rPr>
          <w:rStyle w:val="Emphasis"/>
        </w:rPr>
        <w:t xml:space="preserve"> </w:t>
      </w: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256A27">
        <w:rPr>
          <w:sz w:val="14"/>
        </w:rPr>
        <w:t xml:space="preserve">. </w:t>
      </w:r>
      <w:r w:rsidRPr="004A5DD2">
        <w:rPr>
          <w:rStyle w:val="Emphasis"/>
        </w:rPr>
        <w:t>Shifts</w:t>
      </w:r>
      <w:r w:rsidRPr="004A5DD2">
        <w:rPr>
          <w:rStyle w:val="StyleUnderline"/>
        </w:rPr>
        <w:t xml:space="preserve"> in the balance of power</w:t>
      </w:r>
      <w:r w:rsidRPr="00256A27">
        <w:rPr>
          <w:sz w:val="14"/>
        </w:rPr>
        <w:t xml:space="preserve"> are problematic because they </w:t>
      </w:r>
      <w:r w:rsidRPr="004A5DD2">
        <w:rPr>
          <w:rStyle w:val="Emphasis"/>
        </w:rPr>
        <w:t>undermine effective bargaining</w:t>
      </w:r>
      <w:r w:rsidRPr="00256A27">
        <w:rPr>
          <w:sz w:val="14"/>
        </w:rPr>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256A27">
        <w:rPr>
          <w:sz w:val="14"/>
        </w:rPr>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256A27">
        <w:rPr>
          <w:sz w:val="14"/>
        </w:rPr>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r>
        <w:rPr>
          <w:b/>
          <w:iCs/>
          <w:u w:val="single"/>
          <w:bdr w:val="single" w:sz="8" w:space="0" w:color="auto"/>
        </w:rPr>
        <w:t xml:space="preserve"> </w:t>
      </w:r>
      <w:r w:rsidRPr="00256A27">
        <w:rPr>
          <w:sz w:val="14"/>
        </w:rPr>
        <w:t xml:space="preserve">You may see where this is going. </w:t>
      </w:r>
      <w:r w:rsidRPr="004A5DD2">
        <w:rPr>
          <w:rStyle w:val="StyleUnderline"/>
        </w:rPr>
        <w:t>New technologies threaten to create</w:t>
      </w:r>
      <w:r w:rsidRPr="00256A27">
        <w:rPr>
          <w:sz w:val="14"/>
        </w:rPr>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r>
        <w:rPr>
          <w:rStyle w:val="Emphasis"/>
        </w:rPr>
        <w:t xml:space="preserve"> </w:t>
      </w:r>
      <w:r w:rsidRPr="00256A27">
        <w:rPr>
          <w:sz w:val="14"/>
        </w:rPr>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256A27">
        <w:rPr>
          <w:sz w:val="14"/>
        </w:rPr>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256A27">
        <w:rPr>
          <w:sz w:val="14"/>
        </w:rPr>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256A27">
        <w:rPr>
          <w:sz w:val="14"/>
        </w:rPr>
        <w:t xml:space="preserve">outh </w:t>
      </w:r>
      <w:r w:rsidRPr="004A5DD2">
        <w:rPr>
          <w:rStyle w:val="Emphasis"/>
        </w:rPr>
        <w:t>C</w:t>
      </w:r>
      <w:r w:rsidRPr="00256A27">
        <w:rPr>
          <w:sz w:val="14"/>
        </w:rPr>
        <w:t xml:space="preserve">hina </w:t>
      </w:r>
      <w:r w:rsidRPr="004A5DD2">
        <w:rPr>
          <w:rStyle w:val="Emphasis"/>
        </w:rPr>
        <w:t>S</w:t>
      </w:r>
      <w:r w:rsidRPr="00256A27">
        <w:rPr>
          <w:sz w:val="14"/>
        </w:rPr>
        <w:t xml:space="preserve">ea. And the results of Russia’s military modernization have been on full display in its ongoing intervention in Ukraine. 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256A27">
        <w:rPr>
          <w:sz w:val="14"/>
        </w:rPr>
        <w:t xml:space="preserve">nited </w:t>
      </w:r>
      <w:r w:rsidRPr="004A5DD2">
        <w:rPr>
          <w:rStyle w:val="StyleUnderline"/>
        </w:rPr>
        <w:t>S</w:t>
      </w:r>
      <w:r w:rsidRPr="00256A27">
        <w:rPr>
          <w:sz w:val="14"/>
        </w:rPr>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256A27">
        <w:rPr>
          <w:sz w:val="14"/>
        </w:rPr>
        <w:t xml:space="preserve"> missile</w:t>
      </w:r>
      <w:r w:rsidRPr="00DC159D">
        <w:rPr>
          <w:rStyle w:val="Emphasis"/>
        </w:rPr>
        <w:t>s</w:t>
      </w:r>
      <w:r w:rsidRPr="00256A27">
        <w:rPr>
          <w:sz w:val="14"/>
        </w:rPr>
        <w:t xml:space="preserve">, </w:t>
      </w:r>
      <w:r w:rsidRPr="00DC159D">
        <w:rPr>
          <w:rStyle w:val="Emphasis"/>
        </w:rPr>
        <w:t>quantum</w:t>
      </w:r>
      <w:r w:rsidRPr="00256A27">
        <w:rPr>
          <w:sz w:val="14"/>
        </w:rPr>
        <w:t xml:space="preserve"> computing, </w:t>
      </w:r>
      <w:r w:rsidRPr="00DC159D">
        <w:rPr>
          <w:rStyle w:val="Emphasis"/>
        </w:rPr>
        <w:t>5G</w:t>
      </w:r>
      <w:r w:rsidRPr="00256A27">
        <w:rPr>
          <w:sz w:val="14"/>
        </w:rPr>
        <w:t xml:space="preserve"> wireless connectivity, </w:t>
      </w:r>
      <w:r w:rsidRPr="00DC159D">
        <w:rPr>
          <w:rStyle w:val="StyleUnderline"/>
        </w:rPr>
        <w:t>and</w:t>
      </w:r>
      <w:r w:rsidRPr="00256A27">
        <w:rPr>
          <w:sz w:val="14"/>
        </w:rPr>
        <w:t xml:space="preserve"> artificial intelligence (</w:t>
      </w:r>
      <w:r w:rsidRPr="00DC159D">
        <w:rPr>
          <w:rStyle w:val="Emphasis"/>
        </w:rPr>
        <w:t>AI</w:t>
      </w:r>
      <w:r w:rsidRPr="00256A27">
        <w:rPr>
          <w:sz w:val="14"/>
        </w:rPr>
        <w:t xml:space="preserve">). And Russian President Vladimir Putin is building new unmanned vehicles while ominously declaring, “Whoever leads in AI will rule the world.” </w:t>
      </w:r>
      <w:r w:rsidRPr="0001711D">
        <w:rPr>
          <w:rStyle w:val="StyleUnderline"/>
          <w:highlight w:val="cyan"/>
        </w:rPr>
        <w:t>If China</w:t>
      </w:r>
      <w:r w:rsidRPr="00256A27">
        <w:rPr>
          <w:sz w:val="14"/>
        </w:rPr>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256A27">
        <w:rPr>
          <w:sz w:val="14"/>
        </w:rPr>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r>
        <w:rPr>
          <w:rStyle w:val="StyleUnderline"/>
        </w:rPr>
        <w:t xml:space="preserve"> </w:t>
      </w: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256A27">
        <w:rPr>
          <w:sz w:val="14"/>
        </w:rPr>
        <w:t xml:space="preserve">, for example, </w:t>
      </w:r>
      <w:r w:rsidRPr="0001711D">
        <w:rPr>
          <w:rStyle w:val="StyleUnderline"/>
          <w:highlight w:val="cyan"/>
        </w:rPr>
        <w:t>it may</w:t>
      </w:r>
      <w:r w:rsidRPr="004A5DD2">
        <w:rPr>
          <w:rStyle w:val="StyleUnderline"/>
        </w:rPr>
        <w:t xml:space="preserve"> be more willing</w:t>
      </w:r>
      <w:r w:rsidRPr="00256A27">
        <w:rPr>
          <w:sz w:val="14"/>
        </w:rPr>
        <w:t xml:space="preserve"> than previously </w:t>
      </w:r>
      <w:r w:rsidRPr="004A5DD2">
        <w:rPr>
          <w:rStyle w:val="StyleUnderline"/>
        </w:rPr>
        <w:t xml:space="preserve">to </w:t>
      </w:r>
      <w:r w:rsidRPr="0001711D">
        <w:rPr>
          <w:rStyle w:val="Emphasis"/>
          <w:highlight w:val="cyan"/>
        </w:rPr>
        <w:t>initiate conflict over Taiwan</w:t>
      </w:r>
      <w:r w:rsidRPr="00256A27">
        <w:rPr>
          <w:sz w:val="14"/>
        </w:rPr>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256A27">
        <w:rPr>
          <w:sz w:val="14"/>
        </w:rPr>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r>
        <w:rPr>
          <w:b/>
          <w:iCs/>
          <w:u w:val="single"/>
          <w:bdr w:val="single" w:sz="8" w:space="0" w:color="auto"/>
        </w:rPr>
        <w:t xml:space="preserve"> </w:t>
      </w:r>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256A27">
        <w:rPr>
          <w:sz w:val="14"/>
        </w:rPr>
        <w:t xml:space="preserve">nited </w:t>
      </w:r>
      <w:r w:rsidRPr="004A5DD2">
        <w:rPr>
          <w:rStyle w:val="Emphasis"/>
        </w:rPr>
        <w:t>S</w:t>
      </w:r>
      <w:r w:rsidRPr="00256A27">
        <w:rPr>
          <w:sz w:val="14"/>
        </w:rPr>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256A27">
        <w:rPr>
          <w:sz w:val="14"/>
        </w:rPr>
        <w:t>man</w:t>
      </w:r>
      <w:r w:rsidRPr="0001711D">
        <w:rPr>
          <w:rStyle w:val="Emphasis"/>
          <w:highlight w:val="cyan"/>
        </w:rPr>
        <w:t>ship</w:t>
      </w:r>
      <w:r w:rsidRPr="00256A27">
        <w:rPr>
          <w:sz w:val="14"/>
        </w:rPr>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256A27">
        <w:rPr>
          <w:sz w:val="14"/>
        </w:rPr>
        <w:t xml:space="preserve">. 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556000E0" w14:textId="77777777" w:rsidR="00B74C90" w:rsidRDefault="00B74C90" w:rsidP="00B74C90"/>
    <w:p w14:paraId="5F0E7FD1" w14:textId="77777777" w:rsidR="00B74C90" w:rsidRDefault="00B74C90" w:rsidP="00B74C90">
      <w:pPr>
        <w:pStyle w:val="Heading1"/>
      </w:pPr>
      <w:r>
        <w:lastRenderedPageBreak/>
        <w:t>Case</w:t>
      </w:r>
    </w:p>
    <w:p w14:paraId="4A4A6B16" w14:textId="77777777" w:rsidR="00B74C90" w:rsidRDefault="00B74C90" w:rsidP="00B74C90"/>
    <w:p w14:paraId="23FB15FE" w14:textId="77777777" w:rsidR="00B74C90" w:rsidRDefault="00B74C90" w:rsidP="00B74C90">
      <w:pPr>
        <w:pStyle w:val="Heading2"/>
      </w:pPr>
      <w:r>
        <w:lastRenderedPageBreak/>
        <w:t>Cap</w:t>
      </w:r>
    </w:p>
    <w:p w14:paraId="7287736F" w14:textId="77777777" w:rsidR="00B74C90" w:rsidRDefault="00B74C90" w:rsidP="00B74C90"/>
    <w:p w14:paraId="51645213" w14:textId="77777777" w:rsidR="00B74C90" w:rsidRDefault="00B74C90" w:rsidP="00B74C90">
      <w:r>
        <w:t>No rev causal ev – evne if space preserves cap no reaosn why not going into space will solve cap – tons of alt cuases like billionaires, current investements, public companies, -- their massh luanch evidence is about rocket fuel so they can’t solve since it’s not a form of appropriation etc. prove cap is inevtiable</w:t>
      </w:r>
    </w:p>
    <w:p w14:paraId="10AD7A59" w14:textId="77777777" w:rsidR="00B74C90" w:rsidRDefault="00B74C90" w:rsidP="00B74C90">
      <w:r>
        <w:t>Their evinromental degradation card never says the word degradation – it just says cap epands ito other planets</w:t>
      </w:r>
    </w:p>
    <w:p w14:paraId="6A3B5AD5" w14:textId="77777777" w:rsidR="00B74C90" w:rsidRDefault="00B74C90" w:rsidP="00B74C90">
      <w:r>
        <w:t>Can oslv eof rpandemi s – island bunkers, natural immunity etc. means it’s highly unlikly</w:t>
      </w:r>
    </w:p>
    <w:p w14:paraId="0218878E" w14:textId="77777777" w:rsidR="00B74C90" w:rsidRDefault="00B74C90" w:rsidP="00B74C90">
      <w:pPr>
        <w:pStyle w:val="Heading3"/>
      </w:pPr>
      <w:r>
        <w:lastRenderedPageBreak/>
        <w:t>Turn – Growth/Poverty</w:t>
      </w:r>
    </w:p>
    <w:p w14:paraId="021514D4" w14:textId="77777777" w:rsidR="00B74C90" w:rsidRDefault="00B74C90" w:rsidP="00B74C90">
      <w:pPr>
        <w:pStyle w:val="Heading4"/>
      </w:pPr>
      <w:r>
        <w:t>Capitalism is key to growth – and also reductions in poverty.</w:t>
      </w:r>
    </w:p>
    <w:p w14:paraId="7DCCAC02" w14:textId="77777777" w:rsidR="00B74C90" w:rsidRDefault="00B74C90" w:rsidP="00B74C90">
      <w:r w:rsidRPr="00F8516D">
        <w:rPr>
          <w:rStyle w:val="Style13ptBold"/>
        </w:rPr>
        <w:t>Skarbek, 10</w:t>
      </w:r>
      <w: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of Economics at San Jose State University and an F.A. Hayek Scholar, and she is the recipient of the Don Lavoie Memorial Award.</w:t>
      </w:r>
    </w:p>
    <w:p w14:paraId="2FEFB2E6" w14:textId="77777777" w:rsidR="00B74C90" w:rsidRDefault="00B74C90" w:rsidP="00B74C90">
      <w:r w:rsidRPr="00F8516D">
        <w:t xml:space="preserve">Emily C. Skarbek, “Capitalism and Economic Growth,” Independent Institute. April 15, 2010. </w:t>
      </w:r>
      <w:hyperlink r:id="rId25" w:history="1">
        <w:r w:rsidRPr="00F8516D">
          <w:rPr>
            <w:rStyle w:val="Hyperlink"/>
          </w:rPr>
          <w:t>https://www.independent.org/issues/article.asp?id=2769</w:t>
        </w:r>
      </w:hyperlink>
    </w:p>
    <w:p w14:paraId="19AEDC3A" w14:textId="77777777" w:rsidR="00B74C90" w:rsidRPr="00F8516D" w:rsidRDefault="00B74C90" w:rsidP="00B74C90"/>
    <w:p w14:paraId="64435929" w14:textId="77777777" w:rsidR="00B74C90" w:rsidRPr="00695E2C" w:rsidRDefault="00B74C90" w:rsidP="00B74C90">
      <w:pPr>
        <w:rPr>
          <w:rStyle w:val="Emphasis"/>
        </w:rPr>
      </w:pPr>
      <w:r w:rsidRPr="00695E2C">
        <w:t xml:space="preserve">When the current administration talks of entrepreneurship, they speak of politically favored businesses and privileged recipients of the taxpayers’ dollars. To be clear, that is not entrepreneurship. </w:t>
      </w:r>
      <w:r w:rsidRPr="00C528CE">
        <w:rPr>
          <w:rStyle w:val="StyleUnderline"/>
          <w:highlight w:val="green"/>
        </w:rPr>
        <w:t>It has become conventional to say</w:t>
      </w:r>
      <w:r w:rsidRPr="00695E2C">
        <w:rPr>
          <w:rStyle w:val="StyleUnderline"/>
        </w:rPr>
        <w:t xml:space="preserve"> that </w:t>
      </w:r>
      <w:r w:rsidRPr="00C528CE">
        <w:rPr>
          <w:rStyle w:val="StyleUnderline"/>
          <w:highlight w:val="green"/>
        </w:rPr>
        <w:t>those</w:t>
      </w:r>
      <w:r w:rsidRPr="00695E2C">
        <w:rPr>
          <w:rStyle w:val="StyleUnderline"/>
        </w:rPr>
        <w:t xml:space="preserve"> </w:t>
      </w:r>
      <w:r w:rsidRPr="00C528CE">
        <w:rPr>
          <w:rStyle w:val="StyleUnderline"/>
          <w:highlight w:val="green"/>
        </w:rPr>
        <w:t>who</w:t>
      </w:r>
      <w:r w:rsidRPr="00695E2C">
        <w:rPr>
          <w:rStyle w:val="StyleUnderline"/>
        </w:rPr>
        <w:t xml:space="preserve"> openly </w:t>
      </w:r>
      <w:r w:rsidRPr="00C528CE">
        <w:rPr>
          <w:rStyle w:val="StyleUnderline"/>
          <w:highlight w:val="green"/>
        </w:rPr>
        <w:t>embrace capitalism</w:t>
      </w:r>
      <w:r w:rsidRPr="00695E2C">
        <w:rPr>
          <w:rStyle w:val="StyleUnderline"/>
        </w:rPr>
        <w:t xml:space="preserve">, free markets and free trade </w:t>
      </w:r>
      <w:r w:rsidRPr="00C528CE">
        <w:rPr>
          <w:rStyle w:val="StyleUnderline"/>
          <w:highlight w:val="green"/>
        </w:rPr>
        <w:t>are dogmatic</w:t>
      </w:r>
      <w:r w:rsidRPr="00695E2C">
        <w:rPr>
          <w:rStyle w:val="StyleUnderline"/>
        </w:rPr>
        <w:t xml:space="preserve">, </w:t>
      </w:r>
      <w:r w:rsidRPr="00695E2C">
        <w:rPr>
          <w:rStyle w:val="Emphasis"/>
        </w:rPr>
        <w:t xml:space="preserve">ideologues, </w:t>
      </w:r>
      <w:r w:rsidRPr="00C528CE">
        <w:rPr>
          <w:rStyle w:val="Emphasis"/>
          <w:highlight w:val="green"/>
        </w:rPr>
        <w:t>idealistic</w:t>
      </w:r>
      <w:r w:rsidRPr="00695E2C">
        <w:rPr>
          <w:rStyle w:val="Emphasis"/>
        </w:rPr>
        <w:t>, or market fundamentalists</w:t>
      </w:r>
      <w:r w:rsidRPr="00695E2C">
        <w:t xml:space="preserve">. And if you look to the media and our leaders, </w:t>
      </w:r>
      <w:r w:rsidRPr="00695E2C">
        <w:rPr>
          <w:rStyle w:val="StyleUnderline"/>
        </w:rPr>
        <w:t xml:space="preserve">you get the impression that being in favor of free markets is </w:t>
      </w:r>
      <w:r w:rsidRPr="00C528CE">
        <w:rPr>
          <w:rStyle w:val="Emphasis"/>
          <w:highlight w:val="green"/>
        </w:rPr>
        <w:t>somehow</w:t>
      </w:r>
      <w:r w:rsidRPr="00695E2C">
        <w:rPr>
          <w:rStyle w:val="Emphasis"/>
        </w:rPr>
        <w:t xml:space="preserve"> an </w:t>
      </w:r>
      <w:r w:rsidRPr="00C528CE">
        <w:rPr>
          <w:rStyle w:val="Emphasis"/>
          <w:highlight w:val="green"/>
        </w:rPr>
        <w:t>unreasonable</w:t>
      </w:r>
      <w:r w:rsidRPr="00695E2C">
        <w:rPr>
          <w:rStyle w:val="Emphasis"/>
        </w:rPr>
        <w:t xml:space="preserve"> position.</w:t>
      </w:r>
    </w:p>
    <w:p w14:paraId="06C06DAA" w14:textId="77777777" w:rsidR="00B74C90" w:rsidRPr="00695E2C" w:rsidRDefault="00B74C90" w:rsidP="00B74C90">
      <w:r w:rsidRPr="00C528CE">
        <w:rPr>
          <w:rStyle w:val="StyleUnderline"/>
          <w:highlight w:val="green"/>
        </w:rPr>
        <w:t xml:space="preserve">Unless one is </w:t>
      </w:r>
      <w:r w:rsidRPr="00C528CE">
        <w:rPr>
          <w:rStyle w:val="Emphasis"/>
          <w:highlight w:val="green"/>
        </w:rPr>
        <w:t>ashamed of</w:t>
      </w:r>
      <w:r w:rsidRPr="00695E2C">
        <w:rPr>
          <w:rStyle w:val="Emphasis"/>
        </w:rPr>
        <w:t xml:space="preserve"> unprecedented </w:t>
      </w:r>
      <w:r w:rsidRPr="00C528CE">
        <w:rPr>
          <w:rStyle w:val="Emphasis"/>
          <w:highlight w:val="green"/>
        </w:rPr>
        <w:t>increases in income</w:t>
      </w:r>
      <w:r w:rsidRPr="00695E2C">
        <w:rPr>
          <w:rStyle w:val="StyleUnderline"/>
        </w:rPr>
        <w:t xml:space="preserve">, rising </w:t>
      </w:r>
      <w:r w:rsidRPr="00C528CE">
        <w:rPr>
          <w:rStyle w:val="StyleUnderline"/>
          <w:highlight w:val="green"/>
        </w:rPr>
        <w:t>life expectancy</w:t>
      </w:r>
      <w:r w:rsidRPr="00695E2C">
        <w:rPr>
          <w:rStyle w:val="StyleUnderline"/>
        </w:rPr>
        <w:t xml:space="preserve">, greater education, and more </w:t>
      </w:r>
      <w:r w:rsidRPr="00C528CE">
        <w:rPr>
          <w:rStyle w:val="StyleUnderline"/>
          <w:highlight w:val="green"/>
        </w:rPr>
        <w:t>political freedom</w:t>
      </w:r>
      <w:r w:rsidRPr="00695E2C">
        <w:rPr>
          <w:rStyle w:val="StyleUnderline"/>
        </w:rPr>
        <w:t xml:space="preserve">, </w:t>
      </w:r>
      <w:r w:rsidRPr="00C528CE">
        <w:rPr>
          <w:rStyle w:val="Emphasis"/>
          <w:sz w:val="24"/>
          <w:highlight w:val="green"/>
        </w:rPr>
        <w:t>there is no reason to be a fair-weather fan of cap</w:t>
      </w:r>
      <w:r w:rsidRPr="00695E2C">
        <w:rPr>
          <w:rStyle w:val="Emphasis"/>
          <w:sz w:val="24"/>
        </w:rPr>
        <w:t>italism</w:t>
      </w:r>
      <w:r w:rsidRPr="00695E2C">
        <w:t xml:space="preserve">. </w:t>
      </w:r>
      <w:r w:rsidRPr="00CD554F">
        <w:rPr>
          <w:rStyle w:val="StyleUnderline"/>
        </w:rPr>
        <w:t>Sprawling free markets in countries that became more capitalist over the last 25 years have meant many more people enjoy improvements in well being</w:t>
      </w:r>
      <w:r w:rsidRPr="00695E2C">
        <w:t xml:space="preserve"> and opportunities to advance human capabilities.</w:t>
      </w:r>
    </w:p>
    <w:p w14:paraId="1F3BB839" w14:textId="77777777" w:rsidR="00B74C90" w:rsidRPr="00695E2C" w:rsidRDefault="00B74C90" w:rsidP="00B74C90">
      <w:r w:rsidRPr="00C528CE">
        <w:rPr>
          <w:rStyle w:val="StyleUnderline"/>
          <w:highlight w:val="green"/>
        </w:rPr>
        <w:t>There is no ev</w:t>
      </w:r>
      <w:r w:rsidRPr="00CD554F">
        <w:rPr>
          <w:rStyle w:val="StyleUnderline"/>
        </w:rPr>
        <w:t xml:space="preserve">idence that </w:t>
      </w:r>
      <w:r w:rsidRPr="00C528CE">
        <w:rPr>
          <w:rStyle w:val="StyleUnderline"/>
          <w:highlight w:val="green"/>
        </w:rPr>
        <w:t xml:space="preserve">countries that </w:t>
      </w:r>
      <w:r w:rsidRPr="00C528CE">
        <w:rPr>
          <w:rStyle w:val="Emphasis"/>
          <w:highlight w:val="green"/>
        </w:rPr>
        <w:t>eschewed freer markets</w:t>
      </w:r>
      <w:r w:rsidRPr="00CD554F">
        <w:rPr>
          <w:rStyle w:val="StyleUnderline"/>
        </w:rPr>
        <w:t xml:space="preserve"> and </w:t>
      </w:r>
      <w:r w:rsidRPr="00CD554F">
        <w:rPr>
          <w:rStyle w:val="Emphasis"/>
        </w:rPr>
        <w:t>embraced substantially greater state control</w:t>
      </w:r>
      <w:r w:rsidRPr="00CD554F">
        <w:rPr>
          <w:rStyle w:val="StyleUnderline"/>
        </w:rPr>
        <w:t xml:space="preserve"> </w:t>
      </w:r>
      <w:r w:rsidRPr="00C528CE">
        <w:rPr>
          <w:rStyle w:val="StyleUnderline"/>
          <w:highlight w:val="green"/>
        </w:rPr>
        <w:t>performed better on any</w:t>
      </w:r>
      <w:r w:rsidRPr="00CD554F">
        <w:rPr>
          <w:rStyle w:val="StyleUnderline"/>
        </w:rPr>
        <w:t xml:space="preserve"> of these major </w:t>
      </w:r>
      <w:r w:rsidRPr="00C528CE">
        <w:rPr>
          <w:rStyle w:val="StyleUnderline"/>
          <w:highlight w:val="green"/>
        </w:rPr>
        <w:t>indicators</w:t>
      </w:r>
      <w:r w:rsidRPr="00695E2C">
        <w:t xml:space="preserve">. On the contrary, those </w:t>
      </w:r>
      <w:r w:rsidRPr="00C528CE">
        <w:rPr>
          <w:rStyle w:val="StyleUnderline"/>
          <w:highlight w:val="green"/>
        </w:rPr>
        <w:t>countries</w:t>
      </w:r>
      <w:r w:rsidRPr="0067722D">
        <w:rPr>
          <w:rStyle w:val="StyleUnderline"/>
        </w:rPr>
        <w:t xml:space="preserve"> that adopt increased taxation, increased regulation, fiscal mismanagement and enormous public debt</w:t>
      </w:r>
      <w:r w:rsidRPr="00695E2C">
        <w:t xml:space="preserve"> have </w:t>
      </w:r>
      <w:r w:rsidRPr="00C528CE">
        <w:rPr>
          <w:rStyle w:val="Emphasis"/>
          <w:highlight w:val="green"/>
        </w:rPr>
        <w:t>performed demonstrably worse</w:t>
      </w:r>
      <w:r w:rsidRPr="0067722D">
        <w:rPr>
          <w:rStyle w:val="Emphasis"/>
        </w:rPr>
        <w:t>.</w:t>
      </w:r>
    </w:p>
    <w:p w14:paraId="511735A7" w14:textId="77777777" w:rsidR="00B74C90" w:rsidRPr="0067722D" w:rsidRDefault="00B74C90" w:rsidP="00B74C90">
      <w:pPr>
        <w:rPr>
          <w:rStyle w:val="Emphasis"/>
        </w:rPr>
      </w:pPr>
      <w:r w:rsidRPr="00695E2C">
        <w:t xml:space="preserve">From a global perspective, </w:t>
      </w:r>
      <w:r w:rsidRPr="00C528CE">
        <w:rPr>
          <w:rStyle w:val="Emphasis"/>
          <w:highlight w:val="green"/>
        </w:rPr>
        <w:t>we have witnessed remarkable progress</w:t>
      </w:r>
      <w:r w:rsidRPr="00695E2C">
        <w:t xml:space="preserve"> of mankind </w:t>
      </w:r>
      <w:r w:rsidRPr="0067722D">
        <w:rPr>
          <w:rStyle w:val="StyleUnderline"/>
        </w:rPr>
        <w:t xml:space="preserve">through the increased acceptance of free market policies in both rich and poor countries. </w:t>
      </w:r>
      <w:r w:rsidRPr="00C528CE">
        <w:rPr>
          <w:rStyle w:val="StyleUnderline"/>
          <w:highlight w:val="green"/>
        </w:rPr>
        <w:t>Before the industrial revolution</w:t>
      </w:r>
      <w:r w:rsidRPr="0067722D">
        <w:rPr>
          <w:rStyle w:val="StyleUnderline"/>
        </w:rPr>
        <w:t xml:space="preserve">, </w:t>
      </w:r>
      <w:r w:rsidRPr="00C528CE">
        <w:rPr>
          <w:rStyle w:val="Emphasis"/>
          <w:highlight w:val="green"/>
        </w:rPr>
        <w:t>80% of the world’s population</w:t>
      </w:r>
      <w:r w:rsidRPr="0067722D">
        <w:rPr>
          <w:rStyle w:val="StyleUnderline"/>
        </w:rPr>
        <w:t xml:space="preserve"> lived in abject poverty.</w:t>
      </w:r>
      <w:r w:rsidRPr="00695E2C">
        <w:t xml:space="preserve"> </w:t>
      </w:r>
      <w:r w:rsidRPr="00C528CE">
        <w:rPr>
          <w:rStyle w:val="StyleUnderline"/>
          <w:highlight w:val="green"/>
        </w:rPr>
        <w:t>By 1980,</w:t>
      </w:r>
      <w:r w:rsidRPr="0067722D">
        <w:rPr>
          <w:rStyle w:val="StyleUnderline"/>
        </w:rPr>
        <w:t xml:space="preserve"> that number has fallen to </w:t>
      </w:r>
      <w:r w:rsidRPr="00C528CE">
        <w:rPr>
          <w:rStyle w:val="StyleUnderline"/>
          <w:highlight w:val="green"/>
        </w:rPr>
        <w:t>34.8%</w:t>
      </w:r>
      <w:r w:rsidRPr="0067722D">
        <w:rPr>
          <w:rStyle w:val="StyleUnderline"/>
        </w:rPr>
        <w:t xml:space="preserve"> and </w:t>
      </w:r>
      <w:r w:rsidRPr="00C528CE">
        <w:rPr>
          <w:rStyle w:val="StyleUnderline"/>
          <w:highlight w:val="green"/>
        </w:rPr>
        <w:t>by 2000, less than 20%</w:t>
      </w:r>
      <w:r w:rsidRPr="0067722D">
        <w:rPr>
          <w:rStyle w:val="StyleUnderline"/>
        </w:rPr>
        <w:t xml:space="preserve"> of the population lives on less than $1 a da</w:t>
      </w:r>
      <w:r w:rsidRPr="00695E2C">
        <w:t xml:space="preserve">y. In five years, </w:t>
      </w:r>
      <w:r w:rsidRPr="0067722D">
        <w:rPr>
          <w:rStyle w:val="Emphasis"/>
        </w:rPr>
        <w:t xml:space="preserve">the number is expected to fall to </w:t>
      </w:r>
      <w:r w:rsidRPr="00C528CE">
        <w:rPr>
          <w:rStyle w:val="Emphasis"/>
          <w:highlight w:val="green"/>
        </w:rPr>
        <w:t>10% if free trade is allowed to flourish.</w:t>
      </w:r>
    </w:p>
    <w:p w14:paraId="0272246F" w14:textId="77777777" w:rsidR="00B74C90" w:rsidRPr="00695E2C" w:rsidRDefault="00B74C90" w:rsidP="00B74C90">
      <w:r w:rsidRPr="00695E2C">
        <w:t xml:space="preserve">In just the past 25 years 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Tariffs fell and </w:t>
      </w:r>
      <w:r w:rsidRPr="0067722D">
        <w:rPr>
          <w:rStyle w:val="StyleUnderline"/>
        </w:rPr>
        <w:t>trade increased; Schooling and life expectancy grew rapidly</w:t>
      </w:r>
      <w:r w:rsidRPr="00695E2C">
        <w:t>, while infant mortality and poverty fell just as fast.</w:t>
      </w:r>
    </w:p>
    <w:p w14:paraId="6FEC64DA" w14:textId="77777777" w:rsidR="00B74C90" w:rsidRPr="00695E2C" w:rsidRDefault="00B74C90" w:rsidP="00B74C90">
      <w:r w:rsidRPr="00695E2C">
        <w:t xml:space="preserve">In the average country that became more capitalist over the last 25 years, the average citizen gained a 43% increase in income, nearly half a decade in life expectancy, and a 2-year increase </w:t>
      </w:r>
      <w:r w:rsidRPr="00695E2C">
        <w:lastRenderedPageBreak/>
        <w:t>in the average years of schooling. In my lifetime alone, freer markets have improved the lives of billions of people from all walks of life.</w:t>
      </w:r>
    </w:p>
    <w:p w14:paraId="5AE5F7AE" w14:textId="77777777" w:rsidR="00B74C90" w:rsidRPr="00695E2C" w:rsidRDefault="00B74C90" w:rsidP="00B74C90">
      <w:r w:rsidRPr="00695E2C">
        <w:t>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Island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p>
    <w:p w14:paraId="435BC220" w14:textId="77777777" w:rsidR="00B74C90" w:rsidRPr="00695E2C" w:rsidRDefault="00B74C90" w:rsidP="00B74C90">
      <w:r w:rsidRPr="00695E2C">
        <w:t>For example, in 1905, our average life expectancy in the U.S. was 47. Today it is 78. A hundred years ago only 14% of homes had a bathtub; 8% had a phone; 95% of all births took place at home; most women washed their hair once a month; and the average worker made about $300 per year.</w:t>
      </w:r>
    </w:p>
    <w:p w14:paraId="32331F64" w14:textId="77777777" w:rsidR="00B74C90" w:rsidRPr="00695E2C" w:rsidRDefault="00B74C90" w:rsidP="00B74C90">
      <w:r w:rsidRPr="00695E2C">
        <w:t>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 There are several reasons that the costs of goods have dropped so drastically, but perhaps the biggest is increased international trade.</w:t>
      </w:r>
    </w:p>
    <w:p w14:paraId="6E480A07" w14:textId="77777777" w:rsidR="00B74C90" w:rsidRDefault="00B74C90" w:rsidP="00B74C90">
      <w:pPr>
        <w:rPr>
          <w:rStyle w:val="Emphasis"/>
        </w:rPr>
      </w:pPr>
      <w:r w:rsidRPr="00695E2C">
        <w:t xml:space="preserve">Simply put, </w:t>
      </w:r>
      <w:r w:rsidRPr="00C528CE">
        <w:rPr>
          <w:rStyle w:val="Emphasis"/>
          <w:sz w:val="24"/>
          <w:highlight w:val="green"/>
        </w:rPr>
        <w:t>the free market means the poor are less poor</w:t>
      </w:r>
      <w:r w:rsidRPr="00695E2C">
        <w:t xml:space="preserve">. </w:t>
      </w:r>
      <w:r w:rsidRPr="00C528CE">
        <w:rPr>
          <w:rStyle w:val="StyleUnderline"/>
          <w:highlight w:val="green"/>
        </w:rPr>
        <w:t>Globalization</w:t>
      </w:r>
      <w:r w:rsidRPr="0067722D">
        <w:rPr>
          <w:rStyle w:val="StyleUnderline"/>
        </w:rPr>
        <w:t xml:space="preserve"> extends and deepens a capitalist system that has </w:t>
      </w:r>
      <w:r w:rsidRPr="00C528CE">
        <w:rPr>
          <w:rStyle w:val="StyleUnderline"/>
          <w:highlight w:val="green"/>
        </w:rPr>
        <w:t>for generations</w:t>
      </w:r>
      <w:r w:rsidRPr="0067722D">
        <w:rPr>
          <w:rStyle w:val="StyleUnderline"/>
        </w:rPr>
        <w:t xml:space="preserve"> been </w:t>
      </w:r>
      <w:r w:rsidRPr="00C528CE">
        <w:rPr>
          <w:rStyle w:val="StyleUnderline"/>
          <w:highlight w:val="green"/>
        </w:rPr>
        <w:t>lifting American living standards</w:t>
      </w:r>
      <w:r w:rsidRPr="00695E2C">
        <w:t>—</w:t>
      </w:r>
      <w:r w:rsidRPr="00C528CE">
        <w:rPr>
          <w:rStyle w:val="StyleUnderline"/>
          <w:highlight w:val="green"/>
        </w:rPr>
        <w:t xml:space="preserve">for </w:t>
      </w:r>
      <w:r w:rsidRPr="00C528CE">
        <w:rPr>
          <w:rStyle w:val="Emphasis"/>
          <w:highlight w:val="green"/>
        </w:rPr>
        <w:t>high-income</w:t>
      </w:r>
      <w:r w:rsidRPr="0067722D">
        <w:rPr>
          <w:rStyle w:val="StyleUnderline"/>
        </w:rPr>
        <w:t xml:space="preserve"> households</w:t>
      </w:r>
      <w:r w:rsidRPr="00695E2C">
        <w:t xml:space="preserve">, of course, </w:t>
      </w:r>
      <w:r w:rsidRPr="00C528CE">
        <w:rPr>
          <w:rStyle w:val="Emphasis"/>
          <w:highlight w:val="green"/>
        </w:rPr>
        <w:t>but</w:t>
      </w:r>
      <w:r w:rsidRPr="0067722D">
        <w:rPr>
          <w:rStyle w:val="Emphasis"/>
        </w:rPr>
        <w:t xml:space="preserve"> for </w:t>
      </w:r>
      <w:r w:rsidRPr="00C528CE">
        <w:rPr>
          <w:rStyle w:val="Emphasis"/>
          <w:highlight w:val="green"/>
        </w:rPr>
        <w:t>low-income ones as well</w:t>
      </w:r>
      <w:r w:rsidRPr="00695E2C">
        <w:t xml:space="preserve">. </w:t>
      </w:r>
    </w:p>
    <w:p w14:paraId="5CB5B26A" w14:textId="77777777" w:rsidR="00B74C90" w:rsidRDefault="00B74C90" w:rsidP="00B74C90">
      <w:pPr>
        <w:rPr>
          <w:rFonts w:eastAsia="Cambria"/>
          <w:b/>
          <w:bCs/>
          <w:u w:val="single"/>
        </w:rPr>
      </w:pPr>
    </w:p>
    <w:p w14:paraId="418A80B9" w14:textId="77777777" w:rsidR="00B74C90" w:rsidRPr="00624CC4" w:rsidRDefault="00B74C90" w:rsidP="00B74C90">
      <w:pPr>
        <w:pStyle w:val="Heading4"/>
      </w:pPr>
      <w:r>
        <w:t xml:space="preserve">That outweighs---and turns sustainability. </w:t>
      </w:r>
    </w:p>
    <w:p w14:paraId="7979087A" w14:textId="77777777" w:rsidR="00B74C90" w:rsidRPr="0071525A" w:rsidRDefault="00B74C90" w:rsidP="00B74C90">
      <w:r>
        <w:rPr>
          <w:rStyle w:val="Style13ptBold"/>
        </w:rPr>
        <w:t xml:space="preserve">Smith ’18 – </w:t>
      </w:r>
      <w:r w:rsidRPr="0071525A">
        <w:t>assistant professor of finance at Stony Brook University</w:t>
      </w:r>
    </w:p>
    <w:p w14:paraId="33473744" w14:textId="77777777" w:rsidR="00B74C90" w:rsidRDefault="00B74C90" w:rsidP="00B74C90">
      <w:r w:rsidRPr="0071525A">
        <w:t xml:space="preserve">Noah. September 19. “Saving the Planet Doesn’t Mean Killing Economic Growth” </w:t>
      </w:r>
      <w:hyperlink r:id="rId26" w:history="1">
        <w:r w:rsidRPr="00B928F0">
          <w:rPr>
            <w:rStyle w:val="Hyperlink"/>
          </w:rPr>
          <w:t>https://www.bloomberg.com/opinion/articles/2018-09-19/saving-the-planet-doesn-t-mean-killing-economic-growth</w:t>
        </w:r>
      </w:hyperlink>
    </w:p>
    <w:p w14:paraId="4E200AC9" w14:textId="77777777" w:rsidR="00B74C90" w:rsidRPr="0071525A" w:rsidRDefault="00B74C90" w:rsidP="00B74C90"/>
    <w:p w14:paraId="3E4AAE1E" w14:textId="77777777" w:rsidR="00B74C90" w:rsidRDefault="00B74C90" w:rsidP="00B74C90">
      <w:r>
        <w:t xml:space="preserve">In the 19th and 20th centuries, a </w:t>
      </w:r>
      <w:r w:rsidRPr="00323002">
        <w:rPr>
          <w:rStyle w:val="StyleUnderline"/>
        </w:rPr>
        <w:t>few countries got fabulously rich</w:t>
      </w:r>
      <w:r>
        <w:t xml:space="preserve">. These included most of Europe, parts of East Asia, some small oil producing states and parts of the former British Empire. </w:t>
      </w:r>
      <w:r w:rsidRPr="00323002">
        <w:rPr>
          <w:rStyle w:val="StyleUnderline"/>
        </w:rPr>
        <w:t>In recent decades, more of the world</w:t>
      </w:r>
      <w:r>
        <w:t xml:space="preserve"> — large parts of China, portions of India, Southeast Asia and part of Latin America — </w:t>
      </w:r>
      <w:r w:rsidRPr="00323002">
        <w:rPr>
          <w:rStyle w:val="StyleUnderline"/>
        </w:rPr>
        <w:t>have joined the rich world, thanks to an unprecedented explosion of global growth</w:t>
      </w:r>
      <w:r>
        <w:t>. But for large swathes of the world, life remains a grinding daily struggle. Women in poor countries spend hours every day carrying water. Hundreds of millions of people contract malaria every year. Almost a billion people still defecate outdoors.</w:t>
      </w:r>
    </w:p>
    <w:p w14:paraId="52067A5B" w14:textId="77777777" w:rsidR="00B74C90" w:rsidRDefault="00B74C90" w:rsidP="00B74C90">
      <w:r w:rsidRPr="00323002">
        <w:rPr>
          <w:rStyle w:val="StyleUnderline"/>
        </w:rPr>
        <w:lastRenderedPageBreak/>
        <w:t xml:space="preserve">The </w:t>
      </w:r>
      <w:r w:rsidRPr="00C528CE">
        <w:rPr>
          <w:rStyle w:val="Emphasis"/>
          <w:highlight w:val="green"/>
        </w:rPr>
        <w:t>obvious solution to lifting</w:t>
      </w:r>
      <w:r w:rsidRPr="00323002">
        <w:rPr>
          <w:rStyle w:val="Emphasis"/>
        </w:rPr>
        <w:t xml:space="preserve"> these </w:t>
      </w:r>
      <w:r w:rsidRPr="00C528CE">
        <w:rPr>
          <w:rStyle w:val="Emphasis"/>
          <w:highlight w:val="green"/>
        </w:rPr>
        <w:t>people out of poverty</w:t>
      </w:r>
      <w:r>
        <w:t xml:space="preserve"> — without inflicting poverty on some of those who have already escaped it </w:t>
      </w:r>
      <w:r w:rsidRPr="00323002">
        <w:rPr>
          <w:rStyle w:val="StyleUnderline"/>
        </w:rPr>
        <w:t xml:space="preserve">— </w:t>
      </w:r>
      <w:r w:rsidRPr="00C528CE">
        <w:rPr>
          <w:rStyle w:val="Emphasis"/>
          <w:highlight w:val="green"/>
        </w:rPr>
        <w:t>is economic growth</w:t>
      </w:r>
      <w:r>
        <w:t xml:space="preserve">. But </w:t>
      </w:r>
      <w:r w:rsidRPr="00323002">
        <w:rPr>
          <w:rStyle w:val="StyleUnderline"/>
        </w:rPr>
        <w:t>there is a small but vocal group of environmentalists telling us that growth is no longer possible</w:t>
      </w:r>
      <w:r>
        <w:t xml:space="preserve"> — that unless growth ends, climate change and other environmental impacts will destroy civilization. Writing in Foreign Policy, anthropologist Jason Hickel declares:</w:t>
      </w:r>
    </w:p>
    <w:p w14:paraId="5D90DD82" w14:textId="77777777" w:rsidR="00B74C90" w:rsidRDefault="00B74C90" w:rsidP="00B74C90">
      <w:r>
        <w:t>Once we reach the limits of efficiency, pursuing any degree of economic growth drives resource use back up … Ultimately, bringing our civilization back within planetary boundaries is going to require that we liberate ourselves from our dependence on economic growth—starting with rich nations.</w:t>
      </w:r>
    </w:p>
    <w:p w14:paraId="198EA603" w14:textId="77777777" w:rsidR="00B74C90" w:rsidRPr="00323002" w:rsidRDefault="00B74C90" w:rsidP="00B74C90">
      <w:pPr>
        <w:rPr>
          <w:rStyle w:val="StyleUnderline"/>
        </w:rPr>
      </w:pPr>
      <w:r w:rsidRPr="00323002">
        <w:rPr>
          <w:rStyle w:val="StyleUnderline"/>
        </w:rPr>
        <w:t>Hickel cites analyses by the United Nations Environment Program and others showing that even big improvements in resource efficiency, encouraged by very high carbon taxes, will be unable to halt overall resource use or global carbon emissions.</w:t>
      </w:r>
      <w:r>
        <w:t xml:space="preserve"> But this </w:t>
      </w:r>
      <w:r w:rsidRPr="00C528CE">
        <w:rPr>
          <w:rStyle w:val="Emphasis"/>
          <w:highlight w:val="green"/>
        </w:rPr>
        <w:t>evidence doesn’t support Hickel’s conclusions</w:t>
      </w:r>
      <w:r>
        <w:t xml:space="preserve">, </w:t>
      </w:r>
      <w:r w:rsidRPr="00323002">
        <w:rPr>
          <w:rStyle w:val="StyleUnderline"/>
        </w:rPr>
        <w:t>which rely on several misconceptions about the nature and the importance of growth.</w:t>
      </w:r>
    </w:p>
    <w:p w14:paraId="10837624" w14:textId="77777777" w:rsidR="00B74C90" w:rsidRDefault="00B74C90" w:rsidP="00B74C90">
      <w:r>
        <w:t xml:space="preserve">First, Hickel doesn’t seem to grapple with the fact that </w:t>
      </w:r>
      <w:r w:rsidRPr="00323002">
        <w:rPr>
          <w:rStyle w:val="StyleUnderline"/>
        </w:rPr>
        <w:t xml:space="preserve">most economic </w:t>
      </w:r>
      <w:r w:rsidRPr="00C528CE">
        <w:rPr>
          <w:rStyle w:val="StyleUnderline"/>
          <w:highlight w:val="green"/>
        </w:rPr>
        <w:t>growth</w:t>
      </w:r>
      <w:r w:rsidRPr="00323002">
        <w:rPr>
          <w:rStyle w:val="StyleUnderline"/>
        </w:rPr>
        <w:t xml:space="preserve"> now </w:t>
      </w:r>
      <w:r w:rsidRPr="00C528CE">
        <w:rPr>
          <w:rStyle w:val="StyleUnderline"/>
          <w:highlight w:val="green"/>
        </w:rPr>
        <w:t xml:space="preserve">happens in countries that are </w:t>
      </w:r>
      <w:r w:rsidRPr="0086066C">
        <w:rPr>
          <w:rStyle w:val="StyleUnderline"/>
        </w:rPr>
        <w:t xml:space="preserve">relatively </w:t>
      </w:r>
      <w:r w:rsidRPr="00C528CE">
        <w:rPr>
          <w:rStyle w:val="StyleUnderline"/>
          <w:highlight w:val="green"/>
        </w:rPr>
        <w:t>poor</w:t>
      </w:r>
      <w:r>
        <w:t xml:space="preserve">. The International Monetary Fund estimates that from 2010 to 2015, </w:t>
      </w:r>
      <w:r w:rsidRPr="00323002">
        <w:rPr>
          <w:rStyle w:val="StyleUnderline"/>
        </w:rPr>
        <w:t>emerging markets and developing countries were responsible for about 70 percent of global output and consumption growth</w:t>
      </w:r>
      <w:r>
        <w:t xml:space="preserve">, </w:t>
      </w:r>
      <w:r w:rsidRPr="00323002">
        <w:rPr>
          <w:rStyle w:val="StyleUnderline"/>
        </w:rPr>
        <w:t>while advanced economies were responsible for the rest.</w:t>
      </w:r>
      <w:r>
        <w:t xml:space="preserve"> The World Bank’s forecasts for 2017-2019 are similar:</w:t>
      </w:r>
    </w:p>
    <w:p w14:paraId="1E580DA2" w14:textId="77777777" w:rsidR="00B74C90" w:rsidRDefault="00B74C90" w:rsidP="00B74C90">
      <w:r>
        <w:t>China’s contribution to global growth will be double that of the U.S., and India’s will be larger than that of the entire euro zone.</w:t>
      </w:r>
    </w:p>
    <w:p w14:paraId="330FCF6D" w14:textId="77777777" w:rsidR="00B74C90" w:rsidRDefault="00B74C90" w:rsidP="00B74C90">
      <w:r w:rsidRPr="00323002">
        <w:rPr>
          <w:rStyle w:val="StyleUnderline"/>
        </w:rPr>
        <w:t xml:space="preserve">The </w:t>
      </w:r>
      <w:r w:rsidRPr="00C528CE">
        <w:rPr>
          <w:rStyle w:val="StyleUnderline"/>
          <w:highlight w:val="green"/>
        </w:rPr>
        <w:t>same is true of</w:t>
      </w:r>
      <w:r w:rsidRPr="00323002">
        <w:rPr>
          <w:rStyle w:val="StyleUnderline"/>
        </w:rPr>
        <w:t xml:space="preserve"> greenhouse gas </w:t>
      </w:r>
      <w:r w:rsidRPr="00C528CE">
        <w:rPr>
          <w:rStyle w:val="StyleUnderline"/>
          <w:highlight w:val="green"/>
        </w:rPr>
        <w:t>emissions</w:t>
      </w:r>
      <w:r>
        <w:t>. Since about 1990, emissions from the U.S. and EU have fallen, while emissions from developing countries, especially China and India, have exploded:</w:t>
      </w:r>
    </w:p>
    <w:p w14:paraId="00955EB2" w14:textId="77777777" w:rsidR="00B74C90" w:rsidRPr="00323002" w:rsidRDefault="00B74C90" w:rsidP="00B74C90">
      <w:pPr>
        <w:rPr>
          <w:rStyle w:val="StyleUnderline"/>
        </w:rPr>
      </w:pPr>
      <w:r>
        <w:t xml:space="preserve">In 2017, the International Energy Agency estimated that </w:t>
      </w:r>
      <w:r w:rsidRPr="00323002">
        <w:rPr>
          <w:rStyle w:val="StyleUnderline"/>
        </w:rPr>
        <w:t>the growth in energy-related carbon emissions in China and the rest of developing Asia was more than five times the growth in the European Union, while U.S. emissions declined.</w:t>
      </w:r>
    </w:p>
    <w:p w14:paraId="7D5E7AD2" w14:textId="77777777" w:rsidR="00B74C90" w:rsidRPr="00323002" w:rsidRDefault="00B74C90" w:rsidP="00B74C90">
      <w:pPr>
        <w:rPr>
          <w:rStyle w:val="StyleUnderline"/>
        </w:rPr>
      </w:pPr>
      <w:r>
        <w:t xml:space="preserve">In other words, </w:t>
      </w:r>
      <w:r w:rsidRPr="00C528CE">
        <w:rPr>
          <w:rStyle w:val="Emphasis"/>
          <w:highlight w:val="green"/>
        </w:rPr>
        <w:t>if</w:t>
      </w:r>
      <w:r w:rsidRPr="00323002">
        <w:rPr>
          <w:rStyle w:val="StyleUnderline"/>
        </w:rPr>
        <w:t xml:space="preserve"> </w:t>
      </w:r>
      <w:r w:rsidRPr="00C528CE">
        <w:rPr>
          <w:rStyle w:val="StyleUnderline"/>
          <w:highlight w:val="green"/>
        </w:rPr>
        <w:t>Hickel</w:t>
      </w:r>
      <w:r w:rsidRPr="00323002">
        <w:rPr>
          <w:rStyle w:val="StyleUnderline"/>
        </w:rPr>
        <w:t xml:space="preserve"> and others </w:t>
      </w:r>
      <w:r w:rsidRPr="00C528CE">
        <w:rPr>
          <w:rStyle w:val="Emphasis"/>
          <w:highlight w:val="green"/>
        </w:rPr>
        <w:t>stop economic growth, it won’t be rich countries that bear the brunt</w:t>
      </w:r>
      <w:r w:rsidRPr="00323002">
        <w:rPr>
          <w:rStyle w:val="StyleUnderline"/>
        </w:rPr>
        <w:t xml:space="preserve"> of the change</w:t>
      </w:r>
      <w:r>
        <w:t xml:space="preserve">. </w:t>
      </w:r>
      <w:r w:rsidRPr="00323002">
        <w:rPr>
          <w:rStyle w:val="StyleUnderline"/>
        </w:rPr>
        <w:t xml:space="preserve">It will be poor and middle-income countries like India and China. African </w:t>
      </w:r>
      <w:r w:rsidRPr="00323002">
        <w:rPr>
          <w:rStyle w:val="Emphasis"/>
        </w:rPr>
        <w:t>countries that are still desperately poor will not even get their chance</w:t>
      </w:r>
      <w:r w:rsidRPr="00323002">
        <w:rPr>
          <w:rStyle w:val="StyleUnderline"/>
        </w:rPr>
        <w:t>.</w:t>
      </w:r>
    </w:p>
    <w:p w14:paraId="2C9AD848" w14:textId="77777777" w:rsidR="00B74C90" w:rsidRPr="00323002" w:rsidRDefault="00B74C90" w:rsidP="00B74C90">
      <w:pPr>
        <w:rPr>
          <w:rStyle w:val="StyleUnderline"/>
        </w:rPr>
      </w:pPr>
      <w:r>
        <w:t xml:space="preserve">Hickel tries to avoid this outcome by declaring that “We can improve people’s lives right now simply by sharing what we already have more fairly,” but </w:t>
      </w:r>
      <w:r w:rsidRPr="00CF7AC5">
        <w:t>e</w:t>
      </w:r>
      <w:r w:rsidRPr="00CF7AC5">
        <w:rPr>
          <w:rStyle w:val="Emphasis"/>
        </w:rPr>
        <w:t xml:space="preserve">ven </w:t>
      </w:r>
      <w:r w:rsidRPr="00C528CE">
        <w:rPr>
          <w:rStyle w:val="Emphasis"/>
          <w:highlight w:val="green"/>
        </w:rPr>
        <w:t>total global redistribution</w:t>
      </w:r>
      <w:r>
        <w:t xml:space="preserve"> — </w:t>
      </w:r>
      <w:r w:rsidRPr="00CF7AC5">
        <w:rPr>
          <w:rStyle w:val="Emphasis"/>
        </w:rPr>
        <w:t>which is,</w:t>
      </w:r>
      <w:r w:rsidRPr="00CF7AC5">
        <w:rPr>
          <w:rStyle w:val="StyleUnderline"/>
        </w:rPr>
        <w:t xml:space="preserve"> of course, far </w:t>
      </w:r>
      <w:r w:rsidRPr="00CF7AC5">
        <w:rPr>
          <w:rStyle w:val="Emphasis"/>
        </w:rPr>
        <w:t>outside of the realm of political and logistical possibility</w:t>
      </w:r>
      <w:r w:rsidRPr="00CF7AC5">
        <w:t xml:space="preserve"> — </w:t>
      </w:r>
      <w:r w:rsidRPr="00CF7AC5">
        <w:rPr>
          <w:rStyle w:val="Emphasis"/>
        </w:rPr>
        <w:t>would afford the average person a standard of living only slightly better than</w:t>
      </w:r>
      <w:r w:rsidRPr="00CF7AC5">
        <w:rPr>
          <w:rStyle w:val="StyleUnderline"/>
        </w:rPr>
        <w:t xml:space="preserve"> that now enjoyed</w:t>
      </w:r>
      <w:r w:rsidRPr="00CF7AC5">
        <w:rPr>
          <w:rStyle w:val="Emphasis"/>
        </w:rPr>
        <w:t xml:space="preserve"> in China</w:t>
      </w:r>
      <w:r w:rsidRPr="00CF7AC5">
        <w:rPr>
          <w:rStyle w:val="StyleUnderline"/>
        </w:rPr>
        <w:t>.</w:t>
      </w:r>
      <w:r w:rsidRPr="00CF7AC5">
        <w:t xml:space="preserve"> </w:t>
      </w:r>
      <w:r w:rsidRPr="00CF7AC5">
        <w:rPr>
          <w:rStyle w:val="StyleUnderline"/>
        </w:rPr>
        <w:t xml:space="preserve">A </w:t>
      </w:r>
      <w:r w:rsidRPr="00CF7AC5">
        <w:rPr>
          <w:rStyle w:val="Emphasis"/>
        </w:rPr>
        <w:t>realistic</w:t>
      </w:r>
      <w:r w:rsidRPr="00CF7AC5">
        <w:rPr>
          <w:rStyle w:val="StyleUnderline"/>
        </w:rPr>
        <w:t xml:space="preserve"> amount of </w:t>
      </w:r>
      <w:r w:rsidRPr="00CF7AC5">
        <w:rPr>
          <w:rStyle w:val="Emphasis"/>
        </w:rPr>
        <w:t>redistribution would do far less for the global poor</w:t>
      </w:r>
      <w:r w:rsidRPr="00CF7AC5">
        <w:rPr>
          <w:rStyle w:val="StyleUnderline"/>
        </w:rPr>
        <w:t xml:space="preserve"> — meaning they’d be the ones on the hook in a</w:t>
      </w:r>
      <w:r w:rsidRPr="00323002">
        <w:rPr>
          <w:rStyle w:val="StyleUnderline"/>
        </w:rPr>
        <w:t xml:space="preserve"> zero-growth world.</w:t>
      </w:r>
    </w:p>
    <w:p w14:paraId="4B680943" w14:textId="77777777" w:rsidR="00B74C90" w:rsidRPr="00624CC4" w:rsidRDefault="00B74C90" w:rsidP="00B74C90">
      <w:pPr>
        <w:rPr>
          <w:rStyle w:val="StyleUnderline"/>
        </w:rPr>
      </w:pPr>
      <w:r>
        <w:t xml:space="preserve">The second thing that </w:t>
      </w:r>
      <w:r w:rsidRPr="00265E57">
        <w:rPr>
          <w:rStyle w:val="StyleUnderline"/>
        </w:rPr>
        <w:t xml:space="preserve">Hickel </w:t>
      </w:r>
      <w:r w:rsidRPr="00C528CE">
        <w:rPr>
          <w:rStyle w:val="StyleUnderline"/>
          <w:highlight w:val="green"/>
        </w:rPr>
        <w:t>leaves out</w:t>
      </w:r>
      <w:r w:rsidRPr="00265E57">
        <w:rPr>
          <w:rStyle w:val="StyleUnderline"/>
        </w:rPr>
        <w:t xml:space="preserve"> i</w:t>
      </w:r>
      <w:r w:rsidRPr="0086066C">
        <w:rPr>
          <w:rStyle w:val="StyleUnderline"/>
        </w:rPr>
        <w:t xml:space="preserve">s </w:t>
      </w:r>
      <w:r w:rsidRPr="00C528CE">
        <w:rPr>
          <w:rStyle w:val="StyleUnderline"/>
          <w:highlight w:val="green"/>
        </w:rPr>
        <w:t xml:space="preserve">the </w:t>
      </w:r>
      <w:r w:rsidRPr="00C528CE">
        <w:rPr>
          <w:rStyle w:val="Emphasis"/>
          <w:highlight w:val="green"/>
        </w:rPr>
        <w:t>connection between growth and fertility</w:t>
      </w:r>
      <w:r>
        <w:t xml:space="preserve">. </w:t>
      </w:r>
      <w:r w:rsidRPr="0086066C">
        <w:rPr>
          <w:rStyle w:val="StyleUnderline"/>
        </w:rPr>
        <w:t>Once countries pass per-capita gross domestic product of $10,000,</w:t>
      </w:r>
      <w:r w:rsidRPr="0086066C">
        <w:t xml:space="preserve"> </w:t>
      </w:r>
      <w:r w:rsidRPr="0086066C">
        <w:rPr>
          <w:rStyle w:val="StyleUnderline"/>
        </w:rPr>
        <w:t>fertility rates rapidly drop to or below the replacement rate of 2.1 children per woman</w:t>
      </w:r>
      <w:r w:rsidRPr="0086066C">
        <w:t xml:space="preserve">. </w:t>
      </w:r>
      <w:r w:rsidRPr="00C528CE">
        <w:rPr>
          <w:rStyle w:val="Emphasis"/>
          <w:highlight w:val="green"/>
        </w:rPr>
        <w:t>Halting growth</w:t>
      </w:r>
      <w:r w:rsidRPr="0086066C">
        <w:rPr>
          <w:rStyle w:val="StyleUnderline"/>
        </w:rPr>
        <w:t xml:space="preserve"> now </w:t>
      </w:r>
      <w:r w:rsidRPr="00C528CE">
        <w:rPr>
          <w:rStyle w:val="StyleUnderline"/>
          <w:highlight w:val="green"/>
        </w:rPr>
        <w:t>would</w:t>
      </w:r>
      <w:r w:rsidRPr="00265E57">
        <w:rPr>
          <w:rStyle w:val="StyleUnderline"/>
        </w:rPr>
        <w:t xml:space="preserve"> leave most </w:t>
      </w:r>
      <w:r w:rsidRPr="00265E57">
        <w:rPr>
          <w:rStyle w:val="StyleUnderline"/>
        </w:rPr>
        <w:lastRenderedPageBreak/>
        <w:t xml:space="preserve">African countries trapped well below that magic level, </w:t>
      </w:r>
      <w:r w:rsidRPr="00C528CE">
        <w:rPr>
          <w:rStyle w:val="Emphasis"/>
          <w:highlight w:val="green"/>
        </w:rPr>
        <w:t>mean</w:t>
      </w:r>
      <w:r w:rsidRPr="00265E57">
        <w:rPr>
          <w:rStyle w:val="Emphasis"/>
        </w:rPr>
        <w:t>ing</w:t>
      </w:r>
      <w:r w:rsidRPr="00265E57">
        <w:rPr>
          <w:rStyle w:val="StyleUnderline"/>
        </w:rPr>
        <w:t xml:space="preserve"> their population growth — and thu</w:t>
      </w:r>
      <w:r w:rsidRPr="00624CC4">
        <w:rPr>
          <w:rStyle w:val="StyleUnderline"/>
        </w:rPr>
        <w:t xml:space="preserve">s, </w:t>
      </w:r>
      <w:r w:rsidRPr="00265E57">
        <w:rPr>
          <w:rStyle w:val="Emphasis"/>
        </w:rPr>
        <w:t xml:space="preserve">the world’s </w:t>
      </w:r>
      <w:r w:rsidRPr="00C528CE">
        <w:rPr>
          <w:rStyle w:val="Emphasis"/>
          <w:highlight w:val="green"/>
        </w:rPr>
        <w:t>population growth — would continue without limit</w:t>
      </w:r>
      <w:r>
        <w:t xml:space="preserve">. </w:t>
      </w:r>
      <w:r w:rsidRPr="00C528CE">
        <w:rPr>
          <w:rStyle w:val="Emphasis"/>
          <w:highlight w:val="green"/>
        </w:rPr>
        <w:t>That</w:t>
      </w:r>
      <w:r w:rsidRPr="00624CC4">
        <w:rPr>
          <w:rStyle w:val="StyleUnderline"/>
        </w:rPr>
        <w:t xml:space="preserve"> in turn </w:t>
      </w:r>
      <w:r w:rsidRPr="00C528CE">
        <w:rPr>
          <w:rStyle w:val="Emphasis"/>
          <w:highlight w:val="green"/>
        </w:rPr>
        <w:t>would eventually overwhelm the world’s resources</w:t>
      </w:r>
      <w:r>
        <w:t xml:space="preserve"> — </w:t>
      </w:r>
      <w:r w:rsidRPr="00624CC4">
        <w:rPr>
          <w:rStyle w:val="StyleUnderline"/>
        </w:rPr>
        <w:t>if not in terms of the climate, then certainly in terms of fresh water and food.</w:t>
      </w:r>
    </w:p>
    <w:p w14:paraId="713837A3" w14:textId="77777777" w:rsidR="00B74C90" w:rsidRPr="00CF7AC5" w:rsidRDefault="00B74C90" w:rsidP="00B74C90">
      <w:r w:rsidRPr="00CF7AC5">
        <w:t xml:space="preserve">Fortunately, </w:t>
      </w:r>
      <w:r w:rsidRPr="00CF7AC5">
        <w:rPr>
          <w:rStyle w:val="StyleUnderline"/>
        </w:rPr>
        <w:t>Hickel and the zero-growth environmentalists ignore a third crucial factor — technology. In rich countries, growth has shifted somewhat from physical things to digital services, which require much less energy consumptio</w:t>
      </w:r>
      <w:r w:rsidRPr="00CF7AC5">
        <w:t xml:space="preserve">n. Even more importantly, </w:t>
      </w:r>
      <w:r w:rsidRPr="00CF7AC5">
        <w:rPr>
          <w:rStyle w:val="StyleUnderline"/>
        </w:rPr>
        <w:t>green energy, especially solar power, has progressed by leaps and bounds</w:t>
      </w:r>
      <w:r w:rsidRPr="00CF7AC5">
        <w:t>:</w:t>
      </w:r>
    </w:p>
    <w:p w14:paraId="14BB626D" w14:textId="77777777" w:rsidR="00B74C90" w:rsidRPr="00624CC4" w:rsidRDefault="00B74C90" w:rsidP="00B74C90">
      <w:pPr>
        <w:rPr>
          <w:rStyle w:val="StyleUnderline"/>
        </w:rPr>
      </w:pPr>
      <w:r w:rsidRPr="00CF7AC5">
        <w:t xml:space="preserve">In many regions, wind and solar are already cheaper than coal power, and electric vehicles are rapidly becoming more common. This </w:t>
      </w:r>
      <w:r w:rsidRPr="00CF7AC5">
        <w:rPr>
          <w:rStyle w:val="StyleUnderline"/>
        </w:rPr>
        <w:t>incredible technological progress means that rich countries could see a renewable-powered electrical grid and fully electrified transportation before the century is out.</w:t>
      </w:r>
      <w:r w:rsidRPr="00CF7AC5">
        <w:t xml:space="preserve"> More importantly, che</w:t>
      </w:r>
      <w:r w:rsidRPr="00CF7AC5">
        <w:rPr>
          <w:rStyle w:val="StyleUnderline"/>
        </w:rPr>
        <w:t>ap renewable energy means that poor countries in Africa and South Asia will be able to follow a different</w:t>
      </w:r>
      <w:r w:rsidRPr="00265E57">
        <w:rPr>
          <w:rStyle w:val="StyleUnderline"/>
        </w:rPr>
        <w:t>, cleaner path to industrialization without sacrificing living standar</w:t>
      </w:r>
      <w:r w:rsidRPr="00265E57">
        <w:t xml:space="preserve">ds. Ultimately, </w:t>
      </w:r>
      <w:r w:rsidRPr="00265E57">
        <w:rPr>
          <w:rStyle w:val="StyleUnderline"/>
        </w:rPr>
        <w:t>technological progress will be much more important for limiting global resource use than t</w:t>
      </w:r>
      <w:r w:rsidRPr="00624CC4">
        <w:rPr>
          <w:rStyle w:val="StyleUnderline"/>
        </w:rPr>
        <w:t>he energy-efficiency measures Hickel considers.</w:t>
      </w:r>
    </w:p>
    <w:p w14:paraId="73BBACF6" w14:textId="77777777" w:rsidR="00B74C90" w:rsidRDefault="00B74C90" w:rsidP="00B74C90">
      <w:r w:rsidRPr="00624CC4">
        <w:rPr>
          <w:rStyle w:val="StyleUnderline"/>
        </w:rPr>
        <w:t>In the movie “Avengers: Infinity War,”</w:t>
      </w:r>
      <w:r>
        <w:t xml:space="preserve"> </w:t>
      </w:r>
      <w:r w:rsidRPr="00624CC4">
        <w:rPr>
          <w:rStyle w:val="StyleUnderline"/>
        </w:rPr>
        <w:t xml:space="preserve">the supervillain </w:t>
      </w:r>
      <w:r w:rsidRPr="00C528CE">
        <w:rPr>
          <w:rStyle w:val="Emphasis"/>
          <w:highlight w:val="green"/>
        </w:rPr>
        <w:t>Thanos kills off half the universe</w:t>
      </w:r>
      <w:r w:rsidRPr="00624CC4">
        <w:rPr>
          <w:rStyle w:val="StyleUnderline"/>
        </w:rPr>
        <w:t xml:space="preserve"> in a misguided attempt </w:t>
      </w:r>
      <w:r w:rsidRPr="00C528CE">
        <w:rPr>
          <w:rStyle w:val="Emphasis"/>
          <w:highlight w:val="green"/>
        </w:rPr>
        <w:t>to prevent resource overuse</w:t>
      </w:r>
      <w:r>
        <w:t xml:space="preserve">. </w:t>
      </w:r>
      <w:r w:rsidRPr="00624CC4">
        <w:rPr>
          <w:rStyle w:val="StyleUnderline"/>
        </w:rPr>
        <w:t>The</w:t>
      </w:r>
      <w:r>
        <w:t xml:space="preserve"> </w:t>
      </w:r>
      <w:r w:rsidRPr="00C528CE">
        <w:rPr>
          <w:rStyle w:val="Emphasis"/>
          <w:highlight w:val="green"/>
        </w:rPr>
        <w:t xml:space="preserve">zero-growth </w:t>
      </w:r>
      <w:r w:rsidRPr="00CF7AC5">
        <w:rPr>
          <w:rStyle w:val="Emphasis"/>
        </w:rPr>
        <w:t xml:space="preserve">environmentalists </w:t>
      </w:r>
      <w:r w:rsidRPr="00C528CE">
        <w:rPr>
          <w:rStyle w:val="Emphasis"/>
          <w:highlight w:val="green"/>
        </w:rPr>
        <w:t xml:space="preserve">are </w:t>
      </w:r>
      <w:r w:rsidRPr="00CF7AC5">
        <w:rPr>
          <w:rStyle w:val="Emphasis"/>
        </w:rPr>
        <w:t xml:space="preserve">embracing </w:t>
      </w:r>
      <w:r w:rsidRPr="00C528CE">
        <w:rPr>
          <w:rStyle w:val="Emphasis"/>
          <w:highlight w:val="green"/>
        </w:rPr>
        <w:t>a solution only slightly less destructive</w:t>
      </w:r>
      <w:r>
        <w:t xml:space="preserve">. </w:t>
      </w:r>
      <w:r w:rsidRPr="00624CC4">
        <w:rPr>
          <w:rStyle w:val="Emphasis"/>
        </w:rPr>
        <w:t xml:space="preserve">Thanos’s </w:t>
      </w:r>
      <w:r w:rsidRPr="00CF7AC5">
        <w:rPr>
          <w:rStyle w:val="Emphasis"/>
        </w:rPr>
        <w:t>better course would have been to use his vast powers to provide the universe with renewable energy technology</w:t>
      </w:r>
      <w:r w:rsidRPr="00CF7AC5">
        <w:rPr>
          <w:rStyle w:val="StyleUnderline"/>
        </w:rPr>
        <w:t xml:space="preserve"> that would let them get rich — and lower their fertility rates — without destroying the environment</w:t>
      </w:r>
      <w:r w:rsidRPr="00CF7AC5">
        <w:t xml:space="preserve">. </w:t>
      </w:r>
      <w:r w:rsidRPr="00CF7AC5">
        <w:rPr>
          <w:rStyle w:val="StyleUnderline"/>
        </w:rPr>
        <w:t>Environmentalists in the</w:t>
      </w:r>
      <w:r w:rsidRPr="00624CC4">
        <w:rPr>
          <w:rStyle w:val="StyleUnderline"/>
        </w:rPr>
        <w:t xml:space="preserve"> real world should take that approach as</w:t>
      </w:r>
      <w:r>
        <w:t xml:space="preserve"> well.</w:t>
      </w:r>
    </w:p>
    <w:p w14:paraId="01E75082" w14:textId="77777777" w:rsidR="00B74C90" w:rsidRPr="00994510" w:rsidRDefault="00B74C90" w:rsidP="00B74C90"/>
    <w:p w14:paraId="22083783" w14:textId="77777777" w:rsidR="00B74C90" w:rsidRDefault="00B74C90" w:rsidP="00B74C90">
      <w:pPr>
        <w:pStyle w:val="Heading3"/>
        <w:rPr>
          <w:rFonts w:asciiTheme="majorHAnsi" w:hAnsiTheme="majorHAnsi" w:cstheme="majorHAnsi"/>
        </w:rPr>
      </w:pPr>
      <w:r>
        <w:rPr>
          <w:rFonts w:asciiTheme="majorHAnsi" w:hAnsiTheme="majorHAnsi" w:cstheme="majorHAnsi"/>
        </w:rPr>
        <w:lastRenderedPageBreak/>
        <w:t>Turn – CCS</w:t>
      </w:r>
    </w:p>
    <w:p w14:paraId="30465D7B" w14:textId="77777777" w:rsidR="00B74C90" w:rsidRDefault="00B74C90" w:rsidP="00B74C90">
      <w:pPr>
        <w:pStyle w:val="Heading4"/>
      </w:pPr>
      <w:r>
        <w:t xml:space="preserve">CCS. Markets are key. </w:t>
      </w:r>
    </w:p>
    <w:p w14:paraId="167D0DB4" w14:textId="77777777" w:rsidR="00B74C90" w:rsidRDefault="00B74C90" w:rsidP="00B74C90">
      <w:r w:rsidRPr="00320335">
        <w:t xml:space="preserve">Gregory F. </w:t>
      </w:r>
      <w:r w:rsidRPr="00A216AF">
        <w:rPr>
          <w:rStyle w:val="Style13ptBold"/>
        </w:rPr>
        <w:t>Nemet et al.</w:t>
      </w:r>
      <w:r>
        <w:rPr>
          <w:rStyle w:val="Style13ptBold"/>
        </w:rPr>
        <w:t xml:space="preserve"> 16</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568379F2" w14:textId="77777777" w:rsidR="00B74C90" w:rsidRDefault="00B74C90" w:rsidP="00B74C90"/>
    <w:p w14:paraId="0CEA24AA" w14:textId="77777777" w:rsidR="00B74C90" w:rsidRDefault="00B74C90" w:rsidP="00B74C90">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0D8D48E1" w14:textId="77777777" w:rsidR="00B74C90" w:rsidRDefault="00B74C90" w:rsidP="00B74C90"/>
    <w:p w14:paraId="00319F48" w14:textId="77777777" w:rsidR="00B74C90" w:rsidRDefault="00B74C90" w:rsidP="00B74C90"/>
    <w:p w14:paraId="0AB841D6" w14:textId="77777777" w:rsidR="00B74C90" w:rsidRDefault="00B74C90" w:rsidP="00B74C90">
      <w:pPr>
        <w:pStyle w:val="Heading2"/>
      </w:pPr>
      <w:r>
        <w:lastRenderedPageBreak/>
        <w:t>Celestial Bodies</w:t>
      </w:r>
    </w:p>
    <w:p w14:paraId="59C25674" w14:textId="77777777" w:rsidR="00B74C90" w:rsidRDefault="00B74C90" w:rsidP="00B74C90"/>
    <w:p w14:paraId="0F7B92B3" w14:textId="77777777" w:rsidR="00B74C90" w:rsidRDefault="00B74C90" w:rsidP="00B74C90">
      <w:r>
        <w:t>No reverse causal evidence – just becauase private sector growth changes how US and Russia behave w each other, they don’t have ev syaing that getting rid of th private sector will sovle</w:t>
      </w:r>
    </w:p>
    <w:p w14:paraId="12B79D2B" w14:textId="77777777" w:rsidR="00B74C90" w:rsidRDefault="00B74C90" w:rsidP="00B74C90"/>
    <w:p w14:paraId="291540AE" w14:textId="77777777" w:rsidR="00B74C90" w:rsidRDefault="00B74C90" w:rsidP="00B74C90">
      <w:r>
        <w:t>Evidence is not specific to sapce – airspace is anything above a coutnry’s territroy which includes the atmostphere – if russia will esclalte then this is just eimpossible</w:t>
      </w:r>
    </w:p>
    <w:p w14:paraId="2F5F26AF" w14:textId="77777777" w:rsidR="00B74C90" w:rsidRDefault="00B74C90" w:rsidP="00B74C90"/>
    <w:p w14:paraId="705BC862" w14:textId="77777777" w:rsidR="00B74C90" w:rsidRDefault="00B74C90" w:rsidP="00B74C90">
      <w:r>
        <w:t>Uq overwhelms the link – evne if relations suck that have 0 evidence saying they’re going to get better bc of the aff alone</w:t>
      </w:r>
    </w:p>
    <w:p w14:paraId="0C235C61" w14:textId="77777777" w:rsidR="00B74C90" w:rsidRDefault="00B74C90" w:rsidP="00B74C90">
      <w:r>
        <w:t>Space weapons aren’t appropraition oproven by the fact that we’lve already tested them and no international backlash– they can’t solve for asat miltiarization even if they can marginally reduce tensions</w:t>
      </w:r>
    </w:p>
    <w:p w14:paraId="439BA39E" w14:textId="77777777" w:rsidR="00B74C90" w:rsidRDefault="00B74C90" w:rsidP="00B74C90">
      <w:r>
        <w:t>Thumpers – russia and china tested their asats in space a couple months ago but no war and takes out percpetion</w:t>
      </w:r>
    </w:p>
    <w:p w14:paraId="44E0CEF2" w14:textId="77777777" w:rsidR="00B74C90" w:rsidRDefault="00B74C90" w:rsidP="00B74C90"/>
    <w:p w14:paraId="7F6FFEFD" w14:textId="77777777" w:rsidR="00B74C90" w:rsidRPr="00C53F58" w:rsidRDefault="00B74C90" w:rsidP="00B74C90">
      <w:pPr>
        <w:pStyle w:val="Heading4"/>
        <w:rPr>
          <w:rFonts w:asciiTheme="majorHAnsi" w:hAnsiTheme="majorHAnsi" w:cstheme="majorHAnsi"/>
        </w:rPr>
      </w:pPr>
      <w:r>
        <w:rPr>
          <w:rFonts w:asciiTheme="majorHAnsi" w:hAnsiTheme="majorHAnsi" w:cstheme="majorHAnsi"/>
        </w:rPr>
        <w:t>Alt mechanisms solve – Russia’s technical contributions and improvement of the space station solve—1AC CSIS 18</w:t>
      </w:r>
    </w:p>
    <w:p w14:paraId="06963164" w14:textId="77777777" w:rsidR="00B74C90" w:rsidRPr="00C53F58" w:rsidRDefault="00B74C90" w:rsidP="00B74C90">
      <w:pPr>
        <w:rPr>
          <w:rStyle w:val="Style13ptBold"/>
          <w:rFonts w:asciiTheme="majorHAnsi" w:hAnsiTheme="majorHAnsi" w:cstheme="majorHAnsi"/>
        </w:rPr>
      </w:pPr>
      <w:r w:rsidRPr="00C53F58">
        <w:rPr>
          <w:rStyle w:val="Style13ptBold"/>
          <w:rFonts w:asciiTheme="majorHAnsi" w:hAnsiTheme="majorHAnsi" w:cstheme="majorHAnsi"/>
        </w:rPr>
        <w:t xml:space="preserve">CSIS 18 </w:t>
      </w:r>
      <w:r w:rsidRPr="00C53F58">
        <w:rPr>
          <w:rFonts w:asciiTheme="majorHAnsi" w:hAnsiTheme="majorHAnsi" w:cstheme="majorHAnsi"/>
        </w:rPr>
        <w:t>[(Center for Strategic and International Studies), “Why Human Space Exploration Matters,” August 21, 2018 https://www.csis.org/blogs/post-soviet-post/space-cooperation] TDI</w:t>
      </w:r>
    </w:p>
    <w:p w14:paraId="4AF17802" w14:textId="77777777" w:rsidR="00B74C90" w:rsidRPr="00CE073C" w:rsidRDefault="00B74C90" w:rsidP="00B74C90">
      <w:pPr>
        <w:rPr>
          <w:rStyle w:val="StyleUnderline"/>
          <w:rFonts w:asciiTheme="majorHAnsi" w:hAnsiTheme="majorHAnsi" w:cstheme="majorHAnsi"/>
          <w:szCs w:val="22"/>
        </w:rPr>
      </w:pPr>
      <w:r w:rsidRPr="00CE073C">
        <w:rPr>
          <w:rStyle w:val="StyleUnderline"/>
          <w:rFonts w:asciiTheme="majorHAnsi" w:hAnsiTheme="majorHAnsi" w:cstheme="majorHAnsi"/>
          <w:szCs w:val="22"/>
        </w:rPr>
        <w:t>U.S.-Russian space cooperation continues to be a stated mutual goal. In April 2018,</w:t>
      </w:r>
      <w:r w:rsidRPr="00CE073C">
        <w:rPr>
          <w:rFonts w:asciiTheme="majorHAnsi" w:hAnsiTheme="majorHAnsi" w:cstheme="majorHAnsi"/>
          <w:szCs w:val="22"/>
        </w:rPr>
        <w:t xml:space="preserve"> President </w:t>
      </w:r>
      <w:r w:rsidRPr="00CE073C">
        <w:rPr>
          <w:rStyle w:val="StyleUnderline"/>
          <w:rFonts w:asciiTheme="majorHAnsi" w:hAnsiTheme="majorHAnsi" w:cstheme="majorHAnsi"/>
          <w:szCs w:val="22"/>
        </w:rPr>
        <w:t>Putin said of space, “Thank God, this field of activity is not being influenced by problems in politics.</w:t>
      </w:r>
      <w:r w:rsidRPr="00CE073C">
        <w:rPr>
          <w:rFonts w:asciiTheme="majorHAnsi" w:hAnsiTheme="majorHAnsi" w:cstheme="majorHAnsi"/>
          <w:szCs w:val="2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CE073C">
        <w:rPr>
          <w:rStyle w:val="Emphasis"/>
          <w:rFonts w:asciiTheme="majorHAnsi" w:hAnsiTheme="majorHAnsi" w:cstheme="majorHAnsi"/>
          <w:szCs w:val="22"/>
          <w:highlight w:val="cyan"/>
        </w:rPr>
        <w:t>“[space] is our</w:t>
      </w:r>
      <w:r w:rsidRPr="00CE073C">
        <w:rPr>
          <w:rStyle w:val="Emphasis"/>
          <w:rFonts w:asciiTheme="majorHAnsi" w:hAnsiTheme="majorHAnsi" w:cstheme="majorHAnsi"/>
          <w:szCs w:val="22"/>
        </w:rPr>
        <w:t xml:space="preserve"> best </w:t>
      </w:r>
      <w:r w:rsidRPr="00CE073C">
        <w:rPr>
          <w:rStyle w:val="Emphasis"/>
          <w:rFonts w:asciiTheme="majorHAnsi" w:hAnsiTheme="majorHAnsi" w:cstheme="majorHAnsi"/>
          <w:szCs w:val="22"/>
          <w:highlight w:val="cyan"/>
        </w:rPr>
        <w:t>opportunity to dialogue when everything</w:t>
      </w:r>
      <w:r w:rsidRPr="00CE073C">
        <w:rPr>
          <w:rStyle w:val="Emphasis"/>
          <w:rFonts w:asciiTheme="majorHAnsi" w:hAnsiTheme="majorHAnsi" w:cstheme="majorHAnsi"/>
          <w:szCs w:val="22"/>
        </w:rPr>
        <w:t xml:space="preserve"> else </w:t>
      </w:r>
      <w:r w:rsidRPr="00CE073C">
        <w:rPr>
          <w:rStyle w:val="Emphasis"/>
          <w:rFonts w:asciiTheme="majorHAnsi" w:hAnsiTheme="majorHAnsi" w:cstheme="majorHAnsi"/>
          <w:szCs w:val="22"/>
          <w:highlight w:val="cyan"/>
        </w:rPr>
        <w:t>falls apar</w:t>
      </w:r>
      <w:r w:rsidRPr="00CE073C">
        <w:rPr>
          <w:rStyle w:val="Emphasis"/>
          <w:rFonts w:asciiTheme="majorHAnsi" w:hAnsiTheme="majorHAnsi" w:cstheme="majorHAnsi"/>
          <w:szCs w:val="22"/>
        </w:rPr>
        <w:t>t.</w:t>
      </w:r>
      <w:r w:rsidRPr="00CE073C">
        <w:rPr>
          <w:rStyle w:val="StyleUnderline"/>
          <w:rFonts w:asciiTheme="majorHAnsi" w:hAnsiTheme="majorHAnsi" w:cstheme="majorHAnsi"/>
          <w:szCs w:val="22"/>
        </w:rPr>
        <w:t xml:space="preserve"> We’ve got American astronauts and Russian cosmonauts dependent on each other on the International Space Station, which enables us to ultimately maintain that dialogue.” </w:t>
      </w:r>
      <w:r w:rsidRPr="00CE073C">
        <w:rPr>
          <w:rFonts w:asciiTheme="majorHAnsi" w:hAnsiTheme="majorHAnsi" w:cstheme="majorHAnsi"/>
          <w:szCs w:val="22"/>
          <w:highlight w:val="green"/>
        </w:rPr>
        <w:t>The U.S. and Russia both benefit from the ISS partnership. Russia provides transportation</w:t>
      </w:r>
      <w:r w:rsidRPr="00CE073C">
        <w:rPr>
          <w:rFonts w:asciiTheme="majorHAnsi" w:hAnsiTheme="majorHAnsi" w:cstheme="majorHAnsi"/>
          <w:szCs w:val="22"/>
        </w:rPr>
        <w:t xml:space="preserve"> to the ISS for U.S. astronauts, from which Russia receives an average of $81 million per seat on the Soyuz (and recognition of its status as a space power</w:t>
      </w:r>
      <w:r w:rsidRPr="00CE073C">
        <w:rPr>
          <w:rFonts w:asciiTheme="majorHAnsi" w:hAnsiTheme="majorHAnsi" w:cstheme="majorHAnsi"/>
          <w:szCs w:val="22"/>
          <w:highlight w:val="green"/>
        </w:rPr>
        <w:t>). The U.S. also benefits from Russia’s technical contributions to the ISS</w:t>
      </w:r>
      <w:r w:rsidRPr="00CE073C">
        <w:rPr>
          <w:rFonts w:asciiTheme="majorHAnsi" w:hAnsiTheme="majorHAnsi" w:cstheme="majorHAnsi"/>
          <w:szCs w:val="22"/>
        </w:rPr>
        <w:t xml:space="preserve"> while Russia benefits </w:t>
      </w:r>
      <w:r w:rsidRPr="00CE073C">
        <w:rPr>
          <w:rStyle w:val="Emphasis"/>
          <w:rFonts w:asciiTheme="majorHAnsi" w:hAnsiTheme="majorHAnsi" w:cstheme="majorHAnsi"/>
          <w:szCs w:val="22"/>
        </w:rPr>
        <w:t xml:space="preserve">The </w:t>
      </w:r>
      <w:r w:rsidRPr="00CE073C">
        <w:rPr>
          <w:rStyle w:val="Emphasis"/>
          <w:rFonts w:asciiTheme="majorHAnsi" w:hAnsiTheme="majorHAnsi" w:cstheme="majorHAnsi"/>
          <w:szCs w:val="22"/>
          <w:highlight w:val="cyan"/>
        </w:rPr>
        <w:t>U.S. and Russia</w:t>
      </w:r>
      <w:r w:rsidRPr="00CE073C">
        <w:rPr>
          <w:rStyle w:val="Emphasis"/>
          <w:rFonts w:asciiTheme="majorHAnsi" w:hAnsiTheme="majorHAnsi" w:cstheme="majorHAnsi"/>
          <w:szCs w:val="22"/>
        </w:rPr>
        <w:t xml:space="preserve"> </w:t>
      </w:r>
      <w:r w:rsidRPr="00CE073C">
        <w:rPr>
          <w:rStyle w:val="StyleUnderline"/>
          <w:rFonts w:asciiTheme="majorHAnsi" w:hAnsiTheme="majorHAnsi" w:cstheme="majorHAnsi"/>
          <w:szCs w:val="22"/>
        </w:rPr>
        <w:t>signed a joint statement in 2017 in</w:t>
      </w:r>
      <w:r w:rsidRPr="00CE073C">
        <w:rPr>
          <w:rStyle w:val="Emphasis"/>
          <w:rFonts w:asciiTheme="majorHAnsi" w:hAnsiTheme="majorHAnsi" w:cstheme="majorHAnsi"/>
          <w:szCs w:val="22"/>
        </w:rPr>
        <w:t xml:space="preserve"> </w:t>
      </w:r>
      <w:r w:rsidRPr="00CE073C">
        <w:rPr>
          <w:rStyle w:val="Emphasis"/>
          <w:rFonts w:asciiTheme="majorHAnsi" w:hAnsiTheme="majorHAnsi" w:cstheme="majorHAnsi"/>
          <w:szCs w:val="22"/>
          <w:highlight w:val="cyan"/>
        </w:rPr>
        <w:t>support</w:t>
      </w:r>
      <w:r w:rsidRPr="00CE073C">
        <w:rPr>
          <w:rStyle w:val="StyleUnderline"/>
          <w:rFonts w:asciiTheme="majorHAnsi" w:hAnsiTheme="majorHAnsi" w:cstheme="majorHAnsi"/>
          <w:szCs w:val="22"/>
        </w:rPr>
        <w:t xml:space="preserve"> of</w:t>
      </w:r>
      <w:r w:rsidRPr="00CE073C">
        <w:rPr>
          <w:rStyle w:val="Emphasis"/>
          <w:rFonts w:asciiTheme="majorHAnsi" w:hAnsiTheme="majorHAnsi" w:cstheme="majorHAnsi"/>
          <w:szCs w:val="22"/>
        </w:rPr>
        <w:t xml:space="preserve"> the idea of </w:t>
      </w:r>
      <w:r w:rsidRPr="00CE073C">
        <w:rPr>
          <w:rStyle w:val="Emphasis"/>
          <w:rFonts w:asciiTheme="majorHAnsi" w:hAnsiTheme="majorHAnsi" w:cstheme="majorHAnsi"/>
          <w:szCs w:val="22"/>
          <w:highlight w:val="cyan"/>
        </w:rPr>
        <w:t>collaborating on deep space exploration</w:t>
      </w:r>
      <w:r w:rsidRPr="00CE073C">
        <w:rPr>
          <w:rStyle w:val="StyleUnderline"/>
          <w:rFonts w:asciiTheme="majorHAnsi" w:hAnsiTheme="majorHAnsi" w:cstheme="majorHAnsi"/>
          <w:szCs w:val="22"/>
        </w:rPr>
        <w:t>, including the construction of the Lunar Orbital Platform-Gateway, a research-focused space station orbiting the moon.</w:t>
      </w:r>
      <w:r w:rsidRPr="00CE073C">
        <w:rPr>
          <w:rFonts w:asciiTheme="majorHAnsi" w:hAnsiTheme="majorHAnsi" w:cstheme="majorHAnsi"/>
          <w:szCs w:val="22"/>
        </w:rPr>
        <w:t xml:space="preserve"> Through agreements on civilian space exploration, such as the Lunar Orbital Platform-Gateway or future Mars projects, that have clear benefits to both sides, some degree of cooperation will remain in both countries’ interest. </w:t>
      </w:r>
      <w:r w:rsidRPr="00CE073C">
        <w:rPr>
          <w:rStyle w:val="StyleUnderline"/>
          <w:rFonts w:asciiTheme="majorHAnsi" w:hAnsiTheme="majorHAnsi" w:cstheme="majorHAnsi"/>
          <w:szCs w:val="22"/>
        </w:rPr>
        <w:t xml:space="preserve">The high price tag for pursuing space exploration alone and opportunities </w:t>
      </w:r>
      <w:r w:rsidRPr="00CE073C">
        <w:rPr>
          <w:rStyle w:val="StyleUnderline"/>
          <w:rFonts w:asciiTheme="majorHAnsi" w:hAnsiTheme="majorHAnsi" w:cstheme="majorHAnsi"/>
          <w:szCs w:val="22"/>
        </w:rPr>
        <w:lastRenderedPageBreak/>
        <w:t>for sharing and receiving technical expertise encourages international partnerships like the ISS.</w:t>
      </w:r>
      <w:r w:rsidRPr="00CE073C">
        <w:rPr>
          <w:rFonts w:asciiTheme="majorHAnsi" w:hAnsiTheme="majorHAnsi" w:cstheme="majorHAnsi"/>
          <w:szCs w:val="22"/>
        </w:rPr>
        <w:t xml:space="preserve"> However, at least three </w:t>
      </w:r>
      <w:r w:rsidRPr="00CE073C">
        <w:rPr>
          <w:rStyle w:val="StyleUnderline"/>
          <w:rFonts w:asciiTheme="majorHAnsi" w:hAnsiTheme="majorHAnsi" w:cstheme="majorHAnsi"/>
          <w:szCs w:val="22"/>
        </w:rPr>
        <w:t xml:space="preserve">factors, apart from the overall deterioration of U.S.-Russia relations, threaten this cooperation. </w:t>
      </w:r>
      <w:r w:rsidRPr="00CE073C">
        <w:rPr>
          <w:rFonts w:asciiTheme="majorHAnsi" w:hAnsiTheme="majorHAnsi" w:cstheme="majorHAnsi"/>
          <w:szCs w:val="22"/>
        </w:rPr>
        <w:t xml:space="preserve">First, </w:t>
      </w:r>
      <w:r w:rsidRPr="00CE073C">
        <w:rPr>
          <w:rStyle w:val="Emphasis"/>
          <w:rFonts w:asciiTheme="majorHAnsi" w:hAnsiTheme="majorHAnsi" w:cstheme="majorHAnsi"/>
          <w:szCs w:val="22"/>
          <w:highlight w:val="cyan"/>
        </w:rPr>
        <w:t>growth of the private sector</w:t>
      </w:r>
      <w:r w:rsidRPr="00CE073C">
        <w:rPr>
          <w:rStyle w:val="Emphasis"/>
          <w:rFonts w:asciiTheme="majorHAnsi" w:hAnsiTheme="majorHAnsi" w:cstheme="majorHAnsi"/>
          <w:szCs w:val="22"/>
        </w:rPr>
        <w:t xml:space="preserve"> space industry may </w:t>
      </w:r>
      <w:r w:rsidRPr="00CE073C">
        <w:rPr>
          <w:rStyle w:val="Emphasis"/>
          <w:rFonts w:asciiTheme="majorHAnsi" w:hAnsiTheme="majorHAnsi" w:cstheme="majorHAnsi"/>
          <w:szCs w:val="22"/>
          <w:highlight w:val="cyan"/>
        </w:rPr>
        <w:t xml:space="preserve">alter the economic arrangement between </w:t>
      </w:r>
      <w:r w:rsidRPr="00CE073C">
        <w:rPr>
          <w:rStyle w:val="Emphasis"/>
          <w:rFonts w:asciiTheme="majorHAnsi" w:hAnsiTheme="majorHAnsi" w:cstheme="majorHAnsi"/>
          <w:szCs w:val="22"/>
        </w:rPr>
        <w:t xml:space="preserve">the </w:t>
      </w:r>
      <w:r w:rsidRPr="00CE073C">
        <w:rPr>
          <w:rStyle w:val="Emphasis"/>
          <w:rFonts w:asciiTheme="majorHAnsi" w:hAnsiTheme="majorHAnsi" w:cstheme="majorHAnsi"/>
          <w:szCs w:val="22"/>
          <w:highlight w:val="cyan"/>
        </w:rPr>
        <w:t>U.S. and Russia</w:t>
      </w:r>
      <w:r w:rsidRPr="00CE073C">
        <w:rPr>
          <w:rStyle w:val="Emphasis"/>
          <w:rFonts w:asciiTheme="majorHAnsi" w:hAnsiTheme="majorHAnsi" w:cstheme="majorHAnsi"/>
          <w:szCs w:val="22"/>
        </w:rPr>
        <w:t>,</w:t>
      </w:r>
      <w:r w:rsidRPr="00CE073C">
        <w:rPr>
          <w:rStyle w:val="StyleUnderline"/>
          <w:rFonts w:asciiTheme="majorHAnsi" w:hAnsiTheme="majorHAnsi" w:cstheme="majorHAnsi"/>
          <w:szCs w:val="22"/>
        </w:rPr>
        <w:t xml:space="preserve"> and ultimately </w:t>
      </w:r>
      <w:r w:rsidRPr="00CE073C">
        <w:rPr>
          <w:rStyle w:val="Emphasis"/>
          <w:rFonts w:asciiTheme="majorHAnsi" w:hAnsiTheme="majorHAnsi" w:cstheme="majorHAnsi"/>
          <w:szCs w:val="22"/>
          <w:highlight w:val="cyan"/>
        </w:rPr>
        <w:t>lower the benefits of cooperation</w:t>
      </w:r>
      <w:r w:rsidRPr="00CE073C">
        <w:rPr>
          <w:rStyle w:val="Emphasis"/>
          <w:rFonts w:asciiTheme="majorHAnsi" w:hAnsiTheme="majorHAnsi" w:cstheme="majorHAnsi"/>
          <w:szCs w:val="22"/>
        </w:rPr>
        <w:t xml:space="preserve"> to both</w:t>
      </w:r>
      <w:r w:rsidRPr="00CE073C">
        <w:rPr>
          <w:rStyle w:val="StyleUnderline"/>
          <w:rFonts w:asciiTheme="majorHAnsi" w:hAnsiTheme="majorHAnsi" w:cstheme="majorHAnsi"/>
          <w:szCs w:val="22"/>
        </w:rPr>
        <w:t xml:space="preserve"> countries. The development of advanced technologies by private companies will give NASA new options to choose from and reduce the need to depend on (and negotiate with) Russia. </w:t>
      </w:r>
      <w:r w:rsidRPr="00CE073C">
        <w:rPr>
          <w:rStyle w:val="Emphasis"/>
          <w:rFonts w:asciiTheme="majorHAnsi" w:hAnsiTheme="majorHAnsi" w:cstheme="majorHAnsi"/>
          <w:szCs w:val="22"/>
          <w:highlight w:val="cyan"/>
        </w:rPr>
        <w:t>If NASA and</w:t>
      </w:r>
      <w:r w:rsidRPr="00CE073C">
        <w:rPr>
          <w:rStyle w:val="Emphasis"/>
          <w:rFonts w:asciiTheme="majorHAnsi" w:hAnsiTheme="majorHAnsi" w:cstheme="majorHAnsi"/>
          <w:szCs w:val="22"/>
        </w:rPr>
        <w:t xml:space="preserve"> its Russian counterpart, </w:t>
      </w:r>
      <w:r w:rsidRPr="00CE073C">
        <w:rPr>
          <w:rStyle w:val="Emphasis"/>
          <w:rFonts w:asciiTheme="majorHAnsi" w:hAnsiTheme="majorHAnsi" w:cstheme="majorHAnsi"/>
          <w:szCs w:val="22"/>
          <w:highlight w:val="cyan"/>
        </w:rPr>
        <w:t>Roskosmos</w:t>
      </w:r>
      <w:r w:rsidRPr="00CE073C">
        <w:rPr>
          <w:rStyle w:val="Emphasis"/>
          <w:rFonts w:asciiTheme="majorHAnsi" w:hAnsiTheme="majorHAnsi" w:cstheme="majorHAnsi"/>
          <w:szCs w:val="22"/>
        </w:rPr>
        <w:t xml:space="preserve">, </w:t>
      </w:r>
      <w:r w:rsidRPr="00CE073C">
        <w:rPr>
          <w:rStyle w:val="Emphasis"/>
          <w:rFonts w:asciiTheme="majorHAnsi" w:hAnsiTheme="majorHAnsi" w:cstheme="majorHAnsi"/>
          <w:szCs w:val="22"/>
          <w:highlight w:val="cyan"/>
        </w:rPr>
        <w:t>have no need to talk</w:t>
      </w:r>
      <w:r w:rsidRPr="00CE073C">
        <w:rPr>
          <w:rStyle w:val="Emphasis"/>
          <w:rFonts w:asciiTheme="majorHAnsi" w:hAnsiTheme="majorHAnsi" w:cstheme="majorHAnsi"/>
          <w:szCs w:val="22"/>
        </w:rPr>
        <w:t xml:space="preserve"> with one another, </w:t>
      </w:r>
      <w:r w:rsidRPr="00CE073C">
        <w:rPr>
          <w:rStyle w:val="Emphasis"/>
          <w:rFonts w:asciiTheme="majorHAnsi" w:hAnsiTheme="majorHAnsi" w:cstheme="majorHAnsi"/>
          <w:szCs w:val="22"/>
          <w:highlight w:val="cyan"/>
        </w:rPr>
        <w:t>they</w:t>
      </w:r>
      <w:r w:rsidRPr="00CE073C">
        <w:rPr>
          <w:rStyle w:val="Emphasis"/>
          <w:rFonts w:asciiTheme="majorHAnsi" w:hAnsiTheme="majorHAnsi" w:cstheme="majorHAnsi"/>
          <w:szCs w:val="22"/>
        </w:rPr>
        <w:t xml:space="preserve"> probably </w:t>
      </w:r>
      <w:r w:rsidRPr="00CE073C">
        <w:rPr>
          <w:rStyle w:val="Emphasis"/>
          <w:rFonts w:asciiTheme="majorHAnsi" w:hAnsiTheme="majorHAnsi" w:cstheme="majorHAnsi"/>
          <w:szCs w:val="22"/>
          <w:highlight w:val="cyan"/>
        </w:rPr>
        <w:t>won’t</w:t>
      </w:r>
      <w:r w:rsidRPr="00CE073C">
        <w:rPr>
          <w:rStyle w:val="Emphasis"/>
          <w:rFonts w:asciiTheme="majorHAnsi" w:hAnsiTheme="majorHAnsi" w:cstheme="majorHAnsi"/>
          <w:szCs w:val="22"/>
        </w:rPr>
        <w:t xml:space="preserve"> in the face of tense political relations. </w:t>
      </w:r>
      <w:r w:rsidRPr="00CE073C">
        <w:rPr>
          <w:rStyle w:val="StyleUnderline"/>
          <w:rFonts w:asciiTheme="majorHAnsi" w:hAnsiTheme="majorHAnsi" w:cstheme="majorHAnsi"/>
          <w:szCs w:val="22"/>
        </w:rPr>
        <w:t>The U.S. intends to use Boeing and SpaceX capsules for human spaceflight beginning in 2020, and a Congressional plan in 2016 set a phase out date of Russian RD-180 rocket engines by 2022.</w:t>
      </w:r>
    </w:p>
    <w:p w14:paraId="2C95C4C9" w14:textId="77777777" w:rsidR="00B74C90" w:rsidRDefault="00B74C90" w:rsidP="00B74C90"/>
    <w:p w14:paraId="08AB279E" w14:textId="77777777" w:rsidR="00B74C90" w:rsidRDefault="00B74C90" w:rsidP="00B74C90">
      <w:pPr>
        <w:pStyle w:val="Heading2"/>
      </w:pPr>
      <w:r>
        <w:lastRenderedPageBreak/>
        <w:t>Debris/Mining</w:t>
      </w:r>
    </w:p>
    <w:p w14:paraId="291B8EA6" w14:textId="77777777" w:rsidR="00B74C90" w:rsidRDefault="00B74C90" w:rsidP="00B74C90"/>
    <w:p w14:paraId="213C3D44" w14:textId="77777777" w:rsidR="00B74C90" w:rsidRDefault="00B74C90" w:rsidP="00B74C90"/>
    <w:p w14:paraId="1F070DB5" w14:textId="77777777" w:rsidR="00B74C90" w:rsidRPr="005551D7" w:rsidRDefault="00B74C90" w:rsidP="00B74C90">
      <w:pPr>
        <w:pStyle w:val="Heading4"/>
        <w:rPr>
          <w:rFonts w:cs="Calibri"/>
        </w:rPr>
      </w:pPr>
      <w:r w:rsidRPr="005551D7">
        <w:rPr>
          <w:rFonts w:cs="Calibri"/>
        </w:rPr>
        <w:t xml:space="preserve">Alt cause – broad space privatization and existing debris. </w:t>
      </w:r>
    </w:p>
    <w:p w14:paraId="6CA58E7A" w14:textId="77777777" w:rsidR="00B74C90" w:rsidRPr="005551D7" w:rsidRDefault="00B74C90" w:rsidP="00B74C90">
      <w:r w:rsidRPr="005551D7">
        <w:rPr>
          <w:rStyle w:val="Style13ptBold"/>
        </w:rPr>
        <w:t>Muelhapt et al 19</w:t>
      </w:r>
      <w:r w:rsidRPr="005551D7">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https://doi.org/10.1016/j.jsse.2019.05.007] TDI</w:t>
      </w:r>
    </w:p>
    <w:p w14:paraId="2657C13A" w14:textId="77777777" w:rsidR="00B74C90" w:rsidRPr="005551D7" w:rsidRDefault="00B74C90" w:rsidP="00B74C90">
      <w:r w:rsidRPr="005551D7">
        <w:t xml:space="preserve">The last decade has seen rapid growth and change in the space industry, and an explosion of commercial and private activity. </w:t>
      </w:r>
      <w:r w:rsidRPr="005551D7">
        <w:rPr>
          <w:rStyle w:val="StyleUnderline"/>
        </w:rPr>
        <w:t xml:space="preserve">Terms like </w:t>
      </w:r>
      <w:r w:rsidRPr="005551D7">
        <w:rPr>
          <w:rStyle w:val="StyleUnderline"/>
          <w:highlight w:val="green"/>
        </w:rPr>
        <w:t>NewSpace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NewSpace operators are actively working to mitigate their impact. Nevertheless, </w:t>
      </w:r>
      <w:r w:rsidRPr="005551D7">
        <w:rPr>
          <w:rStyle w:val="StyleUnderline"/>
        </w:rPr>
        <w:t xml:space="preserve">NewSpace represents a significant break with past experience and business as usual will not work in this changed environment. </w:t>
      </w:r>
      <w:r w:rsidRPr="005551D7">
        <w:t>New standards, space policy, and licensing approaches are powerful levers that can shape the future of operations and the debris environment.</w:t>
      </w:r>
    </w:p>
    <w:p w14:paraId="0F9C9EEC" w14:textId="77777777" w:rsidR="00B74C90" w:rsidRPr="005551D7" w:rsidRDefault="00B74C90" w:rsidP="00B74C90">
      <w:r w:rsidRPr="005551D7">
        <w:t>2. Characterizing NewSpace: a step change in the space environment</w:t>
      </w:r>
    </w:p>
    <w:p w14:paraId="068976D7" w14:textId="77777777" w:rsidR="00B74C90" w:rsidRPr="005551D7" w:rsidRDefault="00B74C90" w:rsidP="00B74C90">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[10]years</w:t>
      </w:r>
      <w:r w:rsidRPr="005551D7">
        <w:rPr>
          <w:rStyle w:val="StyleUnderline"/>
        </w:rPr>
        <w:t xml:space="preserve">. For perspective, fewer than </w:t>
      </w:r>
      <w:r w:rsidRPr="005551D7">
        <w:rPr>
          <w:rStyle w:val="StyleUnderline"/>
          <w:strike/>
        </w:rPr>
        <w:t>8100</w:t>
      </w:r>
      <w:r w:rsidRPr="005551D7">
        <w:rPr>
          <w:rStyle w:val="StyleUnderline"/>
        </w:rPr>
        <w:t>[eight thousand one hundred] 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62A0C4EF" w14:textId="77777777" w:rsidR="00B74C90" w:rsidRPr="005551D7" w:rsidRDefault="00B74C90" w:rsidP="00B74C90">
      <w:r w:rsidRPr="005551D7">
        <w:t>[Table 1 Omitted]</w:t>
      </w:r>
    </w:p>
    <w:p w14:paraId="4CAFF2D2" w14:textId="77777777" w:rsidR="00B74C90" w:rsidRPr="005551D7" w:rsidRDefault="00B74C90" w:rsidP="00B74C90">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15032EA5" w14:textId="77777777" w:rsidR="00B74C90" w:rsidRPr="005551D7" w:rsidRDefault="00B74C90" w:rsidP="00B74C90">
      <w:r w:rsidRPr="005551D7">
        <w:lastRenderedPageBreak/>
        <w:t>Current space safety, space surveillance, collision avoidance (COLA) and debris mitigation processes have been designed for and have evolved with the current population profile, launch rates and density of LEO space.</w:t>
      </w:r>
    </w:p>
    <w:p w14:paraId="362126F1" w14:textId="77777777" w:rsidR="00B74C90" w:rsidRPr="005551D7" w:rsidRDefault="00B74C90" w:rsidP="00B74C90">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r w:rsidRPr="005551D7">
        <w:rPr>
          <w:rStyle w:val="StyleUnderline"/>
          <w:highlight w:val="green"/>
        </w:rPr>
        <w:t>NewSpace represents</w:t>
      </w:r>
      <w:r w:rsidRPr="005551D7">
        <w:rPr>
          <w:rStyle w:val="StyleUnderline"/>
        </w:rPr>
        <w:t xml:space="preserve"> a </w:t>
      </w:r>
      <w:r w:rsidRPr="005551D7">
        <w:rPr>
          <w:rStyle w:val="Emphasis"/>
          <w:highlight w:val="green"/>
        </w:rPr>
        <w:t>fundamental change.</w:t>
      </w:r>
    </w:p>
    <w:p w14:paraId="30DFAB77" w14:textId="77777777" w:rsidR="00B74C90" w:rsidRPr="005551D7" w:rsidRDefault="00B74C90" w:rsidP="00B74C90">
      <w:r w:rsidRPr="005551D7">
        <w:t>3. Compounding effects of better SSA, more satellites, and new operational concepts</w:t>
      </w:r>
    </w:p>
    <w:p w14:paraId="0FC1CBC0" w14:textId="77777777" w:rsidR="00B74C90" w:rsidRPr="005551D7" w:rsidRDefault="00B74C90" w:rsidP="00B74C90">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8B23E39" w14:textId="77777777" w:rsidR="00B74C90" w:rsidRPr="005551D7" w:rsidRDefault="00B74C90" w:rsidP="00B74C90">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It is generally accepted that an impact in LEO with an object 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0909D066" w14:textId="77777777" w:rsidR="00B74C90" w:rsidRPr="005551D7" w:rsidRDefault="00B74C90" w:rsidP="00B74C90">
      <w:r w:rsidRPr="005551D7">
        <w:t>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588C9BAA" w14:textId="77777777" w:rsidR="00B74C90" w:rsidRPr="005551D7" w:rsidRDefault="00B74C90" w:rsidP="00B74C90">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253CB4F5" w14:textId="77777777" w:rsidR="00B74C90" w:rsidRPr="005551D7" w:rsidRDefault="00B74C90" w:rsidP="00B74C90">
      <w:r w:rsidRPr="005551D7">
        <w:t xml:space="preserve">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w:t>
      </w:r>
      <w:r w:rsidRPr="005551D7">
        <w:lastRenderedPageBreak/>
        <w:t>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4F6D992" w14:textId="77777777" w:rsidR="00B74C90" w:rsidRPr="005551D7" w:rsidRDefault="00B74C90" w:rsidP="00B74C90">
      <w:pPr>
        <w:rPr>
          <w:b/>
          <w:u w:val="singl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2D058337" w14:textId="77777777" w:rsidR="00B74C90" w:rsidRDefault="00B74C90" w:rsidP="00B74C90"/>
    <w:p w14:paraId="4787B244" w14:textId="77777777" w:rsidR="00B74C90" w:rsidRPr="005551D7" w:rsidRDefault="00B74C90" w:rsidP="00B74C90">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3BCEBA03" w14:textId="77777777" w:rsidR="00B74C90" w:rsidRPr="005551D7" w:rsidRDefault="00B74C90" w:rsidP="00B74C90">
      <w:r w:rsidRPr="005551D7">
        <w:rPr>
          <w:rStyle w:val="Style13ptBold"/>
        </w:rPr>
        <w:t>Fange 17</w:t>
      </w:r>
      <w:r w:rsidRPr="005551D7">
        <w:t xml:space="preserve"> [Daniel Von Fange, Web Application Engineer, Founder and Owner of LeanCoder, Full Stack, Polyglot Web Developer, “Kessler Syndrome is Over Hyped”, 05/21/17, </w:t>
      </w:r>
      <w:r w:rsidRPr="005551D7">
        <w:rPr>
          <w:i/>
          <w:iCs/>
        </w:rPr>
        <w:t>Braino</w:t>
      </w:r>
      <w:r w:rsidRPr="005551D7">
        <w:t>, http://braino.org/essays/kessler_syndrome_is_over_hyped/]</w:t>
      </w:r>
    </w:p>
    <w:p w14:paraId="04C2E0BB" w14:textId="77777777" w:rsidR="00B74C90" w:rsidRPr="005551D7" w:rsidRDefault="00B74C90" w:rsidP="00B74C90">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Usually the geostationary orbit is used by big weather satellites and big TV broadcasting satellites. (This apparent </w:t>
      </w:r>
      <w:r w:rsidRPr="005551D7">
        <w:rPr>
          <w:sz w:val="16"/>
        </w:rPr>
        <w:lastRenderedPageBreak/>
        <w:t xml:space="preserve">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r w:rsidRPr="005551D7">
        <w:rPr>
          <w:rStyle w:val="Emphasis"/>
          <w:highlight w:val="green"/>
        </w:rPr>
        <w:t>worst case</w:t>
      </w:r>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So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earth based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are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43341F07" w14:textId="77777777" w:rsidR="00B74C90" w:rsidRPr="008B09DC" w:rsidRDefault="00B74C90" w:rsidP="00B74C90"/>
    <w:p w14:paraId="089E40A6" w14:textId="77777777" w:rsidR="00F535ED" w:rsidRPr="00F535ED" w:rsidRDefault="00F535ED" w:rsidP="00F535ED"/>
    <w:sectPr w:rsidR="00F535ED" w:rsidRPr="00F535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0A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115"/>
    <w:rsid w:val="00383071"/>
    <w:rsid w:val="00383B19"/>
    <w:rsid w:val="00384CBC"/>
    <w:rsid w:val="00390A9F"/>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B7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9DC"/>
    <w:rsid w:val="008B1359"/>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37F2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4C90"/>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1B0"/>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15B"/>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35ED"/>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37B9FD"/>
  <w14:defaultImageDpi w14:val="300"/>
  <w15:docId w15:val="{4571324B-592F-8A47-B23A-C383FCC40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4C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0A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0A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390A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390A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0A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0A9F"/>
  </w:style>
  <w:style w:type="character" w:customStyle="1" w:styleId="Heading1Char">
    <w:name w:val="Heading 1 Char"/>
    <w:aliases w:val="Pocket Char"/>
    <w:basedOn w:val="DefaultParagraphFont"/>
    <w:link w:val="Heading1"/>
    <w:uiPriority w:val="9"/>
    <w:rsid w:val="00390A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0A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Tag Char Char Char,Bold Cite Char,Cite 1 Char,Read Char Char,Heading 3 Char1 Char Char Char,Heading 3 Char Char1 Char Char Char"/>
    <w:basedOn w:val="DefaultParagraphFont"/>
    <w:link w:val="Heading3"/>
    <w:uiPriority w:val="9"/>
    <w:rsid w:val="00390A9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390A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0A9F"/>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390A9F"/>
    <w:rPr>
      <w:b/>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390A9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90A9F"/>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390A9F"/>
    <w:rPr>
      <w:color w:val="auto"/>
      <w:u w:val="none"/>
    </w:rPr>
  </w:style>
  <w:style w:type="paragraph" w:styleId="DocumentMap">
    <w:name w:val="Document Map"/>
    <w:basedOn w:val="Normal"/>
    <w:link w:val="DocumentMapChar"/>
    <w:uiPriority w:val="99"/>
    <w:semiHidden/>
    <w:unhideWhenUsed/>
    <w:rsid w:val="00390A9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90A9F"/>
    <w:rPr>
      <w:rFonts w:ascii="Lucida Grande" w:hAnsi="Lucida Grande" w:cs="Lucida Grande"/>
      <w:sz w:val="22"/>
    </w:rPr>
  </w:style>
  <w:style w:type="paragraph" w:customStyle="1" w:styleId="textbold">
    <w:name w:val="text bold"/>
    <w:basedOn w:val="Normal"/>
    <w:link w:val="Emphasis"/>
    <w:uiPriority w:val="20"/>
    <w:qFormat/>
    <w:rsid w:val="00390A9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390A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390A9F"/>
    <w:rPr>
      <w:b/>
      <w:bCs/>
    </w:rPr>
  </w:style>
  <w:style w:type="paragraph" w:customStyle="1" w:styleId="Emphasis1">
    <w:name w:val="Emphasis1"/>
    <w:basedOn w:val="Normal"/>
    <w:autoRedefine/>
    <w:uiPriority w:val="20"/>
    <w:qFormat/>
    <w:rsid w:val="00390A9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tag/outer-space-treaty/" TargetMode="External"/><Relationship Id="rId18" Type="http://schemas.openxmlformats.org/officeDocument/2006/relationships/hyperlink" Target="https://www.wilsoncenter.org/article/global-legal-landscape-space-who-writes-rules-final-frontier" TargetMode="External"/><Relationship Id="rId26" Type="http://schemas.openxmlformats.org/officeDocument/2006/relationships/hyperlink" Target="https://www.bloomberg.com/opinion/articles/2018-09-19/saving-the-planet-doesn-t-mean-killing-economic-growth" TargetMode="External"/><Relationship Id="rId3" Type="http://schemas.openxmlformats.org/officeDocument/2006/relationships/customXml" Target="../customXml/item3.xml"/><Relationship Id="rId21" Type="http://schemas.openxmlformats.org/officeDocument/2006/relationships/hyperlink" Target="http://www.shelby.senate.gov/public/index.cfm/mobile/newsreleases?ID=25F3AD2E-802A-23AD-4960-F512B9E205D2" TargetMode="Externa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www.reuters.com/article/us-arms-space/china-russia-to-offer-treaty-to-ban-arms-in-space-idUSL2578979020080125" TargetMode="External"/><Relationship Id="rId25" Type="http://schemas.openxmlformats.org/officeDocument/2006/relationships/hyperlink" Target="https://www.independent.org/issues/article.asp?id=2769" TargetMode="Externa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hyperlink" Target="http://smile.amazon.com/Beyond-Ideology-Politics-Principles-Partisanship/dp/0226470768/ref=smi_www_rco2_go_smi_g2243582042?_encoding=UTF8&amp;*Version*=1&amp;*entries*=0&amp;ie=UTF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24" Type="http://schemas.openxmlformats.org/officeDocument/2006/relationships/hyperlink" Target="http://faculty.ucmerced.edu/thansford/Articles/congress_reaction_to_court.pdf" TargetMode="Externa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23" Type="http://schemas.openxmlformats.org/officeDocument/2006/relationships/hyperlink" Target="http://www.nytimes.com/1989/07/21/us/president-calls-for-mars-mission-and-a-moon-base.html" TargetMode="External"/><Relationship Id="rId28" Type="http://schemas.openxmlformats.org/officeDocument/2006/relationships/theme" Target="theme/theme1.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atlanticcouncil.org/wp-content/uploads/2021/04/TheFutureofSecurityinSpace.pdf" TargetMode="External"/><Relationship Id="rId22" Type="http://schemas.openxmlformats.org/officeDocument/2006/relationships/hyperlink" Target="http://www.nbcnews.com/id/3950099/ns/technology_and_science-space/t/bush-sets-new-course-moon-beyond/"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25</Pages>
  <Words>10557</Words>
  <Characters>60180</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7</cp:revision>
  <dcterms:created xsi:type="dcterms:W3CDTF">2022-01-28T21:05:00Z</dcterms:created>
  <dcterms:modified xsi:type="dcterms:W3CDTF">2022-01-28T21:51:00Z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