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5D4A" w14:textId="1C4F2DDD" w:rsidR="00E42E4C" w:rsidRDefault="00120AB7" w:rsidP="00120AB7">
      <w:pPr>
        <w:pStyle w:val="Heading1"/>
      </w:pPr>
      <w:r>
        <w:t>Emory R1</w:t>
      </w:r>
    </w:p>
    <w:p w14:paraId="249F328E" w14:textId="1836F003" w:rsidR="00120AB7" w:rsidRDefault="00120AB7" w:rsidP="00120AB7"/>
    <w:p w14:paraId="0EA2701F" w14:textId="071E058D" w:rsidR="00CE073C" w:rsidRDefault="00CE073C" w:rsidP="00CE073C">
      <w:pPr>
        <w:pStyle w:val="Heading2"/>
      </w:pPr>
      <w:r>
        <w:lastRenderedPageBreak/>
        <w:t>1NC – OFF</w:t>
      </w:r>
    </w:p>
    <w:p w14:paraId="5945680B" w14:textId="77777777" w:rsidR="00CE073C" w:rsidRPr="00CE073C" w:rsidRDefault="00CE073C" w:rsidP="00CE073C"/>
    <w:p w14:paraId="0695F92D" w14:textId="77777777" w:rsidR="00805A79" w:rsidRDefault="00805A79" w:rsidP="00805A79">
      <w:pPr>
        <w:pStyle w:val="Heading4"/>
      </w:pPr>
      <w:r>
        <w:t>CP: T</w:t>
      </w:r>
      <w:r w:rsidRPr="00372ECA">
        <w:t>he appropriation of outer space by private entities is unjust except in the case of mining asteroids for water, and private entities ought to significantly increase their mining of asteroids for water</w:t>
      </w:r>
      <w:r>
        <w:t>.</w:t>
      </w:r>
    </w:p>
    <w:p w14:paraId="4284E1E1" w14:textId="77777777" w:rsidR="00805A79" w:rsidRPr="00373C8F" w:rsidRDefault="00805A79" w:rsidP="00805A79"/>
    <w:p w14:paraId="7EDA46DB" w14:textId="77777777" w:rsidR="00805A79" w:rsidRDefault="00805A79" w:rsidP="00805A79">
      <w:pPr>
        <w:pStyle w:val="Heading4"/>
      </w:pPr>
      <w:r>
        <w:t>Water scarcity is on the brink --- causes water wars that go nuclear and functions as a threat multiplier</w:t>
      </w:r>
    </w:p>
    <w:p w14:paraId="16DD42C3" w14:textId="77777777" w:rsidR="00805A79" w:rsidRDefault="00805A79" w:rsidP="00805A79">
      <w:r w:rsidRPr="002A38C4">
        <w:rPr>
          <w:rStyle w:val="Style13ptBold"/>
        </w:rPr>
        <w:t xml:space="preserve">Jamail 19 </w:t>
      </w:r>
      <w:r w:rsidRPr="007431B4">
        <w:rPr>
          <w:sz w:val="16"/>
          <w:szCs w:val="18"/>
        </w:rPr>
        <w:t>[</w:t>
      </w:r>
      <w:proofErr w:type="spellStart"/>
      <w:r w:rsidRPr="007431B4">
        <w:rPr>
          <w:sz w:val="16"/>
          <w:szCs w:val="18"/>
        </w:rPr>
        <w:t>Dahr</w:t>
      </w:r>
      <w:proofErr w:type="spellEnd"/>
      <w:r w:rsidRPr="007431B4">
        <w:rPr>
          <w:sz w:val="16"/>
          <w:szCs w:val="18"/>
        </w:rPr>
        <w:t xml:space="preserve"> Jamail, a Truthout contributing writer, Board of Advisers member and former staff reporter, is the author of The End of Ice: Bearing Witness and Finding Meaning in the Path of Climate Disruption (The New Press, 2019), The Will to Resist: Soldiers Who Refuse to Fight in Iraq and Afghanistan (Haymarket Books, 2009), and Beyond the Green Zone: Dispatches </w:t>
      </w:r>
      <w:proofErr w:type="gramStart"/>
      <w:r w:rsidRPr="007431B4">
        <w:rPr>
          <w:sz w:val="16"/>
          <w:szCs w:val="18"/>
        </w:rPr>
        <w:t>From</w:t>
      </w:r>
      <w:proofErr w:type="gramEnd"/>
      <w:r w:rsidRPr="007431B4">
        <w:rPr>
          <w:sz w:val="16"/>
          <w:szCs w:val="18"/>
        </w:rPr>
        <w:t xml:space="preserve"> an Unembedded Journalist in Occupied Iraq (Haymarket Books, 2007).  “The World Is on the Brink of Widespread Water Wars.”  February 11, 2019.  Truthout.  https://truthout.org/articles/the-world-is-on-the-brink-of-widespread-water-wars/]</w:t>
      </w:r>
    </w:p>
    <w:p w14:paraId="4156E86A" w14:textId="77777777" w:rsidR="00805A79" w:rsidRPr="00D0051D" w:rsidRDefault="00805A79" w:rsidP="00805A79">
      <w:pPr>
        <w:rPr>
          <w:sz w:val="16"/>
        </w:rPr>
      </w:pPr>
      <w:r w:rsidRPr="00D0051D">
        <w:rPr>
          <w:sz w:val="16"/>
        </w:rPr>
        <w:t xml:space="preserve">Mark’s words should be a call to attention, and a call to action. The plight of farmers in Australia illustrates a larger reality: </w:t>
      </w:r>
      <w:r w:rsidRPr="00485503">
        <w:rPr>
          <w:u w:val="single"/>
        </w:rPr>
        <w:t xml:space="preserve">As planetary temperatures continue to increase and rainfall patterns shift due to human-caused climate disruption, our ability to grow crops and have enough </w:t>
      </w:r>
      <w:r w:rsidRPr="00775799">
        <w:rPr>
          <w:highlight w:val="green"/>
          <w:u w:val="single"/>
        </w:rPr>
        <w:t>drinking water</w:t>
      </w:r>
      <w:r w:rsidRPr="00485503">
        <w:rPr>
          <w:u w:val="single"/>
        </w:rPr>
        <w:t xml:space="preserve"> will become increasingly </w:t>
      </w:r>
      <w:r w:rsidRPr="00775799">
        <w:rPr>
          <w:highlight w:val="green"/>
          <w:u w:val="single"/>
        </w:rPr>
        <w:t>challenged</w:t>
      </w:r>
      <w:r w:rsidRPr="00485503">
        <w:rPr>
          <w:u w:val="single"/>
        </w:rPr>
        <w:t xml:space="preserve">, and </w:t>
      </w:r>
      <w:r w:rsidRPr="00775799">
        <w:rPr>
          <w:highlight w:val="green"/>
          <w:u w:val="single"/>
        </w:rPr>
        <w:t>the outlook is</w:t>
      </w:r>
      <w:r w:rsidRPr="00485503">
        <w:rPr>
          <w:u w:val="single"/>
        </w:rPr>
        <w:t xml:space="preserve"> only </w:t>
      </w:r>
      <w:r w:rsidRPr="00775799">
        <w:rPr>
          <w:highlight w:val="green"/>
          <w:u w:val="single"/>
        </w:rPr>
        <w:t>going to worsen</w:t>
      </w:r>
      <w:r w:rsidRPr="00D0051D">
        <w:rPr>
          <w:sz w:val="16"/>
        </w:rPr>
        <w:t xml:space="preserve">. The most recent United Nations </w:t>
      </w:r>
      <w:r w:rsidRPr="00880C5D">
        <w:rPr>
          <w:u w:val="single"/>
        </w:rPr>
        <w:t>Intergovernmental Panel on Climate Change</w:t>
      </w:r>
      <w:r w:rsidRPr="00D0051D">
        <w:rPr>
          <w:sz w:val="16"/>
        </w:rPr>
        <w:t xml:space="preserve"> report </w:t>
      </w:r>
      <w:r w:rsidRPr="00476776">
        <w:rPr>
          <w:u w:val="single"/>
        </w:rPr>
        <w:t xml:space="preserve">warned of increasingly intense droughts and </w:t>
      </w:r>
      <w:r w:rsidRPr="00775799">
        <w:rPr>
          <w:highlight w:val="green"/>
          <w:u w:val="single"/>
        </w:rPr>
        <w:t>mass water shortages around</w:t>
      </w:r>
      <w:r w:rsidRPr="00476776">
        <w:rPr>
          <w:u w:val="single"/>
        </w:rPr>
        <w:t xml:space="preserve"> large swaths of </w:t>
      </w:r>
      <w:r w:rsidRPr="00775799">
        <w:rPr>
          <w:highlight w:val="green"/>
          <w:u w:val="single"/>
        </w:rPr>
        <w:t>the globe</w:t>
      </w:r>
      <w:r w:rsidRPr="00D0051D">
        <w:rPr>
          <w:sz w:val="16"/>
        </w:rPr>
        <w:t>. But even more conservative organizations have been sounding the alarm. “</w:t>
      </w:r>
      <w:r w:rsidRPr="00546CCC">
        <w:rPr>
          <w:u w:val="single"/>
        </w:rPr>
        <w:t xml:space="preserve">Water insecurity could </w:t>
      </w:r>
      <w:r w:rsidRPr="00775799">
        <w:rPr>
          <w:highlight w:val="green"/>
          <w:u w:val="single"/>
        </w:rPr>
        <w:t>multiply the risk of conflict</w:t>
      </w:r>
      <w:r w:rsidRPr="00546CCC">
        <w:rPr>
          <w:u w:val="single"/>
        </w:rPr>
        <w:t>,”</w:t>
      </w:r>
      <w:r w:rsidRPr="00D0051D">
        <w:rPr>
          <w:sz w:val="16"/>
        </w:rPr>
        <w:t xml:space="preserve"> warns one of the World Bank’s reports on the issue. “</w:t>
      </w:r>
      <w:r w:rsidRPr="00775799">
        <w:rPr>
          <w:highlight w:val="green"/>
          <w:u w:val="single"/>
        </w:rPr>
        <w:t>Food price spikes</w:t>
      </w:r>
      <w:r w:rsidRPr="00C6349D">
        <w:rPr>
          <w:u w:val="single"/>
        </w:rPr>
        <w:t xml:space="preserve"> caused by droughts can </w:t>
      </w:r>
      <w:r w:rsidRPr="00775799">
        <w:rPr>
          <w:highlight w:val="green"/>
          <w:u w:val="single"/>
        </w:rPr>
        <w:t>inflame</w:t>
      </w:r>
      <w:r w:rsidRPr="00C6349D">
        <w:rPr>
          <w:u w:val="single"/>
        </w:rPr>
        <w:t xml:space="preserve"> latent </w:t>
      </w:r>
      <w:r w:rsidRPr="00775799">
        <w:rPr>
          <w:highlight w:val="green"/>
          <w:u w:val="single"/>
        </w:rPr>
        <w:t>conflicts and drive migration</w:t>
      </w:r>
      <w:r w:rsidRPr="00C6349D">
        <w:rPr>
          <w:u w:val="single"/>
        </w:rPr>
        <w:t>.</w:t>
      </w:r>
      <w:r w:rsidRPr="00D0051D">
        <w:rPr>
          <w:sz w:val="16"/>
        </w:rPr>
        <w:t xml:space="preserve"> Where economic growth is impacted by rainfall, episodes of droughts and floods have generated waves of migration and spikes in violence within countries.” In some places </w:t>
      </w:r>
      <w:r w:rsidRPr="00775799">
        <w:rPr>
          <w:highlight w:val="green"/>
          <w:u w:val="single"/>
        </w:rPr>
        <w:t>conflict is</w:t>
      </w:r>
      <w:r w:rsidRPr="00DE28E8">
        <w:rPr>
          <w:u w:val="single"/>
        </w:rPr>
        <w:t xml:space="preserve"> practically </w:t>
      </w:r>
      <w:r w:rsidRPr="00775799">
        <w:rPr>
          <w:highlight w:val="green"/>
          <w:u w:val="single"/>
        </w:rPr>
        <w:t>guaranteed</w:t>
      </w:r>
      <w:r w:rsidRPr="00D0051D">
        <w:rPr>
          <w:sz w:val="16"/>
        </w:rPr>
        <w:t xml:space="preserve">. Meanwhile, a study published in the journal Global Environmental Change, looked at how </w:t>
      </w:r>
      <w:r w:rsidRPr="00ED4FDB">
        <w:rPr>
          <w:u w:val="single"/>
        </w:rPr>
        <w:t>“</w:t>
      </w:r>
      <w:r w:rsidRPr="00775799">
        <w:rPr>
          <w:highlight w:val="green"/>
          <w:u w:val="single"/>
        </w:rPr>
        <w:t>hydro-political issues</w:t>
      </w:r>
      <w:r w:rsidRPr="00ED4FDB">
        <w:rPr>
          <w:u w:val="single"/>
        </w:rPr>
        <w:t>” — including tensions and potential conflicts — could play out in countries expected to experience water shortages</w:t>
      </w:r>
      <w:r w:rsidRPr="00D0051D">
        <w:rPr>
          <w:sz w:val="16"/>
        </w:rPr>
        <w:t xml:space="preserve"> coupled with high populations and pre-existing geopolitical tensions. The study warned that these factors could combine to increase the likelihood of </w:t>
      </w:r>
      <w:r w:rsidRPr="00AC21B9">
        <w:rPr>
          <w:u w:val="single"/>
        </w:rPr>
        <w:t>water-related tensions</w:t>
      </w:r>
      <w:r w:rsidRPr="00D0051D">
        <w:rPr>
          <w:sz w:val="16"/>
        </w:rPr>
        <w:t xml:space="preserve"> — </w:t>
      </w:r>
      <w:r w:rsidRPr="0015665D">
        <w:rPr>
          <w:u w:val="single"/>
        </w:rPr>
        <w:t xml:space="preserve">potentially </w:t>
      </w:r>
      <w:r w:rsidRPr="00775799">
        <w:rPr>
          <w:highlight w:val="green"/>
          <w:u w:val="single"/>
        </w:rPr>
        <w:t>escalating into armed conflict</w:t>
      </w:r>
      <w:r w:rsidRPr="0015665D">
        <w:rPr>
          <w:u w:val="single"/>
        </w:rPr>
        <w:t xml:space="preserve"> in cross-boundary river basins in places around the world by 74.9 to 95 percent</w:t>
      </w:r>
      <w:r w:rsidRPr="00D0051D">
        <w:rPr>
          <w:sz w:val="16"/>
        </w:rPr>
        <w:t xml:space="preserve">. This means that in some places conflict is practically guaranteed. These areas </w:t>
      </w:r>
      <w:r w:rsidRPr="009B13AA">
        <w:rPr>
          <w:u w:val="single"/>
        </w:rPr>
        <w:t>include regions situated around primary rivers in Asia and North Africa</w:t>
      </w:r>
      <w:r w:rsidRPr="00D0051D">
        <w:rPr>
          <w:sz w:val="16"/>
        </w:rPr>
        <w:t xml:space="preserve">. Noted rivers include the Tigris and Euphrates, the Indus, the Nile, and the Ganges-Brahmaputra. Consider the fact that 11 countries share the Nile River basin: Egypt, Burundi, Kenya, Eritrea, Ethiopia, Uganda, Rwanda, Sudan, South Sudan, </w:t>
      </w:r>
      <w:proofErr w:type="gramStart"/>
      <w:r w:rsidRPr="00D0051D">
        <w:rPr>
          <w:sz w:val="16"/>
        </w:rPr>
        <w:t>Tanzania</w:t>
      </w:r>
      <w:proofErr w:type="gramEnd"/>
      <w:r w:rsidRPr="00D0051D">
        <w:rPr>
          <w:sz w:val="16"/>
        </w:rPr>
        <w:t xml:space="preserve"> and the Democratic Republic of Congo. All told, more than 300 million people already live in these countries, — a number that is projected to double in the coming decades, while the amount of available water will continue to shrink due to climate change. For those in the US thinking these potential conflicts will only occur in distant lands — think again. </w:t>
      </w:r>
      <w:r w:rsidRPr="00186256">
        <w:rPr>
          <w:u w:val="single"/>
        </w:rPr>
        <w:t>The study also warned of a very high chance of these “hydro-political interactions” in portions of the southwestern US and northern Mexico, around the Colorado River</w:t>
      </w:r>
      <w:r w:rsidRPr="00D0051D">
        <w:rPr>
          <w:sz w:val="16"/>
        </w:rPr>
        <w:t xml:space="preserve">. </w:t>
      </w:r>
      <w:r w:rsidRPr="005E6E43">
        <w:rPr>
          <w:u w:val="single"/>
        </w:rPr>
        <w:t>India and Pakistan</w:t>
      </w:r>
      <w:r w:rsidRPr="00D0051D">
        <w:rPr>
          <w:sz w:val="16"/>
        </w:rPr>
        <w:t xml:space="preserve"> Potential tensions are particularly worrisome in India and Pakistan, which are already rivals when it comes to water resources. For now, these two countries have an agreement, albeit a strained one, over the Indus River and the sharing of its water, by way of the 1960 Indus Water Treaty. However, </w:t>
      </w:r>
      <w:r w:rsidRPr="009A1AA4">
        <w:rPr>
          <w:u w:val="single"/>
        </w:rPr>
        <w:t xml:space="preserve">water claims have been central to their ongoing, burning dispute over the Kashmir region, a flashpoint </w:t>
      </w:r>
      <w:r w:rsidRPr="00DB0099">
        <w:rPr>
          <w:u w:val="single"/>
        </w:rPr>
        <w:t>area</w:t>
      </w:r>
      <w:r w:rsidRPr="00D0051D">
        <w:rPr>
          <w:sz w:val="16"/>
        </w:rPr>
        <w:t xml:space="preserve"> there for more than 60 years and counting. The </w:t>
      </w:r>
      <w:proofErr w:type="gramStart"/>
      <w:r w:rsidRPr="00D0051D">
        <w:rPr>
          <w:sz w:val="16"/>
        </w:rPr>
        <w:t>aforementioned treaty</w:t>
      </w:r>
      <w:proofErr w:type="gramEnd"/>
      <w:r w:rsidRPr="00D0051D">
        <w:rPr>
          <w:sz w:val="16"/>
        </w:rPr>
        <w:t xml:space="preserve"> is now more strained than ever, as Pakistan accuses India of limiting its water supply and violating the treaty by placing dams over various rivers that flow from Kashmir into Pakistan. In fact, a 2018 report from the International Monetary Fund ranked </w:t>
      </w:r>
      <w:r w:rsidRPr="00E307A7">
        <w:rPr>
          <w:u w:val="single"/>
        </w:rPr>
        <w:t xml:space="preserve">Pakistan third among countries facing severe water </w:t>
      </w:r>
      <w:r w:rsidRPr="0029210B">
        <w:rPr>
          <w:u w:val="single"/>
        </w:rPr>
        <w:t>shortages</w:t>
      </w:r>
      <w:r w:rsidRPr="00D0051D">
        <w:rPr>
          <w:sz w:val="16"/>
        </w:rPr>
        <w:t xml:space="preserve">, </w:t>
      </w:r>
      <w:proofErr w:type="gramStart"/>
      <w:r w:rsidRPr="00D0051D">
        <w:rPr>
          <w:sz w:val="16"/>
        </w:rPr>
        <w:t>This</w:t>
      </w:r>
      <w:proofErr w:type="gramEnd"/>
      <w:r w:rsidRPr="00D0051D">
        <w:rPr>
          <w:sz w:val="16"/>
        </w:rPr>
        <w:t xml:space="preserve"> is largely due to the rapid melting of glaciers in the Himalaya that are the source of much of the water for the Indus. To provide an idea of how quickly water resources are diminishing in both countries, statistics from Pakistan’s Islamabad Chamber of Commerce and Industry from 2018 show that </w:t>
      </w:r>
      <w:r w:rsidRPr="00F7384C">
        <w:rPr>
          <w:u w:val="single"/>
        </w:rPr>
        <w:t xml:space="preserve">water availability (per capita in cubic meters per year) shrank from </w:t>
      </w:r>
      <w:r w:rsidRPr="00F7384C">
        <w:rPr>
          <w:u w:val="single"/>
        </w:rPr>
        <w:lastRenderedPageBreak/>
        <w:t>5,260 in 1951, to 940 in 2015, and are projected to shrink to 860 by just 2025</w:t>
      </w:r>
      <w:r w:rsidRPr="00D0051D">
        <w:rPr>
          <w:sz w:val="16"/>
        </w:rPr>
        <w:t xml:space="preserve">. In India, the crisis is hardly better. According to that country’s Ministry of Statistics (2016) and the Indian Ministry of Water Resources (2010), the per capita available water in cubic meters per year was 5,177 in 1951, and 1,474 in 2015, and is projected to shrink to 1,341 in 2025. </w:t>
      </w:r>
      <w:proofErr w:type="gramStart"/>
      <w:r w:rsidRPr="0006559C">
        <w:rPr>
          <w:u w:val="single"/>
        </w:rPr>
        <w:t>Both of these</w:t>
      </w:r>
      <w:proofErr w:type="gramEnd"/>
      <w:r w:rsidRPr="0006559C">
        <w:rPr>
          <w:u w:val="single"/>
        </w:rPr>
        <w:t xml:space="preserve"> countries are nuclear powers.</w:t>
      </w:r>
      <w:r w:rsidRPr="00D0051D">
        <w:rPr>
          <w:sz w:val="16"/>
        </w:rPr>
        <w:t xml:space="preserve"> Given the </w:t>
      </w:r>
      <w:r w:rsidRPr="00775799">
        <w:rPr>
          <w:highlight w:val="green"/>
          <w:u w:val="single"/>
        </w:rPr>
        <w:t>dire projections of water availability</w:t>
      </w:r>
      <w:r w:rsidRPr="00830C0A">
        <w:rPr>
          <w:u w:val="single"/>
        </w:rPr>
        <w:t xml:space="preserve"> as climate change progresses, </w:t>
      </w:r>
      <w:r w:rsidRPr="00775799">
        <w:rPr>
          <w:highlight w:val="green"/>
          <w:u w:val="single"/>
        </w:rPr>
        <w:t>nightmare scenarios of water wars</w:t>
      </w:r>
      <w:r w:rsidRPr="00830C0A">
        <w:rPr>
          <w:u w:val="single"/>
        </w:rPr>
        <w:t xml:space="preserve"> that could </w:t>
      </w:r>
      <w:r w:rsidRPr="00775799">
        <w:rPr>
          <w:highlight w:val="green"/>
          <w:u w:val="single"/>
        </w:rPr>
        <w:t>spark nuclear exchanges</w:t>
      </w:r>
      <w:r w:rsidRPr="00830C0A">
        <w:rPr>
          <w:u w:val="single"/>
        </w:rPr>
        <w:t xml:space="preserve"> are now becoming possible.</w:t>
      </w:r>
      <w:r w:rsidRPr="00D0051D">
        <w:rPr>
          <w:sz w:val="16"/>
        </w:rPr>
        <w:t xml:space="preserve"> As if to underscore all of this, even the US military recently warned that climate change is a worldwide threat. The military’s Worldwide Threat Assessment report warned that </w:t>
      </w:r>
      <w:r w:rsidRPr="0045269F">
        <w:rPr>
          <w:u w:val="single"/>
        </w:rPr>
        <w:t>climate change and other types of environmental degradation threatened global stability because they are “likely to fuel competition for resources, economic distress, and social discontent</w:t>
      </w:r>
      <w:r w:rsidRPr="00D0051D">
        <w:rPr>
          <w:sz w:val="16"/>
        </w:rPr>
        <w:t xml:space="preserve"> through 2019 and beyond.”</w:t>
      </w:r>
    </w:p>
    <w:p w14:paraId="3E1EFF7A" w14:textId="77777777" w:rsidR="00805A79" w:rsidRDefault="00805A79" w:rsidP="00805A79">
      <w:pPr>
        <w:pStyle w:val="Heading4"/>
      </w:pPr>
      <w:r>
        <w:t>Asteroid mining singlehandedly solves scarcity</w:t>
      </w:r>
    </w:p>
    <w:p w14:paraId="463BC469" w14:textId="77777777" w:rsidR="00805A79" w:rsidRPr="00D86C50" w:rsidRDefault="00805A79" w:rsidP="00805A79">
      <w:r w:rsidRPr="004B7CEF">
        <w:rPr>
          <w:rStyle w:val="Style13ptBold"/>
        </w:rPr>
        <w:t>Kean 15</w:t>
      </w:r>
      <w:r w:rsidRPr="00B76068">
        <w:rPr>
          <w:sz w:val="16"/>
          <w:szCs w:val="18"/>
        </w:rPr>
        <w:t xml:space="preserve"> [Sam Kean is an American writer. He has written for The New York Times Magazine, Mental Floss, Slate, Psychology Today, and The New Scientist, and has published 6 books on scientific discoveries.  “The End of Thirst.”  December 2015.  </w:t>
      </w:r>
      <w:r w:rsidRPr="00B76068">
        <w:rPr>
          <w:i/>
          <w:iCs/>
          <w:sz w:val="16"/>
          <w:szCs w:val="18"/>
        </w:rPr>
        <w:t>The Atlantic.</w:t>
      </w:r>
      <w:r w:rsidRPr="00B76068">
        <w:rPr>
          <w:sz w:val="16"/>
          <w:szCs w:val="18"/>
        </w:rPr>
        <w:t xml:space="preserve">  https://www.theatlantic.com/magazine/archive/2015/12/the-end-of-thirst/413176/]</w:t>
      </w:r>
    </w:p>
    <w:p w14:paraId="7DEAC8DB" w14:textId="77777777" w:rsidR="00805A79" w:rsidRPr="00DA4F62" w:rsidRDefault="00805A79" w:rsidP="00805A79">
      <w:pPr>
        <w:rPr>
          <w:u w:val="single"/>
        </w:rPr>
      </w:pPr>
      <w:r w:rsidRPr="00775799">
        <w:rPr>
          <w:highlight w:val="green"/>
          <w:u w:val="single"/>
        </w:rPr>
        <w:t>If Earth</w:t>
      </w:r>
      <w:r w:rsidRPr="00CA545F">
        <w:rPr>
          <w:u w:val="single"/>
        </w:rPr>
        <w:t xml:space="preserve"> does </w:t>
      </w:r>
      <w:r w:rsidRPr="00775799">
        <w:rPr>
          <w:highlight w:val="green"/>
          <w:u w:val="single"/>
        </w:rPr>
        <w:t>run dry</w:t>
      </w:r>
      <w:r w:rsidRPr="00CA545F">
        <w:rPr>
          <w:u w:val="single"/>
        </w:rPr>
        <w:t xml:space="preserve">, </w:t>
      </w:r>
      <w:r w:rsidRPr="00775799">
        <w:rPr>
          <w:highlight w:val="green"/>
          <w:u w:val="single"/>
        </w:rPr>
        <w:t>we</w:t>
      </w:r>
      <w:r w:rsidRPr="00CA545F">
        <w:rPr>
          <w:u w:val="single"/>
        </w:rPr>
        <w:t xml:space="preserve"> might be able to </w:t>
      </w:r>
      <w:r w:rsidRPr="00775799">
        <w:rPr>
          <w:highlight w:val="green"/>
          <w:u w:val="single"/>
        </w:rPr>
        <w:t>save ourselves by mining water</w:t>
      </w:r>
      <w:r w:rsidRPr="00CA545F">
        <w:rPr>
          <w:u w:val="single"/>
        </w:rPr>
        <w:t xml:space="preserve"> from asteroids and comets</w:t>
      </w:r>
      <w:r w:rsidRPr="0093592D">
        <w:rPr>
          <w:sz w:val="16"/>
        </w:rPr>
        <w:t xml:space="preserve">. Scientists have landed probes on these space rocks to study them. </w:t>
      </w:r>
      <w:r w:rsidRPr="000E25B6">
        <w:rPr>
          <w:u w:val="single"/>
        </w:rPr>
        <w:t>Future landers could mine them in deep space or possibly even drag them back toward Earth.</w:t>
      </w:r>
      <w:r w:rsidRPr="0093592D">
        <w:rPr>
          <w:sz w:val="16"/>
        </w:rPr>
        <w:t xml:space="preserve"> Though the idea sounds far-fetched, space-mining companies already exist, and one of them, </w:t>
      </w:r>
      <w:r w:rsidRPr="00775799">
        <w:rPr>
          <w:highlight w:val="green"/>
          <w:u w:val="single"/>
        </w:rPr>
        <w:t>Planetary Resources</w:t>
      </w:r>
      <w:r w:rsidRPr="0062592F">
        <w:rPr>
          <w:u w:val="single"/>
        </w:rPr>
        <w:t xml:space="preserve">, </w:t>
      </w:r>
      <w:r w:rsidRPr="00775799">
        <w:rPr>
          <w:highlight w:val="green"/>
          <w:u w:val="single"/>
        </w:rPr>
        <w:t>expects to start harvesting</w:t>
      </w:r>
      <w:r w:rsidRPr="0062592F">
        <w:rPr>
          <w:u w:val="single"/>
        </w:rPr>
        <w:t xml:space="preserve"> resources from asteroids in about a decade</w:t>
      </w:r>
      <w:r w:rsidRPr="0093592D">
        <w:rPr>
          <w:sz w:val="16"/>
        </w:rPr>
        <w:t xml:space="preserve">. According to Planetary Resources, </w:t>
      </w:r>
      <w:r w:rsidRPr="00775799">
        <w:rPr>
          <w:highlight w:val="green"/>
          <w:u w:val="single"/>
        </w:rPr>
        <w:t>a single</w:t>
      </w:r>
      <w:r w:rsidRPr="008A0A19">
        <w:rPr>
          <w:u w:val="single"/>
        </w:rPr>
        <w:t xml:space="preserve"> 1,600-foot-wide </w:t>
      </w:r>
      <w:r w:rsidRPr="00775799">
        <w:rPr>
          <w:highlight w:val="green"/>
          <w:u w:val="single"/>
        </w:rPr>
        <w:t>asteroid</w:t>
      </w:r>
      <w:r w:rsidRPr="008A0A19">
        <w:rPr>
          <w:u w:val="single"/>
        </w:rPr>
        <w:t xml:space="preserve"> could yield more platinum than has ever been mined in human history</w:t>
      </w:r>
      <w:r w:rsidRPr="0093592D">
        <w:rPr>
          <w:sz w:val="16"/>
        </w:rPr>
        <w:t xml:space="preserve">. But water could prove to be the real prize for space-mining companies. Some astronomers believe that </w:t>
      </w:r>
      <w:r w:rsidRPr="00536DBE">
        <w:rPr>
          <w:u w:val="single"/>
        </w:rPr>
        <w:t xml:space="preserve">the asteroid Ceres, which sits between Jupiter and Mars, may </w:t>
      </w:r>
      <w:r w:rsidRPr="00775799">
        <w:rPr>
          <w:highlight w:val="green"/>
          <w:u w:val="single"/>
        </w:rPr>
        <w:t>contain more freshwater</w:t>
      </w:r>
      <w:r w:rsidRPr="00536DBE">
        <w:rPr>
          <w:u w:val="single"/>
        </w:rPr>
        <w:t xml:space="preserve"> (as ice) </w:t>
      </w:r>
      <w:r w:rsidRPr="00775799">
        <w:rPr>
          <w:highlight w:val="green"/>
          <w:u w:val="single"/>
        </w:rPr>
        <w:t>than all of Earth</w:t>
      </w:r>
      <w:r w:rsidRPr="00536DBE">
        <w:rPr>
          <w:u w:val="single"/>
        </w:rPr>
        <w:t xml:space="preserve"> does</w:t>
      </w:r>
      <w:r w:rsidRPr="0093592D">
        <w:rPr>
          <w:sz w:val="16"/>
        </w:rPr>
        <w:t xml:space="preserve">. In addition to quenching people’s thirst, </w:t>
      </w:r>
      <w:r w:rsidRPr="00DA4F62">
        <w:rPr>
          <w:u w:val="single"/>
        </w:rPr>
        <w:t xml:space="preserve">this water could be turned into fuel for interplanetary spaceships. In that case, </w:t>
      </w:r>
      <w:r w:rsidRPr="00775799">
        <w:rPr>
          <w:highlight w:val="green"/>
          <w:u w:val="single"/>
        </w:rPr>
        <w:t>an ample supply of water</w:t>
      </w:r>
      <w:r w:rsidRPr="00DA4F62">
        <w:rPr>
          <w:u w:val="single"/>
        </w:rPr>
        <w:t xml:space="preserve"> would be the </w:t>
      </w:r>
      <w:r w:rsidRPr="00775799">
        <w:rPr>
          <w:highlight w:val="green"/>
          <w:u w:val="single"/>
        </w:rPr>
        <w:t>key to a happy future</w:t>
      </w:r>
      <w:r w:rsidRPr="00DA4F62">
        <w:rPr>
          <w:u w:val="single"/>
        </w:rPr>
        <w:t xml:space="preserve"> not just down here on the ground, but up among the stars as well.</w:t>
      </w:r>
    </w:p>
    <w:p w14:paraId="33287C29" w14:textId="77777777" w:rsidR="00805A79" w:rsidRDefault="00805A79" w:rsidP="00805A79"/>
    <w:p w14:paraId="622995B0" w14:textId="571A72DF" w:rsidR="00120AB7" w:rsidRDefault="00120AB7" w:rsidP="00120AB7"/>
    <w:p w14:paraId="2CB5CAE0" w14:textId="6C5E85C0" w:rsidR="00CE073C" w:rsidRDefault="00CE073C" w:rsidP="00CE073C">
      <w:pPr>
        <w:pStyle w:val="Heading2"/>
      </w:pPr>
      <w:r>
        <w:lastRenderedPageBreak/>
        <w:t>1NC – OFF</w:t>
      </w:r>
    </w:p>
    <w:p w14:paraId="2900D4CE" w14:textId="013DF7C9" w:rsidR="00CE073C" w:rsidRDefault="00CE073C" w:rsidP="00CE073C"/>
    <w:p w14:paraId="582983CF" w14:textId="3F37EED5" w:rsidR="00CE073C" w:rsidRDefault="00216DF3" w:rsidP="00CE073C">
      <w:pPr>
        <w:pStyle w:val="Heading4"/>
      </w:pPr>
      <w:r>
        <w:t>states</w:t>
      </w:r>
      <w:r w:rsidR="00CE073C">
        <w:t xml:space="preserve"> ought to:</w:t>
      </w:r>
    </w:p>
    <w:p w14:paraId="4BB26F5F" w14:textId="77777777" w:rsidR="00CE073C" w:rsidRPr="007529D5" w:rsidRDefault="00CE073C" w:rsidP="00CE073C">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17675AD1" w14:textId="77777777" w:rsidR="00CE073C" w:rsidRPr="007529D5" w:rsidRDefault="00CE073C" w:rsidP="00CE073C">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7313CC74" w14:textId="77777777" w:rsidR="00CE073C" w:rsidRPr="007529D5" w:rsidRDefault="00CE073C" w:rsidP="00CE073C">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599777BF" w14:textId="77777777" w:rsidR="00CE073C" w:rsidRPr="007529D5" w:rsidRDefault="00CE073C" w:rsidP="00CE073C"/>
    <w:p w14:paraId="22D9D319" w14:textId="77777777" w:rsidR="00CE073C" w:rsidRPr="00DE27BE" w:rsidRDefault="00CE073C" w:rsidP="00CE073C">
      <w:pPr>
        <w:pStyle w:val="Heading4"/>
      </w:pPr>
      <w:r>
        <w:t>Solves the Aff.</w:t>
      </w:r>
    </w:p>
    <w:p w14:paraId="19843176" w14:textId="77777777" w:rsidR="00CE073C" w:rsidRPr="00B656DC" w:rsidRDefault="00CE073C" w:rsidP="00CE073C">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7F6A4B5D" w14:textId="77777777" w:rsidR="00CE073C" w:rsidRPr="00DE27BE" w:rsidRDefault="00CE073C" w:rsidP="00CE073C">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w:t>
      </w:r>
      <w:proofErr w:type="gramStart"/>
      <w:r w:rsidRPr="00DE27BE">
        <w:rPr>
          <w:color w:val="474747"/>
          <w:szCs w:val="22"/>
          <w:shd w:val="clear" w:color="auto" w:fill="FFFFFF"/>
        </w:rPr>
        <w:t>in order to</w:t>
      </w:r>
      <w:proofErr w:type="gramEnd"/>
      <w:r w:rsidRPr="00DE27BE">
        <w:rPr>
          <w:color w:val="474747"/>
          <w:szCs w:val="22"/>
          <w:shd w:val="clear" w:color="auto" w:fill="FFFFFF"/>
        </w:rPr>
        <w:t xml:space="preserve">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2BDA2446" w14:textId="77777777" w:rsidR="00CE073C" w:rsidRPr="00DE33BD" w:rsidRDefault="00CE073C" w:rsidP="00CE073C"/>
    <w:p w14:paraId="6AAE6413" w14:textId="77777777" w:rsidR="00CE073C" w:rsidRPr="00DE27BE" w:rsidRDefault="00CE073C" w:rsidP="00CE073C"/>
    <w:p w14:paraId="3F421427" w14:textId="77777777" w:rsidR="00CE073C" w:rsidRDefault="00CE073C" w:rsidP="00CE073C">
      <w:pPr>
        <w:pStyle w:val="Heading4"/>
        <w:rPr>
          <w:rFonts w:cs="Calibri"/>
        </w:rPr>
      </w:pPr>
      <w:r>
        <w:rPr>
          <w:rFonts w:cs="Calibri"/>
        </w:rPr>
        <w:t>That competes ---</w:t>
      </w:r>
    </w:p>
    <w:p w14:paraId="650C018B" w14:textId="77777777" w:rsidR="00CE073C" w:rsidRDefault="00CE073C" w:rsidP="00CE073C">
      <w:pPr>
        <w:pStyle w:val="Heading4"/>
      </w:pPr>
      <w:r>
        <w:t>1] Widespread support for OST overhaul means a new treaty is likely---top military leaders are pushing it.</w:t>
      </w:r>
    </w:p>
    <w:p w14:paraId="18A4287C" w14:textId="77777777" w:rsidR="00CE073C" w:rsidRPr="00B656DC" w:rsidRDefault="00CE073C" w:rsidP="00CE073C">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w:t>
      </w:r>
      <w:r w:rsidRPr="00CF7516">
        <w:rPr>
          <w:color w:val="333333"/>
          <w:szCs w:val="22"/>
          <w:shd w:val="clear" w:color="auto" w:fill="FFFFFF"/>
        </w:rPr>
        <w:lastRenderedPageBreak/>
        <w:t xml:space="preserve">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w:t>
        </w:r>
        <w:r w:rsidRPr="00CF7516">
          <w:rPr>
            <w:rStyle w:val="Hyperlink"/>
            <w:szCs w:val="22"/>
            <w:shd w:val="clear" w:color="auto" w:fill="FFFFFF"/>
          </w:rPr>
          <w:t>e</w:t>
        </w:r>
        <w:r w:rsidRPr="00CF7516">
          <w:rPr>
            <w:rStyle w:val="Hyperlink"/>
            <w:szCs w:val="22"/>
            <w:shd w:val="clear" w:color="auto" w:fill="FFFFFF"/>
          </w:rPr>
          <w:t>-treaty-atlantic-council/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6CB1E19B" w14:textId="77777777" w:rsidR="00CE073C" w:rsidRDefault="00CE073C" w:rsidP="00CE073C">
      <w:pPr>
        <w:rPr>
          <w:sz w:val="14"/>
          <w:szCs w:val="22"/>
        </w:rPr>
      </w:pPr>
      <w:r w:rsidRPr="00B656DC">
        <w:rPr>
          <w:sz w:val="14"/>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B656DC">
        <w:rPr>
          <w:sz w:val="14"/>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w:t>
      </w:r>
      <w:r>
        <w:rPr>
          <w:szCs w:val="22"/>
          <w:u w:val="single"/>
        </w:rPr>
        <w:t xml:space="preserve">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B656DC">
        <w:rPr>
          <w:sz w:val="14"/>
          <w:szCs w:val="22"/>
        </w:rPr>
        <w:t xml:space="preserve"> a new report from the Atlantic Council says. As it moves to do so, the US also should more aggressively court allies with an eye to establishing a “collective security alliance for space” among likeminded countries to “deter aggression” and defend “key resources and access.” “</w:t>
      </w:r>
      <w:r w:rsidRPr="00CF7516">
        <w:rPr>
          <w:szCs w:val="22"/>
          <w:u w:val="single"/>
        </w:rPr>
        <w:t>The 1967 Treaty is dated. It was written, literally, in a different era</w:t>
      </w:r>
      <w:r w:rsidRPr="00B656DC">
        <w:rPr>
          <w:sz w:val="14"/>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656DC">
        <w:rPr>
          <w:sz w:val="14"/>
          <w:szCs w:val="22"/>
        </w:rPr>
        <w:t xml:space="preserve">. “At present it is too broad, and in some cases it’s probably overly specific.” The year-long study, </w:t>
      </w:r>
      <w:hyperlink r:id="rId13" w:history="1">
        <w:r w:rsidRPr="00B656DC">
          <w:rPr>
            <w:rStyle w:val="Hyperlink"/>
            <w:rFonts w:eastAsiaTheme="majorEastAsia"/>
            <w:sz w:val="14"/>
            <w:szCs w:val="22"/>
          </w:rPr>
          <w:t>“The Future of Security In Space: A Thirty-Years US S</w:t>
        </w:r>
        <w:r w:rsidRPr="00B656DC">
          <w:rPr>
            <w:rStyle w:val="Hyperlink"/>
            <w:rFonts w:eastAsiaTheme="majorEastAsia"/>
            <w:sz w:val="14"/>
            <w:szCs w:val="22"/>
          </w:rPr>
          <w:t>t</w:t>
        </w:r>
        <w:r w:rsidRPr="00B656DC">
          <w:rPr>
            <w:rStyle w:val="Hyperlink"/>
            <w:rFonts w:eastAsiaTheme="majorEastAsia"/>
            <w:sz w:val="14"/>
            <w:szCs w:val="22"/>
          </w:rPr>
          <w:t xml:space="preserve">rategy” </w:t>
        </w:r>
      </w:hyperlink>
      <w:r w:rsidRPr="00B656DC">
        <w:rPr>
          <w:sz w:val="14"/>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B656DC">
        <w:rPr>
          <w:sz w:val="14"/>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B656DC">
        <w:rPr>
          <w:sz w:val="14"/>
          <w:szCs w:val="22"/>
        </w:rPr>
        <w:t xml:space="preserve"> — from exploration to commercial ventures to military interactions. As the two argued in a recent </w:t>
      </w:r>
      <w:hyperlink r:id="rId14" w:history="1">
        <w:r w:rsidRPr="00B656DC">
          <w:rPr>
            <w:rStyle w:val="Hyperlink"/>
            <w:rFonts w:eastAsiaTheme="majorEastAsia"/>
            <w:sz w:val="14"/>
            <w:szCs w:val="22"/>
          </w:rPr>
          <w:t>op-ed in Breaking D,</w:t>
        </w:r>
      </w:hyperlink>
      <w:r w:rsidRPr="00B656DC">
        <w:rPr>
          <w:sz w:val="14"/>
          <w:szCs w:val="22"/>
        </w:rPr>
        <w:t xml:space="preserve"> “Great-power competition among the United States, China, and Russia has launched into outer space without rules governing the game.” “The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B656DC">
        <w:rPr>
          <w:sz w:val="14"/>
          <w:szCs w:val="22"/>
        </w:rPr>
        <w:t xml:space="preserve"> the study argues. James elaborated that the idea would be to craft </w:t>
      </w:r>
      <w:r w:rsidRPr="006C75E4">
        <w:rPr>
          <w:szCs w:val="22"/>
          <w:highlight w:val="green"/>
          <w:u w:val="single"/>
        </w:rPr>
        <w:t>a more expansive treaty</w:t>
      </w:r>
      <w:r w:rsidRPr="00B656DC">
        <w:rPr>
          <w:sz w:val="14"/>
          <w:szCs w:val="22"/>
        </w:rPr>
        <w:t xml:space="preserve"> that </w:t>
      </w:r>
      <w:r w:rsidRPr="006C75E4">
        <w:rPr>
          <w:szCs w:val="22"/>
          <w:highlight w:val="green"/>
          <w:u w:val="single"/>
        </w:rPr>
        <w:t>covers</w:t>
      </w:r>
      <w:r w:rsidRPr="00CF7516">
        <w:rPr>
          <w:szCs w:val="22"/>
          <w:u w:val="single"/>
        </w:rPr>
        <w:t xml:space="preserve"> emerging issues like debris mitigation and removal and</w:t>
      </w:r>
      <w:r>
        <w:rPr>
          <w:szCs w:val="22"/>
          <w:u w:val="single"/>
        </w:rPr>
        <w:t xml:space="preserve"> </w:t>
      </w:r>
      <w:hyperlink r:id="rId15" w:history="1">
        <w:r w:rsidRPr="006C75E4">
          <w:rPr>
            <w:rStyle w:val="Emphasis"/>
            <w:rFonts w:eastAsiaTheme="majorEastAsia"/>
            <w:szCs w:val="22"/>
            <w:highlight w:val="green"/>
          </w:rPr>
          <w:t>commercial extraction of resources</w:t>
        </w:r>
      </w:hyperlink>
      <w:r>
        <w:rPr>
          <w:rStyle w:val="Emphasis"/>
          <w:szCs w:val="22"/>
          <w:highlight w:val="green"/>
        </w:rPr>
        <w:t xml:space="preserve"> </w:t>
      </w:r>
      <w:r w:rsidRPr="006C75E4">
        <w:rPr>
          <w:rStyle w:val="Emphasis"/>
          <w:szCs w:val="22"/>
          <w:highlight w:val="green"/>
        </w:rPr>
        <w:t>from the Moon and/or asteroids</w:t>
      </w:r>
      <w:r w:rsidRPr="00B656DC">
        <w:rPr>
          <w:sz w:val="14"/>
          <w:szCs w:val="22"/>
          <w:highlight w:val="green"/>
        </w:rPr>
        <w:t>.</w:t>
      </w:r>
      <w:r w:rsidRPr="00B656DC">
        <w:rPr>
          <w:sz w:val="14"/>
          <w:szCs w:val="22"/>
        </w:rPr>
        <w:t xml:space="preserve"> That said, she stressed that the US should not abandon the OST — which has been signed by 193 nations — unless and until something new is there to replace it.</w:t>
      </w:r>
    </w:p>
    <w:p w14:paraId="7F28D8DD" w14:textId="77777777" w:rsidR="00CE073C" w:rsidRPr="00B656DC" w:rsidRDefault="00CE073C" w:rsidP="00CE073C">
      <w:pPr>
        <w:rPr>
          <w:sz w:val="14"/>
          <w:szCs w:val="22"/>
        </w:rPr>
      </w:pPr>
    </w:p>
    <w:p w14:paraId="5D14834E" w14:textId="77777777" w:rsidR="00CE073C" w:rsidRDefault="00CE073C" w:rsidP="00CE073C">
      <w:pPr>
        <w:pStyle w:val="Heading4"/>
      </w:pPr>
      <w:r>
        <w:t>2] Space law is typically treaty-based---Russian and Chinese proposals prove.</w:t>
      </w:r>
    </w:p>
    <w:p w14:paraId="76FE2C43" w14:textId="77777777" w:rsidR="00CE073C" w:rsidRPr="00B656DC" w:rsidRDefault="00CE073C" w:rsidP="00CE073C">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0FF4F9E2" w14:textId="77777777" w:rsidR="00CE073C" w:rsidRDefault="00CE073C" w:rsidP="00CE073C">
      <w:pPr>
        <w:rPr>
          <w:sz w:val="14"/>
          <w:szCs w:val="22"/>
        </w:rPr>
      </w:pPr>
      <w:r w:rsidRPr="00B656DC">
        <w:rPr>
          <w:sz w:val="14"/>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B656DC">
        <w:rPr>
          <w:sz w:val="14"/>
          <w:szCs w:val="22"/>
        </w:rPr>
        <w:t>to ban the deployment of weapons</w:t>
      </w:r>
      <w:r w:rsidRPr="00477939">
        <w:rPr>
          <w:szCs w:val="22"/>
          <w:u w:val="single"/>
        </w:rPr>
        <w:t xml:space="preserve"> </w:t>
      </w:r>
      <w:r w:rsidRPr="006C75E4">
        <w:rPr>
          <w:rStyle w:val="Emphasis"/>
          <w:szCs w:val="22"/>
          <w:highlight w:val="green"/>
        </w:rPr>
        <w:t>in outer space</w:t>
      </w:r>
      <w:r w:rsidRPr="00B656DC">
        <w:rPr>
          <w:sz w:val="14"/>
          <w:szCs w:val="22"/>
        </w:rPr>
        <w:t xml:space="preserve">, a senior Russian arms negotiator said on Friday. Valery </w:t>
      </w:r>
      <w:proofErr w:type="spellStart"/>
      <w:r w:rsidRPr="00B656DC">
        <w:rPr>
          <w:sz w:val="14"/>
          <w:szCs w:val="22"/>
        </w:rPr>
        <w:t>Loshchinin</w:t>
      </w:r>
      <w:proofErr w:type="spellEnd"/>
      <w:r w:rsidRPr="00B656DC">
        <w:rPr>
          <w:sz w:val="14"/>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r>
        <w:rPr>
          <w:szCs w:val="22"/>
          <w:u w:val="single"/>
        </w:rPr>
        <w:t xml:space="preserve"> </w:t>
      </w:r>
      <w:r w:rsidRPr="00B656DC">
        <w:rPr>
          <w:sz w:val="14"/>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B656DC">
        <w:rPr>
          <w:sz w:val="14"/>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B656DC">
        <w:rPr>
          <w:sz w:val="14"/>
          <w:szCs w:val="22"/>
        </w:rPr>
        <w:t xml:space="preserve">. </w:t>
      </w:r>
      <w:proofErr w:type="spellStart"/>
      <w:r w:rsidRPr="00B656DC">
        <w:rPr>
          <w:sz w:val="14"/>
          <w:szCs w:val="22"/>
        </w:rPr>
        <w:t>Loshchinin</w:t>
      </w:r>
      <w:proofErr w:type="spellEnd"/>
      <w:r w:rsidRPr="00B656DC">
        <w:rPr>
          <w:sz w:val="14"/>
          <w:szCs w:val="22"/>
        </w:rPr>
        <w:t xml:space="preserve"> gave no details on the proposal which has been circulated to some senior diplomats. Tensions between Russia and the United States have deepened in recent years over U.S. plans to revive its stalled “Star Wars” program from the 1980s with a new generation of missile defense shields. </w:t>
      </w:r>
      <w:r w:rsidRPr="00477939">
        <w:rPr>
          <w:szCs w:val="22"/>
          <w:u w:val="single"/>
        </w:rPr>
        <w:t xml:space="preserve">Nuclear and other weapons of mass destruction are banned from space under </w:t>
      </w:r>
      <w:r w:rsidRPr="00477939">
        <w:rPr>
          <w:rStyle w:val="Emphasis"/>
          <w:szCs w:val="22"/>
        </w:rPr>
        <w:t>a 1967 international treaty.</w:t>
      </w:r>
      <w:r w:rsidRPr="00B656DC">
        <w:rPr>
          <w:sz w:val="14"/>
          <w:szCs w:val="22"/>
        </w:rPr>
        <w:t xml:space="preserve"> But Washington’s plans have stirred concerns about non-nuclear arms in space.</w:t>
      </w:r>
    </w:p>
    <w:p w14:paraId="44230A2D" w14:textId="77777777" w:rsidR="00CE073C" w:rsidRPr="00B656DC" w:rsidRDefault="00CE073C" w:rsidP="00CE073C">
      <w:pPr>
        <w:rPr>
          <w:sz w:val="14"/>
          <w:szCs w:val="22"/>
        </w:rPr>
      </w:pPr>
    </w:p>
    <w:p w14:paraId="0F4A273C" w14:textId="77777777" w:rsidR="00CE073C" w:rsidRDefault="00CE073C" w:rsidP="00CE073C">
      <w:pPr>
        <w:pStyle w:val="Heading4"/>
      </w:pPr>
      <w:r>
        <w:t>3] Treaties are the foundation of space law.</w:t>
      </w:r>
    </w:p>
    <w:p w14:paraId="2ACFD5D5" w14:textId="77777777" w:rsidR="00CE073C" w:rsidRPr="00B656DC" w:rsidRDefault="00CE073C" w:rsidP="00CE073C">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7"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024B063A" w14:textId="77777777" w:rsidR="00CE073C" w:rsidRPr="00B656DC" w:rsidRDefault="00CE073C" w:rsidP="00CE073C">
      <w:pPr>
        <w:rPr>
          <w:sz w:val="14"/>
          <w:szCs w:val="22"/>
        </w:rPr>
      </w:pPr>
      <w:r w:rsidRPr="00B656DC">
        <w:rPr>
          <w:sz w:val="14"/>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B656DC">
        <w:rPr>
          <w:sz w:val="14"/>
          <w:szCs w:val="22"/>
        </w:rPr>
        <w:t xml:space="preserve"> of these treaties </w:t>
      </w:r>
      <w:r w:rsidRPr="00253B27">
        <w:rPr>
          <w:szCs w:val="22"/>
          <w:u w:val="single"/>
        </w:rPr>
        <w:t>is the</w:t>
      </w:r>
      <w:r w:rsidRPr="00B656DC">
        <w:rPr>
          <w:sz w:val="14"/>
          <w:szCs w:val="22"/>
        </w:rPr>
        <w:t xml:space="preserve"> “Treaty on Principles Governing the Activities of States in the Exploration and Use of Outer Space including the Moon and Other Celestial Bodies,” </w:t>
      </w:r>
      <w:r w:rsidRPr="00B656DC">
        <w:rPr>
          <w:sz w:val="14"/>
          <w:szCs w:val="22"/>
        </w:rPr>
        <w:lastRenderedPageBreak/>
        <w:t>more commonly known as the </w:t>
      </w:r>
      <w:r w:rsidRPr="00B656DC">
        <w:rPr>
          <w:rStyle w:val="Strong"/>
          <w:rFonts w:eastAsiaTheme="majorEastAsia"/>
          <w:color w:val="484247"/>
          <w:sz w:val="14"/>
          <w:szCs w:val="22"/>
        </w:rPr>
        <w:t>Outer Space Treaty </w:t>
      </w:r>
      <w:r w:rsidRPr="00B656DC">
        <w:rPr>
          <w:sz w:val="14"/>
          <w:szCs w:val="22"/>
        </w:rPr>
        <w:t>or</w:t>
      </w:r>
      <w:r w:rsidRPr="00B656DC">
        <w:rPr>
          <w:b/>
          <w:bCs/>
          <w:sz w:val="14"/>
          <w:szCs w:val="22"/>
        </w:rPr>
        <w:t> </w:t>
      </w:r>
      <w:r w:rsidRPr="00253B27">
        <w:rPr>
          <w:rStyle w:val="Strong"/>
          <w:rFonts w:eastAsiaTheme="majorEastAsia"/>
          <w:color w:val="484247"/>
          <w:szCs w:val="22"/>
          <w:u w:val="single"/>
        </w:rPr>
        <w:t>OST</w:t>
      </w:r>
      <w:r w:rsidRPr="00B656DC">
        <w:rPr>
          <w:sz w:val="14"/>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B656DC">
        <w:rPr>
          <w:sz w:val="14"/>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133A9B3E" w14:textId="77777777" w:rsidR="00CE073C" w:rsidRPr="00B63600" w:rsidRDefault="00CE073C" w:rsidP="00CE073C">
      <w:pPr>
        <w:rPr>
          <w:szCs w:val="22"/>
        </w:rPr>
      </w:pPr>
    </w:p>
    <w:p w14:paraId="4A624788" w14:textId="77777777" w:rsidR="00CE073C" w:rsidRPr="00DE33BD" w:rsidRDefault="00CE073C" w:rsidP="00CE073C">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375F0B1E" w14:textId="77777777" w:rsidR="00CE073C" w:rsidRPr="00DE33BD" w:rsidRDefault="00CE073C" w:rsidP="00CE073C">
      <w:r w:rsidRPr="00DE33BD">
        <w:rPr>
          <w:rStyle w:val="Style13ptBold"/>
        </w:rPr>
        <w:t>Koplow, 9</w:t>
      </w:r>
      <w:r w:rsidRPr="00DE33BD">
        <w:t xml:space="preserve"> – Professor of Law, Georgetown University Law Center.</w:t>
      </w:r>
    </w:p>
    <w:p w14:paraId="543A4827" w14:textId="77777777" w:rsidR="00CE073C" w:rsidRPr="00DE33BD" w:rsidRDefault="00CE073C" w:rsidP="00CE073C">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8" w:history="1">
        <w:r w:rsidRPr="00DE33BD">
          <w:rPr>
            <w:rStyle w:val="Hyperlink"/>
          </w:rPr>
          <w:t>http://scholarship.law.georgetown.edu/cgi/viewcontent.cgi?article=1452&amp;context=facpub</w:t>
        </w:r>
      </w:hyperlink>
    </w:p>
    <w:p w14:paraId="5AEEDA3B" w14:textId="77777777" w:rsidR="00CE073C" w:rsidRPr="00DE33BD" w:rsidRDefault="00CE073C" w:rsidP="00CE073C">
      <w:pPr>
        <w:rPr>
          <w:rStyle w:val="Emphasis"/>
        </w:rPr>
      </w:pPr>
      <w:r w:rsidRPr="00B656DC">
        <w:rPr>
          <w:sz w:val="14"/>
        </w:rPr>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B656DC">
        <w:rPr>
          <w:sz w:val="14"/>
        </w:rPr>
        <w:t xml:space="preserve"> the </w:t>
      </w:r>
      <w:r w:rsidRPr="00DE33BD">
        <w:rPr>
          <w:rStyle w:val="StyleUnderline"/>
        </w:rPr>
        <w:t>negotiation</w:t>
      </w:r>
      <w:r w:rsidRPr="00B656DC">
        <w:rPr>
          <w:sz w:val="14"/>
        </w:rPr>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B656DC">
        <w:rPr>
          <w:sz w:val="14"/>
        </w:rPr>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B656DC">
        <w:rPr>
          <w:sz w:val="14"/>
        </w:rPr>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B656DC">
        <w:rPr>
          <w:sz w:val="14"/>
        </w:rPr>
        <w:t xml:space="preserve">, and the world need not pursue just one of these alternatives in isolation. </w:t>
      </w: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B656DC">
        <w:rPr>
          <w:sz w:val="14"/>
        </w:rPr>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B656DC">
        <w:rPr>
          <w:sz w:val="14"/>
        </w:rPr>
        <w:t xml:space="preserve">, </w:t>
      </w:r>
      <w:r w:rsidRPr="006C75E4">
        <w:rPr>
          <w:rStyle w:val="StyleUnderline"/>
          <w:highlight w:val="green"/>
        </w:rPr>
        <w:t>constructing a similar</w:t>
      </w:r>
      <w:r w:rsidRPr="00B656DC">
        <w:rPr>
          <w:sz w:val="14"/>
        </w:rPr>
        <w:t xml:space="preserve"> (</w:t>
      </w:r>
      <w:r w:rsidRPr="00DE33BD">
        <w:rPr>
          <w:rStyle w:val="Emphasis"/>
        </w:rPr>
        <w:t>although not completely equivalent</w:t>
      </w:r>
      <w:r w:rsidRPr="00B656DC">
        <w:rPr>
          <w:sz w:val="14"/>
        </w:rPr>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41579630" w14:textId="77777777" w:rsidR="00CE073C" w:rsidRPr="00CE073C" w:rsidRDefault="00CE073C" w:rsidP="00CE073C"/>
    <w:p w14:paraId="1C771B9C" w14:textId="5D0F07C9" w:rsidR="00120AB7" w:rsidRDefault="00120AB7" w:rsidP="00120AB7">
      <w:pPr>
        <w:pStyle w:val="Heading2"/>
      </w:pPr>
      <w:r>
        <w:lastRenderedPageBreak/>
        <w:t>1NC – OFF</w:t>
      </w:r>
    </w:p>
    <w:p w14:paraId="5A627224" w14:textId="24AA9F82" w:rsidR="00120AB7" w:rsidRDefault="00120AB7" w:rsidP="00120AB7"/>
    <w:p w14:paraId="23B22244" w14:textId="77777777" w:rsidR="00120AB7" w:rsidRDefault="00120AB7" w:rsidP="00120AB7">
      <w:pPr>
        <w:pStyle w:val="Heading4"/>
      </w:pPr>
      <w:r>
        <w:t xml:space="preserve">FY 22 appropriations will </w:t>
      </w:r>
      <w:r>
        <w:rPr>
          <w:u w:val="single"/>
        </w:rPr>
        <w:t xml:space="preserve">pass now </w:t>
      </w:r>
      <w:r>
        <w:t xml:space="preserve">if Congress maintains </w:t>
      </w:r>
      <w:r>
        <w:rPr>
          <w:u w:val="single"/>
        </w:rPr>
        <w:t>bipartisanship</w:t>
      </w:r>
      <w:r>
        <w:t xml:space="preserve">—otherwise, yearlong CR </w:t>
      </w:r>
      <w:r>
        <w:rPr>
          <w:u w:val="single"/>
        </w:rPr>
        <w:t xml:space="preserve">ruins </w:t>
      </w:r>
      <w:r>
        <w:t>military modernization and defense startup funding</w:t>
      </w:r>
    </w:p>
    <w:p w14:paraId="03D949B9" w14:textId="77777777" w:rsidR="00120AB7" w:rsidRPr="004D4F35" w:rsidRDefault="00120AB7" w:rsidP="00120AB7">
      <w:r w:rsidRPr="007E1F03">
        <w:rPr>
          <w:rStyle w:val="Style13ptBold"/>
        </w:rPr>
        <w:t>Gould 1/21</w:t>
      </w:r>
      <w:r>
        <w:t xml:space="preserve"> [Joe Gould is senior Pentagon reporter for Defense News, “Defense industry frets as funding talks crawl”, 1/21/2022, </w:t>
      </w:r>
      <w:r w:rsidRPr="004D4F35">
        <w:t>https://www.defensenews.com/congress/budget/2022/01/21/defense-industry-frets-as-funding-talks-crawl/</w:t>
      </w:r>
      <w:r>
        <w:t>]</w:t>
      </w:r>
    </w:p>
    <w:p w14:paraId="41EDE878" w14:textId="77777777" w:rsidR="00120AB7" w:rsidRPr="00C74EDB" w:rsidRDefault="00120AB7" w:rsidP="00120AB7">
      <w:pPr>
        <w:rPr>
          <w:sz w:val="14"/>
        </w:rPr>
      </w:pPr>
      <w:r w:rsidRPr="00FB58FC">
        <w:rPr>
          <w:rStyle w:val="StyleUnderline"/>
        </w:rPr>
        <w:t>Despite repeated warnings</w:t>
      </w:r>
      <w:r w:rsidRPr="00C74EDB">
        <w:rPr>
          <w:sz w:val="14"/>
        </w:rPr>
        <w:t xml:space="preserve"> from uniformed Pentagon leaders and lawmakers of both parties </w:t>
      </w:r>
      <w:r w:rsidRPr="00FB58FC">
        <w:rPr>
          <w:rStyle w:val="StyleUnderline"/>
        </w:rPr>
        <w:t xml:space="preserve">that a </w:t>
      </w:r>
      <w:proofErr w:type="gramStart"/>
      <w:r w:rsidRPr="00FB58FC">
        <w:rPr>
          <w:rStyle w:val="StyleUnderline"/>
        </w:rPr>
        <w:t>full-year</w:t>
      </w:r>
      <w:proofErr w:type="gramEnd"/>
      <w:r w:rsidRPr="00FB58FC">
        <w:rPr>
          <w:rStyle w:val="StyleUnderline"/>
        </w:rPr>
        <w:t xml:space="preserve"> continuing resolution will hurt national security</w:t>
      </w:r>
      <w:r w:rsidRPr="00C74EDB">
        <w:rPr>
          <w:sz w:val="14"/>
        </w:rPr>
        <w:t xml:space="preserve">, some </w:t>
      </w:r>
      <w:r w:rsidRPr="00FB58FC">
        <w:rPr>
          <w:rStyle w:val="StyleUnderline"/>
        </w:rPr>
        <w:t>defense industry advocates are still worried about an impasse</w:t>
      </w:r>
      <w:r w:rsidRPr="00C74EDB">
        <w:rPr>
          <w:sz w:val="14"/>
        </w:rPr>
        <w:t xml:space="preserve">. On Thursday, both chambers of </w:t>
      </w:r>
      <w:r w:rsidRPr="00FB58FC">
        <w:rPr>
          <w:rStyle w:val="StyleUnderline"/>
        </w:rPr>
        <w:t>Congress left town</w:t>
      </w:r>
      <w:r w:rsidRPr="00C74EDB">
        <w:rPr>
          <w:sz w:val="14"/>
        </w:rPr>
        <w:t xml:space="preserve"> on recess </w:t>
      </w:r>
      <w:r w:rsidRPr="00FB58FC">
        <w:rPr>
          <w:rStyle w:val="StyleUnderline"/>
        </w:rPr>
        <w:t xml:space="preserve">until the week of Jan. 31, after making </w:t>
      </w:r>
      <w:r w:rsidRPr="00FB58FC">
        <w:rPr>
          <w:rStyle w:val="Emphasis"/>
        </w:rPr>
        <w:t>scant progress</w:t>
      </w:r>
      <w:r w:rsidRPr="00C74EDB">
        <w:rPr>
          <w:sz w:val="14"/>
        </w:rPr>
        <w:t xml:space="preserve"> on a deal for an omnibus federal spending package. </w:t>
      </w:r>
      <w:r w:rsidRPr="006A326D">
        <w:rPr>
          <w:rStyle w:val="StyleUnderline"/>
          <w:highlight w:val="green"/>
        </w:rPr>
        <w:t>Amid partisan divisions over funding</w:t>
      </w:r>
      <w:r w:rsidRPr="00C74EDB">
        <w:rPr>
          <w:sz w:val="14"/>
        </w:rPr>
        <w:t xml:space="preserve"> levels and policy provisions, House Speaker Nancy </w:t>
      </w:r>
      <w:r w:rsidRPr="006A326D">
        <w:rPr>
          <w:rStyle w:val="StyleUnderline"/>
          <w:highlight w:val="green"/>
        </w:rPr>
        <w:t>Pelosi</w:t>
      </w:r>
      <w:r w:rsidRPr="00C74EDB">
        <w:rPr>
          <w:sz w:val="14"/>
        </w:rPr>
        <w:t xml:space="preserve">, D-N.Y., </w:t>
      </w:r>
      <w:r w:rsidRPr="006A326D">
        <w:rPr>
          <w:rStyle w:val="StyleUnderline"/>
          <w:highlight w:val="green"/>
        </w:rPr>
        <w:t>warned that a full-year CR</w:t>
      </w:r>
      <w:r w:rsidRPr="00FB58FC">
        <w:rPr>
          <w:rStyle w:val="StyleUnderline"/>
        </w:rPr>
        <w:t xml:space="preserve"> would </w:t>
      </w:r>
      <w:r w:rsidRPr="006A326D">
        <w:rPr>
          <w:rStyle w:val="StyleUnderline"/>
          <w:highlight w:val="green"/>
        </w:rPr>
        <w:t>create a national security crisis</w:t>
      </w:r>
      <w:r w:rsidRPr="00FB58FC">
        <w:rPr>
          <w:rStyle w:val="StyleUnderline"/>
        </w:rPr>
        <w:t xml:space="preserve"> </w:t>
      </w:r>
      <w:r w:rsidRPr="00C74EDB">
        <w:rPr>
          <w:sz w:val="14"/>
        </w:rPr>
        <w:t xml:space="preserve">― </w:t>
      </w:r>
      <w:proofErr w:type="gramStart"/>
      <w:r w:rsidRPr="00C74EDB">
        <w:rPr>
          <w:sz w:val="14"/>
        </w:rPr>
        <w:t>in an effort to</w:t>
      </w:r>
      <w:proofErr w:type="gramEnd"/>
      <w:r w:rsidRPr="00C74EDB">
        <w:rPr>
          <w:sz w:val="14"/>
        </w:rPr>
        <w:t xml:space="preserve"> pressure Republicans. </w:t>
      </w:r>
      <w:r w:rsidRPr="00C74EDB">
        <w:rPr>
          <w:sz w:val="14"/>
          <w:szCs w:val="16"/>
        </w:rPr>
        <w:t xml:space="preserve">“It is a national security issue of the highest priority, with the threats that exist out there. To go to a continuing resolution instead of a decision-making omnibus bill is to weaken our security and our stability,” Pelosi told reporters Thursday. “The Republicans should know that, so we hope we will be able to bring that legislation to the floor before [the current CR] expires.” </w:t>
      </w:r>
      <w:r w:rsidRPr="00C74EDB">
        <w:rPr>
          <w:sz w:val="14"/>
        </w:rPr>
        <w:t xml:space="preserve">With fiscal 2022 spending bills four months overdue, </w:t>
      </w:r>
      <w:r w:rsidRPr="00FB58FC">
        <w:rPr>
          <w:rStyle w:val="StyleUnderline"/>
        </w:rPr>
        <w:t>lawmakers</w:t>
      </w:r>
      <w:r w:rsidRPr="00C74EDB">
        <w:rPr>
          <w:sz w:val="14"/>
        </w:rPr>
        <w:t xml:space="preserve"> and the Pentagon </w:t>
      </w:r>
      <w:r w:rsidRPr="00FB58FC">
        <w:rPr>
          <w:rStyle w:val="StyleUnderline"/>
        </w:rPr>
        <w:t xml:space="preserve">have warned against </w:t>
      </w:r>
      <w:r w:rsidRPr="006A326D">
        <w:rPr>
          <w:rStyle w:val="StyleUnderline"/>
          <w:highlight w:val="green"/>
        </w:rPr>
        <w:t>a yearlong CR</w:t>
      </w:r>
      <w:r w:rsidRPr="00FB58FC">
        <w:rPr>
          <w:rStyle w:val="StyleUnderline"/>
        </w:rPr>
        <w:t xml:space="preserve"> that </w:t>
      </w:r>
      <w:r w:rsidRPr="006A326D">
        <w:rPr>
          <w:rStyle w:val="StyleUnderline"/>
          <w:highlight w:val="green"/>
        </w:rPr>
        <w:t>would freeze defense spending at</w:t>
      </w:r>
      <w:r w:rsidRPr="00FB58FC">
        <w:rPr>
          <w:rStyle w:val="StyleUnderline"/>
        </w:rPr>
        <w:t xml:space="preserve"> the level of </w:t>
      </w:r>
      <w:r w:rsidRPr="006A326D">
        <w:rPr>
          <w:rStyle w:val="StyleUnderline"/>
          <w:highlight w:val="green"/>
        </w:rPr>
        <w:t>2021 appropriations</w:t>
      </w:r>
      <w:r w:rsidRPr="00C74EDB">
        <w:rPr>
          <w:sz w:val="14"/>
        </w:rPr>
        <w:t xml:space="preserve">. CRs continue funding at the previous year’s level, </w:t>
      </w:r>
      <w:r w:rsidRPr="006A326D">
        <w:rPr>
          <w:rStyle w:val="StyleUnderline"/>
          <w:highlight w:val="green"/>
        </w:rPr>
        <w:t>prevent</w:t>
      </w:r>
      <w:r w:rsidRPr="00FB58FC">
        <w:rPr>
          <w:rStyle w:val="StyleUnderline"/>
        </w:rPr>
        <w:t xml:space="preserve">ing the </w:t>
      </w:r>
      <w:r w:rsidRPr="006A326D">
        <w:rPr>
          <w:rStyle w:val="StyleUnderline"/>
          <w:highlight w:val="green"/>
        </w:rPr>
        <w:t>Pentagon from starting new</w:t>
      </w:r>
      <w:r w:rsidRPr="00FB58FC">
        <w:rPr>
          <w:rStyle w:val="StyleUnderline"/>
        </w:rPr>
        <w:t xml:space="preserve"> </w:t>
      </w:r>
      <w:r w:rsidRPr="006A326D">
        <w:rPr>
          <w:rStyle w:val="StyleUnderline"/>
          <w:highlight w:val="green"/>
        </w:rPr>
        <w:t>acquisition</w:t>
      </w:r>
      <w:r w:rsidRPr="00FB58FC">
        <w:rPr>
          <w:rStyle w:val="StyleUnderline"/>
        </w:rPr>
        <w:t xml:space="preserve"> programs </w:t>
      </w:r>
      <w:r w:rsidRPr="006A326D">
        <w:rPr>
          <w:rStyle w:val="StyleUnderline"/>
          <w:highlight w:val="green"/>
        </w:rPr>
        <w:t xml:space="preserve">and </w:t>
      </w:r>
      <w:r w:rsidRPr="00FB58FC">
        <w:rPr>
          <w:rStyle w:val="StyleUnderline"/>
        </w:rPr>
        <w:t xml:space="preserve">ramping up </w:t>
      </w:r>
      <w:r w:rsidRPr="006A326D">
        <w:rPr>
          <w:rStyle w:val="StyleUnderline"/>
          <w:highlight w:val="green"/>
        </w:rPr>
        <w:t>production</w:t>
      </w:r>
      <w:r w:rsidRPr="00C74EDB">
        <w:rPr>
          <w:sz w:val="14"/>
        </w:rPr>
        <w:t xml:space="preserve"> quantities. And </w:t>
      </w:r>
      <w:r w:rsidRPr="006A326D">
        <w:rPr>
          <w:rStyle w:val="StyleUnderline"/>
          <w:highlight w:val="green"/>
        </w:rPr>
        <w:t>without</w:t>
      </w:r>
      <w:r w:rsidRPr="00FB58FC">
        <w:rPr>
          <w:rStyle w:val="StyleUnderline"/>
        </w:rPr>
        <w:t xml:space="preserve"> a </w:t>
      </w:r>
      <w:r w:rsidRPr="006A326D">
        <w:rPr>
          <w:rStyle w:val="StyleUnderline"/>
          <w:highlight w:val="green"/>
        </w:rPr>
        <w:t>2022</w:t>
      </w:r>
      <w:r w:rsidRPr="00FB58FC">
        <w:rPr>
          <w:rStyle w:val="StyleUnderline"/>
        </w:rPr>
        <w:t xml:space="preserve"> spending deal </w:t>
      </w:r>
      <w:r w:rsidRPr="006A326D">
        <w:rPr>
          <w:rStyle w:val="StyleUnderline"/>
          <w:highlight w:val="green"/>
        </w:rPr>
        <w:t>to set a</w:t>
      </w:r>
      <w:r w:rsidRPr="00FB58FC">
        <w:rPr>
          <w:rStyle w:val="StyleUnderline"/>
        </w:rPr>
        <w:t xml:space="preserve"> new </w:t>
      </w:r>
      <w:r w:rsidRPr="006A326D">
        <w:rPr>
          <w:rStyle w:val="StyleUnderline"/>
          <w:highlight w:val="green"/>
        </w:rPr>
        <w:t>baseline</w:t>
      </w:r>
      <w:r w:rsidRPr="00FB58FC">
        <w:rPr>
          <w:rStyle w:val="StyleUnderline"/>
        </w:rPr>
        <w:t xml:space="preserve">, </w:t>
      </w:r>
      <w:r w:rsidRPr="006A326D">
        <w:rPr>
          <w:rStyle w:val="StyleUnderline"/>
          <w:highlight w:val="green"/>
        </w:rPr>
        <w:t>the</w:t>
      </w:r>
      <w:r w:rsidRPr="00FB58FC">
        <w:rPr>
          <w:rStyle w:val="StyleUnderline"/>
        </w:rPr>
        <w:t xml:space="preserve"> </w:t>
      </w:r>
      <w:r w:rsidRPr="006A326D">
        <w:rPr>
          <w:rStyle w:val="StyleUnderline"/>
          <w:highlight w:val="green"/>
        </w:rPr>
        <w:t xml:space="preserve">president’s budget </w:t>
      </w:r>
      <w:r w:rsidRPr="00FB58FC">
        <w:rPr>
          <w:rStyle w:val="StyleUnderline"/>
        </w:rPr>
        <w:t xml:space="preserve">submission </w:t>
      </w:r>
      <w:r w:rsidRPr="006A326D">
        <w:rPr>
          <w:rStyle w:val="StyleUnderline"/>
          <w:highlight w:val="green"/>
        </w:rPr>
        <w:t>is</w:t>
      </w:r>
      <w:r w:rsidRPr="00FB58FC">
        <w:rPr>
          <w:rStyle w:val="StyleUnderline"/>
        </w:rPr>
        <w:t xml:space="preserve"> </w:t>
      </w:r>
      <w:r w:rsidRPr="006A326D">
        <w:rPr>
          <w:rStyle w:val="StyleUnderline"/>
          <w:highlight w:val="green"/>
        </w:rPr>
        <w:t>in limbo</w:t>
      </w:r>
      <w:r w:rsidRPr="00FB58FC">
        <w:rPr>
          <w:rStyle w:val="StyleUnderline"/>
        </w:rPr>
        <w:t xml:space="preserve"> </w:t>
      </w:r>
      <w:r w:rsidRPr="00C74EDB">
        <w:rPr>
          <w:sz w:val="14"/>
        </w:rPr>
        <w:t xml:space="preserve">and expected to come months late, </w:t>
      </w:r>
      <w:r w:rsidRPr="00FB58FC">
        <w:rPr>
          <w:rStyle w:val="StyleUnderline"/>
        </w:rPr>
        <w:t xml:space="preserve">which is </w:t>
      </w:r>
      <w:r w:rsidRPr="006A326D">
        <w:rPr>
          <w:rStyle w:val="StyleUnderline"/>
          <w:highlight w:val="green"/>
        </w:rPr>
        <w:t>sowing uncertainty for</w:t>
      </w:r>
      <w:r w:rsidRPr="00FB58FC">
        <w:rPr>
          <w:rStyle w:val="StyleUnderline"/>
        </w:rPr>
        <w:t xml:space="preserve"> </w:t>
      </w:r>
      <w:r w:rsidRPr="006A326D">
        <w:rPr>
          <w:rStyle w:val="StyleUnderline"/>
          <w:highlight w:val="green"/>
        </w:rPr>
        <w:t>the military and</w:t>
      </w:r>
      <w:r w:rsidRPr="00FB58FC">
        <w:rPr>
          <w:rStyle w:val="StyleUnderline"/>
        </w:rPr>
        <w:t xml:space="preserve"> </w:t>
      </w:r>
      <w:r w:rsidRPr="006A326D">
        <w:rPr>
          <w:rStyle w:val="StyleUnderline"/>
          <w:highlight w:val="green"/>
        </w:rPr>
        <w:t>its</w:t>
      </w:r>
      <w:r w:rsidRPr="00FB58FC">
        <w:rPr>
          <w:rStyle w:val="StyleUnderline"/>
        </w:rPr>
        <w:t xml:space="preserve"> </w:t>
      </w:r>
      <w:r w:rsidRPr="006A326D">
        <w:rPr>
          <w:rStyle w:val="StyleUnderline"/>
          <w:highlight w:val="green"/>
        </w:rPr>
        <w:t>vendors</w:t>
      </w:r>
      <w:r w:rsidRPr="00FB58FC">
        <w:rPr>
          <w:rStyle w:val="StyleUnderline"/>
        </w:rPr>
        <w:t>.</w:t>
      </w:r>
      <w:r>
        <w:rPr>
          <w:rStyle w:val="StyleUnderline"/>
        </w:rPr>
        <w:t xml:space="preserve"> </w:t>
      </w:r>
      <w:r w:rsidRPr="00C74EDB">
        <w:rPr>
          <w:sz w:val="14"/>
          <w:szCs w:val="16"/>
        </w:rPr>
        <w:t xml:space="preserve">President Joe Biden signed a defense policy bill that boosts his $753 billion national defense budget request for FY22 to $778 billion, a 3% increase. But Republicans have said they want more for defense, less than the 16% increase proposed by Democrats and an agreement on some politically charged policy riders. </w:t>
      </w:r>
      <w:r w:rsidRPr="00C74EDB">
        <w:rPr>
          <w:sz w:val="14"/>
        </w:rPr>
        <w:t xml:space="preserve">By the reckoning of National Defense Industrial Association Chairman Arnold Punaro, lawmakers could meet somewhere in the middle with 8% increases for both defense and nondefense, but that’s far from a certainty. </w:t>
      </w:r>
      <w:r w:rsidRPr="00FB58FC">
        <w:rPr>
          <w:rStyle w:val="StyleUnderline"/>
        </w:rPr>
        <w:t>Democrats have raised fears some Republicans see budget gridlock as an advantage heading into midterm elections and don’t want a deal at all.</w:t>
      </w:r>
      <w:r>
        <w:rPr>
          <w:rStyle w:val="StyleUnderline"/>
        </w:rPr>
        <w:t xml:space="preserve"> </w:t>
      </w:r>
      <w:r w:rsidRPr="00C74EDB">
        <w:rPr>
          <w:sz w:val="14"/>
          <w:szCs w:val="16"/>
        </w:rPr>
        <w:t>“We’re still in budget chaos,” Punaro told Defense News this week. “</w:t>
      </w:r>
      <w:proofErr w:type="gramStart"/>
      <w:r w:rsidRPr="00C74EDB">
        <w:rPr>
          <w:sz w:val="14"/>
          <w:szCs w:val="16"/>
        </w:rPr>
        <w:t>China’s</w:t>
      </w:r>
      <w:proofErr w:type="gramEnd"/>
      <w:r w:rsidRPr="00C74EDB">
        <w:rPr>
          <w:sz w:val="14"/>
          <w:szCs w:val="16"/>
        </w:rPr>
        <w:t xml:space="preserve"> on the march, Russia’s on the move and North Korea’s on the advance, and yet Congress is sitting on their duff, not passing a spending bill. It’s disgraceful.” The lack of a 2022 deal as a baseline for defense amid escalating inflation presents a huge challenge for Pentagon planners crafting the FY23 budget request, Punaro said. He worried the administration could make a flat budget request, potentially costing the Pentagon billions of dollars in buying power. </w:t>
      </w:r>
      <w:r w:rsidRPr="00C74EDB">
        <w:rPr>
          <w:sz w:val="14"/>
        </w:rPr>
        <w:t xml:space="preserve">Meanwhile, </w:t>
      </w:r>
      <w:r w:rsidRPr="00FB58FC">
        <w:rPr>
          <w:rStyle w:val="StyleUnderline"/>
        </w:rPr>
        <w:t xml:space="preserve">a </w:t>
      </w:r>
      <w:r w:rsidRPr="006A326D">
        <w:rPr>
          <w:rStyle w:val="StyleUnderline"/>
          <w:highlight w:val="green"/>
        </w:rPr>
        <w:t>full-year CR</w:t>
      </w:r>
      <w:r w:rsidRPr="00FB58FC">
        <w:rPr>
          <w:rStyle w:val="StyleUnderline"/>
        </w:rPr>
        <w:t xml:space="preserve"> would </w:t>
      </w:r>
      <w:r w:rsidRPr="006A326D">
        <w:rPr>
          <w:rStyle w:val="StyleUnderline"/>
          <w:highlight w:val="green"/>
        </w:rPr>
        <w:t xml:space="preserve">yield $11 </w:t>
      </w:r>
      <w:proofErr w:type="spellStart"/>
      <w:r w:rsidRPr="006A326D">
        <w:rPr>
          <w:rStyle w:val="StyleUnderline"/>
          <w:highlight w:val="green"/>
        </w:rPr>
        <w:t>billion</w:t>
      </w:r>
      <w:proofErr w:type="spellEnd"/>
      <w:r w:rsidRPr="006A326D">
        <w:rPr>
          <w:rStyle w:val="StyleUnderline"/>
          <w:highlight w:val="green"/>
        </w:rPr>
        <w:t xml:space="preserve"> of lost growth</w:t>
      </w:r>
      <w:r w:rsidRPr="00C74EDB">
        <w:rPr>
          <w:sz w:val="14"/>
        </w:rPr>
        <w:t xml:space="preserve">, while 7% inflation would mean another $50 billion in lost buying power, according to defense consultant Jim McAleese, the founder of McAleese &amp; Associates. Though the current CR runs out on Feb. 18., </w:t>
      </w:r>
      <w:r w:rsidRPr="006A326D">
        <w:rPr>
          <w:rStyle w:val="Emphasis"/>
          <w:highlight w:val="green"/>
        </w:rPr>
        <w:t>recent negotiations</w:t>
      </w:r>
      <w:r w:rsidRPr="00FB58FC">
        <w:rPr>
          <w:rStyle w:val="StyleUnderline"/>
        </w:rPr>
        <w:t xml:space="preserve"> in Congress </w:t>
      </w:r>
      <w:r w:rsidRPr="00FB58FC">
        <w:rPr>
          <w:rStyle w:val="Emphasis"/>
        </w:rPr>
        <w:t xml:space="preserve">have </w:t>
      </w:r>
      <w:r w:rsidRPr="006A326D">
        <w:rPr>
          <w:rStyle w:val="Emphasis"/>
          <w:highlight w:val="green"/>
        </w:rPr>
        <w:t>sparked some optimism</w:t>
      </w:r>
      <w:r w:rsidRPr="00FB58FC">
        <w:rPr>
          <w:rStyle w:val="Emphasis"/>
        </w:rPr>
        <w:t>.</w:t>
      </w:r>
      <w:r>
        <w:rPr>
          <w:rStyle w:val="Emphasis"/>
        </w:rPr>
        <w:t xml:space="preserve"> </w:t>
      </w:r>
      <w:r w:rsidRPr="00FB58FC">
        <w:rPr>
          <w:rStyle w:val="StyleUnderline"/>
        </w:rPr>
        <w:t>Lead appropriators</w:t>
      </w:r>
      <w:r w:rsidRPr="00C74EDB">
        <w:rPr>
          <w:sz w:val="14"/>
        </w:rPr>
        <w:t xml:space="preserve"> in the Senate </w:t>
      </w:r>
      <w:r w:rsidRPr="00FB58FC">
        <w:rPr>
          <w:rStyle w:val="StyleUnderline"/>
        </w:rPr>
        <w:t>met</w:t>
      </w:r>
      <w:r w:rsidRPr="00C74EDB">
        <w:rPr>
          <w:sz w:val="14"/>
        </w:rPr>
        <w:t xml:space="preserve"> Jan. 13 </w:t>
      </w:r>
      <w:r w:rsidRPr="00FB58FC">
        <w:rPr>
          <w:rStyle w:val="StyleUnderline"/>
        </w:rPr>
        <w:t>with</w:t>
      </w:r>
      <w:r w:rsidRPr="00C74EDB">
        <w:rPr>
          <w:sz w:val="14"/>
        </w:rPr>
        <w:t xml:space="preserve"> Senate Majority Leader Chuck </w:t>
      </w:r>
      <w:r w:rsidRPr="006A326D">
        <w:rPr>
          <w:rStyle w:val="StyleUnderline"/>
          <w:highlight w:val="green"/>
        </w:rPr>
        <w:t>Schumer</w:t>
      </w:r>
      <w:r w:rsidRPr="00FB58FC">
        <w:rPr>
          <w:rStyle w:val="StyleUnderline"/>
        </w:rPr>
        <w:t xml:space="preserve"> </w:t>
      </w:r>
      <w:r w:rsidRPr="006A326D">
        <w:rPr>
          <w:rStyle w:val="StyleUnderline"/>
          <w:highlight w:val="green"/>
        </w:rPr>
        <w:t>and</w:t>
      </w:r>
      <w:r w:rsidRPr="00C74EDB">
        <w:rPr>
          <w:sz w:val="14"/>
        </w:rPr>
        <w:t xml:space="preserve"> Senate Minority Leader Mitch </w:t>
      </w:r>
      <w:r w:rsidRPr="006A326D">
        <w:rPr>
          <w:rStyle w:val="StyleUnderline"/>
          <w:highlight w:val="green"/>
        </w:rPr>
        <w:t>McConnell</w:t>
      </w:r>
      <w:r w:rsidRPr="00C74EDB">
        <w:rPr>
          <w:sz w:val="14"/>
        </w:rPr>
        <w:t xml:space="preserve"> </w:t>
      </w:r>
      <w:r w:rsidRPr="00FB58FC">
        <w:rPr>
          <w:rStyle w:val="StyleUnderline"/>
        </w:rPr>
        <w:t xml:space="preserve">to </w:t>
      </w:r>
      <w:r w:rsidRPr="006A326D">
        <w:rPr>
          <w:rStyle w:val="StyleUnderline"/>
          <w:highlight w:val="green"/>
        </w:rPr>
        <w:t>set</w:t>
      </w:r>
      <w:r w:rsidRPr="00FB58FC">
        <w:rPr>
          <w:rStyle w:val="StyleUnderline"/>
        </w:rPr>
        <w:t xml:space="preserve"> the </w:t>
      </w:r>
      <w:r w:rsidRPr="006A326D">
        <w:rPr>
          <w:rStyle w:val="StyleUnderline"/>
          <w:highlight w:val="green"/>
        </w:rPr>
        <w:t>guidelines</w:t>
      </w:r>
      <w:r w:rsidRPr="00FB58FC">
        <w:rPr>
          <w:rStyle w:val="StyleUnderline"/>
        </w:rPr>
        <w:t xml:space="preserve"> for negotiations</w:t>
      </w:r>
      <w:r w:rsidRPr="00C74EDB">
        <w:rPr>
          <w:sz w:val="14"/>
        </w:rPr>
        <w:t xml:space="preserve">. From there, </w:t>
      </w:r>
      <w:r w:rsidRPr="006A326D">
        <w:rPr>
          <w:rStyle w:val="StyleUnderline"/>
          <w:highlight w:val="green"/>
        </w:rPr>
        <w:t>lead House and Senate appropriators</w:t>
      </w:r>
      <w:r w:rsidRPr="00FB58FC">
        <w:rPr>
          <w:rStyle w:val="StyleUnderline"/>
        </w:rPr>
        <w:t xml:space="preserve"> met to </w:t>
      </w:r>
      <w:r w:rsidRPr="006A326D">
        <w:rPr>
          <w:rStyle w:val="StyleUnderline"/>
          <w:highlight w:val="green"/>
        </w:rPr>
        <w:t>kick off talks</w:t>
      </w:r>
      <w:r w:rsidRPr="00C74EDB">
        <w:rPr>
          <w:sz w:val="14"/>
        </w:rPr>
        <w:t xml:space="preserve">, and </w:t>
      </w:r>
      <w:r w:rsidRPr="00FB58FC">
        <w:rPr>
          <w:rStyle w:val="StyleUnderline"/>
        </w:rPr>
        <w:t>Pelosi</w:t>
      </w:r>
      <w:r w:rsidRPr="00C74EDB">
        <w:rPr>
          <w:sz w:val="14"/>
        </w:rPr>
        <w:t xml:space="preserve"> </w:t>
      </w:r>
      <w:r w:rsidRPr="00FB58FC">
        <w:rPr>
          <w:rStyle w:val="StyleUnderline"/>
        </w:rPr>
        <w:t>has</w:t>
      </w:r>
      <w:r w:rsidRPr="00C74EDB">
        <w:rPr>
          <w:sz w:val="14"/>
        </w:rPr>
        <w:t xml:space="preserve"> said she’s </w:t>
      </w:r>
      <w:r w:rsidRPr="00FB58FC">
        <w:rPr>
          <w:rStyle w:val="StyleUnderline"/>
        </w:rPr>
        <w:t>been in discussions with House Appropriations Committee Chairwoman Rosa DeLauro</w:t>
      </w:r>
      <w:r w:rsidRPr="00C74EDB">
        <w:rPr>
          <w:sz w:val="14"/>
        </w:rPr>
        <w:t xml:space="preserve">, D-Conn. </w:t>
      </w:r>
      <w:r w:rsidRPr="00FB58FC">
        <w:rPr>
          <w:rStyle w:val="StyleUnderline"/>
        </w:rPr>
        <w:t>Asked Thursday whether it’s realistic to get an agreement by Feb. 18</w:t>
      </w:r>
      <w:r w:rsidRPr="00C74EDB">
        <w:rPr>
          <w:sz w:val="14"/>
        </w:rPr>
        <w:t xml:space="preserve">, as Congress was about to leave town </w:t>
      </w:r>
      <w:r w:rsidRPr="006A326D">
        <w:rPr>
          <w:rStyle w:val="StyleUnderline"/>
          <w:highlight w:val="green"/>
        </w:rPr>
        <w:t>Senate Appropriations</w:t>
      </w:r>
      <w:r w:rsidRPr="00C74EDB">
        <w:rPr>
          <w:sz w:val="14"/>
        </w:rPr>
        <w:t xml:space="preserve"> Committee </w:t>
      </w:r>
      <w:r w:rsidRPr="006A326D">
        <w:rPr>
          <w:rStyle w:val="StyleUnderline"/>
          <w:highlight w:val="green"/>
        </w:rPr>
        <w:t>Vice Chairman</w:t>
      </w:r>
      <w:r w:rsidRPr="00C74EDB">
        <w:rPr>
          <w:sz w:val="14"/>
        </w:rPr>
        <w:t xml:space="preserve"> Richard </w:t>
      </w:r>
      <w:r w:rsidRPr="006A326D">
        <w:rPr>
          <w:rStyle w:val="StyleUnderline"/>
          <w:highlight w:val="green"/>
        </w:rPr>
        <w:t>Shelby</w:t>
      </w:r>
      <w:r w:rsidRPr="00C74EDB">
        <w:rPr>
          <w:sz w:val="14"/>
        </w:rPr>
        <w:t xml:space="preserve">, R-Ala., </w:t>
      </w:r>
      <w:r w:rsidRPr="00FB58FC">
        <w:rPr>
          <w:rStyle w:val="StyleUnderline"/>
        </w:rPr>
        <w:t>said</w:t>
      </w:r>
      <w:r w:rsidRPr="00C74EDB">
        <w:rPr>
          <w:sz w:val="14"/>
        </w:rPr>
        <w:t xml:space="preserve">: “That’s a good question. </w:t>
      </w:r>
      <w:r w:rsidRPr="00FB58FC">
        <w:rPr>
          <w:rStyle w:val="StyleUnderline"/>
        </w:rPr>
        <w:t xml:space="preserve">It’d be </w:t>
      </w:r>
      <w:r w:rsidRPr="006A326D">
        <w:rPr>
          <w:rStyle w:val="StyleUnderline"/>
          <w:highlight w:val="green"/>
        </w:rPr>
        <w:t>hard to get it</w:t>
      </w:r>
      <w:r w:rsidRPr="00FB58FC">
        <w:rPr>
          <w:rStyle w:val="StyleUnderline"/>
        </w:rPr>
        <w:t xml:space="preserve"> by the 18th, but </w:t>
      </w:r>
      <w:r w:rsidRPr="006A326D">
        <w:rPr>
          <w:rStyle w:val="StyleUnderline"/>
          <w:highlight w:val="green"/>
        </w:rPr>
        <w:t>if we can make huge progress</w:t>
      </w:r>
      <w:r w:rsidRPr="00C74EDB">
        <w:rPr>
          <w:sz w:val="14"/>
        </w:rPr>
        <w:t xml:space="preserve">, </w:t>
      </w:r>
      <w:r w:rsidRPr="00FB58FC">
        <w:rPr>
          <w:rStyle w:val="Emphasis"/>
        </w:rPr>
        <w:t xml:space="preserve">we can </w:t>
      </w:r>
      <w:r w:rsidRPr="006A326D">
        <w:rPr>
          <w:rStyle w:val="Emphasis"/>
          <w:highlight w:val="green"/>
        </w:rPr>
        <w:t>probably get done soon</w:t>
      </w:r>
      <w:r w:rsidRPr="00C74EDB">
        <w:rPr>
          <w:sz w:val="14"/>
        </w:rPr>
        <w:t xml:space="preserve">.” It’s unclear whether looming international crises with Russia and Ukraine, China and Taiwan, and North Korean missile tests would add pressure to pass defense spending. When asked about Pelosi’s comments, Shelby seemed to dig in. “She’s right on that, but to underfund defense as some people would like to do, that would be a bigger challenge,” he said. At a House Appropriations Committee hearing Jan. 12 about the effects of a potential </w:t>
      </w:r>
      <w:r w:rsidRPr="006A326D">
        <w:rPr>
          <w:rStyle w:val="StyleUnderline"/>
          <w:highlight w:val="green"/>
        </w:rPr>
        <w:t>full-year CR</w:t>
      </w:r>
      <w:r w:rsidRPr="00C74EDB">
        <w:rPr>
          <w:sz w:val="14"/>
          <w:highlight w:val="green"/>
        </w:rPr>
        <w:t>,</w:t>
      </w:r>
      <w:r w:rsidRPr="00C74EDB">
        <w:rPr>
          <w:sz w:val="14"/>
        </w:rPr>
        <w:t xml:space="preserve"> the top officers of the Army, Navy, Air Force, Marine Corps and Space Force warned such a move </w:t>
      </w:r>
      <w:r w:rsidRPr="006A326D">
        <w:rPr>
          <w:rStyle w:val="StyleUnderline"/>
          <w:highlight w:val="green"/>
        </w:rPr>
        <w:t>would</w:t>
      </w:r>
      <w:r w:rsidRPr="006A326D">
        <w:rPr>
          <w:rStyle w:val="StyleUnderline"/>
        </w:rPr>
        <w:t xml:space="preserve"> </w:t>
      </w:r>
      <w:r w:rsidRPr="006A326D">
        <w:rPr>
          <w:rStyle w:val="StyleUnderline"/>
          <w:highlight w:val="green"/>
        </w:rPr>
        <w:t>sabotage</w:t>
      </w:r>
      <w:r w:rsidRPr="006A326D">
        <w:rPr>
          <w:rStyle w:val="StyleUnderline"/>
        </w:rPr>
        <w:t xml:space="preserve"> the military’s </w:t>
      </w:r>
      <w:r w:rsidRPr="006A326D">
        <w:rPr>
          <w:rStyle w:val="StyleUnderline"/>
          <w:highlight w:val="green"/>
        </w:rPr>
        <w:t>efforts to compete with China</w:t>
      </w:r>
      <w:r w:rsidRPr="006A326D">
        <w:rPr>
          <w:rStyle w:val="StyleUnderline"/>
        </w:rPr>
        <w:t xml:space="preserve"> </w:t>
      </w:r>
      <w:r w:rsidRPr="006A326D">
        <w:rPr>
          <w:rStyle w:val="StyleUnderline"/>
          <w:highlight w:val="green"/>
        </w:rPr>
        <w:t>by stalling new weapons</w:t>
      </w:r>
      <w:r w:rsidRPr="006A326D">
        <w:rPr>
          <w:rStyle w:val="StyleUnderline"/>
        </w:rPr>
        <w:t xml:space="preserve"> like hypersonic missiles</w:t>
      </w:r>
      <w:r w:rsidRPr="00C74EDB">
        <w:rPr>
          <w:sz w:val="14"/>
        </w:rPr>
        <w:t>. “</w:t>
      </w:r>
      <w:r w:rsidRPr="006A326D">
        <w:rPr>
          <w:rStyle w:val="StyleUnderline"/>
          <w:highlight w:val="green"/>
        </w:rPr>
        <w:t>CRs</w:t>
      </w:r>
      <w:r w:rsidRPr="00C74EDB">
        <w:rPr>
          <w:sz w:val="14"/>
        </w:rPr>
        <w:t xml:space="preserve"> </w:t>
      </w:r>
      <w:r w:rsidRPr="00C74EDB">
        <w:rPr>
          <w:sz w:val="14"/>
        </w:rPr>
        <w:lastRenderedPageBreak/>
        <w:t xml:space="preserve">effectively </w:t>
      </w:r>
      <w:r w:rsidRPr="006A326D">
        <w:rPr>
          <w:rStyle w:val="StyleUnderline"/>
          <w:highlight w:val="green"/>
        </w:rPr>
        <w:t>prevent modernization at speed</w:t>
      </w:r>
      <w:r w:rsidRPr="00C74EDB">
        <w:rPr>
          <w:sz w:val="14"/>
        </w:rPr>
        <w:t>,” said Marine Corps Commandant Gen. David Berger. “</w:t>
      </w:r>
      <w:r w:rsidRPr="006A326D">
        <w:rPr>
          <w:rStyle w:val="StyleUnderline"/>
        </w:rPr>
        <w:t>We actually stand to be outpaced by China</w:t>
      </w:r>
      <w:r w:rsidRPr="00C74EDB">
        <w:rPr>
          <w:sz w:val="14"/>
        </w:rPr>
        <w:t xml:space="preserve"> — not because of their speed but because of our failure to comply with our own budgetary processes.” The president and CEO of the Aerospace Industries Association, Eric Fanning, has warned that </w:t>
      </w:r>
      <w:r w:rsidRPr="006A326D">
        <w:rPr>
          <w:rStyle w:val="StyleUnderline"/>
          <w:highlight w:val="green"/>
        </w:rPr>
        <w:t>budget unpredictability</w:t>
      </w:r>
      <w:r w:rsidRPr="006A326D">
        <w:rPr>
          <w:rStyle w:val="StyleUnderline"/>
        </w:rPr>
        <w:t xml:space="preserve"> </w:t>
      </w:r>
      <w:r w:rsidRPr="006A326D">
        <w:rPr>
          <w:rStyle w:val="StyleUnderline"/>
          <w:highlight w:val="green"/>
        </w:rPr>
        <w:t>is</w:t>
      </w:r>
      <w:r w:rsidRPr="006A326D">
        <w:rPr>
          <w:rStyle w:val="StyleUnderline"/>
        </w:rPr>
        <w:t xml:space="preserve"> </w:t>
      </w:r>
      <w:r w:rsidRPr="006A326D">
        <w:rPr>
          <w:rStyle w:val="StyleUnderline"/>
          <w:highlight w:val="green"/>
        </w:rPr>
        <w:t>inefficient for the</w:t>
      </w:r>
      <w:r w:rsidRPr="006A326D">
        <w:rPr>
          <w:rStyle w:val="StyleUnderline"/>
        </w:rPr>
        <w:t xml:space="preserve"> defense </w:t>
      </w:r>
      <w:r w:rsidRPr="006A326D">
        <w:rPr>
          <w:rStyle w:val="StyleUnderline"/>
          <w:highlight w:val="green"/>
        </w:rPr>
        <w:t>industry</w:t>
      </w:r>
      <w:r w:rsidRPr="006A326D">
        <w:rPr>
          <w:rStyle w:val="StyleUnderline"/>
        </w:rPr>
        <w:t xml:space="preserve">, which </w:t>
      </w:r>
      <w:proofErr w:type="gramStart"/>
      <w:r w:rsidRPr="006A326D">
        <w:rPr>
          <w:rStyle w:val="StyleUnderline"/>
        </w:rPr>
        <w:t>has to</w:t>
      </w:r>
      <w:proofErr w:type="gramEnd"/>
      <w:r w:rsidRPr="006A326D">
        <w:rPr>
          <w:rStyle w:val="StyleUnderline"/>
        </w:rPr>
        <w:t xml:space="preserve"> </w:t>
      </w:r>
      <w:r w:rsidRPr="006A326D">
        <w:rPr>
          <w:rStyle w:val="StyleUnderline"/>
          <w:highlight w:val="green"/>
        </w:rPr>
        <w:t>idle while</w:t>
      </w:r>
      <w:r w:rsidRPr="006A326D">
        <w:rPr>
          <w:rStyle w:val="StyleUnderline"/>
        </w:rPr>
        <w:t xml:space="preserve"> the </w:t>
      </w:r>
      <w:r w:rsidRPr="006A326D">
        <w:rPr>
          <w:rStyle w:val="StyleUnderline"/>
          <w:highlight w:val="green"/>
        </w:rPr>
        <w:t>Pentagon waits for</w:t>
      </w:r>
      <w:r w:rsidRPr="006A326D">
        <w:rPr>
          <w:rStyle w:val="StyleUnderline"/>
        </w:rPr>
        <w:t xml:space="preserve"> its projects to be funded</w:t>
      </w:r>
      <w:r w:rsidRPr="00C74EDB">
        <w:rPr>
          <w:sz w:val="14"/>
        </w:rPr>
        <w:t xml:space="preserve">. Amid the Capitol Hill </w:t>
      </w:r>
      <w:r w:rsidRPr="006A326D">
        <w:rPr>
          <w:rStyle w:val="StyleUnderline"/>
          <w:highlight w:val="green"/>
        </w:rPr>
        <w:t>activity</w:t>
      </w:r>
      <w:r w:rsidRPr="00C74EDB">
        <w:rPr>
          <w:sz w:val="14"/>
        </w:rPr>
        <w:t xml:space="preserve">, Fanning said he is “hopeful that the momentum continues.” “The hearing painted a concerning picture of additional and unnecessary costs, as well risks to capabilities and to the industrial base in the short and long-terms. There was bipartisan agreement on how devastating a year-long CR could be,” Fanning said in a statement Thursday. “Over the last few days, </w:t>
      </w:r>
      <w:r w:rsidRPr="006A326D">
        <w:rPr>
          <w:rStyle w:val="StyleUnderline"/>
        </w:rPr>
        <w:t>there are positive signs that the message is getting through</w:t>
      </w:r>
      <w:r w:rsidRPr="00C74EDB">
        <w:rPr>
          <w:sz w:val="14"/>
        </w:rPr>
        <w:t xml:space="preserve"> and the </w:t>
      </w:r>
      <w:r w:rsidRPr="006A326D">
        <w:rPr>
          <w:rStyle w:val="StyleUnderline"/>
          <w:highlight w:val="green"/>
        </w:rPr>
        <w:t>top appropriators</w:t>
      </w:r>
      <w:r w:rsidRPr="006A326D">
        <w:rPr>
          <w:rStyle w:val="StyleUnderline"/>
        </w:rPr>
        <w:t xml:space="preserve"> from both parties </w:t>
      </w:r>
      <w:r w:rsidRPr="006A326D">
        <w:rPr>
          <w:rStyle w:val="StyleUnderline"/>
          <w:highlight w:val="green"/>
        </w:rPr>
        <w:t>are</w:t>
      </w:r>
      <w:r w:rsidRPr="006A326D">
        <w:rPr>
          <w:rStyle w:val="StyleUnderline"/>
        </w:rPr>
        <w:t xml:space="preserve"> </w:t>
      </w:r>
      <w:r w:rsidRPr="006A326D">
        <w:rPr>
          <w:rStyle w:val="StyleUnderline"/>
          <w:highlight w:val="green"/>
        </w:rPr>
        <w:t>coming to the table</w:t>
      </w:r>
      <w:r w:rsidRPr="006A326D">
        <w:rPr>
          <w:rStyle w:val="StyleUnderline"/>
        </w:rPr>
        <w:t>.”</w:t>
      </w:r>
      <w:r>
        <w:rPr>
          <w:rStyle w:val="StyleUnderline"/>
        </w:rPr>
        <w:t xml:space="preserve"> </w:t>
      </w:r>
      <w:r w:rsidRPr="00C74EDB">
        <w:rPr>
          <w:sz w:val="14"/>
        </w:rPr>
        <w:t xml:space="preserve">Lead Pentagon </w:t>
      </w:r>
      <w:r w:rsidRPr="006A326D">
        <w:rPr>
          <w:rStyle w:val="StyleUnderline"/>
        </w:rPr>
        <w:t xml:space="preserve">officials have talked </w:t>
      </w:r>
      <w:r w:rsidRPr="006A326D">
        <w:rPr>
          <w:rStyle w:val="StyleUnderline"/>
          <w:highlight w:val="green"/>
        </w:rPr>
        <w:t>for</w:t>
      </w:r>
      <w:r w:rsidRPr="006A326D">
        <w:rPr>
          <w:rStyle w:val="StyleUnderline"/>
        </w:rPr>
        <w:t xml:space="preserve"> years about the need to harness the innovation of </w:t>
      </w:r>
      <w:r w:rsidRPr="006A326D">
        <w:rPr>
          <w:rStyle w:val="StyleUnderline"/>
          <w:highlight w:val="green"/>
        </w:rPr>
        <w:t>small</w:t>
      </w:r>
      <w:r w:rsidRPr="006A326D">
        <w:rPr>
          <w:rStyle w:val="StyleUnderline"/>
        </w:rPr>
        <w:t xml:space="preserve"> tech </w:t>
      </w:r>
      <w:r w:rsidRPr="006A326D">
        <w:rPr>
          <w:rStyle w:val="StyleUnderline"/>
          <w:highlight w:val="green"/>
        </w:rPr>
        <w:t>firms</w:t>
      </w:r>
      <w:r w:rsidRPr="00C74EDB">
        <w:rPr>
          <w:sz w:val="14"/>
        </w:rPr>
        <w:t xml:space="preserve">. But </w:t>
      </w:r>
      <w:r w:rsidRPr="006A326D">
        <w:rPr>
          <w:rStyle w:val="StyleUnderline"/>
          <w:highlight w:val="green"/>
        </w:rPr>
        <w:t>CRs stifle those efforts</w:t>
      </w:r>
      <w:r w:rsidRPr="00C74EDB">
        <w:rPr>
          <w:sz w:val="14"/>
        </w:rPr>
        <w:t xml:space="preserve">, an executive at one of those firms, </w:t>
      </w:r>
      <w:proofErr w:type="spellStart"/>
      <w:r w:rsidRPr="00C74EDB">
        <w:rPr>
          <w:sz w:val="14"/>
        </w:rPr>
        <w:t>Anduril</w:t>
      </w:r>
      <w:proofErr w:type="spellEnd"/>
      <w:r w:rsidRPr="00C74EDB">
        <w:rPr>
          <w:sz w:val="14"/>
        </w:rPr>
        <w:t xml:space="preserve"> Industries, wrote in an essay this week.</w:t>
      </w:r>
    </w:p>
    <w:p w14:paraId="5EFC0827" w14:textId="77777777" w:rsidR="00120AB7" w:rsidRDefault="00120AB7" w:rsidP="00120AB7"/>
    <w:p w14:paraId="05D1A1BA" w14:textId="77777777" w:rsidR="00120AB7" w:rsidRPr="00B32E6C" w:rsidRDefault="00120AB7" w:rsidP="00120AB7">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56362314" w14:textId="77777777" w:rsidR="00120AB7" w:rsidRPr="003C0234" w:rsidRDefault="00120AB7" w:rsidP="00120AB7">
      <w:r>
        <w:rPr>
          <w:rStyle w:val="Style13ptBold"/>
        </w:rPr>
        <w:t xml:space="preserve">Dreier 16 </w:t>
      </w:r>
      <w:r w:rsidRPr="003C0234">
        <w:t>[Casey Dreier, Chief Advocate &amp; Senior Space Policy Adviser for The Planetary Society, April 13, 2016. “Does Presidential Intervention Undermine Consensus for NASA?” https://www.planetary.org/blogs/casey-dreier/2016/0413-does-a-strong-president-help-or-hurt-consensus-on-NASA.html]</w:t>
      </w:r>
    </w:p>
    <w:p w14:paraId="75EC8D2E" w14:textId="77777777" w:rsidR="00120AB7" w:rsidRDefault="00120AB7" w:rsidP="00120AB7">
      <w:pPr>
        <w:rPr>
          <w:rStyle w:val="StyleUnderline"/>
        </w:rPr>
      </w:pPr>
      <w:r w:rsidRPr="008568D1">
        <w:rPr>
          <w:sz w:val="16"/>
        </w:rPr>
        <w:t>To see how this happens, I recommend reading the book “</w:t>
      </w:r>
      <w:hyperlink r:id="rId19" w:history="1">
        <w:r w:rsidRPr="008568D1">
          <w:rPr>
            <w:rStyle w:val="Hyperlink"/>
            <w:sz w:val="16"/>
          </w:rPr>
          <w:t>Beyond Ideology</w:t>
        </w:r>
      </w:hyperlink>
      <w:r w:rsidRPr="008568D1">
        <w:rPr>
          <w:sz w:val="16"/>
        </w:rPr>
        <w:t xml:space="preserve">” by Frances Lee. The author’s larger premise is that issues having no intrinsic relation to stated party ideology have become increasingly polarized in recent years. This is a function of the </w:t>
      </w:r>
      <w:proofErr w:type="gramStart"/>
      <w:r w:rsidRPr="008568D1">
        <w:rPr>
          <w:sz w:val="16"/>
        </w:rPr>
        <w:t>two party</w:t>
      </w:r>
      <w:proofErr w:type="gramEnd"/>
      <w:r w:rsidRPr="008568D1">
        <w:rPr>
          <w:sz w:val="16"/>
        </w:rPr>
        <w:t xml:space="preserve"> nature of </w:t>
      </w:r>
      <w:r w:rsidRPr="00554BFE">
        <w:rPr>
          <w:rStyle w:val="StyleUnderline"/>
          <w:highlight w:val="cyan"/>
        </w:rPr>
        <w:t>our political system</w:t>
      </w:r>
      <w:r w:rsidRPr="008568D1">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8568D1">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8568D1">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8568D1">
        <w:rPr>
          <w:sz w:val="16"/>
          <w:highlight w:val="cyan"/>
        </w:rPr>
        <w:t xml:space="preserve"> </w:t>
      </w:r>
      <w:r w:rsidRPr="00554BFE">
        <w:rPr>
          <w:rStyle w:val="StyleUnderline"/>
          <w:highlight w:val="cyan"/>
        </w:rPr>
        <w:t>of the opposition</w:t>
      </w:r>
      <w:r w:rsidRPr="00FE3CE1">
        <w:rPr>
          <w:rStyle w:val="StyleUnderline"/>
        </w:rPr>
        <w:t xml:space="preserve"> party</w:t>
      </w:r>
      <w:r w:rsidRPr="008568D1">
        <w:rPr>
          <w:sz w:val="16"/>
        </w:rPr>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8568D1">
        <w:rPr>
          <w:sz w:val="16"/>
          <w:highlight w:val="cyan"/>
        </w:rPr>
        <w:t xml:space="preserve"> “</w:t>
      </w:r>
      <w:r w:rsidRPr="00FE3CE1">
        <w:rPr>
          <w:rStyle w:val="Emphasis"/>
          <w:highlight w:val="cyan"/>
        </w:rPr>
        <w:t xml:space="preserve">undermine </w:t>
      </w:r>
      <w:r w:rsidRPr="001C1FFD">
        <w:rPr>
          <w:rStyle w:val="Emphasis"/>
        </w:rPr>
        <w:t>and stymie</w:t>
      </w:r>
      <w:r w:rsidRPr="008568D1">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8568D1">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8568D1">
        <w:rPr>
          <w:sz w:val="16"/>
        </w:rPr>
        <w:t xml:space="preserve">. Given this situation, </w:t>
      </w:r>
      <w:r w:rsidRPr="00FE3CE1">
        <w:rPr>
          <w:rStyle w:val="StyleUnderline"/>
        </w:rPr>
        <w:t>the President and their policies naturally become the symbolic target of the opposition party</w:t>
      </w:r>
      <w:r w:rsidRPr="008568D1">
        <w:rPr>
          <w:sz w:val="16"/>
        </w:rPr>
        <w:t xml:space="preserve">. </w:t>
      </w:r>
      <w:r w:rsidRPr="00FE3CE1">
        <w:rPr>
          <w:rStyle w:val="Emphasis"/>
          <w:highlight w:val="cyan"/>
        </w:rPr>
        <w:t>Anything</w:t>
      </w:r>
      <w:r w:rsidRPr="008568D1">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8568D1">
        <w:rPr>
          <w:sz w:val="16"/>
          <w:highlight w:val="cyan"/>
        </w:rPr>
        <w:t xml:space="preserve"> </w:t>
      </w:r>
      <w:r w:rsidRPr="00B433B4">
        <w:rPr>
          <w:rStyle w:val="Emphasis"/>
          <w:highlight w:val="cyan"/>
        </w:rPr>
        <w:t xml:space="preserve">opposition </w:t>
      </w:r>
      <w:r w:rsidRPr="00FE3CE1">
        <w:rPr>
          <w:rStyle w:val="Emphasis"/>
          <w:highlight w:val="cyan"/>
        </w:rPr>
        <w:t>by association</w:t>
      </w:r>
      <w:r w:rsidRPr="008568D1">
        <w:rPr>
          <w:sz w:val="16"/>
        </w:rPr>
        <w:t xml:space="preserve">. Lee demonstrates </w:t>
      </w:r>
      <w:r w:rsidRPr="00FE3CE1">
        <w:rPr>
          <w:rStyle w:val="StyleUnderline"/>
        </w:rPr>
        <w:t>the magnitude of this induced polarization on various types of issues</w:t>
      </w:r>
      <w:r w:rsidRPr="008568D1">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8568D1">
        <w:rPr>
          <w:sz w:val="16"/>
        </w:rPr>
        <w:t>—</w:t>
      </w:r>
      <w:r w:rsidRPr="00FE3CE1">
        <w:rPr>
          <w:rStyle w:val="StyleUnderline"/>
          <w:highlight w:val="cyan"/>
        </w:rPr>
        <w:t>the induced</w:t>
      </w:r>
      <w:r w:rsidRPr="008568D1">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8568D1">
        <w:rPr>
          <w:sz w:val="16"/>
        </w:rPr>
        <w:t xml:space="preserve">. In fact, Lee showed that </w:t>
      </w:r>
      <w:r w:rsidRPr="00FE3CE1">
        <w:rPr>
          <w:rStyle w:val="StyleUnderline"/>
        </w:rPr>
        <w:t>space</w:t>
      </w:r>
      <w:r w:rsidRPr="008568D1">
        <w:rPr>
          <w:sz w:val="16"/>
        </w:rPr>
        <w:t xml:space="preserve">, science, and technology issues </w:t>
      </w:r>
      <w:r w:rsidRPr="00FE3CE1">
        <w:rPr>
          <w:rStyle w:val="StyleUnderline"/>
        </w:rPr>
        <w:t xml:space="preserve">incur the </w:t>
      </w:r>
      <w:r w:rsidRPr="00FE3CE1">
        <w:rPr>
          <w:rStyle w:val="Emphasis"/>
        </w:rPr>
        <w:t>greatest increase in partisanship</w:t>
      </w:r>
      <w:r w:rsidRPr="008568D1">
        <w:rPr>
          <w:sz w:val="16"/>
        </w:rPr>
        <w:t xml:space="preserve"> </w:t>
      </w:r>
      <w:r w:rsidRPr="00FE3CE1">
        <w:rPr>
          <w:rStyle w:val="StyleUnderline"/>
        </w:rPr>
        <w:t>based on their inclusion in the Presidential agenda</w:t>
      </w:r>
      <w:r w:rsidRPr="008568D1">
        <w:rPr>
          <w:sz w:val="16"/>
        </w:rPr>
        <w:t xml:space="preserve">. </w:t>
      </w:r>
      <w:r w:rsidRPr="00FE3CE1">
        <w:rPr>
          <w:rStyle w:val="StyleUnderline"/>
        </w:rPr>
        <w:t xml:space="preserve">One need only look to at the responses by political operatives of the opposing party to the strong human spaceflight proposals by </w:t>
      </w:r>
      <w:hyperlink r:id="rId20" w:history="1">
        <w:r w:rsidRPr="00FE3CE1">
          <w:rPr>
            <w:rStyle w:val="StyleUnderline"/>
          </w:rPr>
          <w:t>Barack Obama in 2010</w:t>
        </w:r>
      </w:hyperlink>
      <w:r w:rsidRPr="00FE3CE1">
        <w:rPr>
          <w:rStyle w:val="StyleUnderline"/>
        </w:rPr>
        <w:t xml:space="preserve">, </w:t>
      </w:r>
      <w:hyperlink r:id="rId21" w:anchor=".Vw3UMRMrKHo" w:history="1">
        <w:r w:rsidRPr="00FE3CE1">
          <w:rPr>
            <w:rStyle w:val="StyleUnderline"/>
          </w:rPr>
          <w:t>George W. Bush in 2004</w:t>
        </w:r>
      </w:hyperlink>
      <w:r w:rsidRPr="00FE3CE1">
        <w:rPr>
          <w:rStyle w:val="StyleUnderline"/>
        </w:rPr>
        <w:t xml:space="preserve">, and </w:t>
      </w:r>
      <w:hyperlink r:id="rId2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8568D1">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8568D1">
        <w:rPr>
          <w:sz w:val="16"/>
        </w:rPr>
        <w:t xml:space="preserve"> have a significant </w:t>
      </w:r>
      <w:r w:rsidRPr="007E2990">
        <w:rPr>
          <w:rStyle w:val="StyleUnderline"/>
        </w:rPr>
        <w:t>impact</w:t>
      </w:r>
      <w:r w:rsidRPr="008568D1">
        <w:rPr>
          <w:sz w:val="16"/>
        </w:rPr>
        <w:t xml:space="preserve"> on </w:t>
      </w:r>
      <w:r w:rsidRPr="007E2990">
        <w:rPr>
          <w:rStyle w:val="StyleUnderline"/>
        </w:rPr>
        <w:t>the space program</w:t>
      </w:r>
      <w:r w:rsidRPr="008568D1">
        <w:rPr>
          <w:sz w:val="16"/>
        </w:rPr>
        <w:t xml:space="preserve">. </w:t>
      </w:r>
      <w:proofErr w:type="gramStart"/>
      <w:r w:rsidRPr="007E2990">
        <w:rPr>
          <w:rStyle w:val="Emphasis"/>
        </w:rPr>
        <w:t>Clearly</w:t>
      </w:r>
      <w:proofErr w:type="gramEnd"/>
      <w:r w:rsidRPr="007E2990">
        <w:rPr>
          <w:rStyle w:val="Emphasis"/>
        </w:rPr>
        <w:t xml:space="preserve"> they can</w:t>
      </w:r>
      <w:r w:rsidRPr="008568D1">
        <w:rPr>
          <w:sz w:val="16"/>
        </w:rPr>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8568D1">
        <w:rPr>
          <w:sz w:val="16"/>
        </w:rPr>
        <w:t xml:space="preserve">. It what amounts to a mixed blessing for NASA, </w:t>
      </w:r>
      <w:r w:rsidRPr="007E2990">
        <w:rPr>
          <w:rStyle w:val="StyleUnderline"/>
          <w:highlight w:val="cyan"/>
        </w:rPr>
        <w:t xml:space="preserve">the U.S. space program </w:t>
      </w:r>
      <w:r w:rsidRPr="007E2990">
        <w:rPr>
          <w:rStyle w:val="Emphasis"/>
          <w:highlight w:val="cyan"/>
        </w:rPr>
        <w:t>does have</w:t>
      </w:r>
      <w:r w:rsidRPr="008568D1">
        <w:rPr>
          <w:sz w:val="16"/>
        </w:rPr>
        <w:t xml:space="preserve"> </w:t>
      </w:r>
      <w:r w:rsidRPr="007E2990">
        <w:rPr>
          <w:rStyle w:val="StyleUnderline"/>
          <w:highlight w:val="cyan"/>
        </w:rPr>
        <w:t>a</w:t>
      </w:r>
      <w:r w:rsidRPr="008568D1">
        <w:rPr>
          <w:sz w:val="16"/>
        </w:rPr>
        <w:t xml:space="preserve">n unusually </w:t>
      </w:r>
      <w:r w:rsidRPr="001C1FFD">
        <w:rPr>
          <w:rStyle w:val="StyleUnderline"/>
        </w:rPr>
        <w:t>strong</w:t>
      </w:r>
      <w:r w:rsidRPr="008568D1">
        <w:rPr>
          <w:sz w:val="16"/>
        </w:rPr>
        <w:t xml:space="preserve"> </w:t>
      </w:r>
      <w:proofErr w:type="spellStart"/>
      <w:r w:rsidRPr="001C1FFD">
        <w:rPr>
          <w:rStyle w:val="Emphasis"/>
        </w:rPr>
        <w:t>bipartis</w:t>
      </w:r>
      <w:proofErr w:type="spellEnd"/>
      <w:r>
        <w:rPr>
          <w:rStyle w:val="Emphasis"/>
        </w:rPr>
        <w:t xml:space="preserve"> </w:t>
      </w:r>
      <w:proofErr w:type="gramStart"/>
      <w:r w:rsidRPr="001C1FFD">
        <w:rPr>
          <w:rStyle w:val="Emphasis"/>
        </w:rPr>
        <w:t>an</w:t>
      </w:r>
      <w:proofErr w:type="gramEnd"/>
      <w:r w:rsidRPr="001C1FFD">
        <w:rPr>
          <w:rStyle w:val="Emphasis"/>
        </w:rPr>
        <w:t xml:space="preserve"> </w:t>
      </w:r>
      <w:r w:rsidRPr="001C1FFD">
        <w:rPr>
          <w:rStyle w:val="Emphasis"/>
          <w:highlight w:val="cyan"/>
        </w:rPr>
        <w:t>group</w:t>
      </w:r>
      <w:r w:rsidRPr="008568D1">
        <w:rPr>
          <w:sz w:val="16"/>
          <w:highlight w:val="cyan"/>
        </w:rPr>
        <w:t xml:space="preserve"> </w:t>
      </w:r>
      <w:r w:rsidRPr="007E2990">
        <w:rPr>
          <w:rStyle w:val="StyleUnderline"/>
          <w:highlight w:val="cyan"/>
        </w:rPr>
        <w:t xml:space="preserve">of politicians who </w:t>
      </w:r>
      <w:r w:rsidRPr="008568D1">
        <w:rPr>
          <w:sz w:val="16"/>
          <w:szCs w:val="16"/>
        </w:rPr>
        <w:t xml:space="preserve">support </w:t>
      </w:r>
      <w:r w:rsidRPr="008568D1">
        <w:rPr>
          <w:sz w:val="16"/>
        </w:rPr>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8568D1">
        <w:rPr>
          <w:sz w:val="16"/>
        </w:rPr>
        <w:t xml:space="preserve"> the </w:t>
      </w:r>
      <w:r w:rsidRPr="00A44FD8">
        <w:rPr>
          <w:rStyle w:val="StyleUnderline"/>
        </w:rPr>
        <w:t xml:space="preserve">pure </w:t>
      </w:r>
      <w:r w:rsidRPr="007E2990">
        <w:rPr>
          <w:rStyle w:val="StyleUnderline"/>
          <w:highlight w:val="cyan"/>
        </w:rPr>
        <w:t>polarization</w:t>
      </w:r>
      <w:r w:rsidRPr="008568D1">
        <w:rPr>
          <w:sz w:val="16"/>
        </w:rPr>
        <w:t xml:space="preserve"> seen </w:t>
      </w:r>
      <w:r w:rsidRPr="007E2990">
        <w:rPr>
          <w:rStyle w:val="StyleUnderline"/>
          <w:highlight w:val="cyan"/>
        </w:rPr>
        <w:t>on</w:t>
      </w:r>
      <w:r w:rsidRPr="008568D1">
        <w:rPr>
          <w:sz w:val="16"/>
        </w:rPr>
        <w:t xml:space="preserve"> other </w:t>
      </w:r>
      <w:r w:rsidRPr="007E2990">
        <w:rPr>
          <w:rStyle w:val="StyleUnderline"/>
          <w:highlight w:val="cyan"/>
        </w:rPr>
        <w:t>science</w:t>
      </w:r>
      <w:r w:rsidRPr="008568D1">
        <w:rPr>
          <w:sz w:val="16"/>
        </w:rPr>
        <w:t xml:space="preserve"> and technology </w:t>
      </w:r>
      <w:r w:rsidRPr="007E2990">
        <w:rPr>
          <w:rStyle w:val="StyleUnderline"/>
          <w:highlight w:val="cyan"/>
        </w:rPr>
        <w:t>issues</w:t>
      </w:r>
      <w:r w:rsidRPr="008568D1">
        <w:rPr>
          <w:sz w:val="16"/>
        </w:rPr>
        <w:t xml:space="preserve">. </w:t>
      </w:r>
      <w:r w:rsidRPr="007E2990">
        <w:rPr>
          <w:rStyle w:val="StyleUnderline"/>
          <w:highlight w:val="cyan"/>
        </w:rPr>
        <w:t>But</w:t>
      </w:r>
      <w:r w:rsidRPr="008568D1">
        <w:rPr>
          <w:sz w:val="16"/>
        </w:rPr>
        <w:t xml:space="preserve"> for a Journey to Mars—</w:t>
      </w:r>
      <w:r w:rsidRPr="00FE3CE1">
        <w:rPr>
          <w:rStyle w:val="StyleUnderline"/>
          <w:highlight w:val="cyan"/>
        </w:rPr>
        <w:t xml:space="preserve">a </w:t>
      </w:r>
      <w:r w:rsidRPr="00FE3CE1">
        <w:rPr>
          <w:rStyle w:val="Emphasis"/>
          <w:highlight w:val="cyan"/>
        </w:rPr>
        <w:t>major effort</w:t>
      </w:r>
      <w:r w:rsidRPr="008568D1">
        <w:rPr>
          <w:sz w:val="16"/>
        </w:rPr>
        <w:t xml:space="preserve"> </w:t>
      </w:r>
      <w:r w:rsidRPr="00FE3CE1">
        <w:rPr>
          <w:rStyle w:val="StyleUnderline"/>
          <w:highlight w:val="cyan"/>
        </w:rPr>
        <w:t>that would</w:t>
      </w:r>
      <w:r w:rsidRPr="008568D1">
        <w:rPr>
          <w:sz w:val="16"/>
        </w:rPr>
        <w:t xml:space="preserve">, at best, </w:t>
      </w:r>
      <w:r w:rsidRPr="00FE3CE1">
        <w:rPr>
          <w:rStyle w:val="StyleUnderline"/>
          <w:highlight w:val="cyan"/>
        </w:rPr>
        <w:t>require</w:t>
      </w:r>
      <w:r w:rsidRPr="008568D1">
        <w:rPr>
          <w:sz w:val="16"/>
        </w:rPr>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8568D1">
        <w:rPr>
          <w:sz w:val="16"/>
        </w:rPr>
        <w:t xml:space="preserve"> </w:t>
      </w:r>
      <w:r w:rsidRPr="00FE3CE1">
        <w:rPr>
          <w:rStyle w:val="StyleUnderline"/>
          <w:highlight w:val="cyan"/>
        </w:rPr>
        <w:t xml:space="preserve">over </w:t>
      </w:r>
      <w:r w:rsidRPr="00FE3CE1">
        <w:rPr>
          <w:rStyle w:val="Emphasis"/>
          <w:highlight w:val="cyan"/>
        </w:rPr>
        <w:t>many Presidential administrations</w:t>
      </w:r>
      <w:r w:rsidRPr="008568D1">
        <w:rPr>
          <w:sz w:val="16"/>
        </w:rPr>
        <w:t>—</w:t>
      </w:r>
      <w:r w:rsidRPr="00FE3CE1">
        <w:rPr>
          <w:rStyle w:val="StyleUnderline"/>
        </w:rPr>
        <w:t xml:space="preserve">that </w:t>
      </w:r>
      <w:r w:rsidRPr="00FE3CE1">
        <w:rPr>
          <w:rStyle w:val="Emphasis"/>
          <w:highlight w:val="cyan"/>
        </w:rPr>
        <w:t>may not be enough</w:t>
      </w:r>
      <w:r w:rsidRPr="008568D1">
        <w:rPr>
          <w:sz w:val="16"/>
        </w:rPr>
        <w:t xml:space="preserve">. Perhaps </w:t>
      </w:r>
      <w:r w:rsidRPr="00FE3CE1">
        <w:rPr>
          <w:rStyle w:val="StyleUnderline"/>
          <w:highlight w:val="cyan"/>
        </w:rPr>
        <w:t>the solution is for the</w:t>
      </w:r>
      <w:r w:rsidRPr="008568D1">
        <w:rPr>
          <w:sz w:val="16"/>
        </w:rPr>
        <w:t xml:space="preserve"> next </w:t>
      </w:r>
      <w:r w:rsidRPr="00FE3CE1">
        <w:rPr>
          <w:rStyle w:val="StyleUnderline"/>
          <w:highlight w:val="cyan"/>
        </w:rPr>
        <w:lastRenderedPageBreak/>
        <w:t xml:space="preserve">President to maintain a </w:t>
      </w:r>
      <w:r w:rsidRPr="00FE3CE1">
        <w:rPr>
          <w:rStyle w:val="Emphasis"/>
          <w:highlight w:val="cyan"/>
        </w:rPr>
        <w:t>light touch on space</w:t>
      </w:r>
      <w:r w:rsidRPr="008568D1">
        <w:rPr>
          <w:sz w:val="16"/>
        </w:rPr>
        <w:t xml:space="preserve">. Maybe </w:t>
      </w:r>
      <w:r w:rsidRPr="00FE3CE1">
        <w:rPr>
          <w:rStyle w:val="StyleUnderline"/>
          <w:highlight w:val="cyan"/>
        </w:rPr>
        <w:t xml:space="preserve">they should </w:t>
      </w:r>
      <w:r w:rsidRPr="00FE3CE1">
        <w:rPr>
          <w:rStyle w:val="Emphasis"/>
          <w:highlight w:val="cyan"/>
        </w:rPr>
        <w:t>speak softly</w:t>
      </w:r>
      <w:r w:rsidRPr="008568D1">
        <w:rPr>
          <w:sz w:val="16"/>
        </w:rPr>
        <w:t xml:space="preserve"> </w:t>
      </w:r>
      <w:r w:rsidRPr="00B433B4">
        <w:rPr>
          <w:rStyle w:val="StyleUnderline"/>
        </w:rPr>
        <w:t xml:space="preserve">through the budget </w:t>
      </w:r>
      <w:proofErr w:type="gramStart"/>
      <w:r w:rsidRPr="00B433B4">
        <w:rPr>
          <w:rStyle w:val="StyleUnderline"/>
        </w:rPr>
        <w:t>process</w:t>
      </w:r>
      <w:r w:rsidRPr="008568D1">
        <w:rPr>
          <w:sz w:val="16"/>
        </w:rPr>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8568D1">
        <w:rPr>
          <w:sz w:val="16"/>
        </w:rPr>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0EF11287" w14:textId="77777777" w:rsidR="00120AB7" w:rsidRPr="001D0E06" w:rsidRDefault="00120AB7" w:rsidP="00120AB7">
      <w:pPr>
        <w:pStyle w:val="Heading4"/>
      </w:pPr>
      <w:r>
        <w:t xml:space="preserve">Congress will </w:t>
      </w:r>
      <w:r>
        <w:rPr>
          <w:u w:val="single"/>
        </w:rPr>
        <w:t>backlash</w:t>
      </w:r>
      <w:r>
        <w:t xml:space="preserve"> to unpopular decisions</w:t>
      </w:r>
    </w:p>
    <w:p w14:paraId="51607F69" w14:textId="77777777" w:rsidR="00120AB7" w:rsidRDefault="00120AB7" w:rsidP="00120AB7">
      <w:r>
        <w:t xml:space="preserve">Dr. Alicia </w:t>
      </w:r>
      <w:r w:rsidRPr="00921231">
        <w:rPr>
          <w:rStyle w:val="Style13ptBold"/>
        </w:rPr>
        <w:t>Uribe 13</w:t>
      </w:r>
      <w:r>
        <w:t xml:space="preserve">, Lecturer in Political Science at University of Illinois, PhD University of Washington St. Louis, “The Influence of Congressional Preferences on Legislative Overrides of Supreme Court Decisions”, Law &amp; Society Review, </w:t>
      </w:r>
      <w:hyperlink r:id="rId23" w:history="1">
        <w:r>
          <w:rPr>
            <w:rStyle w:val="Hyperlink"/>
          </w:rPr>
          <w:t>http://faculty.ucmerced.edu/thansford/Articles/congress_reaction_to_court.pdf</w:t>
        </w:r>
      </w:hyperlink>
    </w:p>
    <w:p w14:paraId="7E04CC16" w14:textId="77777777" w:rsidR="00120AB7" w:rsidRPr="004733D2" w:rsidRDefault="00120AB7" w:rsidP="00120AB7">
      <w:pPr>
        <w:rPr>
          <w:sz w:val="16"/>
        </w:rPr>
      </w:pPr>
      <w:r>
        <w:rPr>
          <w:sz w:val="16"/>
          <w:szCs w:val="16"/>
        </w:rPr>
        <w:t xml:space="preserve">Conclusion Congress and the Supreme Court interact in a separation-of-powers framework as each </w:t>
      </w:r>
      <w:proofErr w:type="gramStart"/>
      <w:r>
        <w:rPr>
          <w:sz w:val="16"/>
          <w:szCs w:val="16"/>
        </w:rPr>
        <w:t>attempts</w:t>
      </w:r>
      <w:proofErr w:type="gramEnd"/>
      <w:r>
        <w:rPr>
          <w:sz w:val="16"/>
          <w:szCs w:val="16"/>
        </w:rPr>
        <w:t xml:space="preserve"> to shape policy. While the broader congressional politics literature provides convincing empirical evidence that legislative preferences have a significant effect on Members’ votes and the passage of legislation (e.g., Poole and Rosenthal 2007), no systematic evidence demonstrates legislative overrides of Supreme Court opinions result from congressional preferences. This lack of empirical support exists despite the widespread application of a spatial modeling approach to understand Congress-Court relations, which assumes overrides occur when Court decisions are ideologically distant from Congress</w:t>
      </w:r>
      <w:r>
        <w:rPr>
          <w:sz w:val="16"/>
        </w:rPr>
        <w:t xml:space="preserve">. </w:t>
      </w:r>
      <w:r>
        <w:rPr>
          <w:rStyle w:val="StyleUnderline"/>
        </w:rPr>
        <w:t xml:space="preserve">Our first goal was to show, consistent with existing spatial models in the literature, that </w:t>
      </w:r>
      <w:r w:rsidRPr="00F878C1">
        <w:rPr>
          <w:rStyle w:val="StyleUnderline"/>
          <w:highlight w:val="cyan"/>
        </w:rPr>
        <w:t>Congress is</w:t>
      </w:r>
      <w:r>
        <w:rPr>
          <w:rStyle w:val="StyleUnderline"/>
        </w:rPr>
        <w:t xml:space="preserve"> more </w:t>
      </w:r>
      <w:r w:rsidRPr="00F878C1">
        <w:rPr>
          <w:rStyle w:val="StyleUnderline"/>
          <w:highlight w:val="cyan"/>
        </w:rPr>
        <w:t>likely to</w:t>
      </w:r>
      <w:r w:rsidRPr="001D0E06">
        <w:rPr>
          <w:rStyle w:val="StyleUnderline"/>
        </w:rPr>
        <w:t xml:space="preserve"> pass laws </w:t>
      </w:r>
      <w:r w:rsidRPr="00F878C1">
        <w:rPr>
          <w:rStyle w:val="Emphasis"/>
          <w:highlight w:val="cyan"/>
        </w:rPr>
        <w:t>overrid</w:t>
      </w:r>
      <w:r w:rsidRPr="001D0E06">
        <w:rPr>
          <w:rStyle w:val="StyleUnderline"/>
        </w:rPr>
        <w:t>ing</w:t>
      </w:r>
      <w:r>
        <w:rPr>
          <w:rStyle w:val="StyleUnderline"/>
        </w:rPr>
        <w:t xml:space="preserve"> Supreme </w:t>
      </w:r>
      <w:r w:rsidRPr="00F878C1">
        <w:rPr>
          <w:rStyle w:val="StyleUnderline"/>
          <w:highlight w:val="cyan"/>
        </w:rPr>
        <w:t>Court decisions</w:t>
      </w:r>
      <w:r w:rsidRPr="001D0E06">
        <w:rPr>
          <w:rStyle w:val="StyleUnderline"/>
        </w:rPr>
        <w:t xml:space="preserve"> the further ideologically removed a decision is</w:t>
      </w:r>
      <w:r>
        <w:rPr>
          <w:rStyle w:val="StyleUnderline"/>
        </w:rPr>
        <w:t xml:space="preserve"> from the legislative gridlock interval</w:t>
      </w:r>
      <w:r>
        <w:rPr>
          <w:sz w:val="16"/>
        </w:rPr>
        <w:t xml:space="preserve">. </w:t>
      </w:r>
      <w:r w:rsidRPr="001D0E06">
        <w:rPr>
          <w:rStyle w:val="StyleUnderline"/>
        </w:rPr>
        <w:t xml:space="preserve">Our </w:t>
      </w:r>
      <w:r w:rsidRPr="00F878C1">
        <w:rPr>
          <w:rStyle w:val="StyleUnderline"/>
          <w:highlight w:val="cyan"/>
        </w:rPr>
        <w:t>statistical results</w:t>
      </w:r>
      <w:r>
        <w:rPr>
          <w:rStyle w:val="StyleUnderline"/>
        </w:rPr>
        <w:t xml:space="preserve">, for the first time, </w:t>
      </w:r>
      <w:r w:rsidRPr="00F878C1">
        <w:rPr>
          <w:rStyle w:val="StyleUnderline"/>
          <w:highlight w:val="cyan"/>
        </w:rPr>
        <w:t xml:space="preserve">demonstrate </w:t>
      </w:r>
      <w:r w:rsidRPr="00F878C1">
        <w:rPr>
          <w:rStyle w:val="Emphasis"/>
          <w:highlight w:val="cyan"/>
        </w:rPr>
        <w:t>Congress overrides</w:t>
      </w:r>
      <w:r w:rsidRPr="001D0E06">
        <w:rPr>
          <w:rStyle w:val="Emphasis"/>
        </w:rPr>
        <w:t xml:space="preserve"> Court decisions </w:t>
      </w:r>
      <w:r w:rsidRPr="00F878C1">
        <w:rPr>
          <w:rStyle w:val="Emphasis"/>
          <w:highlight w:val="cyan"/>
        </w:rPr>
        <w:t>the further</w:t>
      </w:r>
      <w:r w:rsidRPr="001D0E06">
        <w:rPr>
          <w:rStyle w:val="Emphasis"/>
        </w:rPr>
        <w:t xml:space="preserve"> ideologically </w:t>
      </w:r>
      <w:r w:rsidRPr="00F878C1">
        <w:rPr>
          <w:rStyle w:val="Emphasis"/>
          <w:highlight w:val="cyan"/>
        </w:rPr>
        <w:t>removed it is</w:t>
      </w:r>
      <w:r w:rsidRPr="001D0E06">
        <w:rPr>
          <w:rStyle w:val="Emphasis"/>
        </w:rPr>
        <w:t xml:space="preserve"> from them</w:t>
      </w:r>
      <w:r>
        <w:rPr>
          <w:sz w:val="16"/>
        </w:rPr>
        <w:t xml:space="preserve">. A two standard deviation shift around the mean of the ideological distance of Congress from a Court decision increases the likelihood of an override by 66.4%. This result indicates </w:t>
      </w:r>
      <w:r w:rsidRPr="00F878C1">
        <w:rPr>
          <w:rStyle w:val="Emphasis"/>
          <w:highlight w:val="cyan"/>
        </w:rPr>
        <w:t xml:space="preserve">Congress </w:t>
      </w:r>
      <w:r w:rsidRPr="00F878C1">
        <w:rPr>
          <w:rStyle w:val="Emphasis"/>
          <w:sz w:val="24"/>
          <w:szCs w:val="26"/>
          <w:highlight w:val="cyan"/>
        </w:rPr>
        <w:t xml:space="preserve">takes notice </w:t>
      </w:r>
      <w:r w:rsidRPr="00F878C1">
        <w:rPr>
          <w:rStyle w:val="Emphasis"/>
          <w:highlight w:val="cyan"/>
        </w:rPr>
        <w:t>of</w:t>
      </w:r>
      <w:r w:rsidRPr="001D0E06">
        <w:rPr>
          <w:rStyle w:val="Emphasis"/>
        </w:rPr>
        <w:t xml:space="preserve"> the </w:t>
      </w:r>
      <w:r w:rsidRPr="00F878C1">
        <w:rPr>
          <w:rStyle w:val="Emphasis"/>
          <w:highlight w:val="cyan"/>
        </w:rPr>
        <w:t>policy import of a</w:t>
      </w:r>
      <w:r w:rsidRPr="001D0E06">
        <w:rPr>
          <w:rStyle w:val="Emphasis"/>
        </w:rPr>
        <w:t xml:space="preserve"> Court </w:t>
      </w:r>
      <w:r w:rsidRPr="00F878C1">
        <w:rPr>
          <w:rStyle w:val="Emphasis"/>
          <w:highlight w:val="cyan"/>
        </w:rPr>
        <w:t>decision and is</w:t>
      </w:r>
      <w:r w:rsidRPr="001D0E06">
        <w:rPr>
          <w:rStyle w:val="Emphasis"/>
        </w:rPr>
        <w:t xml:space="preserve"> more </w:t>
      </w:r>
      <w:r w:rsidRPr="00F878C1">
        <w:rPr>
          <w:rStyle w:val="Emphasis"/>
          <w:highlight w:val="cyan"/>
        </w:rPr>
        <w:t xml:space="preserve">likely to </w:t>
      </w:r>
      <w:r w:rsidRPr="00F878C1">
        <w:rPr>
          <w:rStyle w:val="Emphasis"/>
          <w:sz w:val="24"/>
          <w:szCs w:val="26"/>
          <w:highlight w:val="cyan"/>
        </w:rPr>
        <w:t xml:space="preserve">reject </w:t>
      </w:r>
      <w:r w:rsidRPr="00F878C1">
        <w:rPr>
          <w:rStyle w:val="Emphasis"/>
          <w:highlight w:val="cyan"/>
        </w:rPr>
        <w:t>those it dislikes</w:t>
      </w:r>
      <w:r w:rsidRPr="001D0E06">
        <w:rPr>
          <w:rStyle w:val="Emphasis"/>
        </w:rPr>
        <w:t xml:space="preserve"> on ideological grounds</w:t>
      </w:r>
      <w:r w:rsidRPr="001D0E06">
        <w:rPr>
          <w:sz w:val="16"/>
        </w:rPr>
        <w:t xml:space="preserve">. </w:t>
      </w:r>
      <w:r w:rsidRPr="001D0E06">
        <w:rPr>
          <w:rStyle w:val="StyleUnderline"/>
        </w:rPr>
        <w:t>We therefore provide evidence in support of a core part of SOP models</w:t>
      </w:r>
      <w:r>
        <w:rPr>
          <w:rStyle w:val="StyleUnderline"/>
        </w:rPr>
        <w:t>, showing Congress does indeed respond to Court decisions based on its preferences</w:t>
      </w:r>
      <w:r>
        <w:rPr>
          <w:sz w:val="16"/>
        </w:rPr>
        <w:t xml:space="preserve">. This result is important because it confirms a fundamental component of nearly all SOP explanations of the relationship between Congress and the Court. </w:t>
      </w:r>
      <w:r>
        <w:rPr>
          <w:rStyle w:val="StyleUnderline"/>
        </w:rPr>
        <w:t>Future studies can now be confident that their assertion that legislative preferences influence overrides is on a strong empirical footing</w:t>
      </w:r>
      <w:r w:rsidRPr="001D0E06">
        <w:rPr>
          <w:rStyle w:val="StyleUnderline"/>
        </w:rPr>
        <w:t xml:space="preserve">. We further demonstrate Congress does not act strategically by avoiding legislative overrides when the Court is likely to reject them. </w:t>
      </w:r>
      <w:r w:rsidRPr="001D0E06">
        <w:rPr>
          <w:rStyle w:val="Emphasis"/>
        </w:rPr>
        <w:t xml:space="preserve">The implication is that </w:t>
      </w:r>
      <w:r w:rsidRPr="00F878C1">
        <w:rPr>
          <w:rStyle w:val="Emphasis"/>
          <w:highlight w:val="cyan"/>
        </w:rPr>
        <w:t>Congress is motivated by position-taking goals</w:t>
      </w:r>
      <w:r w:rsidRPr="001D0E06">
        <w:rPr>
          <w:rStyle w:val="StyleUnderline"/>
        </w:rPr>
        <w:t xml:space="preserve"> </w:t>
      </w:r>
      <w:r>
        <w:rPr>
          <w:rStyle w:val="StyleUnderline"/>
        </w:rPr>
        <w:t>rather than the ultimate effect of its policy actions and the separation-</w:t>
      </w:r>
      <w:proofErr w:type="spellStart"/>
      <w:r>
        <w:rPr>
          <w:rStyle w:val="StyleUnderline"/>
        </w:rPr>
        <w:t>ofpowers</w:t>
      </w:r>
      <w:proofErr w:type="spellEnd"/>
      <w:r>
        <w:rPr>
          <w:sz w:val="16"/>
        </w:rPr>
        <w:t xml:space="preserve">. </w:t>
      </w:r>
      <w:r>
        <w:rPr>
          <w:rStyle w:val="StyleUnderline"/>
        </w:rPr>
        <w:t xml:space="preserve">That is, our data suggest </w:t>
      </w:r>
      <w:r w:rsidRPr="00F878C1">
        <w:rPr>
          <w:rStyle w:val="StyleUnderline"/>
          <w:highlight w:val="cyan"/>
        </w:rPr>
        <w:t>Congress cares</w:t>
      </w:r>
      <w:r w:rsidRPr="001D0E06">
        <w:rPr>
          <w:rStyle w:val="StyleUnderline"/>
        </w:rPr>
        <w:t xml:space="preserve"> more </w:t>
      </w:r>
      <w:r w:rsidRPr="00F878C1">
        <w:rPr>
          <w:rStyle w:val="StyleUnderline"/>
          <w:highlight w:val="cyan"/>
        </w:rPr>
        <w:t>about</w:t>
      </w:r>
      <w:r>
        <w:rPr>
          <w:rStyle w:val="StyleUnderline"/>
        </w:rPr>
        <w:t xml:space="preserve"> the short-term gains from overriding legislation (e.g., </w:t>
      </w:r>
      <w:r w:rsidRPr="00F878C1">
        <w:rPr>
          <w:rStyle w:val="StyleUnderline"/>
          <w:highlight w:val="cyan"/>
        </w:rPr>
        <w:t>passing</w:t>
      </w:r>
      <w:r w:rsidRPr="001D0E06">
        <w:rPr>
          <w:rStyle w:val="StyleUnderline"/>
        </w:rPr>
        <w:t xml:space="preserve"> the </w:t>
      </w:r>
      <w:r w:rsidRPr="00F878C1">
        <w:rPr>
          <w:rStyle w:val="StyleUnderline"/>
          <w:highlight w:val="cyan"/>
        </w:rPr>
        <w:t xml:space="preserve">legislation for </w:t>
      </w:r>
      <w:r w:rsidRPr="00F878C1">
        <w:rPr>
          <w:rStyle w:val="Emphasis"/>
          <w:highlight w:val="cyan"/>
        </w:rPr>
        <w:t>electoral purposes</w:t>
      </w:r>
      <w:r>
        <w:rPr>
          <w:rStyle w:val="StyleUnderline"/>
        </w:rPr>
        <w:t>) than the ultimate shape of the policies it chooses to override</w:t>
      </w:r>
      <w:r>
        <w:rPr>
          <w:sz w:val="16"/>
        </w:rPr>
        <w:t xml:space="preserve">. This result suggests the Court may, at least when it concerns the ultimate effect of override legislation, have greater influence on the ultimate location of public policy. Of course, this conclusion is tempered by the fact that Congress and the Court rarely disagree about whether the status quo should be altered; Congress wishes to override a Court decision preferred by the Court only 2.5% of the time in our data. As Dahl (1957) famously declared, the Court is not often out-of-step with the elected branches, and as a result Congress and the Court tend to agree on the desirability of previously decided Court cases. Finally, we show the effect of ideological distance matters for all types of Court decisions, including constitutional ones. </w:t>
      </w:r>
      <w:r>
        <w:rPr>
          <w:rStyle w:val="StyleUnderline"/>
        </w:rPr>
        <w:t xml:space="preserve">Thus, </w:t>
      </w:r>
      <w:r w:rsidRPr="00F878C1">
        <w:rPr>
          <w:rStyle w:val="StyleUnderline"/>
          <w:highlight w:val="cyan"/>
        </w:rPr>
        <w:t>while the Court may</w:t>
      </w:r>
      <w:r>
        <w:rPr>
          <w:rStyle w:val="StyleUnderline"/>
        </w:rPr>
        <w:t>, as some suggest</w:t>
      </w:r>
      <w:r>
        <w:rPr>
          <w:sz w:val="16"/>
        </w:rPr>
        <w:t xml:space="preserve"> (e.g., King 2007), </w:t>
      </w:r>
      <w:r w:rsidRPr="00F878C1">
        <w:rPr>
          <w:rStyle w:val="Emphasis"/>
          <w:highlight w:val="cyan"/>
        </w:rPr>
        <w:t>attempt to insulate</w:t>
      </w:r>
      <w:r w:rsidRPr="001D0E06">
        <w:rPr>
          <w:rStyle w:val="Emphasis"/>
        </w:rPr>
        <w:t xml:space="preserve"> its </w:t>
      </w:r>
      <w:r w:rsidRPr="00F878C1">
        <w:rPr>
          <w:rStyle w:val="Emphasis"/>
          <w:highlight w:val="cyan"/>
        </w:rPr>
        <w:t>decisions from</w:t>
      </w:r>
      <w:r w:rsidRPr="001D0E06">
        <w:rPr>
          <w:rStyle w:val="Emphasis"/>
        </w:rPr>
        <w:t xml:space="preserve"> congressional </w:t>
      </w:r>
      <w:r w:rsidRPr="00F878C1">
        <w:rPr>
          <w:rStyle w:val="Emphasis"/>
          <w:highlight w:val="cyan"/>
        </w:rPr>
        <w:t>override</w:t>
      </w:r>
      <w:r>
        <w:rPr>
          <w:rStyle w:val="Emphasis"/>
        </w:rPr>
        <w:t xml:space="preserve"> by using constitutional interpretation, it appears </w:t>
      </w:r>
      <w:r w:rsidRPr="00F878C1">
        <w:rPr>
          <w:rStyle w:val="Emphasis"/>
          <w:highlight w:val="cyan"/>
        </w:rPr>
        <w:t>this</w:t>
      </w:r>
      <w:r>
        <w:rPr>
          <w:rStyle w:val="Emphasis"/>
        </w:rPr>
        <w:t xml:space="preserve"> tactic </w:t>
      </w:r>
      <w:r w:rsidRPr="00F878C1">
        <w:rPr>
          <w:rStyle w:val="Emphasis"/>
          <w:highlight w:val="cyan"/>
        </w:rPr>
        <w:t>does not work</w:t>
      </w:r>
      <w:r w:rsidRPr="00405FB7">
        <w:rPr>
          <w:rStyle w:val="StyleUnderline"/>
          <w:highlight w:val="cyan"/>
        </w:rPr>
        <w:t xml:space="preserve">. </w:t>
      </w:r>
      <w:r w:rsidRPr="00F878C1">
        <w:rPr>
          <w:rStyle w:val="Emphasis"/>
          <w:highlight w:val="cyan"/>
        </w:rPr>
        <w:t>When Congress is ideologically distant from a</w:t>
      </w:r>
      <w:r w:rsidRPr="001D0E06">
        <w:rPr>
          <w:rStyle w:val="Emphasis"/>
        </w:rPr>
        <w:t xml:space="preserve"> Court </w:t>
      </w:r>
      <w:r w:rsidRPr="00F878C1">
        <w:rPr>
          <w:rStyle w:val="Emphasis"/>
          <w:highlight w:val="cyan"/>
        </w:rPr>
        <w:t>decision</w:t>
      </w:r>
      <w:r>
        <w:rPr>
          <w:sz w:val="16"/>
        </w:rPr>
        <w:t xml:space="preserve">, regardless of whether the decision is based on constitutional, </w:t>
      </w:r>
      <w:proofErr w:type="gramStart"/>
      <w:r>
        <w:rPr>
          <w:sz w:val="16"/>
        </w:rPr>
        <w:t>statutory</w:t>
      </w:r>
      <w:proofErr w:type="gramEnd"/>
      <w:r>
        <w:rPr>
          <w:sz w:val="16"/>
        </w:rPr>
        <w:t xml:space="preserve"> or common law interpretation, </w:t>
      </w:r>
      <w:r w:rsidRPr="00F878C1">
        <w:rPr>
          <w:rStyle w:val="Emphasis"/>
          <w:highlight w:val="cyan"/>
        </w:rPr>
        <w:t>it is</w:t>
      </w:r>
      <w:r w:rsidRPr="001D0E06">
        <w:rPr>
          <w:rStyle w:val="Emphasis"/>
        </w:rPr>
        <w:t xml:space="preserve"> more </w:t>
      </w:r>
      <w:r w:rsidRPr="00F878C1">
        <w:rPr>
          <w:rStyle w:val="Emphasis"/>
          <w:highlight w:val="cyan"/>
        </w:rPr>
        <w:t>likely to override</w:t>
      </w:r>
      <w:r w:rsidRPr="001D0E06">
        <w:rPr>
          <w:rStyle w:val="Emphasis"/>
        </w:rPr>
        <w:t xml:space="preserve"> it</w:t>
      </w:r>
      <w:r>
        <w:rPr>
          <w:sz w:val="16"/>
        </w:rPr>
        <w:t>. This result is new to the literature, and it means subsequent studies cannot exclusively focus on statutory cases.</w:t>
      </w:r>
    </w:p>
    <w:p w14:paraId="19166C3E" w14:textId="77777777" w:rsidR="00120AB7" w:rsidRDefault="00120AB7" w:rsidP="00120AB7"/>
    <w:p w14:paraId="0C4350EE" w14:textId="77777777" w:rsidR="00120AB7" w:rsidRPr="004A5DD2" w:rsidRDefault="00120AB7" w:rsidP="00120AB7">
      <w:pPr>
        <w:pStyle w:val="Heading4"/>
        <w:rPr>
          <w:rFonts w:cs="Times New Roman"/>
        </w:rPr>
      </w:pPr>
      <w:r>
        <w:rPr>
          <w:rFonts w:cs="Times New Roman"/>
        </w:rPr>
        <w:lastRenderedPageBreak/>
        <w:t xml:space="preserve">Falling behind on tech causes nuke war with Russia and China. </w:t>
      </w:r>
    </w:p>
    <w:p w14:paraId="0D847C1A" w14:textId="77777777" w:rsidR="00120AB7" w:rsidRPr="004A5DD2" w:rsidRDefault="00120AB7" w:rsidP="00120AB7">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2E99A96B" w14:textId="77777777" w:rsidR="00120AB7" w:rsidRPr="00256A27" w:rsidRDefault="00120AB7" w:rsidP="00120AB7">
      <w:pPr>
        <w:rPr>
          <w:sz w:val="14"/>
        </w:rPr>
      </w:pPr>
      <w:r w:rsidRPr="00256A27">
        <w:rPr>
          <w:sz w:val="14"/>
        </w:rPr>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256A27">
        <w:rPr>
          <w:sz w:val="14"/>
        </w:rPr>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r>
        <w:rPr>
          <w:rStyle w:val="Emphasis"/>
        </w:rPr>
        <w:t xml:space="preserve"> </w:t>
      </w: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256A27">
        <w:rPr>
          <w:sz w:val="14"/>
        </w:rPr>
        <w:t xml:space="preserve">. </w:t>
      </w:r>
      <w:r w:rsidRPr="004A5DD2">
        <w:rPr>
          <w:rStyle w:val="Emphasis"/>
        </w:rPr>
        <w:t>Shifts</w:t>
      </w:r>
      <w:r w:rsidRPr="004A5DD2">
        <w:rPr>
          <w:rStyle w:val="StyleUnderline"/>
        </w:rPr>
        <w:t xml:space="preserve"> in the balance of power</w:t>
      </w:r>
      <w:r w:rsidRPr="00256A27">
        <w:rPr>
          <w:sz w:val="14"/>
        </w:rPr>
        <w:t xml:space="preserve"> are problematic because they </w:t>
      </w:r>
      <w:r w:rsidRPr="004A5DD2">
        <w:rPr>
          <w:rStyle w:val="Emphasis"/>
        </w:rPr>
        <w:t>undermine effective bargaining</w:t>
      </w:r>
      <w:r w:rsidRPr="00256A27">
        <w:rPr>
          <w:sz w:val="14"/>
        </w:rPr>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256A27">
        <w:rPr>
          <w:sz w:val="14"/>
        </w:rPr>
        <w:t>And,</w:t>
      </w:r>
      <w:proofErr w:type="gramEnd"/>
      <w:r w:rsidRPr="00256A27">
        <w:rPr>
          <w:sz w:val="14"/>
        </w:rPr>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256A27">
        <w:rPr>
          <w:sz w:val="14"/>
        </w:rPr>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r>
        <w:rPr>
          <w:b/>
          <w:iCs/>
          <w:u w:val="single"/>
          <w:bdr w:val="single" w:sz="8" w:space="0" w:color="auto"/>
        </w:rPr>
        <w:t xml:space="preserve"> </w:t>
      </w:r>
      <w:r w:rsidRPr="00256A27">
        <w:rPr>
          <w:sz w:val="14"/>
        </w:rPr>
        <w:t xml:space="preserve">You may see where this is going. </w:t>
      </w:r>
      <w:r w:rsidRPr="004A5DD2">
        <w:rPr>
          <w:rStyle w:val="StyleUnderline"/>
        </w:rPr>
        <w:t>New technologies threaten to create</w:t>
      </w:r>
      <w:r w:rsidRPr="00256A27">
        <w:rPr>
          <w:sz w:val="14"/>
        </w:rPr>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r>
        <w:rPr>
          <w:rStyle w:val="Emphasis"/>
        </w:rPr>
        <w:t xml:space="preserve"> </w:t>
      </w:r>
      <w:r w:rsidRPr="00256A27">
        <w:rPr>
          <w:sz w:val="14"/>
        </w:rPr>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256A27">
        <w:rPr>
          <w:sz w:val="14"/>
        </w:rPr>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256A27">
        <w:rPr>
          <w:sz w:val="14"/>
        </w:rPr>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256A27">
        <w:rPr>
          <w:sz w:val="14"/>
        </w:rPr>
        <w:t xml:space="preserve">outh </w:t>
      </w:r>
      <w:r w:rsidRPr="004A5DD2">
        <w:rPr>
          <w:rStyle w:val="Emphasis"/>
        </w:rPr>
        <w:t>C</w:t>
      </w:r>
      <w:r w:rsidRPr="00256A27">
        <w:rPr>
          <w:sz w:val="14"/>
        </w:rPr>
        <w:t xml:space="preserve">hina </w:t>
      </w:r>
      <w:r w:rsidRPr="004A5DD2">
        <w:rPr>
          <w:rStyle w:val="Emphasis"/>
        </w:rPr>
        <w:t>S</w:t>
      </w:r>
      <w:r w:rsidRPr="00256A27">
        <w:rPr>
          <w:sz w:val="14"/>
        </w:rPr>
        <w:t xml:space="preserve">ea. And the results of Russia’s military modernization have been on full display in its ongoing intervention in Ukraine. 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256A27">
        <w:rPr>
          <w:sz w:val="14"/>
        </w:rPr>
        <w:t xml:space="preserve">nited </w:t>
      </w:r>
      <w:r w:rsidRPr="004A5DD2">
        <w:rPr>
          <w:rStyle w:val="StyleUnderline"/>
        </w:rPr>
        <w:t>S</w:t>
      </w:r>
      <w:r w:rsidRPr="00256A27">
        <w:rPr>
          <w:sz w:val="14"/>
        </w:rPr>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256A27">
        <w:rPr>
          <w:sz w:val="14"/>
        </w:rPr>
        <w:t xml:space="preserve"> missile</w:t>
      </w:r>
      <w:r w:rsidRPr="00DC159D">
        <w:rPr>
          <w:rStyle w:val="Emphasis"/>
        </w:rPr>
        <w:t>s</w:t>
      </w:r>
      <w:r w:rsidRPr="00256A27">
        <w:rPr>
          <w:sz w:val="14"/>
        </w:rPr>
        <w:t xml:space="preserve">, </w:t>
      </w:r>
      <w:r w:rsidRPr="00DC159D">
        <w:rPr>
          <w:rStyle w:val="Emphasis"/>
        </w:rPr>
        <w:t>quantum</w:t>
      </w:r>
      <w:r w:rsidRPr="00256A27">
        <w:rPr>
          <w:sz w:val="14"/>
        </w:rPr>
        <w:t xml:space="preserve"> computing, </w:t>
      </w:r>
      <w:r w:rsidRPr="00DC159D">
        <w:rPr>
          <w:rStyle w:val="Emphasis"/>
        </w:rPr>
        <w:t>5G</w:t>
      </w:r>
      <w:r w:rsidRPr="00256A27">
        <w:rPr>
          <w:sz w:val="14"/>
        </w:rPr>
        <w:t xml:space="preserve"> wireless connectivity, </w:t>
      </w:r>
      <w:r w:rsidRPr="00DC159D">
        <w:rPr>
          <w:rStyle w:val="StyleUnderline"/>
        </w:rPr>
        <w:t>and</w:t>
      </w:r>
      <w:r w:rsidRPr="00256A27">
        <w:rPr>
          <w:sz w:val="14"/>
        </w:rPr>
        <w:t xml:space="preserve"> artificial intelligence (</w:t>
      </w:r>
      <w:r w:rsidRPr="00DC159D">
        <w:rPr>
          <w:rStyle w:val="Emphasis"/>
        </w:rPr>
        <w:t>AI</w:t>
      </w:r>
      <w:r w:rsidRPr="00256A27">
        <w:rPr>
          <w:sz w:val="14"/>
        </w:rPr>
        <w:t xml:space="preserve">). And Russian President Vladimir Putin is building new unmanned vehicles while ominously declaring, “Whoever leads in AI will rule the world.” </w:t>
      </w:r>
      <w:r w:rsidRPr="0001711D">
        <w:rPr>
          <w:rStyle w:val="StyleUnderline"/>
          <w:highlight w:val="cyan"/>
        </w:rPr>
        <w:t>If China</w:t>
      </w:r>
      <w:r w:rsidRPr="00256A27">
        <w:rPr>
          <w:sz w:val="14"/>
        </w:rPr>
        <w:t xml:space="preserve"> or Russia </w:t>
      </w:r>
      <w:proofErr w:type="gramStart"/>
      <w:r w:rsidRPr="0001711D">
        <w:rPr>
          <w:rStyle w:val="StyleUnderline"/>
          <w:highlight w:val="cyan"/>
        </w:rPr>
        <w:t>are able to</w:t>
      </w:r>
      <w:proofErr w:type="gramEnd"/>
      <w:r w:rsidRPr="0001711D">
        <w:rPr>
          <w:rStyle w:val="StyleUnderline"/>
          <w:highlight w:val="cyan"/>
        </w:rPr>
        <w:t xml:space="preserve">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256A27">
        <w:rPr>
          <w:sz w:val="14"/>
        </w:rPr>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r>
        <w:rPr>
          <w:rStyle w:val="StyleUnderline"/>
        </w:rPr>
        <w:t xml:space="preserve"> </w:t>
      </w: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256A27">
        <w:rPr>
          <w:sz w:val="14"/>
        </w:rPr>
        <w:t xml:space="preserve">, for example, </w:t>
      </w:r>
      <w:r w:rsidRPr="0001711D">
        <w:rPr>
          <w:rStyle w:val="StyleUnderline"/>
          <w:highlight w:val="cyan"/>
        </w:rPr>
        <w:t>it may</w:t>
      </w:r>
      <w:r w:rsidRPr="004A5DD2">
        <w:rPr>
          <w:rStyle w:val="StyleUnderline"/>
        </w:rPr>
        <w:t xml:space="preserve"> be more willing</w:t>
      </w:r>
      <w:r w:rsidRPr="00256A27">
        <w:rPr>
          <w:sz w:val="14"/>
        </w:rPr>
        <w:t xml:space="preserve"> than previously </w:t>
      </w:r>
      <w:r w:rsidRPr="004A5DD2">
        <w:rPr>
          <w:rStyle w:val="StyleUnderline"/>
        </w:rPr>
        <w:t xml:space="preserve">to </w:t>
      </w:r>
      <w:r w:rsidRPr="0001711D">
        <w:rPr>
          <w:rStyle w:val="Emphasis"/>
          <w:highlight w:val="cyan"/>
        </w:rPr>
        <w:t>initiate conflict over Taiwan</w:t>
      </w:r>
      <w:r w:rsidRPr="00256A27">
        <w:rPr>
          <w:sz w:val="14"/>
        </w:rPr>
        <w:t xml:space="preserve">. And </w:t>
      </w:r>
      <w:r w:rsidRPr="003B19B0">
        <w:rPr>
          <w:rStyle w:val="StyleUnderline"/>
          <w:highlight w:val="cyan"/>
        </w:rPr>
        <w:t xml:space="preserve">if Putin thinks </w:t>
      </w:r>
      <w:r w:rsidRPr="003B19B0">
        <w:rPr>
          <w:rStyle w:val="Emphasis"/>
          <w:highlight w:val="cyan"/>
        </w:rPr>
        <w:t>new tech</w:t>
      </w:r>
      <w:r w:rsidRPr="004A5DD2">
        <w:rPr>
          <w:rStyle w:val="StyleUnderline"/>
        </w:rPr>
        <w:t xml:space="preserve"> has </w:t>
      </w:r>
      <w:r w:rsidRPr="003B19B0">
        <w:rPr>
          <w:rStyle w:val="Emphasis"/>
          <w:highlight w:val="cyan"/>
        </w:rPr>
        <w:t>strengthened his hand</w:t>
      </w:r>
      <w:r w:rsidRPr="00256A27">
        <w:rPr>
          <w:sz w:val="14"/>
        </w:rPr>
        <w:t xml:space="preserve">, </w:t>
      </w:r>
      <w:r w:rsidRPr="004A5DD2">
        <w:rPr>
          <w:rStyle w:val="StyleUnderline"/>
        </w:rPr>
        <w:t xml:space="preserve">he may be more tempted to </w:t>
      </w:r>
      <w:r w:rsidRPr="003B19B0">
        <w:rPr>
          <w:rStyle w:val="StyleUnderline"/>
          <w:highlight w:val="cyan"/>
        </w:rPr>
        <w:t xml:space="preserve">launch a </w:t>
      </w:r>
      <w:r w:rsidRPr="003B19B0">
        <w:rPr>
          <w:rStyle w:val="Emphasis"/>
          <w:highlight w:val="cyan"/>
        </w:rPr>
        <w:t>Ukraine-style invasion</w:t>
      </w:r>
      <w:r w:rsidRPr="003B19B0">
        <w:rPr>
          <w:rStyle w:val="StyleUnderline"/>
          <w:highlight w:val="cyan"/>
        </w:rPr>
        <w:t xml:space="preserve"> of</w:t>
      </w:r>
      <w:r w:rsidRPr="004A5DD2">
        <w:rPr>
          <w:rStyle w:val="StyleUnderline"/>
        </w:rPr>
        <w:t xml:space="preserve"> a </w:t>
      </w:r>
      <w:r w:rsidRPr="003B19B0">
        <w:rPr>
          <w:rStyle w:val="Emphasis"/>
          <w:highlight w:val="cyan"/>
        </w:rPr>
        <w:t>NATO member</w:t>
      </w:r>
      <w:r w:rsidRPr="004A5DD2">
        <w:rPr>
          <w:rStyle w:val="Emphasis"/>
        </w:rPr>
        <w:t>.</w:t>
      </w:r>
      <w:r>
        <w:rPr>
          <w:b/>
          <w:iCs/>
          <w:u w:val="single"/>
          <w:bdr w:val="single" w:sz="8" w:space="0" w:color="auto"/>
        </w:rPr>
        <w:t xml:space="preserve"> </w:t>
      </w:r>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256A27">
        <w:rPr>
          <w:sz w:val="14"/>
        </w:rPr>
        <w:t xml:space="preserve">nited </w:t>
      </w:r>
      <w:r w:rsidRPr="004A5DD2">
        <w:rPr>
          <w:rStyle w:val="Emphasis"/>
        </w:rPr>
        <w:t>S</w:t>
      </w:r>
      <w:r w:rsidRPr="00256A27">
        <w:rPr>
          <w:sz w:val="14"/>
        </w:rPr>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256A27">
        <w:rPr>
          <w:sz w:val="14"/>
        </w:rPr>
        <w:t>man</w:t>
      </w:r>
      <w:r w:rsidRPr="0001711D">
        <w:rPr>
          <w:rStyle w:val="Emphasis"/>
          <w:highlight w:val="cyan"/>
        </w:rPr>
        <w:t>ship</w:t>
      </w:r>
      <w:r w:rsidRPr="00256A27">
        <w:rPr>
          <w:sz w:val="14"/>
        </w:rPr>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256A27">
        <w:rPr>
          <w:sz w:val="14"/>
        </w:rPr>
        <w:t xml:space="preserve">. 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40B610DF" w14:textId="372E8172" w:rsidR="00120AB7" w:rsidRDefault="00120AB7" w:rsidP="00120AB7"/>
    <w:p w14:paraId="0E28CA15" w14:textId="7E08FE7D" w:rsidR="00CE073C" w:rsidRDefault="00CE073C" w:rsidP="00CE073C">
      <w:pPr>
        <w:pStyle w:val="Heading1"/>
      </w:pPr>
      <w:r>
        <w:lastRenderedPageBreak/>
        <w:t>Case</w:t>
      </w:r>
    </w:p>
    <w:p w14:paraId="3A180AE7" w14:textId="476725BF" w:rsidR="00216DF3" w:rsidRDefault="00216DF3" w:rsidP="00216DF3"/>
    <w:p w14:paraId="5B1FE474" w14:textId="001F4717" w:rsidR="00216DF3" w:rsidRDefault="00216DF3" w:rsidP="00216DF3">
      <w:pPr>
        <w:pStyle w:val="Heading2"/>
      </w:pPr>
      <w:r>
        <w:lastRenderedPageBreak/>
        <w:t>Debris</w:t>
      </w:r>
    </w:p>
    <w:p w14:paraId="4AF6E478" w14:textId="5F36A268" w:rsidR="00216DF3" w:rsidRDefault="00805A79" w:rsidP="00216DF3">
      <w:r>
        <w:t>‘</w:t>
      </w:r>
      <w:proofErr w:type="gramStart"/>
      <w:r>
        <w:t>they</w:t>
      </w:r>
      <w:proofErr w:type="gramEnd"/>
      <w:r>
        <w:t xml:space="preserve"> don’t </w:t>
      </w:r>
      <w:proofErr w:type="spellStart"/>
      <w:r>
        <w:t>sovle</w:t>
      </w:r>
      <w:proofErr w:type="spellEnd"/>
      <w:r>
        <w:t xml:space="preserve"> debris – their own card lists alt </w:t>
      </w:r>
      <w:proofErr w:type="spellStart"/>
      <w:r>
        <w:t>cuaes</w:t>
      </w:r>
      <w:proofErr w:type="spellEnd"/>
    </w:p>
    <w:p w14:paraId="4E014726" w14:textId="7B838C94" w:rsidR="00446A5C" w:rsidRDefault="00446A5C" w:rsidP="00216DF3">
      <w:r>
        <w:t>No il to</w:t>
      </w:r>
      <w:r w:rsidR="00285AA2">
        <w:t xml:space="preserve"> triggering debris</w:t>
      </w:r>
    </w:p>
    <w:p w14:paraId="6276F7A0" w14:textId="0906A6B8" w:rsidR="00446A5C" w:rsidRDefault="00805A79" w:rsidP="00216DF3">
      <w:r>
        <w:t xml:space="preserve">Satellites, rocket </w:t>
      </w:r>
      <w:proofErr w:type="spellStart"/>
      <w:r>
        <w:t>luanches</w:t>
      </w:r>
      <w:proofErr w:type="spellEnd"/>
      <w:r>
        <w:t>, etc. are not appropriation – that’s a massive solvency deficit</w:t>
      </w:r>
      <w:r w:rsidR="00243F36">
        <w:t xml:space="preserve"> to the aff</w:t>
      </w:r>
    </w:p>
    <w:p w14:paraId="493C2715" w14:textId="7B7B4391" w:rsidR="00805A79" w:rsidRDefault="00805A79" w:rsidP="00805A79">
      <w:pPr>
        <w:pStyle w:val="Heading4"/>
      </w:pPr>
      <w:r>
        <w:t xml:space="preserve">Appropriation is permanent control over property – </w:t>
      </w:r>
      <w:proofErr w:type="spellStart"/>
      <w:r>
        <w:t>sats</w:t>
      </w:r>
      <w:proofErr w:type="spellEnd"/>
      <w:r>
        <w:t xml:space="preserve"> aren’t permanent and move in orbit</w:t>
      </w:r>
      <w:r w:rsidR="00243F36">
        <w:t xml:space="preserve"> – prefer – it’s specific to space law</w:t>
      </w:r>
    </w:p>
    <w:p w14:paraId="67459907" w14:textId="77777777" w:rsidR="00805A79" w:rsidRPr="0024564B" w:rsidRDefault="00805A79" w:rsidP="00805A79">
      <w:r w:rsidRPr="0024564B">
        <w:rPr>
          <w:rStyle w:val="Style13ptBold"/>
        </w:rPr>
        <w:t>Trapp</w:t>
      </w:r>
      <w:r>
        <w:rPr>
          <w:rStyle w:val="Style13ptBold"/>
        </w:rPr>
        <w:t xml:space="preserve"> 13</w:t>
      </w:r>
      <w:r w:rsidRPr="0024564B">
        <w:t xml:space="preserve">, Timothy Justin. "Taking up Space by Any Other Means: Coming to Terms with </w:t>
      </w:r>
      <w:proofErr w:type="spellStart"/>
      <w:r w:rsidRPr="0024564B">
        <w:t>Nonappropriation</w:t>
      </w:r>
      <w:proofErr w:type="spellEnd"/>
      <w:r w:rsidRPr="0024564B">
        <w:t xml:space="preserve"> Article of the Outer Space Treaty." U. Ill. L. Rev. (2013): 1681.</w:t>
      </w:r>
      <w:r>
        <w:t xml:space="preserve"> (JD Candidate at UIUC Law School)//Re-cut by Elmer</w:t>
      </w:r>
    </w:p>
    <w:p w14:paraId="740C88A4" w14:textId="77777777" w:rsidR="00805A79" w:rsidRPr="00CE1FD3" w:rsidRDefault="00805A79" w:rsidP="00805A79">
      <w:r w:rsidRPr="00CE1FD3">
        <w:t xml:space="preserve">The issues presented in relation </w:t>
      </w:r>
      <w:r w:rsidRPr="0024564B">
        <w:rPr>
          <w:rStyle w:val="StyleUnderline"/>
        </w:rPr>
        <w:t xml:space="preserve">to the </w:t>
      </w:r>
      <w:proofErr w:type="spellStart"/>
      <w:r w:rsidRPr="0024564B">
        <w:rPr>
          <w:rStyle w:val="StyleUnderline"/>
        </w:rPr>
        <w:t>nonappropriation</w:t>
      </w:r>
      <w:proofErr w:type="spellEnd"/>
      <w:r w:rsidRPr="0024564B">
        <w:rPr>
          <w:rStyle w:val="StyleUnderline"/>
        </w:rPr>
        <w:t xml:space="preserve"> article of the Outer Space Treaty</w:t>
      </w:r>
      <w:r w:rsidRPr="00CE1FD3">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1FE2F963" w14:textId="77777777" w:rsidR="00805A79" w:rsidRPr="00CE1FD3" w:rsidRDefault="00805A79" w:rsidP="00805A79">
      <w:r w:rsidRPr="00CE1FD3">
        <w:t xml:space="preserve">[**Start Footnote 217**Id. at 236 </w:t>
      </w:r>
      <w:r w:rsidRPr="0024564B">
        <w:rPr>
          <w:rStyle w:val="StyleUnderline"/>
        </w:rPr>
        <w:t>(“</w:t>
      </w:r>
      <w:r w:rsidRPr="0024564B">
        <w:rPr>
          <w:rStyle w:val="Emphasis"/>
          <w:highlight w:val="green"/>
        </w:rPr>
        <w:t>Appropriation of outer space,</w:t>
      </w:r>
      <w:r w:rsidRPr="0024564B">
        <w:rPr>
          <w:rStyle w:val="StyleUnderline"/>
        </w:rPr>
        <w:t xml:space="preserve"> therefore, </w:t>
      </w:r>
      <w:r w:rsidRPr="0024564B">
        <w:rPr>
          <w:rStyle w:val="Emphasis"/>
          <w:highlight w:val="green"/>
        </w:rPr>
        <w:t>is</w:t>
      </w:r>
      <w:r w:rsidRPr="0024564B">
        <w:rPr>
          <w:rStyle w:val="StyleUnderline"/>
        </w:rPr>
        <w:t xml:space="preserve"> ‘the </w:t>
      </w:r>
      <w:r w:rsidRPr="0024564B">
        <w:rPr>
          <w:rStyle w:val="Emphasis"/>
          <w:highlight w:val="green"/>
        </w:rPr>
        <w:t>exercise of exclusive control</w:t>
      </w:r>
      <w:r w:rsidRPr="0024564B">
        <w:rPr>
          <w:rStyle w:val="StyleUnderline"/>
        </w:rPr>
        <w:t xml:space="preserve"> or exclusive use’ </w:t>
      </w:r>
      <w:r w:rsidRPr="0024564B">
        <w:rPr>
          <w:rStyle w:val="Emphasis"/>
          <w:highlight w:val="green"/>
        </w:rPr>
        <w:t>with a sense of permanence, which limits</w:t>
      </w:r>
      <w:r w:rsidRPr="0024564B">
        <w:rPr>
          <w:rStyle w:val="StyleUnderline"/>
        </w:rPr>
        <w:t xml:space="preserve"> other nations’ </w:t>
      </w:r>
      <w:r w:rsidRPr="0024564B">
        <w:rPr>
          <w:rStyle w:val="Emphasis"/>
          <w:highlight w:val="green"/>
        </w:rPr>
        <w:t>access to it</w:t>
      </w:r>
      <w:r w:rsidRPr="0024564B">
        <w:rPr>
          <w:rStyle w:val="StyleUnderline"/>
        </w:rPr>
        <w:t>.”) (</w:t>
      </w:r>
      <w:proofErr w:type="gramStart"/>
      <w:r w:rsidRPr="0024564B">
        <w:rPr>
          <w:rStyle w:val="StyleUnderline"/>
        </w:rPr>
        <w:t>quoting</w:t>
      </w:r>
      <w:proofErr w:type="gramEnd"/>
      <w:r w:rsidRPr="0024564B">
        <w:rPr>
          <w:rStyle w:val="StyleUnderline"/>
        </w:rPr>
        <w:t xml:space="preserve"> Milton L. Smith, The Role of the ITU in the Development of Space Law, 17 ANNALS AIR &amp; SPACE L. 157, 165 (1992)).</w:t>
      </w:r>
      <w:r w:rsidRPr="00CE1FD3">
        <w:t xml:space="preserve"> **End Footnote 217**]</w:t>
      </w:r>
    </w:p>
    <w:p w14:paraId="6185FD8A" w14:textId="77777777" w:rsidR="00805A79" w:rsidRPr="00CE1FD3" w:rsidRDefault="00805A79" w:rsidP="00805A79">
      <w:r w:rsidRPr="00CE1FD3">
        <w:t xml:space="preserve"> The ITU even allows nations </w:t>
      </w:r>
      <w:r w:rsidRPr="00CE1FD3">
        <w:rPr>
          <w:rStyle w:val="StyleUnderline"/>
        </w:rPr>
        <w:t>with unused slots to devise them to other entities, creating a market for the property rights set up by this regulation</w:t>
      </w:r>
      <w:r w:rsidRPr="00CE1FD3">
        <w:t xml:space="preserve">.218 In some </w:t>
      </w:r>
      <w:proofErr w:type="gramStart"/>
      <w:r w:rsidRPr="00CE1FD3">
        <w:t>aspects</w:t>
      </w:r>
      <w:proofErr w:type="gramEnd"/>
      <w:r w:rsidRPr="00CE1FD3">
        <w:t>, this seems to effect exactly what those signatory nations of the Bogotá Declaration were try3ing to accomplish, albeit through different means.219</w:t>
      </w:r>
    </w:p>
    <w:p w14:paraId="516693EC" w14:textId="0115B913" w:rsidR="00805A79" w:rsidRDefault="00805A79" w:rsidP="00216DF3"/>
    <w:p w14:paraId="2746ADC5" w14:textId="40531969" w:rsidR="00243F36" w:rsidRDefault="00243F36" w:rsidP="00243F36">
      <w:pPr>
        <w:pStyle w:val="Heading4"/>
      </w:pPr>
      <w:r>
        <w:t xml:space="preserve">Space Tourism is </w:t>
      </w:r>
      <w:r>
        <w:rPr>
          <w:u w:val="single"/>
        </w:rPr>
        <w:t>travel</w:t>
      </w:r>
      <w:r>
        <w:t xml:space="preserve"> over a short </w:t>
      </w:r>
      <w:r>
        <w:rPr>
          <w:u w:val="single"/>
        </w:rPr>
        <w:t>duration</w:t>
      </w:r>
      <w:r>
        <w:t xml:space="preserve"> – the events are neither </w:t>
      </w:r>
      <w:r>
        <w:rPr>
          <w:u w:val="single"/>
        </w:rPr>
        <w:t>permanent</w:t>
      </w:r>
      <w:r>
        <w:t xml:space="preserve"> nor </w:t>
      </w:r>
      <w:r>
        <w:rPr>
          <w:u w:val="single"/>
        </w:rPr>
        <w:t>limit</w:t>
      </w:r>
      <w:r>
        <w:t xml:space="preserve"> other uses by other actors of a particular region of space – even if they win </w:t>
      </w:r>
      <w:r>
        <w:rPr>
          <w:u w:val="single"/>
        </w:rPr>
        <w:t>singular examples</w:t>
      </w:r>
      <w:r>
        <w:t xml:space="preserve"> of tourism that could be appropriation, they explicitly include travel that is </w:t>
      </w:r>
      <w:r>
        <w:rPr>
          <w:u w:val="single"/>
        </w:rPr>
        <w:t>temporary</w:t>
      </w:r>
      <w:r>
        <w:t xml:space="preserve"> which makes the Aff </w:t>
      </w:r>
      <w:r>
        <w:rPr>
          <w:u w:val="single"/>
        </w:rPr>
        <w:t>Extra-Topical</w:t>
      </w:r>
      <w:r>
        <w:t xml:space="preserve"> at best</w:t>
      </w:r>
      <w:r>
        <w:t>—c/a this to the cap advantage – they’re listing alt causes to capitalism in space</w:t>
      </w:r>
    </w:p>
    <w:p w14:paraId="5D8522F9" w14:textId="77777777" w:rsidR="00243F36" w:rsidRPr="00640FD9" w:rsidRDefault="00243F36" w:rsidP="00243F36">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inf planks </w:t>
      </w:r>
      <w:proofErr w:type="spellStart"/>
      <w:r>
        <w:rPr>
          <w:rFonts w:ascii="AppleSystemUIFont" w:hAnsi="AppleSystemUIFont" w:cs="AppleSystemUIFont"/>
          <w:sz w:val="26"/>
          <w:szCs w:val="26"/>
        </w:rPr>
        <w:t>tos</w:t>
      </w:r>
      <w:proofErr w:type="spellEnd"/>
      <w:r>
        <w:rPr>
          <w:rFonts w:ascii="AppleSystemUIFont" w:hAnsi="AppleSystemUIFont" w:cs="AppleSystemUIFont"/>
          <w:sz w:val="26"/>
          <w:szCs w:val="26"/>
        </w:rPr>
        <w:t xml:space="preserve"> </w:t>
      </w:r>
      <w:proofErr w:type="spellStart"/>
      <w:r>
        <w:rPr>
          <w:rFonts w:ascii="AppleSystemUIFont" w:hAnsi="AppleSystemUIFont" w:cs="AppleSystemUIFont"/>
          <w:sz w:val="26"/>
          <w:szCs w:val="26"/>
        </w:rPr>
        <w:t>pitek</w:t>
      </w:r>
      <w:proofErr w:type="spellEnd"/>
      <w:r>
        <w:rPr>
          <w:rFonts w:ascii="AppleSystemUIFont" w:hAnsi="AppleSystemUIFont" w:cs="AppleSystemUIFont"/>
          <w:sz w:val="26"/>
          <w:szCs w:val="26"/>
        </w:rPr>
        <w:t xml:space="preserve"> out of neg </w:t>
      </w:r>
      <w:proofErr w:type="spellStart"/>
      <w:r>
        <w:rPr>
          <w:rFonts w:ascii="AppleSystemUIFont" w:hAnsi="AppleSystemUIFont" w:cs="AppleSystemUIFont"/>
          <w:sz w:val="26"/>
          <w:szCs w:val="26"/>
        </w:rPr>
        <w:t>ofense</w:t>
      </w:r>
      <w:proofErr w:type="spellEnd"/>
      <w:r>
        <w:rPr>
          <w:rFonts w:ascii="AppleSystemUIFont" w:hAnsi="AppleSystemUIFont" w:cs="AppleSystemUIFont"/>
          <w:sz w:val="26"/>
          <w:szCs w:val="26"/>
        </w:rPr>
        <w:t xml:space="preserve"> and </w:t>
      </w:r>
      <w:proofErr w:type="spellStart"/>
      <w:r>
        <w:rPr>
          <w:rFonts w:ascii="AppleSystemUIFont" w:hAnsi="AppleSystemUIFont" w:cs="AppleSystemUIFont"/>
          <w:sz w:val="26"/>
          <w:szCs w:val="26"/>
        </w:rPr>
        <w:t>explods</w:t>
      </w:r>
      <w:proofErr w:type="spellEnd"/>
      <w:r>
        <w:rPr>
          <w:rFonts w:ascii="AppleSystemUIFont" w:hAnsi="AppleSystemUIFont" w:cs="AppleSystemUIFont"/>
          <w:sz w:val="26"/>
          <w:szCs w:val="26"/>
        </w:rPr>
        <w:t xml:space="preserve"> </w:t>
      </w:r>
      <w:proofErr w:type="spellStart"/>
      <w:r>
        <w:rPr>
          <w:rFonts w:ascii="AppleSystemUIFont" w:hAnsi="AppleSystemUIFont" w:cs="AppleSystemUIFont"/>
          <w:sz w:val="26"/>
          <w:szCs w:val="26"/>
        </w:rPr>
        <w:t>limts</w:t>
      </w:r>
      <w:proofErr w:type="spellEnd"/>
    </w:p>
    <w:p w14:paraId="579BA470" w14:textId="77777777" w:rsidR="00243F36" w:rsidRPr="00E6425B" w:rsidRDefault="00243F36" w:rsidP="00243F36">
      <w:r w:rsidRPr="00E6425B">
        <w:rPr>
          <w:rStyle w:val="Style13ptBold"/>
        </w:rPr>
        <w:t xml:space="preserve">Henderson and </w:t>
      </w:r>
      <w:proofErr w:type="spellStart"/>
      <w:r w:rsidRPr="00E6425B">
        <w:rPr>
          <w:rStyle w:val="Style13ptBold"/>
        </w:rPr>
        <w:t>Tsui</w:t>
      </w:r>
      <w:proofErr w:type="spellEnd"/>
      <w:r w:rsidRPr="00E6425B">
        <w:rPr>
          <w:rStyle w:val="Style13ptBold"/>
        </w:rPr>
        <w:t xml:space="preserve"> 19 </w:t>
      </w:r>
      <w:r w:rsidRPr="00E6425B">
        <w:t xml:space="preserve">Henderson, I. L., and W. H. K. </w:t>
      </w:r>
      <w:proofErr w:type="spellStart"/>
      <w:r w:rsidRPr="00E6425B">
        <w:t>Tsui</w:t>
      </w:r>
      <w:proofErr w:type="spellEnd"/>
      <w:r w:rsidRPr="00E6425B">
        <w:t>. "The role of niche aviation operations as tourist attractions." Air transport: A tourism perspective (2019): 233-244.</w:t>
      </w:r>
      <w:r>
        <w:t xml:space="preserve"> (</w:t>
      </w:r>
      <w:r w:rsidRPr="00E6425B">
        <w:t>Massey University School of Aviation, Palmerston North, New Zealand</w:t>
      </w:r>
      <w:r>
        <w:t xml:space="preserve">)//Elmer </w:t>
      </w:r>
    </w:p>
    <w:p w14:paraId="090051CE" w14:textId="77777777" w:rsidR="00243F36" w:rsidRDefault="00243F36" w:rsidP="00243F36">
      <w:pPr>
        <w:rPr>
          <w:rStyle w:val="StyleUnderline"/>
        </w:rPr>
      </w:pPr>
      <w:r w:rsidRPr="00DD0533">
        <w:t xml:space="preserve">17.5 Space Tourism </w:t>
      </w:r>
      <w:r w:rsidRPr="00E6425B">
        <w:rPr>
          <w:rStyle w:val="Emphasis"/>
          <w:highlight w:val="green"/>
        </w:rPr>
        <w:t>Space tourism</w:t>
      </w:r>
      <w:r w:rsidRPr="00E6425B">
        <w:rPr>
          <w:rStyle w:val="StyleUnderline"/>
          <w:highlight w:val="green"/>
        </w:rPr>
        <w:t xml:space="preserve"> </w:t>
      </w:r>
      <w:r w:rsidRPr="00E6425B">
        <w:rPr>
          <w:rStyle w:val="StyleUnderline"/>
        </w:rPr>
        <w:t xml:space="preserve">is another niche segment of the aviation industry that </w:t>
      </w:r>
      <w:r w:rsidRPr="00984471">
        <w:rPr>
          <w:rStyle w:val="Emphasis"/>
        </w:rPr>
        <w:t xml:space="preserve">seeks to </w:t>
      </w:r>
      <w:r w:rsidRPr="00DD0533">
        <w:rPr>
          <w:rStyle w:val="Emphasis"/>
          <w:highlight w:val="green"/>
        </w:rPr>
        <w:t>give</w:t>
      </w:r>
      <w:r w:rsidRPr="00DD0533">
        <w:rPr>
          <w:rStyle w:val="StyleUnderline"/>
          <w:highlight w:val="green"/>
        </w:rPr>
        <w:t xml:space="preserve"> </w:t>
      </w:r>
      <w:r w:rsidRPr="00DD0533">
        <w:rPr>
          <w:rStyle w:val="Emphasis"/>
          <w:highlight w:val="green"/>
        </w:rPr>
        <w:t>tourists</w:t>
      </w:r>
      <w:r w:rsidRPr="00DD0533">
        <w:rPr>
          <w:rStyle w:val="StyleUnderline"/>
          <w:highlight w:val="green"/>
        </w:rPr>
        <w:t xml:space="preserve"> </w:t>
      </w:r>
      <w:r w:rsidRPr="00E6425B">
        <w:rPr>
          <w:rStyle w:val="StyleUnderline"/>
        </w:rPr>
        <w:t xml:space="preserve">the </w:t>
      </w:r>
      <w:r w:rsidRPr="00DD0533">
        <w:rPr>
          <w:rStyle w:val="Emphasis"/>
          <w:highlight w:val="green"/>
        </w:rPr>
        <w:t xml:space="preserve">ability to </w:t>
      </w:r>
      <w:r w:rsidRPr="00E6425B">
        <w:rPr>
          <w:rStyle w:val="StyleUnderline"/>
        </w:rPr>
        <w:t xml:space="preserve">become astronauts and </w:t>
      </w:r>
      <w:r w:rsidRPr="00DD0533">
        <w:rPr>
          <w:rStyle w:val="Emphasis"/>
          <w:highlight w:val="green"/>
        </w:rPr>
        <w:t>experience</w:t>
      </w:r>
      <w:r w:rsidRPr="00DD0533">
        <w:rPr>
          <w:rStyle w:val="StyleUnderline"/>
          <w:highlight w:val="green"/>
        </w:rPr>
        <w:t xml:space="preserve"> </w:t>
      </w:r>
      <w:r w:rsidRPr="00DD0533">
        <w:rPr>
          <w:rStyle w:val="Emphasis"/>
          <w:highlight w:val="green"/>
        </w:rPr>
        <w:t>space travel</w:t>
      </w:r>
      <w:r w:rsidRPr="00DD0533">
        <w:rPr>
          <w:rStyle w:val="StyleUnderline"/>
          <w:highlight w:val="green"/>
        </w:rPr>
        <w:t xml:space="preserve"> </w:t>
      </w:r>
      <w:r w:rsidRPr="00E6425B">
        <w:rPr>
          <w:rStyle w:val="StyleUnderline"/>
        </w:rPr>
        <w:t xml:space="preserve">for </w:t>
      </w:r>
      <w:r w:rsidRPr="00DD0533">
        <w:rPr>
          <w:rStyle w:val="Emphasis"/>
          <w:highlight w:val="green"/>
        </w:rPr>
        <w:t xml:space="preserve">recreational, </w:t>
      </w:r>
      <w:r w:rsidRPr="00DD0533">
        <w:rPr>
          <w:rStyle w:val="Emphasis"/>
          <w:highlight w:val="green"/>
        </w:rPr>
        <w:lastRenderedPageBreak/>
        <w:t>leisure, or business</w:t>
      </w:r>
      <w:r w:rsidRPr="00984471">
        <w:rPr>
          <w:rStyle w:val="Emphasis"/>
        </w:rPr>
        <w:t xml:space="preserve"> purposes</w:t>
      </w:r>
      <w:r w:rsidRPr="00984471">
        <w:rPr>
          <w:rStyle w:val="StyleUnderline"/>
        </w:rPr>
        <w:t xml:space="preserve">. </w:t>
      </w:r>
      <w:r w:rsidRPr="00984471">
        <w:t xml:space="preserve">Since space tourism is extremely expensive, it is a case of a very small segment of consumers that are able and willing to purchase a space experience. </w:t>
      </w:r>
      <w:r w:rsidRPr="00984471">
        <w:rPr>
          <w:rStyle w:val="StyleUnderline"/>
        </w:rPr>
        <w:t>There are several options for space tourists. For example, Crouch et al. (2009</w:t>
      </w:r>
      <w:r w:rsidRPr="00E6425B">
        <w:rPr>
          <w:rStyle w:val="StyleUnderline"/>
        </w:rPr>
        <w:t xml:space="preserve">) investigate the choice </w:t>
      </w:r>
      <w:proofErr w:type="spellStart"/>
      <w:r w:rsidRPr="00E6425B">
        <w:rPr>
          <w:rStyle w:val="StyleUnderline"/>
        </w:rPr>
        <w:t>behaviour</w:t>
      </w:r>
      <w:proofErr w:type="spellEnd"/>
      <w:r w:rsidRPr="00E6425B">
        <w:rPr>
          <w:rStyle w:val="StyleUnderline"/>
        </w:rPr>
        <w:t xml:space="preserve"> </w:t>
      </w:r>
      <w:r w:rsidRPr="00984471">
        <w:rPr>
          <w:rStyle w:val="StyleUnderline"/>
        </w:rPr>
        <w:t xml:space="preserve">between </w:t>
      </w:r>
      <w:r w:rsidRPr="00984471">
        <w:rPr>
          <w:rStyle w:val="Emphasis"/>
        </w:rPr>
        <w:t>four types</w:t>
      </w:r>
      <w:r w:rsidRPr="00984471">
        <w:rPr>
          <w:rStyle w:val="StyleUnderline"/>
        </w:rPr>
        <w:t xml:space="preserve"> of space tourism: </w:t>
      </w:r>
      <w:r w:rsidRPr="00984471">
        <w:rPr>
          <w:rStyle w:val="Emphasis"/>
        </w:rPr>
        <w:t>high altitude jet fighter flights</w:t>
      </w:r>
      <w:r w:rsidRPr="00984471">
        <w:rPr>
          <w:rStyle w:val="StyleUnderline"/>
        </w:rPr>
        <w:t xml:space="preserve">, </w:t>
      </w:r>
      <w:r w:rsidRPr="00984471">
        <w:rPr>
          <w:rStyle w:val="Emphasis"/>
        </w:rPr>
        <w:t>atmospheric zero-gravity flights</w:t>
      </w:r>
      <w:r w:rsidRPr="00984471">
        <w:rPr>
          <w:rStyle w:val="StyleUnderline"/>
        </w:rPr>
        <w:t xml:space="preserve">, </w:t>
      </w:r>
      <w:r w:rsidRPr="00984471">
        <w:rPr>
          <w:rStyle w:val="Emphasis"/>
          <w:bdr w:val="single" w:sz="18" w:space="0" w:color="auto"/>
        </w:rPr>
        <w:t>short-duration suborbital flights</w:t>
      </w:r>
      <w:r w:rsidRPr="00984471">
        <w:rPr>
          <w:rStyle w:val="Emphasis"/>
        </w:rPr>
        <w:t>, and</w:t>
      </w:r>
      <w:r w:rsidRPr="00984471">
        <w:rPr>
          <w:rStyle w:val="StyleUnderline"/>
        </w:rPr>
        <w:t xml:space="preserve"> </w:t>
      </w:r>
      <w:r w:rsidRPr="00984471">
        <w:rPr>
          <w:rStyle w:val="Emphasis"/>
          <w:bdr w:val="single" w:sz="18" w:space="0" w:color="auto"/>
        </w:rPr>
        <w:t>longer duration</w:t>
      </w:r>
      <w:r w:rsidRPr="00984471">
        <w:rPr>
          <w:rStyle w:val="StyleUnderline"/>
          <w:bdr w:val="single" w:sz="18" w:space="0" w:color="auto"/>
        </w:rPr>
        <w:t xml:space="preserve"> orbital </w:t>
      </w:r>
      <w:r w:rsidRPr="00984471">
        <w:rPr>
          <w:rStyle w:val="Emphasis"/>
          <w:bdr w:val="single" w:sz="18" w:space="0" w:color="auto"/>
        </w:rPr>
        <w:t>trips into space</w:t>
      </w:r>
      <w:r w:rsidRPr="00984471">
        <w:t>. Reddy e</w:t>
      </w:r>
      <w:r w:rsidRPr="00DD0533">
        <w:t xml:space="preserve">t al. (2012) find the following motivational factors behind space tourism (in order of importance): vision of earth from space, weightlessness, high speed experience, unusual experience, and scientific contribution. </w:t>
      </w:r>
      <w:r w:rsidRPr="00E6425B">
        <w:rPr>
          <w:rStyle w:val="StyleUnderline"/>
        </w:rPr>
        <w:t xml:space="preserve">Currently, only high-altitude jet fighter flights and </w:t>
      </w:r>
      <w:r w:rsidRPr="00984471">
        <w:rPr>
          <w:rStyle w:val="StyleUnderline"/>
        </w:rPr>
        <w:t xml:space="preserve">atmospheric zero-gravity flights are commercially available to tourists in the space tourism sector. </w:t>
      </w:r>
      <w:r w:rsidRPr="00984471">
        <w:t xml:space="preserve">Accordingly, this section provides an example of each, whilst the potential for suborbital and longer duration orbital trips into space are discussed later in this chapter. Case Study 17.3 </w:t>
      </w:r>
      <w:r w:rsidRPr="00984471">
        <w:rPr>
          <w:rStyle w:val="StyleUnderline"/>
          <w:highlight w:val="green"/>
        </w:rPr>
        <w:t>Examples of Space Tourism</w:t>
      </w:r>
      <w:r w:rsidRPr="00984471">
        <w:t xml:space="preserve"> MiG-29 Edge of Space Flight </w:t>
      </w:r>
      <w:r w:rsidRPr="00984471">
        <w:rPr>
          <w:rStyle w:val="Emphasis"/>
        </w:rPr>
        <w:t>One current option</w:t>
      </w:r>
      <w:r w:rsidRPr="00984471">
        <w:rPr>
          <w:rStyle w:val="StyleUnderline"/>
        </w:rPr>
        <w:t xml:space="preserve"> for space tourists is to be taken up into the stratosphere in a </w:t>
      </w:r>
      <w:r w:rsidRPr="00984471">
        <w:rPr>
          <w:rStyle w:val="Emphasis"/>
        </w:rPr>
        <w:t>supersonic fighter jet</w:t>
      </w:r>
      <w:r w:rsidRPr="00984471">
        <w:t xml:space="preserve"> (see </w:t>
      </w:r>
      <w:proofErr w:type="spellStart"/>
      <w:r w:rsidRPr="00984471">
        <w:t>MiGFlug</w:t>
      </w:r>
      <w:proofErr w:type="spellEnd"/>
      <w:r w:rsidRPr="00DD0533">
        <w:t xml:space="preserve">, 2017a). </w:t>
      </w:r>
      <w:proofErr w:type="spellStart"/>
      <w:r w:rsidRPr="00DD0533">
        <w:t>MiGFlug</w:t>
      </w:r>
      <w:proofErr w:type="spellEnd"/>
      <w:r w:rsidRPr="00DD0533">
        <w:t xml:space="preserve"> acts as a sales agent for this unique space tourism activity, which usually involves reaching an altitude of 20–22 km. </w:t>
      </w:r>
      <w:r w:rsidRPr="00E6425B">
        <w:rPr>
          <w:rStyle w:val="StyleUnderline"/>
        </w:rPr>
        <w:t>At such an altitude, the curvature of the earth can be seen, the sky is dark, and it is possible to see into space.</w:t>
      </w:r>
      <w:r w:rsidRPr="00DD0533">
        <w:t xml:space="preserve"> As part of this space travel experience, tourists are also given an opportunity to control the aircraft and there are </w:t>
      </w:r>
      <w:proofErr w:type="gramStart"/>
      <w:r w:rsidRPr="00DD0533">
        <w:t>a number of</w:t>
      </w:r>
      <w:proofErr w:type="gramEnd"/>
      <w:r w:rsidRPr="00DD0533">
        <w:t xml:space="preserve"> aerobatic </w:t>
      </w:r>
      <w:proofErr w:type="spellStart"/>
      <w:r w:rsidRPr="00DD0533">
        <w:t>manoeuvres</w:t>
      </w:r>
      <w:proofErr w:type="spellEnd"/>
      <w:r w:rsidRPr="00DD0533">
        <w:t xml:space="preserve"> that are performed by an experienced pilot. This operation is based out of Russia. The Mikoyan MiG-29 Fulcrum is a Russian military fighter jet that allows for rates of climb of 330 m/s and a top speed of Mach 2.25 (2390 km/h). </w:t>
      </w:r>
      <w:proofErr w:type="spellStart"/>
      <w:r w:rsidRPr="00E6425B">
        <w:rPr>
          <w:rStyle w:val="StyleUnderline"/>
        </w:rPr>
        <w:t>MiGFlug</w:t>
      </w:r>
      <w:proofErr w:type="spellEnd"/>
      <w:r w:rsidRPr="00E6425B">
        <w:rPr>
          <w:rStyle w:val="StyleUnderline"/>
        </w:rPr>
        <w:t xml:space="preserve"> sells three different services in this aircraft. For €12,500 a passenger can enjoy a </w:t>
      </w:r>
      <w:r w:rsidRPr="00DD0533">
        <w:rPr>
          <w:rStyle w:val="Emphasis"/>
          <w:highlight w:val="green"/>
        </w:rPr>
        <w:t>25-min flight</w:t>
      </w:r>
      <w:r w:rsidRPr="00E6425B">
        <w:rPr>
          <w:rStyle w:val="StyleUnderline"/>
        </w:rPr>
        <w:t xml:space="preserve"> featuring </w:t>
      </w:r>
      <w:proofErr w:type="gramStart"/>
      <w:r w:rsidRPr="00E6425B">
        <w:rPr>
          <w:rStyle w:val="StyleUnderline"/>
        </w:rPr>
        <w:t>a number of</w:t>
      </w:r>
      <w:proofErr w:type="gramEnd"/>
      <w:r w:rsidRPr="00E6425B">
        <w:rPr>
          <w:rStyle w:val="StyleUnderline"/>
        </w:rPr>
        <w:t xml:space="preserve"> aerobatic </w:t>
      </w:r>
      <w:proofErr w:type="spellStart"/>
      <w:r w:rsidRPr="00E6425B">
        <w:rPr>
          <w:rStyle w:val="StyleUnderline"/>
        </w:rPr>
        <w:t>manoeuvres</w:t>
      </w:r>
      <w:proofErr w:type="spellEnd"/>
      <w:r w:rsidRPr="00E6425B">
        <w:rPr>
          <w:rStyle w:val="StyleUnderline"/>
        </w:rPr>
        <w:t xml:space="preserve"> but without supersonic flight. For €14,500 a passenger can enjoy a </w:t>
      </w:r>
      <w:r w:rsidRPr="00DD0533">
        <w:rPr>
          <w:rStyle w:val="Emphasis"/>
          <w:highlight w:val="green"/>
        </w:rPr>
        <w:t>45-min flight</w:t>
      </w:r>
      <w:r w:rsidRPr="00DD0533">
        <w:rPr>
          <w:rStyle w:val="StyleUnderline"/>
          <w:highlight w:val="green"/>
        </w:rPr>
        <w:t xml:space="preserve"> </w:t>
      </w:r>
      <w:r w:rsidRPr="00E6425B">
        <w:rPr>
          <w:rStyle w:val="StyleUnderline"/>
        </w:rPr>
        <w:t>that includes higher aerobatics and supersonic flight. The ‘Edge of Space’ flight includes aerobatics, supersonic flight, and the experience of being taken up into the stratosphere and is sold for €17,500.</w:t>
      </w:r>
    </w:p>
    <w:p w14:paraId="3969B4B7" w14:textId="77777777" w:rsidR="00243F36" w:rsidRDefault="00243F36" w:rsidP="00216DF3"/>
    <w:p w14:paraId="0F48F366" w14:textId="77777777" w:rsidR="00216DF3" w:rsidRPr="005551D7" w:rsidRDefault="00216DF3" w:rsidP="00216DF3">
      <w:pPr>
        <w:pStyle w:val="Heading4"/>
        <w:rPr>
          <w:rFonts w:cs="Calibri"/>
        </w:rPr>
      </w:pPr>
      <w:r w:rsidRPr="005551D7">
        <w:rPr>
          <w:rFonts w:cs="Calibri"/>
        </w:rPr>
        <w:t xml:space="preserve">Alt cause – broad space privatization and existing debris. </w:t>
      </w:r>
    </w:p>
    <w:p w14:paraId="7CAE4B78" w14:textId="77777777" w:rsidR="00216DF3" w:rsidRPr="005551D7" w:rsidRDefault="00216DF3" w:rsidP="00216DF3">
      <w:proofErr w:type="spellStart"/>
      <w:r w:rsidRPr="005551D7">
        <w:rPr>
          <w:rStyle w:val="Style13ptBold"/>
        </w:rPr>
        <w:t>Muelhapt</w:t>
      </w:r>
      <w:proofErr w:type="spellEnd"/>
      <w:r w:rsidRPr="005551D7">
        <w:rPr>
          <w:rStyle w:val="Style13ptBold"/>
        </w:rPr>
        <w:t xml:space="preserve"> et al 19</w:t>
      </w:r>
      <w:r w:rsidRPr="005551D7">
        <w:t xml:space="preserve"> [(Theodore J., Center for Orbital and Reentry Debris Studies, Center for Space Policy and Strategy, The Aerospace Corporation, </w:t>
      </w:r>
      <w:proofErr w:type="gramStart"/>
      <w:r w:rsidRPr="005551D7">
        <w:t>30 year</w:t>
      </w:r>
      <w:proofErr w:type="gramEnd"/>
      <w:r w:rsidRPr="005551D7">
        <w:t xml:space="preserve"> Space Systems Analyst and Operator, Marlon E. Sorge, Jamie Morin, Robert S. Wilson), “Space traffic management in the new space era,” Journal of Space Safety Engineering, 6/18/19, https://doi.org/10.1016/j.jsse.2019.05.007] TDI</w:t>
      </w:r>
    </w:p>
    <w:p w14:paraId="45923C5F" w14:textId="77777777" w:rsidR="00216DF3" w:rsidRPr="005551D7" w:rsidRDefault="00216DF3" w:rsidP="00216DF3">
      <w:r w:rsidRPr="005551D7">
        <w:t xml:space="preserve">The last decade has seen rapid growth and change in the space industry, and an explosion of commercial and private activity. </w:t>
      </w:r>
      <w:r w:rsidRPr="005551D7">
        <w:rPr>
          <w:rStyle w:val="StyleUnderline"/>
        </w:rPr>
        <w:t xml:space="preserve">Terms like </w:t>
      </w:r>
      <w:proofErr w:type="spellStart"/>
      <w:r w:rsidRPr="005551D7">
        <w:rPr>
          <w:rStyle w:val="StyleUnderline"/>
          <w:highlight w:val="green"/>
        </w:rPr>
        <w:t>NewSpace</w:t>
      </w:r>
      <w:proofErr w:type="spellEnd"/>
      <w:r w:rsidRPr="005551D7">
        <w:rPr>
          <w:rStyle w:val="StyleUnderline"/>
          <w:highlight w:val="green"/>
        </w:rPr>
        <w:t xml:space="preserve"> or democratized space</w:t>
      </w:r>
      <w:r w:rsidRPr="005551D7">
        <w:rPr>
          <w:rStyle w:val="StyleUnderline"/>
        </w:rPr>
        <w:t xml:space="preserve"> are often used to </w:t>
      </w:r>
      <w:r w:rsidRPr="005551D7">
        <w:rPr>
          <w:rStyle w:val="StyleUnderline"/>
          <w:highlight w:val="green"/>
        </w:rPr>
        <w:t>describe this global trend to develop faster and cheaper access to space</w:t>
      </w:r>
      <w:r w:rsidRPr="005551D7">
        <w:t xml:space="preserve">, </w:t>
      </w:r>
      <w:r w:rsidRPr="005551D7">
        <w:rPr>
          <w:rStyle w:val="Emphasis"/>
        </w:rPr>
        <w:t>distinct from more traditional government-driven activities</w:t>
      </w:r>
      <w:r w:rsidRPr="005551D7">
        <w:t xml:space="preserve"> focused on security, political, or scientific activities. The easier access to space has opened participation to many more participants than was historically possible. This </w:t>
      </w:r>
      <w:r w:rsidRPr="005551D7">
        <w:rPr>
          <w:rStyle w:val="StyleUnderline"/>
          <w:highlight w:val="green"/>
        </w:rPr>
        <w:t>new activity could</w:t>
      </w:r>
      <w:r w:rsidRPr="005551D7">
        <w:rPr>
          <w:rStyle w:val="StyleUnderline"/>
        </w:rPr>
        <w:t xml:space="preserve"> profoundly </w:t>
      </w:r>
      <w:r w:rsidRPr="005551D7">
        <w:rPr>
          <w:rStyle w:val="StyleUnderline"/>
          <w:highlight w:val="green"/>
        </w:rPr>
        <w:t>worsen</w:t>
      </w:r>
      <w:r w:rsidRPr="005551D7">
        <w:rPr>
          <w:rStyle w:val="StyleUnderline"/>
        </w:rPr>
        <w:t xml:space="preserve"> the </w:t>
      </w:r>
      <w:r w:rsidRPr="005551D7">
        <w:rPr>
          <w:rStyle w:val="StyleUnderline"/>
          <w:highlight w:val="green"/>
        </w:rPr>
        <w:t>space debris</w:t>
      </w:r>
      <w:r w:rsidRPr="005551D7">
        <w:rPr>
          <w:rStyle w:val="StyleUnderline"/>
        </w:rPr>
        <w:t xml:space="preserve"> environment</w:t>
      </w:r>
      <w:r w:rsidRPr="005551D7">
        <w:t xml:space="preserve">, </w:t>
      </w:r>
      <w:r w:rsidRPr="005551D7">
        <w:rPr>
          <w:rStyle w:val="StyleUnderline"/>
        </w:rPr>
        <w:t>particularly in</w:t>
      </w:r>
      <w:r w:rsidRPr="005551D7">
        <w:t xml:space="preserve"> low Earth orbit (</w:t>
      </w:r>
      <w:r w:rsidRPr="005551D7">
        <w:rPr>
          <w:rStyle w:val="Emphasis"/>
        </w:rPr>
        <w:t>LEO</w:t>
      </w:r>
      <w:r w:rsidRPr="005551D7">
        <w:t xml:space="preserve">), but there are also signs of progress and the outlook is encouraging. Many </w:t>
      </w:r>
      <w:proofErr w:type="spellStart"/>
      <w:r w:rsidRPr="005551D7">
        <w:t>NewSpace</w:t>
      </w:r>
      <w:proofErr w:type="spellEnd"/>
      <w:r w:rsidRPr="005551D7">
        <w:t xml:space="preserve"> operators are actively working to mitigate their impact. Nevertheless, </w:t>
      </w:r>
      <w:proofErr w:type="spellStart"/>
      <w:r w:rsidRPr="005551D7">
        <w:rPr>
          <w:rStyle w:val="StyleUnderline"/>
        </w:rPr>
        <w:t>NewSpace</w:t>
      </w:r>
      <w:proofErr w:type="spellEnd"/>
      <w:r w:rsidRPr="005551D7">
        <w:rPr>
          <w:rStyle w:val="StyleUnderline"/>
        </w:rPr>
        <w:t xml:space="preserve"> represents a significant break with </w:t>
      </w:r>
      <w:proofErr w:type="gramStart"/>
      <w:r w:rsidRPr="005551D7">
        <w:rPr>
          <w:rStyle w:val="StyleUnderline"/>
        </w:rPr>
        <w:t>past experience</w:t>
      </w:r>
      <w:proofErr w:type="gramEnd"/>
      <w:r w:rsidRPr="005551D7">
        <w:rPr>
          <w:rStyle w:val="StyleUnderline"/>
        </w:rPr>
        <w:t xml:space="preserve"> and business as usual will not work in this changed environment. </w:t>
      </w:r>
      <w:r w:rsidRPr="005551D7">
        <w:t xml:space="preserve">New standards, space policy, and licensing </w:t>
      </w:r>
      <w:r w:rsidRPr="005551D7">
        <w:lastRenderedPageBreak/>
        <w:t>approaches are powerful levers that can shape the future of operations and the debris environment.</w:t>
      </w:r>
    </w:p>
    <w:p w14:paraId="1622D311" w14:textId="77777777" w:rsidR="00216DF3" w:rsidRPr="005551D7" w:rsidRDefault="00216DF3" w:rsidP="00216DF3">
      <w:r w:rsidRPr="005551D7">
        <w:t xml:space="preserve">2. Characterizing </w:t>
      </w:r>
      <w:proofErr w:type="spellStart"/>
      <w:r w:rsidRPr="005551D7">
        <w:t>NewSpace</w:t>
      </w:r>
      <w:proofErr w:type="spellEnd"/>
      <w:r w:rsidRPr="005551D7">
        <w:t>: a step change in the space environment</w:t>
      </w:r>
    </w:p>
    <w:p w14:paraId="510802C0" w14:textId="77777777" w:rsidR="00216DF3" w:rsidRPr="005551D7" w:rsidRDefault="00216DF3" w:rsidP="00216DF3">
      <w:pPr>
        <w:rPr>
          <w:rStyle w:val="StyleUnderline"/>
        </w:rPr>
      </w:pPr>
      <w:r w:rsidRPr="005551D7">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5551D7">
        <w:rPr>
          <w:rStyle w:val="StyleUnderline"/>
          <w:highlight w:val="green"/>
        </w:rPr>
        <w:t>Two dozen companies</w:t>
      </w:r>
      <w:r w:rsidRPr="005551D7">
        <w:rPr>
          <w:rStyle w:val="StyleUnderline"/>
        </w:rPr>
        <w:t xml:space="preserve">, when taken together, </w:t>
      </w:r>
      <w:r w:rsidRPr="005551D7">
        <w:rPr>
          <w:rStyle w:val="StyleUnderline"/>
          <w:highlight w:val="green"/>
        </w:rPr>
        <w:t>have proposed placing</w:t>
      </w:r>
      <w:r w:rsidRPr="005551D7">
        <w:rPr>
          <w:rStyle w:val="StyleUnderline"/>
        </w:rPr>
        <w:t xml:space="preserve"> well </w:t>
      </w:r>
      <w:r w:rsidRPr="005551D7">
        <w:rPr>
          <w:rStyle w:val="StyleUnderline"/>
          <w:highlight w:val="green"/>
        </w:rPr>
        <w:t>over</w:t>
      </w:r>
      <w:r w:rsidRPr="005551D7">
        <w:rPr>
          <w:rStyle w:val="StyleUnderline"/>
        </w:rPr>
        <w:t xml:space="preserve"> </w:t>
      </w:r>
      <w:r w:rsidRPr="005551D7">
        <w:rPr>
          <w:rStyle w:val="StyleUnderline"/>
          <w:strike/>
        </w:rPr>
        <w:t>20,000</w:t>
      </w:r>
      <w:r w:rsidRPr="005551D7">
        <w:rPr>
          <w:rStyle w:val="StyleUnderline"/>
        </w:rPr>
        <w:t xml:space="preserve"> [</w:t>
      </w:r>
      <w:r w:rsidRPr="005551D7">
        <w:rPr>
          <w:rStyle w:val="StyleUnderline"/>
          <w:highlight w:val="green"/>
        </w:rPr>
        <w:t>twenty thousand] satellites in</w:t>
      </w:r>
      <w:r w:rsidRPr="005551D7">
        <w:rPr>
          <w:rStyle w:val="StyleUnderline"/>
        </w:rPr>
        <w:t xml:space="preserve"> orbit in </w:t>
      </w:r>
      <w:r w:rsidRPr="005551D7">
        <w:rPr>
          <w:rStyle w:val="StyleUnderline"/>
          <w:highlight w:val="green"/>
        </w:rPr>
        <w:t>the next</w:t>
      </w:r>
      <w:r w:rsidRPr="005551D7">
        <w:rPr>
          <w:rStyle w:val="StyleUnderline"/>
        </w:rPr>
        <w:t xml:space="preserve"> </w:t>
      </w:r>
      <w:r w:rsidRPr="005551D7">
        <w:rPr>
          <w:rStyle w:val="StyleUnderline"/>
          <w:strike/>
        </w:rPr>
        <w:t>10</w:t>
      </w:r>
      <w:r w:rsidRPr="005551D7">
        <w:rPr>
          <w:rStyle w:val="StyleUnderline"/>
        </w:rPr>
        <w:t xml:space="preserve"> </w:t>
      </w:r>
      <w:r w:rsidRPr="005551D7">
        <w:rPr>
          <w:rStyle w:val="StyleUnderline"/>
          <w:highlight w:val="green"/>
        </w:rPr>
        <w:t>[</w:t>
      </w:r>
      <w:proofErr w:type="gramStart"/>
      <w:r w:rsidRPr="005551D7">
        <w:rPr>
          <w:rStyle w:val="StyleUnderline"/>
          <w:highlight w:val="green"/>
        </w:rPr>
        <w:t>10]years</w:t>
      </w:r>
      <w:proofErr w:type="gramEnd"/>
      <w:r w:rsidRPr="005551D7">
        <w:rPr>
          <w:rStyle w:val="StyleUnderline"/>
        </w:rPr>
        <w:t xml:space="preserve">. For perspective, fewer than </w:t>
      </w:r>
      <w:r w:rsidRPr="005551D7">
        <w:rPr>
          <w:rStyle w:val="StyleUnderline"/>
          <w:strike/>
        </w:rPr>
        <w:t>8100</w:t>
      </w:r>
      <w:r w:rsidRPr="005551D7">
        <w:rPr>
          <w:rStyle w:val="StyleUnderline"/>
        </w:rPr>
        <w:t>[eight thousand one hundred] payloads have been placed in Earth orbit in the entire history of the space age, only 480</w:t>
      </w:r>
      <w:r w:rsidRPr="005551D7">
        <w:t xml:space="preserve">0 [1] </w:t>
      </w:r>
      <w:r w:rsidRPr="005551D7">
        <w:rPr>
          <w:rStyle w:val="StyleUnderline"/>
        </w:rPr>
        <w:t>remain in orbit and approximately 1950</w:t>
      </w:r>
      <w:r w:rsidRPr="005551D7">
        <w:t xml:space="preserve"> [2] </w:t>
      </w:r>
      <w:r w:rsidRPr="005551D7">
        <w:rPr>
          <w:rStyle w:val="StyleUnderline"/>
        </w:rPr>
        <w:t>of those are still active.</w:t>
      </w:r>
      <w:r w:rsidRPr="005551D7">
        <w:t xml:space="preserve"> And it isn't simply numbers – </w:t>
      </w:r>
      <w:r w:rsidRPr="005551D7">
        <w:rPr>
          <w:rStyle w:val="StyleUnderline"/>
        </w:rPr>
        <w:t xml:space="preserve">the mass in orbit will increase substantially, and long-term </w:t>
      </w:r>
      <w:r w:rsidRPr="005551D7">
        <w:rPr>
          <w:rStyle w:val="StyleUnderline"/>
          <w:highlight w:val="green"/>
        </w:rPr>
        <w:t>debris generation is strongly correlated with mass</w:t>
      </w:r>
      <w:r w:rsidRPr="005551D7">
        <w:rPr>
          <w:rStyle w:val="StyleUnderline"/>
        </w:rPr>
        <w:t>.</w:t>
      </w:r>
    </w:p>
    <w:p w14:paraId="3B5E55D8" w14:textId="77777777" w:rsidR="00216DF3" w:rsidRPr="005551D7" w:rsidRDefault="00216DF3" w:rsidP="00216DF3">
      <w:r w:rsidRPr="005551D7">
        <w:t>[Table 1 Omitted]</w:t>
      </w:r>
    </w:p>
    <w:p w14:paraId="2D100DFF" w14:textId="77777777" w:rsidR="00216DF3" w:rsidRPr="005551D7" w:rsidRDefault="00216DF3" w:rsidP="00216DF3">
      <w:pPr>
        <w:rPr>
          <w:rStyle w:val="Emphasis"/>
        </w:rPr>
      </w:pPr>
      <w:r w:rsidRPr="005551D7">
        <w:t xml:space="preserve">This table is in constant flux. It is based largely on U.S. filings with the Federal Communications Commission (FCC) and various press releases, but many of the </w:t>
      </w:r>
      <w:r w:rsidRPr="005551D7">
        <w:rPr>
          <w:rStyle w:val="StyleUnderline"/>
        </w:rPr>
        <w:t>companies here have already altered or abandoned their original plans,</w:t>
      </w:r>
      <w:r w:rsidRPr="005551D7">
        <w:t xml:space="preserve"> and new </w:t>
      </w:r>
      <w:r w:rsidRPr="005551D7">
        <w:rPr>
          <w:rStyle w:val="StyleUnderline"/>
        </w:rPr>
        <w:t>systems are no doubt in work</w:t>
      </w:r>
      <w:r w:rsidRPr="005551D7">
        <w:t xml:space="preserve">. Although many of these large constellations may never be launched as listed, the </w:t>
      </w:r>
      <w:r w:rsidRPr="005551D7">
        <w:rPr>
          <w:rStyle w:val="Emphasis"/>
        </w:rPr>
        <w:t>traffic created if just half are successful would be more than double the number of payloads launched in the last 60 years and more than 6 times the number of currently active satellites.</w:t>
      </w:r>
    </w:p>
    <w:p w14:paraId="5BF5B0E6" w14:textId="77777777" w:rsidR="00216DF3" w:rsidRPr="005551D7" w:rsidRDefault="00216DF3" w:rsidP="00216DF3">
      <w:r w:rsidRPr="005551D7">
        <w:t>Current space safety, space surveillance, collision avoidance (COLA) and debris mitigation processes have been designed for and have evolved with the current population profile, launch rates and density of LEO space.</w:t>
      </w:r>
    </w:p>
    <w:p w14:paraId="7B904968" w14:textId="77777777" w:rsidR="00216DF3" w:rsidRPr="005551D7" w:rsidRDefault="00216DF3" w:rsidP="00216DF3">
      <w:pPr>
        <w:rPr>
          <w:rStyle w:val="Emphasis"/>
        </w:rPr>
      </w:pPr>
      <w:r w:rsidRPr="005551D7">
        <w:rPr>
          <w:rStyle w:val="StyleUnderline"/>
          <w:highlight w:val="green"/>
        </w:rPr>
        <w:t>By</w:t>
      </w:r>
      <w:r w:rsidRPr="005551D7">
        <w:t xml:space="preserve"> almost </w:t>
      </w:r>
      <w:r w:rsidRPr="005551D7">
        <w:rPr>
          <w:rStyle w:val="Emphasis"/>
        </w:rPr>
        <w:t>any metric</w:t>
      </w:r>
      <w:r w:rsidRPr="005551D7">
        <w:t xml:space="preserve"> </w:t>
      </w:r>
      <w:r w:rsidRPr="005551D7">
        <w:rPr>
          <w:rStyle w:val="StyleUnderline"/>
        </w:rPr>
        <w:t xml:space="preserve">used to measure activity in space, whether it is payloads in orbit, the size of constellations, the rate of launches, the economic stakes, </w:t>
      </w:r>
      <w:r w:rsidRPr="005551D7">
        <w:rPr>
          <w:rStyle w:val="StyleUnderline"/>
          <w:highlight w:val="green"/>
        </w:rPr>
        <w:t>the potential for debris creation</w:t>
      </w:r>
      <w:r w:rsidRPr="005551D7">
        <w:rPr>
          <w:rStyle w:val="StyleUnderline"/>
        </w:rPr>
        <w:t xml:space="preserve">, the number of conjunctions, </w:t>
      </w:r>
      <w:proofErr w:type="spellStart"/>
      <w:r w:rsidRPr="005551D7">
        <w:rPr>
          <w:rStyle w:val="StyleUnderline"/>
          <w:highlight w:val="green"/>
        </w:rPr>
        <w:t>NewSpace</w:t>
      </w:r>
      <w:proofErr w:type="spellEnd"/>
      <w:r w:rsidRPr="005551D7">
        <w:rPr>
          <w:rStyle w:val="StyleUnderline"/>
          <w:highlight w:val="green"/>
        </w:rPr>
        <w:t xml:space="preserve"> represents</w:t>
      </w:r>
      <w:r w:rsidRPr="005551D7">
        <w:rPr>
          <w:rStyle w:val="StyleUnderline"/>
        </w:rPr>
        <w:t xml:space="preserve"> a </w:t>
      </w:r>
      <w:r w:rsidRPr="005551D7">
        <w:rPr>
          <w:rStyle w:val="Emphasis"/>
          <w:highlight w:val="green"/>
        </w:rPr>
        <w:t>fundamental change.</w:t>
      </w:r>
    </w:p>
    <w:p w14:paraId="695D2386" w14:textId="77777777" w:rsidR="00216DF3" w:rsidRPr="005551D7" w:rsidRDefault="00216DF3" w:rsidP="00216DF3">
      <w:r w:rsidRPr="005551D7">
        <w:t>3. Compounding effects of better SSA, more satellites, and new operational concepts</w:t>
      </w:r>
    </w:p>
    <w:p w14:paraId="3528B88D" w14:textId="77777777" w:rsidR="00216DF3" w:rsidRPr="005551D7" w:rsidRDefault="00216DF3" w:rsidP="00216DF3">
      <w:r w:rsidRPr="005551D7">
        <w:t>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63CD023" w14:textId="77777777" w:rsidR="00216DF3" w:rsidRPr="005551D7" w:rsidRDefault="00216DF3" w:rsidP="00216DF3">
      <w:r w:rsidRPr="005551D7">
        <w:t xml:space="preserve">The red line of the current catalog does not represent the complete risk; it indicates the risk we can track and perhaps avoid. A rule of thumb is that the current SSN LEO catalog contains objects about 10 cm or larger. </w:t>
      </w:r>
      <w:r w:rsidRPr="005551D7">
        <w:rPr>
          <w:rStyle w:val="StyleUnderline"/>
        </w:rPr>
        <w:t xml:space="preserve">It is generally accepted that an impact in LEO with an object </w:t>
      </w:r>
      <w:r w:rsidRPr="005551D7">
        <w:rPr>
          <w:rStyle w:val="StyleUnderline"/>
        </w:rPr>
        <w:lastRenderedPageBreak/>
        <w:t>1 cm or larger will cause damage likely to be fatal to a satellite's mission.</w:t>
      </w:r>
      <w:r w:rsidRPr="005551D7">
        <w:t xml:space="preserve">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1609C388" w14:textId="77777777" w:rsidR="00216DF3" w:rsidRPr="005551D7" w:rsidRDefault="00216DF3" w:rsidP="00216DF3">
      <w:r w:rsidRPr="005551D7">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5551D7">
        <w:t>on line</w:t>
      </w:r>
      <w:proofErr w:type="gramEnd"/>
      <w:r w:rsidRPr="005551D7">
        <w:t xml:space="preserve"> (currently planned for 2019) [4]. Commercial companies offering space surveillance services, such as </w:t>
      </w:r>
      <w:proofErr w:type="spellStart"/>
      <w:r w:rsidRPr="005551D7">
        <w:t>LeoLabs</w:t>
      </w:r>
      <w:proofErr w:type="spellEnd"/>
      <w:r w:rsidRPr="005551D7">
        <w:t xml:space="preserve">, </w:t>
      </w:r>
      <w:proofErr w:type="spellStart"/>
      <w:r w:rsidRPr="005551D7">
        <w:t>ExoAnalytics</w:t>
      </w:r>
      <w:proofErr w:type="spellEnd"/>
      <w:r w:rsidRPr="005551D7">
        <w:t>, Analytic Graphics Inc., Lockheed, and Boeing, might also add to the number of objects currently tracked. Space Policy Directive 3 (SPD-3) [13] specifically seeks to expand the use of commercial SSA services.</w:t>
      </w:r>
    </w:p>
    <w:p w14:paraId="0F9EF2C7" w14:textId="77777777" w:rsidR="00216DF3" w:rsidRPr="005551D7" w:rsidRDefault="00216DF3" w:rsidP="00216DF3">
      <w:r w:rsidRPr="005551D7">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5551D7">
        <w:t>[5].</w:t>
      </w:r>
    </w:p>
    <w:p w14:paraId="5FD482E0" w14:textId="77777777" w:rsidR="00216DF3" w:rsidRPr="005551D7" w:rsidRDefault="00216DF3" w:rsidP="00216DF3">
      <w:r w:rsidRPr="005551D7">
        <w:t xml:space="preserve">The pace of safety operations for each satellite on orbit will significantly change because of the increase in the catalog from the Space Fence. This effect is compounded because the </w:t>
      </w:r>
      <w:proofErr w:type="spellStart"/>
      <w:r w:rsidRPr="005551D7">
        <w:t>NewSpace</w:t>
      </w:r>
      <w:proofErr w:type="spellEnd"/>
      <w:r w:rsidRPr="005551D7">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5551D7">
        <w:t>NewSpace</w:t>
      </w:r>
      <w:proofErr w:type="spellEnd"/>
      <w:r w:rsidRPr="005551D7">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76ADA942" w14:textId="77777777" w:rsidR="00216DF3" w:rsidRPr="005551D7" w:rsidRDefault="00216DF3" w:rsidP="00216DF3">
      <w:pPr>
        <w:rPr>
          <w:b/>
          <w:u w:val="single"/>
        </w:rPr>
      </w:pPr>
      <w:r w:rsidRPr="005551D7">
        <w:rPr>
          <w:rStyle w:val="StyleUnderline"/>
        </w:rPr>
        <w:t>Satellites in these large LEO constellations typically have planned operational lifetimes of 5–10 years</w:t>
      </w:r>
      <w:r w:rsidRPr="005551D7">
        <w:t xml:space="preserve">.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5551D7">
        <w:rPr>
          <w:rStyle w:val="StyleUnderline"/>
          <w:highlight w:val="green"/>
        </w:rPr>
        <w:t>disposal and replenishment activities</w:t>
      </w:r>
      <w:r w:rsidRPr="005551D7">
        <w:rPr>
          <w:rStyle w:val="StyleUnderline"/>
        </w:rPr>
        <w:t xml:space="preserve"> will </w:t>
      </w:r>
      <w:r w:rsidRPr="005551D7">
        <w:rPr>
          <w:rStyle w:val="StyleUnderline"/>
          <w:highlight w:val="green"/>
        </w:rPr>
        <w:t>add thousands of satellites each year</w:t>
      </w:r>
      <w:r w:rsidRPr="005551D7">
        <w:rPr>
          <w:rStyle w:val="StyleUnderline"/>
        </w:rPr>
        <w:t xml:space="preserve"> transiting through lower altitudes and posing a risk to all resident satellites </w:t>
      </w:r>
      <w:r w:rsidRPr="005551D7">
        <w:rPr>
          <w:rStyle w:val="StyleUnderline"/>
          <w:highlight w:val="green"/>
        </w:rPr>
        <w:t>in</w:t>
      </w:r>
      <w:r w:rsidRPr="005551D7">
        <w:rPr>
          <w:rStyle w:val="StyleUnderline"/>
        </w:rPr>
        <w:t xml:space="preserve"> those </w:t>
      </w:r>
      <w:r w:rsidRPr="005551D7">
        <w:rPr>
          <w:rStyle w:val="StyleUnderline"/>
          <w:highlight w:val="green"/>
        </w:rPr>
        <w:t>lower orbits.</w:t>
      </w:r>
      <w:r w:rsidRPr="005551D7">
        <w:t xml:space="preserve"> More importantly, </w:t>
      </w:r>
      <w:r w:rsidRPr="005551D7">
        <w:rPr>
          <w:rStyle w:val="StyleUnderline"/>
          <w:highlight w:val="green"/>
        </w:rPr>
        <w:t>failures will occur</w:t>
      </w:r>
      <w:r w:rsidRPr="005551D7">
        <w:rPr>
          <w:rStyle w:val="StyleUnderline"/>
        </w:rPr>
        <w:t xml:space="preserve"> both </w:t>
      </w:r>
      <w:r w:rsidRPr="005551D7">
        <w:rPr>
          <w:rStyle w:val="StyleUnderline"/>
          <w:highlight w:val="green"/>
        </w:rPr>
        <w:t>among transiting satellites and operational constellations,</w:t>
      </w:r>
      <w:r w:rsidRPr="005551D7">
        <w:rPr>
          <w:rStyle w:val="StyleUnderline"/>
        </w:rPr>
        <w:t xml:space="preserve"> potentially </w:t>
      </w:r>
      <w:r w:rsidRPr="005551D7">
        <w:rPr>
          <w:rStyle w:val="StyleUnderline"/>
          <w:highlight w:val="green"/>
        </w:rPr>
        <w:t>leaving hundreds</w:t>
      </w:r>
      <w:r w:rsidRPr="005551D7">
        <w:rPr>
          <w:rStyle w:val="StyleUnderline"/>
        </w:rPr>
        <w:t xml:space="preserve"> more </w:t>
      </w:r>
      <w:r w:rsidRPr="005551D7">
        <w:rPr>
          <w:rStyle w:val="StyleUnderline"/>
          <w:highlight w:val="green"/>
        </w:rPr>
        <w:t>stranded</w:t>
      </w:r>
      <w:r w:rsidRPr="005551D7">
        <w:rPr>
          <w:rStyle w:val="StyleUnderline"/>
        </w:rPr>
        <w:t xml:space="preserve"> along the transit path.</w:t>
      </w:r>
    </w:p>
    <w:p w14:paraId="7F4339AA" w14:textId="77777777" w:rsidR="00216DF3" w:rsidRPr="005551D7" w:rsidRDefault="00216DF3" w:rsidP="00216DF3">
      <w:pPr>
        <w:keepNext/>
        <w:keepLines/>
        <w:spacing w:before="200"/>
        <w:outlineLvl w:val="3"/>
        <w:rPr>
          <w:rFonts w:eastAsia="Malgun Gothic"/>
          <w:b/>
          <w:iCs/>
          <w:sz w:val="26"/>
        </w:rPr>
      </w:pPr>
      <w:r w:rsidRPr="005551D7">
        <w:rPr>
          <w:rFonts w:eastAsia="Malgun Gothic"/>
          <w:b/>
          <w:iCs/>
          <w:sz w:val="26"/>
        </w:rPr>
        <w:t xml:space="preserve">Probability – 0.1% chance of a collision. </w:t>
      </w:r>
    </w:p>
    <w:p w14:paraId="51083627" w14:textId="77777777" w:rsidR="00216DF3" w:rsidRPr="005551D7" w:rsidRDefault="00216DF3" w:rsidP="00216DF3">
      <w:pPr>
        <w:rPr>
          <w:rFonts w:eastAsia="Calibri"/>
        </w:rPr>
      </w:pPr>
      <w:r w:rsidRPr="005551D7">
        <w:rPr>
          <w:rFonts w:eastAsia="Calibri"/>
          <w:b/>
          <w:bCs/>
          <w:sz w:val="26"/>
        </w:rPr>
        <w:t>Salter 16</w:t>
      </w:r>
      <w:r w:rsidRPr="005551D7">
        <w:rPr>
          <w:rFonts w:eastAsia="Calibri"/>
        </w:rPr>
        <w:t xml:space="preserve"> [(Alexander William, </w:t>
      </w:r>
      <w:r w:rsidRPr="005551D7">
        <w:t>Economics Professor at Texas Tech)</w:t>
      </w:r>
      <w:r w:rsidRPr="005551D7">
        <w:rPr>
          <w:rFonts w:eastAsia="Calibri"/>
        </w:rPr>
        <w:t xml:space="preserve"> “SPACE DEBRIS: A LAW AND ECONOMICS ANALYSIS OF THE ORBITAL COMMONS” 19 STAN. TECH. L. REV. 221 *numbers replaced with English words] TDI </w:t>
      </w:r>
    </w:p>
    <w:p w14:paraId="431258B3" w14:textId="77777777" w:rsidR="00216DF3" w:rsidRPr="005551D7" w:rsidRDefault="00216DF3" w:rsidP="00216DF3">
      <w:pPr>
        <w:rPr>
          <w:rFonts w:eastAsia="Calibri"/>
        </w:rPr>
      </w:pPr>
      <w:r w:rsidRPr="005551D7">
        <w:rPr>
          <w:rStyle w:val="StyleUnderline"/>
        </w:rPr>
        <w:lastRenderedPageBreak/>
        <w:t xml:space="preserve">The probability of a collision is currently low. </w:t>
      </w:r>
      <w:r w:rsidRPr="005551D7">
        <w:rPr>
          <w:rStyle w:val="StyleUnderline"/>
          <w:highlight w:val="green"/>
        </w:rPr>
        <w:t>Bradley and Wein estimate</w:t>
      </w:r>
      <w:r w:rsidRPr="005551D7">
        <w:rPr>
          <w:rStyle w:val="StyleUnderline"/>
        </w:rPr>
        <w:t xml:space="preserve"> that </w:t>
      </w:r>
      <w:r w:rsidRPr="005551D7">
        <w:rPr>
          <w:rStyle w:val="StyleUnderline"/>
          <w:highlight w:val="green"/>
        </w:rPr>
        <w:t xml:space="preserve">the </w:t>
      </w:r>
      <w:r w:rsidRPr="005551D7">
        <w:rPr>
          <w:rStyle w:val="Emphasis"/>
          <w:highlight w:val="green"/>
        </w:rPr>
        <w:t>maximum probability</w:t>
      </w:r>
      <w:r w:rsidRPr="005551D7">
        <w:rPr>
          <w:rStyle w:val="StyleUnderline"/>
        </w:rPr>
        <w:t xml:space="preserve"> in LEO </w:t>
      </w:r>
      <w:r w:rsidRPr="005551D7">
        <w:rPr>
          <w:rStyle w:val="StyleUnderline"/>
          <w:highlight w:val="green"/>
        </w:rPr>
        <w:t>of</w:t>
      </w:r>
      <w:r w:rsidRPr="005551D7">
        <w:rPr>
          <w:rStyle w:val="StyleUnderline"/>
        </w:rPr>
        <w:t xml:space="preserve"> </w:t>
      </w:r>
      <w:r w:rsidRPr="005551D7">
        <w:rPr>
          <w:rStyle w:val="StyleUnderline"/>
          <w:highlight w:val="green"/>
        </w:rPr>
        <w:t xml:space="preserve">a collision over the lifetime of a spacecraft remains </w:t>
      </w:r>
      <w:r w:rsidRPr="005551D7">
        <w:rPr>
          <w:rStyle w:val="Emphasis"/>
          <w:highlight w:val="green"/>
        </w:rPr>
        <w:t>below one in one thousand</w:t>
      </w:r>
      <w:r w:rsidRPr="005551D7">
        <w:rPr>
          <w:rStyle w:val="StyleUnderline"/>
        </w:rPr>
        <w:t>,</w:t>
      </w:r>
      <w:r w:rsidRPr="005551D7">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1E19F66" w14:textId="77777777" w:rsidR="00216DF3" w:rsidRPr="005551D7" w:rsidRDefault="00216DF3" w:rsidP="00216DF3"/>
    <w:p w14:paraId="19C3D015" w14:textId="77777777" w:rsidR="00216DF3" w:rsidRPr="005551D7" w:rsidRDefault="00216DF3" w:rsidP="00216DF3"/>
    <w:p w14:paraId="08126A4F" w14:textId="77777777" w:rsidR="00216DF3" w:rsidRPr="005551D7" w:rsidRDefault="00216DF3" w:rsidP="00216DF3">
      <w:pPr>
        <w:pStyle w:val="Heading4"/>
        <w:rPr>
          <w:rFonts w:cs="Calibri"/>
          <w:u w:val="single"/>
        </w:rPr>
      </w:pPr>
      <w:r w:rsidRPr="005551D7">
        <w:rPr>
          <w:rFonts w:cs="Calibri"/>
          <w:u w:val="single"/>
        </w:rPr>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45850069" w14:textId="77777777" w:rsidR="00216DF3" w:rsidRPr="005551D7" w:rsidRDefault="00216DF3" w:rsidP="00216DF3">
      <w:proofErr w:type="spellStart"/>
      <w:r w:rsidRPr="005551D7">
        <w:rPr>
          <w:rStyle w:val="Style13ptBold"/>
        </w:rPr>
        <w:t>Fange</w:t>
      </w:r>
      <w:proofErr w:type="spellEnd"/>
      <w:r w:rsidRPr="005551D7">
        <w:rPr>
          <w:rStyle w:val="Style13ptBold"/>
        </w:rPr>
        <w:t xml:space="preserve"> 17</w:t>
      </w:r>
      <w:r w:rsidRPr="005551D7">
        <w:t xml:space="preserve"> [Daniel Von </w:t>
      </w:r>
      <w:proofErr w:type="spellStart"/>
      <w:r w:rsidRPr="005551D7">
        <w:t>Fange</w:t>
      </w:r>
      <w:proofErr w:type="spellEnd"/>
      <w:r w:rsidRPr="005551D7">
        <w:t xml:space="preserve">, Web Application Engineer, Founder and Owner of </w:t>
      </w:r>
      <w:proofErr w:type="spellStart"/>
      <w:r w:rsidRPr="005551D7">
        <w:t>LeanCoder</w:t>
      </w:r>
      <w:proofErr w:type="spellEnd"/>
      <w:r w:rsidRPr="005551D7">
        <w:t xml:space="preserve">, Full Stack, Polyglot Web Developer, “Kessler Syndrome is Over Hyped”, 05/21/17, </w:t>
      </w:r>
      <w:proofErr w:type="spellStart"/>
      <w:r w:rsidRPr="005551D7">
        <w:rPr>
          <w:i/>
          <w:iCs/>
        </w:rPr>
        <w:t>Braino</w:t>
      </w:r>
      <w:proofErr w:type="spellEnd"/>
      <w:r w:rsidRPr="005551D7">
        <w:t>, http://braino.org/essays/kessler_syndrome_is_over_hyped/]</w:t>
      </w:r>
    </w:p>
    <w:p w14:paraId="1A6DA054" w14:textId="77777777" w:rsidR="00216DF3" w:rsidRPr="005551D7" w:rsidRDefault="00216DF3" w:rsidP="00216DF3">
      <w:pPr>
        <w:rPr>
          <w:sz w:val="16"/>
        </w:rPr>
      </w:pPr>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rPr>
          <w:sz w:val="16"/>
        </w:rPr>
        <w:t xml:space="preserve">. I now think </w:t>
      </w:r>
      <w:r w:rsidRPr="005551D7">
        <w:rPr>
          <w:rStyle w:val="StyleUnderline"/>
        </w:rPr>
        <w:t xml:space="preserve">they are </w:t>
      </w:r>
      <w:r w:rsidRPr="005551D7">
        <w:rPr>
          <w:rStyle w:val="Emphasis"/>
        </w:rPr>
        <w:t>wrong</w:t>
      </w:r>
      <w:r w:rsidRPr="005551D7">
        <w:rPr>
          <w:sz w:val="16"/>
        </w:rPr>
        <w:t xml:space="preserve">. What is Kessler Syndrome? Here’s the popular view on Kessler Syndrome. </w:t>
      </w:r>
      <w:proofErr w:type="gramStart"/>
      <w:r w:rsidRPr="005551D7">
        <w:rPr>
          <w:sz w:val="16"/>
        </w:rPr>
        <w:t>Every once in a while</w:t>
      </w:r>
      <w:proofErr w:type="gramEnd"/>
      <w:r w:rsidRPr="005551D7">
        <w:rPr>
          <w:sz w:val="16"/>
        </w:rPr>
        <w:t xml:space="preserve">, a piece of junk in space hits a satellite. This single impact destroys the </w:t>
      </w:r>
      <w:proofErr w:type="gramStart"/>
      <w:r w:rsidRPr="005551D7">
        <w:rPr>
          <w:sz w:val="16"/>
        </w:rPr>
        <w:t>satellite, and</w:t>
      </w:r>
      <w:proofErr w:type="gramEnd"/>
      <w:r w:rsidRPr="005551D7">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rPr>
          <w:sz w:val="16"/>
        </w:rPr>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rPr>
          <w:sz w:val="16"/>
        </w:rPr>
        <w:t xml:space="preserve"> a year and a half, </w:t>
      </w:r>
      <w:r w:rsidRPr="005551D7">
        <w:rPr>
          <w:rStyle w:val="StyleUnderline"/>
        </w:rPr>
        <w:t>and the problem would be over</w:t>
      </w:r>
      <w:r w:rsidRPr="005551D7">
        <w:rPr>
          <w:sz w:val="16"/>
        </w:rPr>
        <w:t xml:space="preserve">. </w:t>
      </w:r>
      <w:r w:rsidRPr="005551D7">
        <w:rPr>
          <w:rStyle w:val="Emphasis"/>
        </w:rPr>
        <w:t>High LEO</w:t>
      </w:r>
      <w:r w:rsidRPr="005551D7">
        <w:rPr>
          <w:rStyle w:val="StyleUnderline"/>
        </w:rPr>
        <w:t xml:space="preserve"> - 400km to 2000km. This where most heavy satellites and most space junk orbits</w:t>
      </w:r>
      <w:r w:rsidRPr="005551D7">
        <w:rPr>
          <w:sz w:val="16"/>
        </w:rPr>
        <w:t xml:space="preserve">. The air is thin enough here that satellites only go down slowly, and they have a much farther distance to fall. </w:t>
      </w:r>
      <w:r w:rsidRPr="005551D7">
        <w:rPr>
          <w:rStyle w:val="StyleUnderline"/>
        </w:rPr>
        <w:t>It can take 50 years for stuff here to get down. This is where Kessler Syndrome could be an issue</w:t>
      </w:r>
      <w:r w:rsidRPr="005551D7">
        <w:rPr>
          <w:sz w:val="16"/>
        </w:rPr>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rPr>
          <w:sz w:val="16"/>
        </w:rPr>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rPr>
          <w:sz w:val="16"/>
        </w:rPr>
        <w:t xml:space="preserve"> the </w:t>
      </w:r>
      <w:r w:rsidRPr="005551D7">
        <w:rPr>
          <w:rStyle w:val="StyleUnderline"/>
        </w:rPr>
        <w:t>satellites here are moving the same direction at the same speed - debris doesn’t get free velocity</w:t>
      </w:r>
      <w:r w:rsidRPr="005551D7">
        <w:rPr>
          <w:sz w:val="16"/>
        </w:rPr>
        <w:t xml:space="preserve"> from the speed of the satellites. </w:t>
      </w:r>
      <w:r w:rsidRPr="005551D7">
        <w:rPr>
          <w:rStyle w:val="StyleUnderline"/>
        </w:rPr>
        <w:t xml:space="preserve">Also, it’s quite expensive </w:t>
      </w:r>
      <w:r w:rsidRPr="005551D7">
        <w:rPr>
          <w:rStyle w:val="StyleUnderline"/>
        </w:rPr>
        <w:lastRenderedPageBreak/>
        <w:t xml:space="preserve">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rPr>
          <w:sz w:val="16"/>
        </w:rPr>
        <w:t xml:space="preserve">. How bad could Kessler Syndrome in High LEO be? Let’s </w:t>
      </w:r>
      <w:r w:rsidRPr="005551D7">
        <w:rPr>
          <w:rStyle w:val="StyleUnderline"/>
          <w:highlight w:val="green"/>
        </w:rPr>
        <w:t xml:space="preserve">imagine a </w:t>
      </w:r>
      <w:proofErr w:type="gramStart"/>
      <w:r w:rsidRPr="005551D7">
        <w:rPr>
          <w:rStyle w:val="Emphasis"/>
          <w:highlight w:val="green"/>
        </w:rPr>
        <w:t>worst case</w:t>
      </w:r>
      <w:proofErr w:type="gramEnd"/>
      <w:r w:rsidRPr="005551D7">
        <w:rPr>
          <w:rStyle w:val="StyleUnderline"/>
          <w:highlight w:val="green"/>
        </w:rPr>
        <w:t xml:space="preserve"> scenario</w:t>
      </w:r>
      <w:r w:rsidRPr="005551D7">
        <w:rPr>
          <w:sz w:val="16"/>
        </w:rPr>
        <w:t xml:space="preserve">. </w:t>
      </w:r>
      <w:r w:rsidRPr="005551D7">
        <w:rPr>
          <w:rStyle w:val="StyleUnderline"/>
        </w:rPr>
        <w:t>An evil alien</w:t>
      </w:r>
      <w:r w:rsidRPr="005551D7">
        <w:rPr>
          <w:sz w:val="16"/>
        </w:rPr>
        <w:t xml:space="preserve"> intelligence </w:t>
      </w:r>
      <w:r w:rsidRPr="005551D7">
        <w:rPr>
          <w:rStyle w:val="StyleUnderline"/>
        </w:rPr>
        <w:t>chops up everything in High LEO, turning it into 1cm cubes of death</w:t>
      </w:r>
      <w:r w:rsidRPr="005551D7">
        <w:rPr>
          <w:sz w:val="16"/>
        </w:rPr>
        <w:t xml:space="preserve"> orbiting at 1000km, </w:t>
      </w:r>
      <w:r w:rsidRPr="005551D7">
        <w:rPr>
          <w:rStyle w:val="StyleUnderline"/>
        </w:rPr>
        <w:t>spread</w:t>
      </w:r>
      <w:r w:rsidRPr="005551D7">
        <w:rPr>
          <w:sz w:val="16"/>
        </w:rPr>
        <w:t xml:space="preserve"> as </w:t>
      </w:r>
      <w:r w:rsidRPr="005551D7">
        <w:rPr>
          <w:rStyle w:val="StyleUnderline"/>
        </w:rPr>
        <w:t>evenly</w:t>
      </w:r>
      <w:r w:rsidRPr="005551D7">
        <w:rPr>
          <w:sz w:val="16"/>
        </w:rPr>
        <w:t xml:space="preserve"> across the surface of this sphere as orbital mechanics would allow. </w:t>
      </w:r>
      <w:r w:rsidRPr="005551D7">
        <w:rPr>
          <w:rStyle w:val="StyleUnderline"/>
        </w:rPr>
        <w:t xml:space="preserve">Is humanity cut off from space? </w:t>
      </w:r>
      <w:r w:rsidRPr="005551D7">
        <w:rPr>
          <w:sz w:val="16"/>
        </w:rPr>
        <w:t xml:space="preserve">I’m guessing </w:t>
      </w:r>
      <w:r w:rsidRPr="005551D7">
        <w:rPr>
          <w:rStyle w:val="StyleUnderline"/>
        </w:rPr>
        <w:t>the world has launched</w:t>
      </w:r>
      <w:r w:rsidRPr="005551D7">
        <w:rPr>
          <w:sz w:val="16"/>
        </w:rPr>
        <w:t xml:space="preserve"> about </w:t>
      </w:r>
      <w:r w:rsidRPr="005551D7">
        <w:rPr>
          <w:rStyle w:val="StyleUnderline"/>
        </w:rPr>
        <w:t>10,000 tons of satellites total</w:t>
      </w:r>
      <w:r w:rsidRPr="005551D7">
        <w:rPr>
          <w:sz w:val="16"/>
        </w:rPr>
        <w:t xml:space="preserve">. For guessing purposes, </w:t>
      </w:r>
      <w:r w:rsidRPr="005551D7">
        <w:rPr>
          <w:rStyle w:val="StyleUnderline"/>
        </w:rPr>
        <w:t>I’ll assume 2,500 tons of satellites</w:t>
      </w:r>
      <w:r w:rsidRPr="005551D7">
        <w:rPr>
          <w:sz w:val="16"/>
        </w:rPr>
        <w:t xml:space="preserve"> and junk </w:t>
      </w:r>
      <w:r w:rsidRPr="005551D7">
        <w:rPr>
          <w:rStyle w:val="StyleUnderline"/>
        </w:rPr>
        <w:t>currently in High LEO</w:t>
      </w:r>
      <w:r w:rsidRPr="005551D7">
        <w:rPr>
          <w:sz w:val="16"/>
        </w:rPr>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rPr>
          <w:sz w:val="16"/>
        </w:rPr>
        <w:t xml:space="preserve">. A sphere for an orbit of 1,000km has a surface area of 682,752,000 square KM. So </w:t>
      </w:r>
      <w:r w:rsidRPr="005551D7">
        <w:rPr>
          <w:rStyle w:val="StyleUnderline"/>
        </w:rPr>
        <w:t>there would be one cube</w:t>
      </w:r>
      <w:r w:rsidRPr="005551D7">
        <w:rPr>
          <w:sz w:val="16"/>
        </w:rPr>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rPr>
          <w:sz w:val="16"/>
        </w:rPr>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rPr>
          <w:sz w:val="16"/>
        </w:rPr>
        <w:t xml:space="preserve">. Now though you can travel through the debris, you couldn’t keep a satellite alive for long in this orbit of death. </w:t>
      </w:r>
      <w:r w:rsidRPr="005551D7">
        <w:rPr>
          <w:rStyle w:val="StyleUnderline"/>
        </w:rPr>
        <w:t>Kessler</w:t>
      </w:r>
      <w:r w:rsidRPr="005551D7">
        <w:rPr>
          <w:sz w:val="16"/>
        </w:rPr>
        <w:t xml:space="preserve"> Syndrome </w:t>
      </w:r>
      <w:r w:rsidRPr="005551D7">
        <w:rPr>
          <w:rStyle w:val="StyleUnderline"/>
        </w:rPr>
        <w:t xml:space="preserve">at its worst just prevents us from putting satellites in </w:t>
      </w:r>
      <w:r w:rsidRPr="005551D7">
        <w:rPr>
          <w:rStyle w:val="Emphasis"/>
        </w:rPr>
        <w:t>certain orbits</w:t>
      </w:r>
      <w:r w:rsidRPr="005551D7">
        <w:rPr>
          <w:sz w:val="16"/>
        </w:rPr>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 w:val="28"/>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 w:val="28"/>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 w:val="28"/>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 w:val="28"/>
          <w:szCs w:val="28"/>
          <w:highlight w:val="green"/>
        </w:rPr>
        <w:t>orders of magnitudes less likely</w:t>
      </w:r>
      <w:r w:rsidRPr="005551D7">
        <w:rPr>
          <w:sz w:val="16"/>
        </w:rPr>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rPr>
          <w:sz w:val="16"/>
        </w:rPr>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w:t>
      </w:r>
      <w:proofErr w:type="gramStart"/>
      <w:r w:rsidRPr="005551D7">
        <w:rPr>
          <w:rStyle w:val="StyleUnderline"/>
        </w:rPr>
        <w:t>earth based</w:t>
      </w:r>
      <w:proofErr w:type="gramEnd"/>
      <w:r w:rsidRPr="005551D7">
        <w:rPr>
          <w:rStyle w:val="StyleUnderline"/>
        </w:rPr>
        <w:t xml:space="preserve"> </w:t>
      </w:r>
      <w:r w:rsidRPr="005551D7">
        <w:rPr>
          <w:rStyle w:val="StyleUnderline"/>
          <w:highlight w:val="green"/>
        </w:rPr>
        <w:t xml:space="preserve">radar and </w:t>
      </w:r>
      <w:r w:rsidRPr="005551D7">
        <w:rPr>
          <w:rStyle w:val="Emphasis"/>
          <w:highlight w:val="green"/>
        </w:rPr>
        <w:t>avoided</w:t>
      </w:r>
      <w:r w:rsidRPr="005551D7">
        <w:rPr>
          <w:sz w:val="16"/>
        </w:rPr>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rPr>
          <w:sz w:val="16"/>
        </w:rPr>
        <w:t xml:space="preserve">. </w:t>
      </w:r>
      <w:r w:rsidRPr="005551D7">
        <w:rPr>
          <w:rStyle w:val="StyleUnderline"/>
        </w:rPr>
        <w:t xml:space="preserve">Most importantly, </w:t>
      </w:r>
      <w:r w:rsidRPr="005551D7">
        <w:rPr>
          <w:rStyle w:val="StyleUnderline"/>
          <w:highlight w:val="green"/>
        </w:rPr>
        <w:t>all new</w:t>
      </w:r>
      <w:r w:rsidRPr="005551D7">
        <w:rPr>
          <w:sz w:val="16"/>
        </w:rPr>
        <w:t xml:space="preserve"> satellite </w:t>
      </w:r>
      <w:r w:rsidRPr="005551D7">
        <w:rPr>
          <w:rStyle w:val="StyleUnderline"/>
          <w:highlight w:val="green"/>
        </w:rPr>
        <w:t>launches</w:t>
      </w:r>
      <w:r w:rsidRPr="005551D7">
        <w:rPr>
          <w:rStyle w:val="StyleUnderline"/>
        </w:rPr>
        <w:t xml:space="preserve"> since the</w:t>
      </w:r>
      <w:r w:rsidRPr="005551D7">
        <w:rPr>
          <w:sz w:val="16"/>
        </w:rPr>
        <w:t xml:space="preserve"> 19</w:t>
      </w:r>
      <w:r w:rsidRPr="005551D7">
        <w:rPr>
          <w:rStyle w:val="Emphasis"/>
        </w:rPr>
        <w:t>90’s</w:t>
      </w:r>
      <w:r w:rsidRPr="005551D7">
        <w:rPr>
          <w:rStyle w:val="StyleUnderline"/>
        </w:rPr>
        <w:t xml:space="preserve"> </w:t>
      </w:r>
      <w:proofErr w:type="gramStart"/>
      <w:r w:rsidRPr="005551D7">
        <w:rPr>
          <w:rStyle w:val="StyleUnderline"/>
        </w:rPr>
        <w:t>are</w:t>
      </w:r>
      <w:proofErr w:type="gramEnd"/>
      <w:r w:rsidRPr="005551D7">
        <w:rPr>
          <w:rStyle w:val="StyleUnderline"/>
        </w:rPr>
        <w:t xml:space="preserv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rPr>
          <w:sz w:val="16"/>
        </w:rPr>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rPr>
          <w:sz w:val="16"/>
        </w:rPr>
        <w:t>. I’m removing Kessler Syndrome from my list of things to worry about.</w:t>
      </w:r>
    </w:p>
    <w:p w14:paraId="31A35A48" w14:textId="77777777" w:rsidR="00216DF3" w:rsidRDefault="00216DF3" w:rsidP="00216DF3"/>
    <w:p w14:paraId="62CB535F" w14:textId="77777777" w:rsidR="00216DF3" w:rsidRPr="00F57966" w:rsidRDefault="00216DF3" w:rsidP="00216DF3">
      <w:pPr>
        <w:pStyle w:val="Heading4"/>
        <w:rPr>
          <w:rFonts w:cs="Times New Roman"/>
        </w:rPr>
      </w:pPr>
      <w:r>
        <w:rPr>
          <w:rFonts w:cs="Times New Roman"/>
        </w:rPr>
        <w:t xml:space="preserve">No Kessler </w:t>
      </w:r>
    </w:p>
    <w:p w14:paraId="2D4A4DD6" w14:textId="77777777" w:rsidR="00216DF3" w:rsidRPr="00F57966" w:rsidRDefault="00216DF3" w:rsidP="00216DF3">
      <w:proofErr w:type="spellStart"/>
      <w:r w:rsidRPr="00F57966">
        <w:rPr>
          <w:rStyle w:val="Style13ptBold"/>
        </w:rPr>
        <w:t>Drmola</w:t>
      </w:r>
      <w:proofErr w:type="spellEnd"/>
      <w:r w:rsidRPr="00F57966">
        <w:t xml:space="preserve"> and </w:t>
      </w:r>
      <w:proofErr w:type="spellStart"/>
      <w:r w:rsidRPr="00F57966">
        <w:t>Hubik</w:t>
      </w:r>
      <w:proofErr w:type="spellEnd"/>
      <w:r w:rsidRPr="00F57966">
        <w:t xml:space="preserve"> </w:t>
      </w:r>
      <w:r w:rsidRPr="00F57966">
        <w:rPr>
          <w:rStyle w:val="Style13ptBold"/>
        </w:rPr>
        <w:t>18</w:t>
      </w:r>
      <w:r w:rsidRPr="00F57966">
        <w:t xml:space="preserve"> [Jakub </w:t>
      </w:r>
      <w:proofErr w:type="spellStart"/>
      <w:r w:rsidRPr="00F57966">
        <w:t>Drmola</w:t>
      </w:r>
      <w:proofErr w:type="spellEnd"/>
      <w:r w:rsidRPr="00F57966">
        <w:t xml:space="preserve">, Division of Security and Strategic Studies, Department of Political Science at the Faculty of Social Sciences of Masaryk University. Tomas </w:t>
      </w:r>
      <w:proofErr w:type="spellStart"/>
      <w:r w:rsidRPr="00F57966">
        <w:t>Hubik</w:t>
      </w:r>
      <w:proofErr w:type="spellEnd"/>
      <w:r w:rsidRPr="00F57966">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1698DAEB" w14:textId="77777777" w:rsidR="00216DF3" w:rsidRPr="00F57966" w:rsidRDefault="00216DF3" w:rsidP="00216DF3">
      <w:pPr>
        <w:rPr>
          <w:sz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01132A7D" w14:textId="77777777" w:rsidR="00216DF3" w:rsidRPr="00F57966" w:rsidRDefault="00216DF3" w:rsidP="00216DF3">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5751AAF7" w14:textId="77777777" w:rsidR="00216DF3" w:rsidRPr="00F57966" w:rsidRDefault="00216DF3" w:rsidP="00216DF3">
      <w:pPr>
        <w:rPr>
          <w:sz w:val="16"/>
        </w:rPr>
      </w:pPr>
      <w:r w:rsidRPr="00F57966">
        <w:rPr>
          <w:sz w:val="16"/>
        </w:rPr>
        <w:lastRenderedPageBreak/>
        <w:t xml:space="preserve">Running this model for its full 50 years (2016–2066) yields the expected result of perpetually growing </w:t>
      </w:r>
      <w:proofErr w:type="gramStart"/>
      <w:r w:rsidRPr="00F57966">
        <w:rPr>
          <w:sz w:val="16"/>
        </w:rPr>
        <w:t>amount</w:t>
      </w:r>
      <w:proofErr w:type="gramEnd"/>
      <w:r w:rsidRPr="00F57966">
        <w:rPr>
          <w:sz w:val="16"/>
        </w:rPr>
        <w:t xml:space="preserve"> of debris in the LEO. One can observe nearly 2-fold increase in the large debris (over 10 cm) and 3-fold increase in small debris (less than 1 cm) quantities (Fig. 5). The oscillations visible in the graph are caused by the </w:t>
      </w:r>
      <w:proofErr w:type="gramStart"/>
      <w:r w:rsidRPr="00F57966">
        <w:rPr>
          <w:sz w:val="16"/>
        </w:rPr>
        <w:t>aforementioned solar</w:t>
      </w:r>
      <w:proofErr w:type="gramEnd"/>
      <w:r w:rsidRPr="00F57966">
        <w:rPr>
          <w:sz w:val="16"/>
        </w:rPr>
        <w:t xml:space="preserve">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7318B05A" w14:textId="77777777" w:rsidR="00216DF3" w:rsidRPr="002C16D9" w:rsidRDefault="00216DF3" w:rsidP="00216DF3">
      <w:pPr>
        <w:rPr>
          <w:sz w:val="16"/>
          <w:szCs w:val="16"/>
        </w:rPr>
      </w:pP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541602">
        <w:rPr>
          <w:sz w:val="16"/>
          <w:szCs w:val="16"/>
        </w:rPr>
        <w:t>amount</w:t>
      </w:r>
      <w:proofErr w:type="gramEnd"/>
      <w:r w:rsidRPr="00541602">
        <w:rPr>
          <w:sz w:val="16"/>
          <w:szCs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15326435" w14:textId="77777777" w:rsidR="00216DF3" w:rsidRPr="005551D7" w:rsidRDefault="00216DF3" w:rsidP="00216DF3"/>
    <w:p w14:paraId="279B639B" w14:textId="77777777" w:rsidR="00216DF3" w:rsidRDefault="00216DF3" w:rsidP="00216DF3"/>
    <w:p w14:paraId="460DB38A" w14:textId="05E2D6DD" w:rsidR="00216DF3" w:rsidRDefault="00216DF3" w:rsidP="00216DF3">
      <w:pPr>
        <w:pStyle w:val="Heading2"/>
      </w:pPr>
      <w:r>
        <w:lastRenderedPageBreak/>
        <w:t>Cap</w:t>
      </w:r>
    </w:p>
    <w:p w14:paraId="6A599647" w14:textId="363E2E94" w:rsidR="00805A79" w:rsidRDefault="00805A79" w:rsidP="00805A79"/>
    <w:p w14:paraId="0A8DB19F" w14:textId="1CB5E3BF" w:rsidR="00805A79" w:rsidRDefault="00805A79" w:rsidP="00805A79">
      <w:r>
        <w:t xml:space="preserve">No </w:t>
      </w:r>
      <w:proofErr w:type="spellStart"/>
      <w:r>
        <w:t>impac</w:t>
      </w:r>
      <w:proofErr w:type="spellEnd"/>
      <w:r>
        <w:t xml:space="preserve"> </w:t>
      </w:r>
      <w:proofErr w:type="spellStart"/>
      <w:r>
        <w:t>tto</w:t>
      </w:r>
      <w:proofErr w:type="spellEnd"/>
      <w:r>
        <w:t xml:space="preserve"> cap in the 1ac – err neg on evidence because your </w:t>
      </w:r>
      <w:proofErr w:type="spellStart"/>
      <w:r>
        <w:t>imapcts</w:t>
      </w:r>
      <w:proofErr w:type="spellEnd"/>
      <w:r>
        <w:t xml:space="preserve"> </w:t>
      </w:r>
      <w:proofErr w:type="spellStart"/>
      <w:r>
        <w:t>hsould</w:t>
      </w:r>
      <w:proofErr w:type="spellEnd"/>
      <w:r>
        <w:t xml:space="preserve"> </w:t>
      </w:r>
      <w:proofErr w:type="spellStart"/>
      <w:r>
        <w:t>bein</w:t>
      </w:r>
      <w:proofErr w:type="spellEnd"/>
      <w:r>
        <w:t xml:space="preserve"> the speech you read </w:t>
      </w:r>
      <w:proofErr w:type="spellStart"/>
      <w:r>
        <w:t>ur</w:t>
      </w:r>
      <w:proofErr w:type="spellEnd"/>
      <w:r>
        <w:t xml:space="preserve"> </w:t>
      </w:r>
      <w:proofErr w:type="spellStart"/>
      <w:r>
        <w:t>advnatage</w:t>
      </w:r>
      <w:proofErr w:type="spellEnd"/>
    </w:p>
    <w:p w14:paraId="08EEC838" w14:textId="02D7A1F6" w:rsidR="00805A79" w:rsidRDefault="00243F36" w:rsidP="00805A79">
      <w:r>
        <w:t xml:space="preserve">Ext ow </w:t>
      </w:r>
      <w:r w:rsidR="00446A5C">
        <w:t xml:space="preserve">– kills </w:t>
      </w:r>
      <w:proofErr w:type="spellStart"/>
      <w:r w:rsidR="00446A5C">
        <w:t>eveyrone</w:t>
      </w:r>
      <w:proofErr w:type="spellEnd"/>
      <w:r w:rsidR="00446A5C">
        <w:t xml:space="preserve"> and forecloses change</w:t>
      </w:r>
    </w:p>
    <w:p w14:paraId="184979D0" w14:textId="7AC85934" w:rsidR="00805A79" w:rsidRDefault="00805A79" w:rsidP="00805A79">
      <w:pPr>
        <w:pStyle w:val="Heading3"/>
      </w:pPr>
      <w:r>
        <w:lastRenderedPageBreak/>
        <w:t>Growth</w:t>
      </w:r>
    </w:p>
    <w:p w14:paraId="7313184C" w14:textId="77777777" w:rsidR="00805A79" w:rsidRPr="00805A79" w:rsidRDefault="00805A79" w:rsidP="00805A79"/>
    <w:p w14:paraId="0523F076" w14:textId="77777777" w:rsidR="00805A79" w:rsidRDefault="00805A79" w:rsidP="00805A79">
      <w:pPr>
        <w:pStyle w:val="Heading4"/>
      </w:pPr>
      <w:r>
        <w:t xml:space="preserve">Capitalism is key to growth – </w:t>
      </w:r>
      <w:proofErr w:type="gramStart"/>
      <w:r>
        <w:t>and also</w:t>
      </w:r>
      <w:proofErr w:type="gramEnd"/>
      <w:r>
        <w:t xml:space="preserve"> reductions in poverty.</w:t>
      </w:r>
    </w:p>
    <w:p w14:paraId="4ECC8501" w14:textId="77777777" w:rsidR="00805A79" w:rsidRDefault="00805A79" w:rsidP="00805A79">
      <w:r w:rsidRPr="00F8516D">
        <w:rPr>
          <w:rStyle w:val="Style13ptBold"/>
        </w:rPr>
        <w:t>Skarbek, 10</w:t>
      </w:r>
      <w:r>
        <w:t xml:space="preserve"> – Research Fellow at the Independent Institute, founding Director of the Institute's Center on Entrepreneurial Innovation (COEI) and the COEI Government Cost Calculator, and Lecturer in the Department of Political Economy at King's College in London, England. She received her Ph.D. in economics from George Mason University, and she has been Assistant Professor of Economics at San Jose State University and an F.A. Hayek Scholar, and she is the recipient of the Don Lavoie Memorial Award.</w:t>
      </w:r>
    </w:p>
    <w:p w14:paraId="171762AA" w14:textId="77777777" w:rsidR="00805A79" w:rsidRDefault="00805A79" w:rsidP="00805A79">
      <w:r w:rsidRPr="00F8516D">
        <w:t xml:space="preserve">Emily C. Skarbek, “Capitalism and Economic Growth,” Independent Institute. April 15, 2010. </w:t>
      </w:r>
      <w:hyperlink r:id="rId24" w:history="1">
        <w:r w:rsidRPr="00F8516D">
          <w:rPr>
            <w:rStyle w:val="Hyperlink"/>
          </w:rPr>
          <w:t>https://www.independent.org/issues/article.asp?id=2769</w:t>
        </w:r>
      </w:hyperlink>
    </w:p>
    <w:p w14:paraId="7730CB6D" w14:textId="77777777" w:rsidR="00805A79" w:rsidRPr="00F8516D" w:rsidRDefault="00805A79" w:rsidP="00805A79"/>
    <w:p w14:paraId="25F9133A" w14:textId="77777777" w:rsidR="00805A79" w:rsidRPr="00695E2C" w:rsidRDefault="00805A79" w:rsidP="00805A79">
      <w:pPr>
        <w:rPr>
          <w:rStyle w:val="Emphasis"/>
        </w:rPr>
      </w:pPr>
      <w:r w:rsidRPr="00695E2C">
        <w:t xml:space="preserve">When the current administration talks of entrepreneurship, they speak of politically favored businesses and privileged recipients of the taxpayers’ dollars. To be clear, that is not entrepreneurship. </w:t>
      </w:r>
      <w:r w:rsidRPr="00C528CE">
        <w:rPr>
          <w:rStyle w:val="StyleUnderline"/>
          <w:highlight w:val="green"/>
        </w:rPr>
        <w:t>It has become conventional to say</w:t>
      </w:r>
      <w:r w:rsidRPr="00695E2C">
        <w:rPr>
          <w:rStyle w:val="StyleUnderline"/>
        </w:rPr>
        <w:t xml:space="preserve"> that </w:t>
      </w:r>
      <w:r w:rsidRPr="00C528CE">
        <w:rPr>
          <w:rStyle w:val="StyleUnderline"/>
          <w:highlight w:val="green"/>
        </w:rPr>
        <w:t>those</w:t>
      </w:r>
      <w:r w:rsidRPr="00695E2C">
        <w:rPr>
          <w:rStyle w:val="StyleUnderline"/>
        </w:rPr>
        <w:t xml:space="preserve"> </w:t>
      </w:r>
      <w:r w:rsidRPr="00C528CE">
        <w:rPr>
          <w:rStyle w:val="StyleUnderline"/>
          <w:highlight w:val="green"/>
        </w:rPr>
        <w:t>who</w:t>
      </w:r>
      <w:r w:rsidRPr="00695E2C">
        <w:rPr>
          <w:rStyle w:val="StyleUnderline"/>
        </w:rPr>
        <w:t xml:space="preserve"> openly </w:t>
      </w:r>
      <w:r w:rsidRPr="00C528CE">
        <w:rPr>
          <w:rStyle w:val="StyleUnderline"/>
          <w:highlight w:val="green"/>
        </w:rPr>
        <w:t>embrace capitalism</w:t>
      </w:r>
      <w:r w:rsidRPr="00695E2C">
        <w:rPr>
          <w:rStyle w:val="StyleUnderline"/>
        </w:rPr>
        <w:t xml:space="preserve">, free markets and free trade </w:t>
      </w:r>
      <w:r w:rsidRPr="00C528CE">
        <w:rPr>
          <w:rStyle w:val="StyleUnderline"/>
          <w:highlight w:val="green"/>
        </w:rPr>
        <w:t>are dogmatic</w:t>
      </w:r>
      <w:r w:rsidRPr="00695E2C">
        <w:rPr>
          <w:rStyle w:val="StyleUnderline"/>
        </w:rPr>
        <w:t xml:space="preserve">, </w:t>
      </w:r>
      <w:r w:rsidRPr="00695E2C">
        <w:rPr>
          <w:rStyle w:val="Emphasis"/>
        </w:rPr>
        <w:t xml:space="preserve">ideologues, </w:t>
      </w:r>
      <w:r w:rsidRPr="00C528CE">
        <w:rPr>
          <w:rStyle w:val="Emphasis"/>
          <w:highlight w:val="green"/>
        </w:rPr>
        <w:t>idealistic</w:t>
      </w:r>
      <w:r w:rsidRPr="00695E2C">
        <w:rPr>
          <w:rStyle w:val="Emphasis"/>
        </w:rPr>
        <w:t>, or market fundamentalists</w:t>
      </w:r>
      <w:r w:rsidRPr="00695E2C">
        <w:t xml:space="preserve">. And if you look to the media and our leaders, </w:t>
      </w:r>
      <w:r w:rsidRPr="00695E2C">
        <w:rPr>
          <w:rStyle w:val="StyleUnderline"/>
        </w:rPr>
        <w:t xml:space="preserve">you get the impression that being in favor of free markets is </w:t>
      </w:r>
      <w:r w:rsidRPr="00C528CE">
        <w:rPr>
          <w:rStyle w:val="Emphasis"/>
          <w:highlight w:val="green"/>
        </w:rPr>
        <w:t>somehow</w:t>
      </w:r>
      <w:r w:rsidRPr="00695E2C">
        <w:rPr>
          <w:rStyle w:val="Emphasis"/>
        </w:rPr>
        <w:t xml:space="preserve"> an </w:t>
      </w:r>
      <w:r w:rsidRPr="00C528CE">
        <w:rPr>
          <w:rStyle w:val="Emphasis"/>
          <w:highlight w:val="green"/>
        </w:rPr>
        <w:t>unreasonable</w:t>
      </w:r>
      <w:r w:rsidRPr="00695E2C">
        <w:rPr>
          <w:rStyle w:val="Emphasis"/>
        </w:rPr>
        <w:t xml:space="preserve"> position.</w:t>
      </w:r>
    </w:p>
    <w:p w14:paraId="5F637102" w14:textId="77777777" w:rsidR="00805A79" w:rsidRPr="00695E2C" w:rsidRDefault="00805A79" w:rsidP="00805A79">
      <w:r w:rsidRPr="00C528CE">
        <w:rPr>
          <w:rStyle w:val="StyleUnderline"/>
          <w:highlight w:val="green"/>
        </w:rPr>
        <w:t xml:space="preserve">Unless one is </w:t>
      </w:r>
      <w:r w:rsidRPr="00C528CE">
        <w:rPr>
          <w:rStyle w:val="Emphasis"/>
          <w:highlight w:val="green"/>
        </w:rPr>
        <w:t>ashamed of</w:t>
      </w:r>
      <w:r w:rsidRPr="00695E2C">
        <w:rPr>
          <w:rStyle w:val="Emphasis"/>
        </w:rPr>
        <w:t xml:space="preserve"> unprecedented </w:t>
      </w:r>
      <w:r w:rsidRPr="00C528CE">
        <w:rPr>
          <w:rStyle w:val="Emphasis"/>
          <w:highlight w:val="green"/>
        </w:rPr>
        <w:t>increases in income</w:t>
      </w:r>
      <w:r w:rsidRPr="00695E2C">
        <w:rPr>
          <w:rStyle w:val="StyleUnderline"/>
        </w:rPr>
        <w:t xml:space="preserve">, rising </w:t>
      </w:r>
      <w:r w:rsidRPr="00C528CE">
        <w:rPr>
          <w:rStyle w:val="StyleUnderline"/>
          <w:highlight w:val="green"/>
        </w:rPr>
        <w:t>life expectancy</w:t>
      </w:r>
      <w:r w:rsidRPr="00695E2C">
        <w:rPr>
          <w:rStyle w:val="StyleUnderline"/>
        </w:rPr>
        <w:t xml:space="preserve">, greater education, and more </w:t>
      </w:r>
      <w:r w:rsidRPr="00C528CE">
        <w:rPr>
          <w:rStyle w:val="StyleUnderline"/>
          <w:highlight w:val="green"/>
        </w:rPr>
        <w:t>political freedom</w:t>
      </w:r>
      <w:r w:rsidRPr="00695E2C">
        <w:rPr>
          <w:rStyle w:val="StyleUnderline"/>
        </w:rPr>
        <w:t xml:space="preserve">, </w:t>
      </w:r>
      <w:r w:rsidRPr="00C528CE">
        <w:rPr>
          <w:rStyle w:val="Emphasis"/>
          <w:sz w:val="24"/>
          <w:highlight w:val="green"/>
        </w:rPr>
        <w:t>there is no reason to be a fair-weather fan of cap</w:t>
      </w:r>
      <w:r w:rsidRPr="00695E2C">
        <w:rPr>
          <w:rStyle w:val="Emphasis"/>
          <w:sz w:val="24"/>
        </w:rPr>
        <w:t>italism</w:t>
      </w:r>
      <w:r w:rsidRPr="00695E2C">
        <w:t xml:space="preserve">. </w:t>
      </w:r>
      <w:r w:rsidRPr="00CD554F">
        <w:rPr>
          <w:rStyle w:val="StyleUnderline"/>
        </w:rPr>
        <w:t xml:space="preserve">Sprawling free markets in countries that became more capitalist over the last 25 years have meant many more people enjoy improvements in </w:t>
      </w:r>
      <w:proofErr w:type="spellStart"/>
      <w:r w:rsidRPr="00CD554F">
        <w:rPr>
          <w:rStyle w:val="StyleUnderline"/>
        </w:rPr>
        <w:t>well being</w:t>
      </w:r>
      <w:proofErr w:type="spellEnd"/>
      <w:r w:rsidRPr="00695E2C">
        <w:t xml:space="preserve"> and opportunities to advance human capabilities.</w:t>
      </w:r>
    </w:p>
    <w:p w14:paraId="04F34ADF" w14:textId="77777777" w:rsidR="00805A79" w:rsidRPr="00695E2C" w:rsidRDefault="00805A79" w:rsidP="00805A79">
      <w:r w:rsidRPr="00C528CE">
        <w:rPr>
          <w:rStyle w:val="StyleUnderline"/>
          <w:highlight w:val="green"/>
        </w:rPr>
        <w:t>There is no ev</w:t>
      </w:r>
      <w:r w:rsidRPr="00CD554F">
        <w:rPr>
          <w:rStyle w:val="StyleUnderline"/>
        </w:rPr>
        <w:t xml:space="preserve">idence that </w:t>
      </w:r>
      <w:r w:rsidRPr="00C528CE">
        <w:rPr>
          <w:rStyle w:val="StyleUnderline"/>
          <w:highlight w:val="green"/>
        </w:rPr>
        <w:t xml:space="preserve">countries that </w:t>
      </w:r>
      <w:r w:rsidRPr="00C528CE">
        <w:rPr>
          <w:rStyle w:val="Emphasis"/>
          <w:highlight w:val="green"/>
        </w:rPr>
        <w:t>eschewed freer markets</w:t>
      </w:r>
      <w:r w:rsidRPr="00CD554F">
        <w:rPr>
          <w:rStyle w:val="StyleUnderline"/>
        </w:rPr>
        <w:t xml:space="preserve"> and </w:t>
      </w:r>
      <w:r w:rsidRPr="00CD554F">
        <w:rPr>
          <w:rStyle w:val="Emphasis"/>
        </w:rPr>
        <w:t>embraced substantially greater state control</w:t>
      </w:r>
      <w:r w:rsidRPr="00CD554F">
        <w:rPr>
          <w:rStyle w:val="StyleUnderline"/>
        </w:rPr>
        <w:t xml:space="preserve"> </w:t>
      </w:r>
      <w:r w:rsidRPr="00C528CE">
        <w:rPr>
          <w:rStyle w:val="StyleUnderline"/>
          <w:highlight w:val="green"/>
        </w:rPr>
        <w:t>performed better on any</w:t>
      </w:r>
      <w:r w:rsidRPr="00CD554F">
        <w:rPr>
          <w:rStyle w:val="StyleUnderline"/>
        </w:rPr>
        <w:t xml:space="preserve"> of these major </w:t>
      </w:r>
      <w:r w:rsidRPr="00C528CE">
        <w:rPr>
          <w:rStyle w:val="StyleUnderline"/>
          <w:highlight w:val="green"/>
        </w:rPr>
        <w:t>indicators</w:t>
      </w:r>
      <w:r w:rsidRPr="00695E2C">
        <w:t xml:space="preserve">. On the contrary, those </w:t>
      </w:r>
      <w:r w:rsidRPr="00C528CE">
        <w:rPr>
          <w:rStyle w:val="StyleUnderline"/>
          <w:highlight w:val="green"/>
        </w:rPr>
        <w:t>countries</w:t>
      </w:r>
      <w:r w:rsidRPr="0067722D">
        <w:rPr>
          <w:rStyle w:val="StyleUnderline"/>
        </w:rPr>
        <w:t xml:space="preserve"> that adopt increased taxation, increased regulation, fiscal </w:t>
      </w:r>
      <w:proofErr w:type="gramStart"/>
      <w:r w:rsidRPr="0067722D">
        <w:rPr>
          <w:rStyle w:val="StyleUnderline"/>
        </w:rPr>
        <w:t>mismanagement</w:t>
      </w:r>
      <w:proofErr w:type="gramEnd"/>
      <w:r w:rsidRPr="0067722D">
        <w:rPr>
          <w:rStyle w:val="StyleUnderline"/>
        </w:rPr>
        <w:t xml:space="preserve"> and enormous public debt</w:t>
      </w:r>
      <w:r w:rsidRPr="00695E2C">
        <w:t xml:space="preserve"> have </w:t>
      </w:r>
      <w:r w:rsidRPr="00C528CE">
        <w:rPr>
          <w:rStyle w:val="Emphasis"/>
          <w:highlight w:val="green"/>
        </w:rPr>
        <w:t>performed demonstrably worse</w:t>
      </w:r>
      <w:r w:rsidRPr="0067722D">
        <w:rPr>
          <w:rStyle w:val="Emphasis"/>
        </w:rPr>
        <w:t>.</w:t>
      </w:r>
    </w:p>
    <w:p w14:paraId="048C0B22" w14:textId="77777777" w:rsidR="00805A79" w:rsidRPr="0067722D" w:rsidRDefault="00805A79" w:rsidP="00805A79">
      <w:pPr>
        <w:rPr>
          <w:rStyle w:val="Emphasis"/>
        </w:rPr>
      </w:pPr>
      <w:r w:rsidRPr="00695E2C">
        <w:t xml:space="preserve">From a global perspective, </w:t>
      </w:r>
      <w:r w:rsidRPr="00C528CE">
        <w:rPr>
          <w:rStyle w:val="Emphasis"/>
          <w:highlight w:val="green"/>
        </w:rPr>
        <w:t>we have witnessed remarkable progress</w:t>
      </w:r>
      <w:r w:rsidRPr="00695E2C">
        <w:t xml:space="preserve"> of mankind </w:t>
      </w:r>
      <w:r w:rsidRPr="0067722D">
        <w:rPr>
          <w:rStyle w:val="StyleUnderline"/>
        </w:rPr>
        <w:t xml:space="preserve">through the increased acceptance of free market policies in both rich and poor countries. </w:t>
      </w:r>
      <w:r w:rsidRPr="00C528CE">
        <w:rPr>
          <w:rStyle w:val="StyleUnderline"/>
          <w:highlight w:val="green"/>
        </w:rPr>
        <w:t>Before the industrial revolution</w:t>
      </w:r>
      <w:r w:rsidRPr="0067722D">
        <w:rPr>
          <w:rStyle w:val="StyleUnderline"/>
        </w:rPr>
        <w:t xml:space="preserve">, </w:t>
      </w:r>
      <w:r w:rsidRPr="00C528CE">
        <w:rPr>
          <w:rStyle w:val="Emphasis"/>
          <w:highlight w:val="green"/>
        </w:rPr>
        <w:t>80% of the world’s population</w:t>
      </w:r>
      <w:r w:rsidRPr="0067722D">
        <w:rPr>
          <w:rStyle w:val="StyleUnderline"/>
        </w:rPr>
        <w:t xml:space="preserve"> lived in abject poverty.</w:t>
      </w:r>
      <w:r w:rsidRPr="00695E2C">
        <w:t xml:space="preserve"> </w:t>
      </w:r>
      <w:r w:rsidRPr="00C528CE">
        <w:rPr>
          <w:rStyle w:val="StyleUnderline"/>
          <w:highlight w:val="green"/>
        </w:rPr>
        <w:t>By 1980,</w:t>
      </w:r>
      <w:r w:rsidRPr="0067722D">
        <w:rPr>
          <w:rStyle w:val="StyleUnderline"/>
        </w:rPr>
        <w:t xml:space="preserve"> that number has fallen to </w:t>
      </w:r>
      <w:r w:rsidRPr="00C528CE">
        <w:rPr>
          <w:rStyle w:val="StyleUnderline"/>
          <w:highlight w:val="green"/>
        </w:rPr>
        <w:t>34.8%</w:t>
      </w:r>
      <w:r w:rsidRPr="0067722D">
        <w:rPr>
          <w:rStyle w:val="StyleUnderline"/>
        </w:rPr>
        <w:t xml:space="preserve"> and </w:t>
      </w:r>
      <w:r w:rsidRPr="00C528CE">
        <w:rPr>
          <w:rStyle w:val="StyleUnderline"/>
          <w:highlight w:val="green"/>
        </w:rPr>
        <w:t>by 2000, less than 20%</w:t>
      </w:r>
      <w:r w:rsidRPr="0067722D">
        <w:rPr>
          <w:rStyle w:val="StyleUnderline"/>
        </w:rPr>
        <w:t xml:space="preserve"> of the population lives on less than $1 a da</w:t>
      </w:r>
      <w:r w:rsidRPr="00695E2C">
        <w:t xml:space="preserve">y. In five years, </w:t>
      </w:r>
      <w:r w:rsidRPr="0067722D">
        <w:rPr>
          <w:rStyle w:val="Emphasis"/>
        </w:rPr>
        <w:t xml:space="preserve">the number is expected to fall to </w:t>
      </w:r>
      <w:r w:rsidRPr="00C528CE">
        <w:rPr>
          <w:rStyle w:val="Emphasis"/>
          <w:highlight w:val="green"/>
        </w:rPr>
        <w:t>10% if free trade is allowed to flourish.</w:t>
      </w:r>
    </w:p>
    <w:p w14:paraId="0B93BAB9" w14:textId="77777777" w:rsidR="00805A79" w:rsidRPr="00695E2C" w:rsidRDefault="00805A79" w:rsidP="00805A79">
      <w:r w:rsidRPr="00695E2C">
        <w:t xml:space="preserve">In just the past 25 years increased private ownership, increased free trade, and lower taxes all came at the hands of politicians like Deng Xiaoping in China, Margaret Thatcher in England, and Ronald Reagan in United States. In the years following the adoption of these policies by these global leaders, per capita income nearly doubled from 1980 to 2005; Tariffs </w:t>
      </w:r>
      <w:proofErr w:type="gramStart"/>
      <w:r w:rsidRPr="00695E2C">
        <w:t>fell</w:t>
      </w:r>
      <w:proofErr w:type="gramEnd"/>
      <w:r w:rsidRPr="00695E2C">
        <w:t xml:space="preserve"> and </w:t>
      </w:r>
      <w:r w:rsidRPr="0067722D">
        <w:rPr>
          <w:rStyle w:val="StyleUnderline"/>
        </w:rPr>
        <w:t>trade increased; Schooling and life expectancy grew rapidly</w:t>
      </w:r>
      <w:r w:rsidRPr="00695E2C">
        <w:t>, while infant mortality and poverty fell just as fast.</w:t>
      </w:r>
    </w:p>
    <w:p w14:paraId="3D6EF47E" w14:textId="77777777" w:rsidR="00805A79" w:rsidRPr="00695E2C" w:rsidRDefault="00805A79" w:rsidP="00805A79">
      <w:r w:rsidRPr="00695E2C">
        <w:lastRenderedPageBreak/>
        <w:t>In the average country that became more capitalist over the last 25 years, the average citizen gained a 43% increase in income, nearly half a decade in life expectancy, and a 2-year increase in the average years of schooling. In my lifetime alone, freer markets have improved the lives of billions of people from all walks of life.</w:t>
      </w:r>
    </w:p>
    <w:p w14:paraId="64A662D5" w14:textId="77777777" w:rsidR="00805A79" w:rsidRPr="00695E2C" w:rsidRDefault="00805A79" w:rsidP="00805A79">
      <w:r w:rsidRPr="00695E2C">
        <w:t xml:space="preserve">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w:t>
      </w:r>
      <w:proofErr w:type="gramStart"/>
      <w:r w:rsidRPr="00695E2C">
        <w:t>Island</w:t>
      </w:r>
      <w:proofErr w:type="gramEnd"/>
      <w:r w:rsidRPr="00695E2C">
        <w:t xml:space="preserve">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p>
    <w:p w14:paraId="5E2A7625" w14:textId="77777777" w:rsidR="00805A79" w:rsidRPr="00695E2C" w:rsidRDefault="00805A79" w:rsidP="00805A79">
      <w:r w:rsidRPr="00695E2C">
        <w:t>For example, in 1905, our average life expectancy in the U.S. was 47. Today it is 78. A hundred years ago only 14% of homes had a bathtub; 8% had a phone; 95% of all births took place at home; most women washed their hair once a month; and the average worker made about $300 per year.</w:t>
      </w:r>
    </w:p>
    <w:p w14:paraId="1E035172" w14:textId="77777777" w:rsidR="00805A79" w:rsidRPr="00695E2C" w:rsidRDefault="00805A79" w:rsidP="00805A79">
      <w:r w:rsidRPr="00695E2C">
        <w:t>As recent as 1984, it took the average American wage earner 456 hours of labor to earn enough to purchase a cellphone. Today, it takes the average American 4 hours. A computer has fallen from costing 435 hours of labor to less than 20. None of this accounts for the tremendous improvements in technological capacity. There are several reasons that the costs of goods have dropped so drastically, but perhaps the biggest is increased international trade.</w:t>
      </w:r>
    </w:p>
    <w:p w14:paraId="00583A64" w14:textId="77777777" w:rsidR="00805A79" w:rsidRPr="00695E2C" w:rsidRDefault="00805A79" w:rsidP="00805A79">
      <w:r w:rsidRPr="00695E2C">
        <w:t xml:space="preserve">Simply put, </w:t>
      </w:r>
      <w:r w:rsidRPr="00C528CE">
        <w:rPr>
          <w:rStyle w:val="Emphasis"/>
          <w:sz w:val="24"/>
          <w:highlight w:val="green"/>
        </w:rPr>
        <w:t>the free market means the poor are less poor</w:t>
      </w:r>
      <w:r w:rsidRPr="00695E2C">
        <w:t xml:space="preserve">. </w:t>
      </w:r>
      <w:r w:rsidRPr="00C528CE">
        <w:rPr>
          <w:rStyle w:val="StyleUnderline"/>
          <w:highlight w:val="green"/>
        </w:rPr>
        <w:t>Globalization</w:t>
      </w:r>
      <w:r w:rsidRPr="0067722D">
        <w:rPr>
          <w:rStyle w:val="StyleUnderline"/>
        </w:rPr>
        <w:t xml:space="preserve"> extends and deepens a capitalist system that has </w:t>
      </w:r>
      <w:r w:rsidRPr="00C528CE">
        <w:rPr>
          <w:rStyle w:val="StyleUnderline"/>
          <w:highlight w:val="green"/>
        </w:rPr>
        <w:t>for generations</w:t>
      </w:r>
      <w:r w:rsidRPr="0067722D">
        <w:rPr>
          <w:rStyle w:val="StyleUnderline"/>
        </w:rPr>
        <w:t xml:space="preserve"> been </w:t>
      </w:r>
      <w:r w:rsidRPr="00C528CE">
        <w:rPr>
          <w:rStyle w:val="StyleUnderline"/>
          <w:highlight w:val="green"/>
        </w:rPr>
        <w:t>lifting American living standards</w:t>
      </w:r>
      <w:r w:rsidRPr="00695E2C">
        <w:t>—</w:t>
      </w:r>
      <w:r w:rsidRPr="00C528CE">
        <w:rPr>
          <w:rStyle w:val="StyleUnderline"/>
          <w:highlight w:val="green"/>
        </w:rPr>
        <w:t xml:space="preserve">for </w:t>
      </w:r>
      <w:r w:rsidRPr="00C528CE">
        <w:rPr>
          <w:rStyle w:val="Emphasis"/>
          <w:highlight w:val="green"/>
        </w:rPr>
        <w:t>high-income</w:t>
      </w:r>
      <w:r w:rsidRPr="0067722D">
        <w:rPr>
          <w:rStyle w:val="StyleUnderline"/>
        </w:rPr>
        <w:t xml:space="preserve"> households</w:t>
      </w:r>
      <w:r w:rsidRPr="00695E2C">
        <w:t xml:space="preserve">, of course, </w:t>
      </w:r>
      <w:r w:rsidRPr="00C528CE">
        <w:rPr>
          <w:rStyle w:val="Emphasis"/>
          <w:highlight w:val="green"/>
        </w:rPr>
        <w:t>but</w:t>
      </w:r>
      <w:r w:rsidRPr="0067722D">
        <w:rPr>
          <w:rStyle w:val="Emphasis"/>
        </w:rPr>
        <w:t xml:space="preserve"> for </w:t>
      </w:r>
      <w:r w:rsidRPr="00C528CE">
        <w:rPr>
          <w:rStyle w:val="Emphasis"/>
          <w:highlight w:val="green"/>
        </w:rPr>
        <w:t>low-income ones as well</w:t>
      </w:r>
      <w:r w:rsidRPr="00695E2C">
        <w:t xml:space="preserve">. </w:t>
      </w:r>
      <w:r w:rsidRPr="0067722D">
        <w:rPr>
          <w:rStyle w:val="StyleUnderline"/>
        </w:rPr>
        <w:t>When the world embraces free market reforms, the world economy expanded greatly, the quality of life improves sharply for billions of people</w:t>
      </w:r>
      <w:r w:rsidRPr="00695E2C">
        <w:t xml:space="preserve">, and </w:t>
      </w:r>
      <w:r w:rsidRPr="00C528CE">
        <w:rPr>
          <w:rStyle w:val="Emphasis"/>
          <w:highlight w:val="green"/>
        </w:rPr>
        <w:t>dire poverty was substantially scaled back</w:t>
      </w:r>
      <w:r w:rsidRPr="00695E2C">
        <w:t>. This is not a coincidence.</w:t>
      </w:r>
    </w:p>
    <w:p w14:paraId="53C4B5BD" w14:textId="77777777" w:rsidR="00805A79" w:rsidRPr="0067722D" w:rsidRDefault="00805A79" w:rsidP="00805A79">
      <w:pPr>
        <w:rPr>
          <w:rStyle w:val="StyleUnderline"/>
        </w:rPr>
      </w:pPr>
      <w:r w:rsidRPr="00695E2C">
        <w:t xml:space="preserve">It is a well-established fact that when people are free to buy from, sell to, and invest with one another as they choose, they can achieve far more than when governments attempt to control economic decisions. </w:t>
      </w:r>
      <w:r w:rsidRPr="0067722D">
        <w:rPr>
          <w:rStyle w:val="StyleUnderline"/>
        </w:rPr>
        <w:t>Widening the circle of people with whom we transact</w:t>
      </w:r>
      <w:r w:rsidRPr="00695E2C">
        <w:t>—including across political borders—</w:t>
      </w:r>
      <w:r w:rsidRPr="0067722D">
        <w:rPr>
          <w:rStyle w:val="StyleUnderline"/>
        </w:rPr>
        <w:t>brings benefits to consumers in the form of lower prices, greater variety, and better qualit</w:t>
      </w:r>
      <w:r w:rsidRPr="00695E2C">
        <w:t xml:space="preserve">y, and it allows companies to reap the benefits of innovation, specialization, and economies of scale that larger markets bring. </w:t>
      </w:r>
      <w:r w:rsidRPr="00C528CE">
        <w:rPr>
          <w:rStyle w:val="Emphasis"/>
          <w:highlight w:val="green"/>
        </w:rPr>
        <w:t>Free markets are essential</w:t>
      </w:r>
      <w:r w:rsidRPr="0067722D">
        <w:rPr>
          <w:rStyle w:val="Emphasis"/>
        </w:rPr>
        <w:t xml:space="preserve"> to </w:t>
      </w:r>
      <w:proofErr w:type="gramStart"/>
      <w:r w:rsidRPr="0067722D">
        <w:rPr>
          <w:rStyle w:val="Emphasis"/>
        </w:rPr>
        <w:t>prosperity</w:t>
      </w:r>
      <w:r w:rsidRPr="00695E2C">
        <w:t xml:space="preserve">, </w:t>
      </w:r>
      <w:r w:rsidRPr="0067722D">
        <w:rPr>
          <w:rStyle w:val="StyleUnderline"/>
        </w:rPr>
        <w:t>and</w:t>
      </w:r>
      <w:proofErr w:type="gramEnd"/>
      <w:r w:rsidRPr="0067722D">
        <w:rPr>
          <w:rStyle w:val="StyleUnderline"/>
        </w:rPr>
        <w:t xml:space="preserve"> expanding free markets as much as possible enhances that prosperity.</w:t>
      </w:r>
    </w:p>
    <w:p w14:paraId="3C7D0255" w14:textId="77777777" w:rsidR="00805A79" w:rsidRPr="00695E2C" w:rsidRDefault="00805A79" w:rsidP="00805A79">
      <w:r w:rsidRPr="00695E2C">
        <w:t xml:space="preserve">Voluntary economic exchange is inherently fair and does not justify government intervention. When two free people come together on </w:t>
      </w:r>
      <w:proofErr w:type="gramStart"/>
      <w:r w:rsidRPr="00695E2C">
        <w:t>terms</w:t>
      </w:r>
      <w:proofErr w:type="gramEnd"/>
      <w:r w:rsidRPr="00695E2C">
        <w:t xml:space="preserve"> they have agreed upon to exchange peacefully, both benefit. Government intervention in voluntary economic exchange on behalf of some citizens at the expense of others is inherently unfair. One person is coerced </w:t>
      </w:r>
      <w:proofErr w:type="gramStart"/>
      <w:r w:rsidRPr="00695E2C">
        <w:t>in order to</w:t>
      </w:r>
      <w:proofErr w:type="gramEnd"/>
      <w:r w:rsidRPr="00695E2C">
        <w:t xml:space="preserve"> privilege another. It really is that simple.</w:t>
      </w:r>
    </w:p>
    <w:p w14:paraId="22CF439C" w14:textId="77777777" w:rsidR="00805A79" w:rsidRPr="00695E2C" w:rsidRDefault="00805A79" w:rsidP="00805A79">
      <w:r w:rsidRPr="00695E2C">
        <w:lastRenderedPageBreak/>
        <w:t xml:space="preserve">When goods, services, </w:t>
      </w:r>
      <w:proofErr w:type="gramStart"/>
      <w:r w:rsidRPr="00695E2C">
        <w:t>labor</w:t>
      </w:r>
      <w:proofErr w:type="gramEnd"/>
      <w:r w:rsidRPr="00695E2C">
        <w:t xml:space="preserve"> and capital flow freely across U.S. borders, Americans can take full advantage of the opportunities of the international marketplace. They can buy the best or least expensive goods and services the world has to offer; they can sell to the most promising markets; they can choose among the best investment opportunities; and they can tap into the worldwide pool of capital. </w:t>
      </w:r>
      <w:r w:rsidRPr="00C528CE">
        <w:rPr>
          <w:rStyle w:val="StyleUnderline"/>
          <w:highlight w:val="green"/>
        </w:rPr>
        <w:t>Study after study has shown</w:t>
      </w:r>
      <w:r w:rsidRPr="0067722D">
        <w:rPr>
          <w:rStyle w:val="StyleUnderline"/>
        </w:rPr>
        <w:t xml:space="preserve"> that </w:t>
      </w:r>
      <w:r w:rsidRPr="00C528CE">
        <w:rPr>
          <w:rStyle w:val="StyleUnderline"/>
          <w:highlight w:val="green"/>
        </w:rPr>
        <w:t>countries</w:t>
      </w:r>
      <w:r w:rsidRPr="0067722D">
        <w:rPr>
          <w:rStyle w:val="StyleUnderline"/>
        </w:rPr>
        <w:t xml:space="preserve"> that are </w:t>
      </w:r>
      <w:r w:rsidRPr="00C528CE">
        <w:rPr>
          <w:rStyle w:val="Emphasis"/>
          <w:highlight w:val="green"/>
        </w:rPr>
        <w:t>more open to the global</w:t>
      </w:r>
      <w:r w:rsidRPr="0067722D">
        <w:rPr>
          <w:rStyle w:val="Emphasis"/>
        </w:rPr>
        <w:t xml:space="preserve"> </w:t>
      </w:r>
      <w:r w:rsidRPr="00C528CE">
        <w:rPr>
          <w:rStyle w:val="Emphasis"/>
          <w:highlight w:val="green"/>
        </w:rPr>
        <w:t>economy grow faster</w:t>
      </w:r>
      <w:r w:rsidRPr="0067722D">
        <w:rPr>
          <w:rStyle w:val="StyleUnderline"/>
        </w:rPr>
        <w:t xml:space="preserve"> and achieve higher incomes than those that are relatively closed. </w:t>
      </w:r>
      <w:r w:rsidRPr="00C528CE">
        <w:rPr>
          <w:rStyle w:val="StyleUnderline"/>
          <w:highlight w:val="green"/>
        </w:rPr>
        <w:t>This is capitalism</w:t>
      </w:r>
      <w:r w:rsidRPr="00695E2C">
        <w:t>.</w:t>
      </w:r>
    </w:p>
    <w:p w14:paraId="201C0358" w14:textId="77777777" w:rsidR="00805A79" w:rsidRDefault="00805A79" w:rsidP="00805A79">
      <w:pPr>
        <w:rPr>
          <w:rFonts w:eastAsia="Cambria"/>
          <w:b/>
          <w:bCs/>
          <w:u w:val="single"/>
        </w:rPr>
      </w:pPr>
    </w:p>
    <w:p w14:paraId="6DB912B8" w14:textId="77777777" w:rsidR="00805A79" w:rsidRPr="00624CC4" w:rsidRDefault="00805A79" w:rsidP="00805A79">
      <w:pPr>
        <w:pStyle w:val="Heading4"/>
      </w:pPr>
      <w:r>
        <w:t xml:space="preserve">That outweighs---and turns sustainability. </w:t>
      </w:r>
    </w:p>
    <w:p w14:paraId="70100F2F" w14:textId="77777777" w:rsidR="00805A79" w:rsidRPr="0071525A" w:rsidRDefault="00805A79" w:rsidP="00805A79">
      <w:r>
        <w:rPr>
          <w:rStyle w:val="Style13ptBold"/>
        </w:rPr>
        <w:t xml:space="preserve">Smith ’18 – </w:t>
      </w:r>
      <w:r w:rsidRPr="0071525A">
        <w:t>assistant professor of finance at Stony Brook University</w:t>
      </w:r>
    </w:p>
    <w:p w14:paraId="33235F1C" w14:textId="77777777" w:rsidR="00805A79" w:rsidRDefault="00805A79" w:rsidP="00805A79">
      <w:r w:rsidRPr="0071525A">
        <w:t xml:space="preserve">Noah. September 19. “Saving the Planet Doesn’t Mean Killing Economic Growth” </w:t>
      </w:r>
      <w:hyperlink r:id="rId25" w:history="1">
        <w:r w:rsidRPr="00B928F0">
          <w:rPr>
            <w:rStyle w:val="Hyperlink"/>
          </w:rPr>
          <w:t>https://www.bloomberg.com/opinion/articles/2018-09-19/saving-the-planet-doesn-t-mean-killing-economic-growth</w:t>
        </w:r>
      </w:hyperlink>
    </w:p>
    <w:p w14:paraId="6F047156" w14:textId="77777777" w:rsidR="00805A79" w:rsidRPr="0071525A" w:rsidRDefault="00805A79" w:rsidP="00805A79"/>
    <w:p w14:paraId="187CEAFA" w14:textId="77777777" w:rsidR="00805A79" w:rsidRDefault="00805A79" w:rsidP="00805A79">
      <w:r>
        <w:t xml:space="preserve">In the 19th and 20th centuries, a </w:t>
      </w:r>
      <w:r w:rsidRPr="00323002">
        <w:rPr>
          <w:rStyle w:val="StyleUnderline"/>
        </w:rPr>
        <w:t>few countries got fabulously rich</w:t>
      </w:r>
      <w:r>
        <w:t xml:space="preserve">. These included most of Europe, parts of East Asia, some small oil producing states and parts of the former British Empire. </w:t>
      </w:r>
      <w:r w:rsidRPr="00323002">
        <w:rPr>
          <w:rStyle w:val="StyleUnderline"/>
        </w:rPr>
        <w:t>In recent decades, more of the world</w:t>
      </w:r>
      <w:r>
        <w:t xml:space="preserve"> — large parts of China, portions of India, Southeast </w:t>
      </w:r>
      <w:proofErr w:type="gramStart"/>
      <w:r>
        <w:t>Asia</w:t>
      </w:r>
      <w:proofErr w:type="gramEnd"/>
      <w:r>
        <w:t xml:space="preserve"> and part of Latin America — </w:t>
      </w:r>
      <w:r w:rsidRPr="00323002">
        <w:rPr>
          <w:rStyle w:val="StyleUnderline"/>
        </w:rPr>
        <w:t>have joined the rich world, thanks to an unprecedented explosion of global growth</w:t>
      </w:r>
      <w:r>
        <w:t>. But for large swathes of the world, life remains a grinding daily struggle. Women in poor countries spend hours every day carrying water. Hundreds of millions of people contract malaria every year. Almost a billion people still defecate outdoors.</w:t>
      </w:r>
    </w:p>
    <w:p w14:paraId="0B4F40AE" w14:textId="77777777" w:rsidR="00805A79" w:rsidRDefault="00805A79" w:rsidP="00805A79">
      <w:r w:rsidRPr="00323002">
        <w:rPr>
          <w:rStyle w:val="StyleUnderline"/>
        </w:rPr>
        <w:t xml:space="preserve">The </w:t>
      </w:r>
      <w:r w:rsidRPr="00C528CE">
        <w:rPr>
          <w:rStyle w:val="Emphasis"/>
          <w:highlight w:val="green"/>
        </w:rPr>
        <w:t>obvious solution to lifting</w:t>
      </w:r>
      <w:r w:rsidRPr="00323002">
        <w:rPr>
          <w:rStyle w:val="Emphasis"/>
        </w:rPr>
        <w:t xml:space="preserve"> these </w:t>
      </w:r>
      <w:r w:rsidRPr="00C528CE">
        <w:rPr>
          <w:rStyle w:val="Emphasis"/>
          <w:highlight w:val="green"/>
        </w:rPr>
        <w:t>people out of poverty</w:t>
      </w:r>
      <w:r>
        <w:t xml:space="preserve"> — without inflicting poverty on some of those who have already escaped it </w:t>
      </w:r>
      <w:r w:rsidRPr="00323002">
        <w:rPr>
          <w:rStyle w:val="StyleUnderline"/>
        </w:rPr>
        <w:t xml:space="preserve">— </w:t>
      </w:r>
      <w:r w:rsidRPr="00C528CE">
        <w:rPr>
          <w:rStyle w:val="Emphasis"/>
          <w:highlight w:val="green"/>
        </w:rPr>
        <w:t>is economic growth</w:t>
      </w:r>
      <w:r>
        <w:t xml:space="preserve">. But </w:t>
      </w:r>
      <w:r w:rsidRPr="00323002">
        <w:rPr>
          <w:rStyle w:val="StyleUnderline"/>
        </w:rPr>
        <w:t>there is a small but vocal group of environmentalists telling us that growth is no longer possible</w:t>
      </w:r>
      <w:r>
        <w:t xml:space="preserve"> — that unless growth ends, climate change and other environmental impacts will destroy civilization. Writing in Foreign Policy, anthropologist Jason Hickel declares:</w:t>
      </w:r>
    </w:p>
    <w:p w14:paraId="7A710E1A" w14:textId="77777777" w:rsidR="00805A79" w:rsidRDefault="00805A79" w:rsidP="00805A79">
      <w:r>
        <w:t>Once we reach the limits of efficiency, pursuing any degree of economic growth drives resource use back up … Ultimately, bringing our civilization back within planetary boundaries is going to require that we liberate ourselves from our dependence on economic growth—starting with rich nations.</w:t>
      </w:r>
    </w:p>
    <w:p w14:paraId="5E36F2CE" w14:textId="77777777" w:rsidR="00805A79" w:rsidRPr="00323002" w:rsidRDefault="00805A79" w:rsidP="00805A79">
      <w:pPr>
        <w:rPr>
          <w:rStyle w:val="StyleUnderline"/>
        </w:rPr>
      </w:pPr>
      <w:r w:rsidRPr="00323002">
        <w:rPr>
          <w:rStyle w:val="StyleUnderline"/>
        </w:rPr>
        <w:t>Hickel cites analyses by the United Nations Environment Program and others showing that even big improvements in resource efficiency, encouraged by very high carbon taxes, will be unable to halt overall resource use or global carbon emissions.</w:t>
      </w:r>
      <w:r>
        <w:t xml:space="preserve"> But this </w:t>
      </w:r>
      <w:r w:rsidRPr="00C528CE">
        <w:rPr>
          <w:rStyle w:val="Emphasis"/>
          <w:highlight w:val="green"/>
        </w:rPr>
        <w:t>evidence doesn’t support Hickel’s conclusions</w:t>
      </w:r>
      <w:r>
        <w:t xml:space="preserve">, </w:t>
      </w:r>
      <w:r w:rsidRPr="00323002">
        <w:rPr>
          <w:rStyle w:val="StyleUnderline"/>
        </w:rPr>
        <w:t>which rely on several misconceptions about the nature and the importance of growth.</w:t>
      </w:r>
    </w:p>
    <w:p w14:paraId="7D0DB04F" w14:textId="77777777" w:rsidR="00805A79" w:rsidRDefault="00805A79" w:rsidP="00805A79">
      <w:r>
        <w:t xml:space="preserve">First, Hickel doesn’t seem to grapple with the fact that </w:t>
      </w:r>
      <w:r w:rsidRPr="00323002">
        <w:rPr>
          <w:rStyle w:val="StyleUnderline"/>
        </w:rPr>
        <w:t xml:space="preserve">most economic </w:t>
      </w:r>
      <w:r w:rsidRPr="00C528CE">
        <w:rPr>
          <w:rStyle w:val="StyleUnderline"/>
          <w:highlight w:val="green"/>
        </w:rPr>
        <w:t>growth</w:t>
      </w:r>
      <w:r w:rsidRPr="00323002">
        <w:rPr>
          <w:rStyle w:val="StyleUnderline"/>
        </w:rPr>
        <w:t xml:space="preserve"> now </w:t>
      </w:r>
      <w:r w:rsidRPr="00C528CE">
        <w:rPr>
          <w:rStyle w:val="StyleUnderline"/>
          <w:highlight w:val="green"/>
        </w:rPr>
        <w:t xml:space="preserve">happens in countries that are </w:t>
      </w:r>
      <w:r w:rsidRPr="0086066C">
        <w:rPr>
          <w:rStyle w:val="StyleUnderline"/>
        </w:rPr>
        <w:t xml:space="preserve">relatively </w:t>
      </w:r>
      <w:r w:rsidRPr="00C528CE">
        <w:rPr>
          <w:rStyle w:val="StyleUnderline"/>
          <w:highlight w:val="green"/>
        </w:rPr>
        <w:t>poor</w:t>
      </w:r>
      <w:r>
        <w:t xml:space="preserve">. The International Monetary Fund estimates that from 2010 to 2015, </w:t>
      </w:r>
      <w:r w:rsidRPr="00323002">
        <w:rPr>
          <w:rStyle w:val="StyleUnderline"/>
        </w:rPr>
        <w:t xml:space="preserve">emerging markets and developing countries were responsible for about 70 percent of </w:t>
      </w:r>
      <w:r w:rsidRPr="00323002">
        <w:rPr>
          <w:rStyle w:val="StyleUnderline"/>
        </w:rPr>
        <w:lastRenderedPageBreak/>
        <w:t>global output and consumption growth</w:t>
      </w:r>
      <w:r>
        <w:t xml:space="preserve">, </w:t>
      </w:r>
      <w:r w:rsidRPr="00323002">
        <w:rPr>
          <w:rStyle w:val="StyleUnderline"/>
        </w:rPr>
        <w:t>while advanced economies were responsible for the rest.</w:t>
      </w:r>
      <w:r>
        <w:t xml:space="preserve"> The World Bank’s forecasts for 2017-2019 are similar:</w:t>
      </w:r>
    </w:p>
    <w:p w14:paraId="1131C0FC" w14:textId="77777777" w:rsidR="00805A79" w:rsidRDefault="00805A79" w:rsidP="00805A79">
      <w:r>
        <w:t>China’s contribution to global growth will be double that of the U.S., and India’s will be larger than that of the entire euro zone.</w:t>
      </w:r>
    </w:p>
    <w:p w14:paraId="3CC547CF" w14:textId="77777777" w:rsidR="00805A79" w:rsidRDefault="00805A79" w:rsidP="00805A79">
      <w:r w:rsidRPr="00323002">
        <w:rPr>
          <w:rStyle w:val="StyleUnderline"/>
        </w:rPr>
        <w:t xml:space="preserve">The </w:t>
      </w:r>
      <w:r w:rsidRPr="00C528CE">
        <w:rPr>
          <w:rStyle w:val="StyleUnderline"/>
          <w:highlight w:val="green"/>
        </w:rPr>
        <w:t>same is true of</w:t>
      </w:r>
      <w:r w:rsidRPr="00323002">
        <w:rPr>
          <w:rStyle w:val="StyleUnderline"/>
        </w:rPr>
        <w:t xml:space="preserve"> greenhouse gas </w:t>
      </w:r>
      <w:r w:rsidRPr="00C528CE">
        <w:rPr>
          <w:rStyle w:val="StyleUnderline"/>
          <w:highlight w:val="green"/>
        </w:rPr>
        <w:t>emissions</w:t>
      </w:r>
      <w:r>
        <w:t>. Since about 1990, emissions from the U.S. and EU have fallen, while emissions from developing countries, especially China and India, have exploded:</w:t>
      </w:r>
    </w:p>
    <w:p w14:paraId="776095E1" w14:textId="77777777" w:rsidR="00805A79" w:rsidRPr="00323002" w:rsidRDefault="00805A79" w:rsidP="00805A79">
      <w:pPr>
        <w:rPr>
          <w:rStyle w:val="StyleUnderline"/>
        </w:rPr>
      </w:pPr>
      <w:r>
        <w:t xml:space="preserve">In 2017, the International Energy Agency estimated that </w:t>
      </w:r>
      <w:r w:rsidRPr="00323002">
        <w:rPr>
          <w:rStyle w:val="StyleUnderline"/>
        </w:rPr>
        <w:t>the growth in energy-related carbon emissions in China and the rest of developing Asia was more than five times the growth in the European Union, while U.S. emissions declined.</w:t>
      </w:r>
    </w:p>
    <w:p w14:paraId="4F62D618" w14:textId="77777777" w:rsidR="00805A79" w:rsidRPr="00323002" w:rsidRDefault="00805A79" w:rsidP="00805A79">
      <w:pPr>
        <w:rPr>
          <w:rStyle w:val="StyleUnderline"/>
        </w:rPr>
      </w:pPr>
      <w:r>
        <w:t xml:space="preserve">In other words, </w:t>
      </w:r>
      <w:r w:rsidRPr="00C528CE">
        <w:rPr>
          <w:rStyle w:val="Emphasis"/>
          <w:highlight w:val="green"/>
        </w:rPr>
        <w:t>if</w:t>
      </w:r>
      <w:r w:rsidRPr="00323002">
        <w:rPr>
          <w:rStyle w:val="StyleUnderline"/>
        </w:rPr>
        <w:t xml:space="preserve"> </w:t>
      </w:r>
      <w:r w:rsidRPr="00C528CE">
        <w:rPr>
          <w:rStyle w:val="StyleUnderline"/>
          <w:highlight w:val="green"/>
        </w:rPr>
        <w:t>Hickel</w:t>
      </w:r>
      <w:r w:rsidRPr="00323002">
        <w:rPr>
          <w:rStyle w:val="StyleUnderline"/>
        </w:rPr>
        <w:t xml:space="preserve"> and others </w:t>
      </w:r>
      <w:r w:rsidRPr="00C528CE">
        <w:rPr>
          <w:rStyle w:val="Emphasis"/>
          <w:highlight w:val="green"/>
        </w:rPr>
        <w:t>stop economic growth, it won’t be rich countries that bear the brunt</w:t>
      </w:r>
      <w:r w:rsidRPr="00323002">
        <w:rPr>
          <w:rStyle w:val="StyleUnderline"/>
        </w:rPr>
        <w:t xml:space="preserve"> of the change</w:t>
      </w:r>
      <w:r>
        <w:t xml:space="preserve">. </w:t>
      </w:r>
      <w:r w:rsidRPr="00323002">
        <w:rPr>
          <w:rStyle w:val="StyleUnderline"/>
        </w:rPr>
        <w:t xml:space="preserve">It will be poor and middle-income countries like India and China. African </w:t>
      </w:r>
      <w:r w:rsidRPr="00323002">
        <w:rPr>
          <w:rStyle w:val="Emphasis"/>
        </w:rPr>
        <w:t>countries that are still desperately poor will not even get their chance</w:t>
      </w:r>
      <w:r w:rsidRPr="00323002">
        <w:rPr>
          <w:rStyle w:val="StyleUnderline"/>
        </w:rPr>
        <w:t>.</w:t>
      </w:r>
    </w:p>
    <w:p w14:paraId="1DBC2C37" w14:textId="77777777" w:rsidR="00805A79" w:rsidRPr="00323002" w:rsidRDefault="00805A79" w:rsidP="00805A79">
      <w:pPr>
        <w:rPr>
          <w:rStyle w:val="StyleUnderline"/>
        </w:rPr>
      </w:pPr>
      <w:r>
        <w:t xml:space="preserve">Hickel tries to avoid this outcome by declaring that “We can improve people’s lives right now simply by sharing what we already have more fairly,” but </w:t>
      </w:r>
      <w:r w:rsidRPr="00CF7AC5">
        <w:t>e</w:t>
      </w:r>
      <w:r w:rsidRPr="00CF7AC5">
        <w:rPr>
          <w:rStyle w:val="Emphasis"/>
        </w:rPr>
        <w:t xml:space="preserve">ven </w:t>
      </w:r>
      <w:r w:rsidRPr="00C528CE">
        <w:rPr>
          <w:rStyle w:val="Emphasis"/>
          <w:highlight w:val="green"/>
        </w:rPr>
        <w:t>total global redistribution</w:t>
      </w:r>
      <w:r>
        <w:t xml:space="preserve"> — </w:t>
      </w:r>
      <w:r w:rsidRPr="00CF7AC5">
        <w:rPr>
          <w:rStyle w:val="Emphasis"/>
        </w:rPr>
        <w:t>which is,</w:t>
      </w:r>
      <w:r w:rsidRPr="00CF7AC5">
        <w:rPr>
          <w:rStyle w:val="StyleUnderline"/>
        </w:rPr>
        <w:t xml:space="preserve"> of course, far </w:t>
      </w:r>
      <w:r w:rsidRPr="00CF7AC5">
        <w:rPr>
          <w:rStyle w:val="Emphasis"/>
        </w:rPr>
        <w:t>outside of the realm of political and logistical possibility</w:t>
      </w:r>
      <w:r w:rsidRPr="00CF7AC5">
        <w:t xml:space="preserve"> — </w:t>
      </w:r>
      <w:r w:rsidRPr="00CF7AC5">
        <w:rPr>
          <w:rStyle w:val="Emphasis"/>
        </w:rPr>
        <w:t>would afford the average person a standard of living only slightly better than</w:t>
      </w:r>
      <w:r w:rsidRPr="00CF7AC5">
        <w:rPr>
          <w:rStyle w:val="StyleUnderline"/>
        </w:rPr>
        <w:t xml:space="preserve"> that now enjoyed</w:t>
      </w:r>
      <w:r w:rsidRPr="00CF7AC5">
        <w:rPr>
          <w:rStyle w:val="Emphasis"/>
        </w:rPr>
        <w:t xml:space="preserve"> in China</w:t>
      </w:r>
      <w:r w:rsidRPr="00CF7AC5">
        <w:rPr>
          <w:rStyle w:val="StyleUnderline"/>
        </w:rPr>
        <w:t>.</w:t>
      </w:r>
      <w:r w:rsidRPr="00CF7AC5">
        <w:t xml:space="preserve"> </w:t>
      </w:r>
      <w:r w:rsidRPr="00CF7AC5">
        <w:rPr>
          <w:rStyle w:val="StyleUnderline"/>
        </w:rPr>
        <w:t xml:space="preserve">A </w:t>
      </w:r>
      <w:r w:rsidRPr="00CF7AC5">
        <w:rPr>
          <w:rStyle w:val="Emphasis"/>
        </w:rPr>
        <w:t>realistic</w:t>
      </w:r>
      <w:r w:rsidRPr="00CF7AC5">
        <w:rPr>
          <w:rStyle w:val="StyleUnderline"/>
        </w:rPr>
        <w:t xml:space="preserve"> amount of </w:t>
      </w:r>
      <w:r w:rsidRPr="00CF7AC5">
        <w:rPr>
          <w:rStyle w:val="Emphasis"/>
        </w:rPr>
        <w:t>redistribution would do far less for the global poor</w:t>
      </w:r>
      <w:r w:rsidRPr="00CF7AC5">
        <w:rPr>
          <w:rStyle w:val="StyleUnderline"/>
        </w:rPr>
        <w:t xml:space="preserve"> — meaning they’d be the ones on the hook in a</w:t>
      </w:r>
      <w:r w:rsidRPr="00323002">
        <w:rPr>
          <w:rStyle w:val="StyleUnderline"/>
        </w:rPr>
        <w:t xml:space="preserve"> zero-growth world.</w:t>
      </w:r>
    </w:p>
    <w:p w14:paraId="56F8F71F" w14:textId="77777777" w:rsidR="00805A79" w:rsidRPr="00624CC4" w:rsidRDefault="00805A79" w:rsidP="00805A79">
      <w:pPr>
        <w:rPr>
          <w:rStyle w:val="StyleUnderline"/>
        </w:rPr>
      </w:pPr>
      <w:r>
        <w:t xml:space="preserve">The second thing that </w:t>
      </w:r>
      <w:r w:rsidRPr="00265E57">
        <w:rPr>
          <w:rStyle w:val="StyleUnderline"/>
        </w:rPr>
        <w:t xml:space="preserve">Hickel </w:t>
      </w:r>
      <w:r w:rsidRPr="00C528CE">
        <w:rPr>
          <w:rStyle w:val="StyleUnderline"/>
          <w:highlight w:val="green"/>
        </w:rPr>
        <w:t>leaves out</w:t>
      </w:r>
      <w:r w:rsidRPr="00265E57">
        <w:rPr>
          <w:rStyle w:val="StyleUnderline"/>
        </w:rPr>
        <w:t xml:space="preserve"> i</w:t>
      </w:r>
      <w:r w:rsidRPr="0086066C">
        <w:rPr>
          <w:rStyle w:val="StyleUnderline"/>
        </w:rPr>
        <w:t xml:space="preserve">s </w:t>
      </w:r>
      <w:r w:rsidRPr="00C528CE">
        <w:rPr>
          <w:rStyle w:val="StyleUnderline"/>
          <w:highlight w:val="green"/>
        </w:rPr>
        <w:t xml:space="preserve">the </w:t>
      </w:r>
      <w:r w:rsidRPr="00C528CE">
        <w:rPr>
          <w:rStyle w:val="Emphasis"/>
          <w:highlight w:val="green"/>
        </w:rPr>
        <w:t>connection between growth and fertility</w:t>
      </w:r>
      <w:r>
        <w:t xml:space="preserve">. </w:t>
      </w:r>
      <w:r w:rsidRPr="0086066C">
        <w:rPr>
          <w:rStyle w:val="StyleUnderline"/>
        </w:rPr>
        <w:t>Once countries pass per-capita gross domestic product of $10,000,</w:t>
      </w:r>
      <w:r w:rsidRPr="0086066C">
        <w:t xml:space="preserve"> </w:t>
      </w:r>
      <w:r w:rsidRPr="0086066C">
        <w:rPr>
          <w:rStyle w:val="StyleUnderline"/>
        </w:rPr>
        <w:t>fertility rates rapidly drop to or below the replacement rate of 2.1 children per woman</w:t>
      </w:r>
      <w:r w:rsidRPr="0086066C">
        <w:t xml:space="preserve">. </w:t>
      </w:r>
      <w:r w:rsidRPr="00C528CE">
        <w:rPr>
          <w:rStyle w:val="Emphasis"/>
          <w:highlight w:val="green"/>
        </w:rPr>
        <w:t>Halting growth</w:t>
      </w:r>
      <w:r w:rsidRPr="0086066C">
        <w:rPr>
          <w:rStyle w:val="StyleUnderline"/>
        </w:rPr>
        <w:t xml:space="preserve"> now </w:t>
      </w:r>
      <w:r w:rsidRPr="00C528CE">
        <w:rPr>
          <w:rStyle w:val="StyleUnderline"/>
          <w:highlight w:val="green"/>
        </w:rPr>
        <w:t>would</w:t>
      </w:r>
      <w:r w:rsidRPr="00265E57">
        <w:rPr>
          <w:rStyle w:val="StyleUnderline"/>
        </w:rPr>
        <w:t xml:space="preserve"> leave most African countries trapped well below that magic level, </w:t>
      </w:r>
      <w:r w:rsidRPr="00C528CE">
        <w:rPr>
          <w:rStyle w:val="Emphasis"/>
          <w:highlight w:val="green"/>
        </w:rPr>
        <w:t>mean</w:t>
      </w:r>
      <w:r w:rsidRPr="00265E57">
        <w:rPr>
          <w:rStyle w:val="Emphasis"/>
        </w:rPr>
        <w:t>ing</w:t>
      </w:r>
      <w:r w:rsidRPr="00265E57">
        <w:rPr>
          <w:rStyle w:val="StyleUnderline"/>
        </w:rPr>
        <w:t xml:space="preserve"> their population growth — and thu</w:t>
      </w:r>
      <w:r w:rsidRPr="00624CC4">
        <w:rPr>
          <w:rStyle w:val="StyleUnderline"/>
        </w:rPr>
        <w:t xml:space="preserve">s, </w:t>
      </w:r>
      <w:r w:rsidRPr="00265E57">
        <w:rPr>
          <w:rStyle w:val="Emphasis"/>
        </w:rPr>
        <w:t xml:space="preserve">the world’s </w:t>
      </w:r>
      <w:r w:rsidRPr="00C528CE">
        <w:rPr>
          <w:rStyle w:val="Emphasis"/>
          <w:highlight w:val="green"/>
        </w:rPr>
        <w:t>population growth — would continue without limit</w:t>
      </w:r>
      <w:r>
        <w:t xml:space="preserve">. </w:t>
      </w:r>
      <w:r w:rsidRPr="00C528CE">
        <w:rPr>
          <w:rStyle w:val="Emphasis"/>
          <w:highlight w:val="green"/>
        </w:rPr>
        <w:t>That</w:t>
      </w:r>
      <w:r w:rsidRPr="00624CC4">
        <w:rPr>
          <w:rStyle w:val="StyleUnderline"/>
        </w:rPr>
        <w:t xml:space="preserve"> in turn </w:t>
      </w:r>
      <w:r w:rsidRPr="00C528CE">
        <w:rPr>
          <w:rStyle w:val="Emphasis"/>
          <w:highlight w:val="green"/>
        </w:rPr>
        <w:t>would eventually overwhelm the world’s resources</w:t>
      </w:r>
      <w:r>
        <w:t xml:space="preserve"> — </w:t>
      </w:r>
      <w:r w:rsidRPr="00624CC4">
        <w:rPr>
          <w:rStyle w:val="StyleUnderline"/>
        </w:rPr>
        <w:t>if not in terms of the climate, then certainly in terms of fresh water and food.</w:t>
      </w:r>
    </w:p>
    <w:p w14:paraId="282D427F" w14:textId="77777777" w:rsidR="00805A79" w:rsidRPr="00CF7AC5" w:rsidRDefault="00805A79" w:rsidP="00805A79">
      <w:r w:rsidRPr="00CF7AC5">
        <w:t xml:space="preserve">Fortunately, </w:t>
      </w:r>
      <w:r w:rsidRPr="00CF7AC5">
        <w:rPr>
          <w:rStyle w:val="StyleUnderline"/>
        </w:rPr>
        <w:t>Hickel and the zero-growth environmentalists ignore a third crucial factor — technology. In rich countries, growth has shifted somewhat from physical things to digital services, which require much less energy consumptio</w:t>
      </w:r>
      <w:r w:rsidRPr="00CF7AC5">
        <w:t xml:space="preserve">n. Even more importantly, </w:t>
      </w:r>
      <w:r w:rsidRPr="00CF7AC5">
        <w:rPr>
          <w:rStyle w:val="StyleUnderline"/>
        </w:rPr>
        <w:t>green energy, especially solar power, has progressed by leaps and bounds</w:t>
      </w:r>
      <w:r w:rsidRPr="00CF7AC5">
        <w:t>:</w:t>
      </w:r>
    </w:p>
    <w:p w14:paraId="6B5CBAA1" w14:textId="77777777" w:rsidR="00805A79" w:rsidRPr="00624CC4" w:rsidRDefault="00805A79" w:rsidP="00805A79">
      <w:pPr>
        <w:rPr>
          <w:rStyle w:val="StyleUnderline"/>
        </w:rPr>
      </w:pPr>
      <w:r w:rsidRPr="00CF7AC5">
        <w:t xml:space="preserve">In many regions, wind and solar are already cheaper than coal power, and electric vehicles are rapidly becoming more common. This </w:t>
      </w:r>
      <w:r w:rsidRPr="00CF7AC5">
        <w:rPr>
          <w:rStyle w:val="StyleUnderline"/>
        </w:rPr>
        <w:t>incredible technological progress means that rich countries could see a renewable-powered electrical grid and fully electrified transportation before the century is out.</w:t>
      </w:r>
      <w:r w:rsidRPr="00CF7AC5">
        <w:t xml:space="preserve"> More importantly, che</w:t>
      </w:r>
      <w:r w:rsidRPr="00CF7AC5">
        <w:rPr>
          <w:rStyle w:val="StyleUnderline"/>
        </w:rPr>
        <w:t>ap renewable energy means that poor countries in Africa and South Asia will be able to follow a different</w:t>
      </w:r>
      <w:r w:rsidRPr="00265E57">
        <w:rPr>
          <w:rStyle w:val="StyleUnderline"/>
        </w:rPr>
        <w:t>, cleaner path to industrialization without sacrificing living standar</w:t>
      </w:r>
      <w:r w:rsidRPr="00265E57">
        <w:t xml:space="preserve">ds. Ultimately, </w:t>
      </w:r>
      <w:r w:rsidRPr="00265E57">
        <w:rPr>
          <w:rStyle w:val="StyleUnderline"/>
        </w:rPr>
        <w:t>technological progress will be much more important for limiting global resource use than t</w:t>
      </w:r>
      <w:r w:rsidRPr="00624CC4">
        <w:rPr>
          <w:rStyle w:val="StyleUnderline"/>
        </w:rPr>
        <w:t>he energy-efficiency measures Hickel considers.</w:t>
      </w:r>
    </w:p>
    <w:p w14:paraId="5F70B10A" w14:textId="77777777" w:rsidR="00805A79" w:rsidRDefault="00805A79" w:rsidP="00805A79">
      <w:r w:rsidRPr="00624CC4">
        <w:rPr>
          <w:rStyle w:val="StyleUnderline"/>
        </w:rPr>
        <w:lastRenderedPageBreak/>
        <w:t>In the movie “Avengers: Infinity War,”</w:t>
      </w:r>
      <w:r>
        <w:t xml:space="preserve"> </w:t>
      </w:r>
      <w:r w:rsidRPr="00624CC4">
        <w:rPr>
          <w:rStyle w:val="StyleUnderline"/>
        </w:rPr>
        <w:t xml:space="preserve">the supervillain </w:t>
      </w:r>
      <w:proofErr w:type="spellStart"/>
      <w:r w:rsidRPr="00C528CE">
        <w:rPr>
          <w:rStyle w:val="Emphasis"/>
          <w:highlight w:val="green"/>
        </w:rPr>
        <w:t>Thanos</w:t>
      </w:r>
      <w:proofErr w:type="spellEnd"/>
      <w:r w:rsidRPr="00C528CE">
        <w:rPr>
          <w:rStyle w:val="Emphasis"/>
          <w:highlight w:val="green"/>
        </w:rPr>
        <w:t xml:space="preserve"> kills off half the universe</w:t>
      </w:r>
      <w:r w:rsidRPr="00624CC4">
        <w:rPr>
          <w:rStyle w:val="StyleUnderline"/>
        </w:rPr>
        <w:t xml:space="preserve"> in a misguided attempt </w:t>
      </w:r>
      <w:r w:rsidRPr="00C528CE">
        <w:rPr>
          <w:rStyle w:val="Emphasis"/>
          <w:highlight w:val="green"/>
        </w:rPr>
        <w:t>to prevent resource overuse</w:t>
      </w:r>
      <w:r>
        <w:t xml:space="preserve">. </w:t>
      </w:r>
      <w:r w:rsidRPr="00624CC4">
        <w:rPr>
          <w:rStyle w:val="StyleUnderline"/>
        </w:rPr>
        <w:t>The</w:t>
      </w:r>
      <w:r>
        <w:t xml:space="preserve"> </w:t>
      </w:r>
      <w:r w:rsidRPr="00C528CE">
        <w:rPr>
          <w:rStyle w:val="Emphasis"/>
          <w:highlight w:val="green"/>
        </w:rPr>
        <w:t xml:space="preserve">zero-growth </w:t>
      </w:r>
      <w:r w:rsidRPr="00CF7AC5">
        <w:rPr>
          <w:rStyle w:val="Emphasis"/>
        </w:rPr>
        <w:t xml:space="preserve">environmentalists </w:t>
      </w:r>
      <w:r w:rsidRPr="00C528CE">
        <w:rPr>
          <w:rStyle w:val="Emphasis"/>
          <w:highlight w:val="green"/>
        </w:rPr>
        <w:t xml:space="preserve">are </w:t>
      </w:r>
      <w:r w:rsidRPr="00CF7AC5">
        <w:rPr>
          <w:rStyle w:val="Emphasis"/>
        </w:rPr>
        <w:t xml:space="preserve">embracing </w:t>
      </w:r>
      <w:r w:rsidRPr="00C528CE">
        <w:rPr>
          <w:rStyle w:val="Emphasis"/>
          <w:highlight w:val="green"/>
        </w:rPr>
        <w:t>a solution only slightly less destructive</w:t>
      </w:r>
      <w:r>
        <w:t xml:space="preserve">. </w:t>
      </w:r>
      <w:proofErr w:type="spellStart"/>
      <w:r w:rsidRPr="00624CC4">
        <w:rPr>
          <w:rStyle w:val="Emphasis"/>
        </w:rPr>
        <w:t>Thanos’s</w:t>
      </w:r>
      <w:proofErr w:type="spellEnd"/>
      <w:r w:rsidRPr="00624CC4">
        <w:rPr>
          <w:rStyle w:val="Emphasis"/>
        </w:rPr>
        <w:t xml:space="preserve"> </w:t>
      </w:r>
      <w:r w:rsidRPr="00CF7AC5">
        <w:rPr>
          <w:rStyle w:val="Emphasis"/>
        </w:rPr>
        <w:t>better course would have been to use his vast powers to provide the universe with renewable energy technology</w:t>
      </w:r>
      <w:r w:rsidRPr="00CF7AC5">
        <w:rPr>
          <w:rStyle w:val="StyleUnderline"/>
        </w:rPr>
        <w:t xml:space="preserve"> that would let them get rich — and lower their fertility rates — without destroying the environment</w:t>
      </w:r>
      <w:r w:rsidRPr="00CF7AC5">
        <w:t xml:space="preserve">. </w:t>
      </w:r>
      <w:r w:rsidRPr="00CF7AC5">
        <w:rPr>
          <w:rStyle w:val="StyleUnderline"/>
        </w:rPr>
        <w:t>Environmentalists in the</w:t>
      </w:r>
      <w:r w:rsidRPr="00624CC4">
        <w:rPr>
          <w:rStyle w:val="StyleUnderline"/>
        </w:rPr>
        <w:t xml:space="preserve"> real world should take that approach as</w:t>
      </w:r>
      <w:r>
        <w:t xml:space="preserve"> well.</w:t>
      </w:r>
    </w:p>
    <w:sectPr w:rsidR="00805A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0A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734"/>
    <w:rsid w:val="00094DEC"/>
    <w:rsid w:val="000A2D8A"/>
    <w:rsid w:val="000A70EC"/>
    <w:rsid w:val="000D26A6"/>
    <w:rsid w:val="000D2B90"/>
    <w:rsid w:val="000D6ED8"/>
    <w:rsid w:val="000D717B"/>
    <w:rsid w:val="000D7507"/>
    <w:rsid w:val="00100B28"/>
    <w:rsid w:val="00117316"/>
    <w:rsid w:val="001209B4"/>
    <w:rsid w:val="00120AB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DF3"/>
    <w:rsid w:val="0022589F"/>
    <w:rsid w:val="002343FE"/>
    <w:rsid w:val="00235F7B"/>
    <w:rsid w:val="00243F36"/>
    <w:rsid w:val="002502CF"/>
    <w:rsid w:val="00267EBB"/>
    <w:rsid w:val="0027023B"/>
    <w:rsid w:val="00272F3F"/>
    <w:rsid w:val="00274EDB"/>
    <w:rsid w:val="0027518B"/>
    <w:rsid w:val="0027729E"/>
    <w:rsid w:val="002843B2"/>
    <w:rsid w:val="00284ED6"/>
    <w:rsid w:val="00285AA2"/>
    <w:rsid w:val="00290C5A"/>
    <w:rsid w:val="00290C92"/>
    <w:rsid w:val="00291DD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A5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2AF"/>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E8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D11"/>
    <w:rsid w:val="00803A12"/>
    <w:rsid w:val="00805417"/>
    <w:rsid w:val="00805A79"/>
    <w:rsid w:val="008266F9"/>
    <w:rsid w:val="008267E2"/>
    <w:rsid w:val="00826A9B"/>
    <w:rsid w:val="00834842"/>
    <w:rsid w:val="00834B9E"/>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E7581"/>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5BC"/>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D6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73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C35A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A7A9C"/>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F8236E"/>
  <w14:defaultImageDpi w14:val="300"/>
  <w15:docId w15:val="{04285324-31C3-BB45-AAE1-804312978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0AB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20A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0A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120A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T"/>
    <w:basedOn w:val="Normal"/>
    <w:next w:val="Normal"/>
    <w:link w:val="Heading4Char"/>
    <w:uiPriority w:val="9"/>
    <w:unhideWhenUsed/>
    <w:qFormat/>
    <w:rsid w:val="00120A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0A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0AB7"/>
  </w:style>
  <w:style w:type="character" w:customStyle="1" w:styleId="Heading1Char">
    <w:name w:val="Heading 1 Char"/>
    <w:aliases w:val="Pocket Char"/>
    <w:basedOn w:val="DefaultParagraphFont"/>
    <w:link w:val="Heading1"/>
    <w:uiPriority w:val="9"/>
    <w:rsid w:val="00120A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0AB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Tag Char Char Char,Cite 1 Char,Read Char Char,Heading 3 Char1 Char Char Char,Heading 3 Char Char1 Char Char Char"/>
    <w:basedOn w:val="DefaultParagraphFont"/>
    <w:link w:val="Heading3"/>
    <w:uiPriority w:val="9"/>
    <w:rsid w:val="00120AB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9"/>
    <w:rsid w:val="00120A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0AB7"/>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Bo"/>
    <w:basedOn w:val="DefaultParagraphFont"/>
    <w:uiPriority w:val="1"/>
    <w:qFormat/>
    <w:rsid w:val="00120AB7"/>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Emphasis1"/>
    <w:uiPriority w:val="20"/>
    <w:qFormat/>
    <w:rsid w:val="00120AB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20AB7"/>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C"/>
    <w:basedOn w:val="DefaultParagraphFont"/>
    <w:uiPriority w:val="99"/>
    <w:unhideWhenUsed/>
    <w:rsid w:val="00120AB7"/>
    <w:rPr>
      <w:color w:val="auto"/>
      <w:u w:val="none"/>
    </w:rPr>
  </w:style>
  <w:style w:type="paragraph" w:styleId="DocumentMap">
    <w:name w:val="Document Map"/>
    <w:basedOn w:val="Normal"/>
    <w:link w:val="DocumentMapChar"/>
    <w:uiPriority w:val="99"/>
    <w:semiHidden/>
    <w:unhideWhenUsed/>
    <w:rsid w:val="00120AB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20AB7"/>
    <w:rPr>
      <w:rFonts w:ascii="Lucida Grande" w:hAnsi="Lucida Grande" w:cs="Lucida Grande"/>
      <w:sz w:val="22"/>
    </w:rPr>
  </w:style>
  <w:style w:type="paragraph" w:customStyle="1" w:styleId="Emphasis1">
    <w:name w:val="Emphasis1"/>
    <w:basedOn w:val="Normal"/>
    <w:link w:val="Emphasis"/>
    <w:autoRedefine/>
    <w:uiPriority w:val="20"/>
    <w:qFormat/>
    <w:rsid w:val="00120A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20AB7"/>
    <w:pPr>
      <w:ind w:left="720"/>
      <w:jc w:val="both"/>
    </w:pPr>
    <w:rPr>
      <w:b/>
      <w:iCs/>
      <w:u w:val="single"/>
    </w:rPr>
  </w:style>
  <w:style w:type="character" w:styleId="Strong">
    <w:name w:val="Strong"/>
    <w:basedOn w:val="DefaultParagraphFont"/>
    <w:uiPriority w:val="22"/>
    <w:qFormat/>
    <w:rsid w:val="00CE073C"/>
    <w:rPr>
      <w:b/>
      <w:bCs/>
    </w:rPr>
  </w:style>
  <w:style w:type="character" w:customStyle="1" w:styleId="TitleChar">
    <w:name w:val="Title Char"/>
    <w:aliases w:val="title Char,UNDERLINE Char,Cites and Cards Char,Bold Underlined Char,Read This Char,Block Heading Char,Debate Normal Char"/>
    <w:basedOn w:val="DefaultParagraphFont"/>
    <w:link w:val="Title"/>
    <w:qFormat/>
    <w:rsid w:val="00216DF3"/>
    <w:rPr>
      <w:u w:val="single"/>
    </w:rPr>
  </w:style>
  <w:style w:type="paragraph" w:styleId="Title">
    <w:name w:val="Title"/>
    <w:aliases w:val="title,UNDERLINE,Cites and Cards,Bold Underlined,Read This,Block Heading,Debate Normal"/>
    <w:basedOn w:val="Normal"/>
    <w:next w:val="Normal"/>
    <w:link w:val="TitleChar"/>
    <w:qFormat/>
    <w:rsid w:val="00216DF3"/>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216DF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nbcnews.com/id/3950099/ns/technology_and_science-space/t/bush-sets-new-course-moon-beyond/"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5" Type="http://schemas.openxmlformats.org/officeDocument/2006/relationships/hyperlink" Target="https://www.bloomberg.com/opinion/articles/2018-09-19/saving-the-planet-doesn-t-mean-killing-economic-growth" TargetMode="Externa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www.shelby.senate.gov/public/index.cfm/mobile/newsreleases?ID=25F3AD2E-802A-23AD-4960-F512B9E205D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hyperlink" Target="https://www.independent.org/issues/article.asp?id=2769" TargetMode="Externa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hyperlink" Target="http://faculty.ucmerced.edu/thansford/Articles/congress_reaction_to_court.pdf"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mile.amazon.com/Beyond-Ideology-Politics-Principles-Partisanship/dp/0226470768/ref=smi_www_rco2_go_smi_g2243582042?_encoding=UTF8&amp;*Version*=1&amp;*entries*=0&amp;ie=UTF8"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www.nytimes.com/1989/07/21/us/president-calls-for-mars-mission-and-a-moon-bas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24</Pages>
  <Words>10417</Words>
  <Characters>59380</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12</cp:revision>
  <dcterms:created xsi:type="dcterms:W3CDTF">2022-01-28T16:18:00Z</dcterms:created>
  <dcterms:modified xsi:type="dcterms:W3CDTF">2022-01-28T18:28:00Z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