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A8BAA" w14:textId="1E75647D" w:rsidR="00E42E4C" w:rsidRDefault="000A31A0" w:rsidP="000A31A0">
      <w:pPr>
        <w:pStyle w:val="Heading1"/>
      </w:pPr>
      <w:r>
        <w:t>Bronx R6</w:t>
      </w:r>
    </w:p>
    <w:p w14:paraId="189CC7AF" w14:textId="6E8C7B09" w:rsidR="000A31A0" w:rsidRDefault="000A31A0" w:rsidP="000A31A0"/>
    <w:p w14:paraId="1E58ECD3" w14:textId="067D3FCD" w:rsidR="002E1F8B" w:rsidRDefault="002E1F8B" w:rsidP="002E1F8B">
      <w:pPr>
        <w:pStyle w:val="Heading1"/>
      </w:pPr>
      <w:r>
        <w:lastRenderedPageBreak/>
        <w:t>Shell</w:t>
      </w:r>
    </w:p>
    <w:p w14:paraId="32EC7604" w14:textId="6681B680" w:rsidR="002E1F8B" w:rsidRDefault="002E1F8B" w:rsidP="002E1F8B"/>
    <w:p w14:paraId="42A68C4F" w14:textId="6DA5CDF3" w:rsidR="002B13D7" w:rsidRDefault="002B13D7" w:rsidP="002B13D7">
      <w:pPr>
        <w:pStyle w:val="Heading4"/>
      </w:pPr>
      <w:r>
        <w:t>Our interpretation is that the resolution should determine the division of affirmative and negative ground.</w:t>
      </w:r>
    </w:p>
    <w:p w14:paraId="0CDACC08" w14:textId="36E26902" w:rsidR="007C062F" w:rsidRPr="007C062F" w:rsidRDefault="007C062F" w:rsidP="00D55E89">
      <w:r>
        <w:t xml:space="preserve">Violation: they don’t – the member nations of the world trade organization </w:t>
      </w:r>
      <w:r w:rsidR="00D55E89">
        <w:t xml:space="preserve">ought to ban </w:t>
      </w:r>
      <w:r w:rsidR="00014B74">
        <w:t xml:space="preserve">intellectual property </w:t>
      </w:r>
      <w:proofErr w:type="spellStart"/>
      <w:r w:rsidR="00014B74">
        <w:t>protectiosn</w:t>
      </w:r>
      <w:proofErr w:type="spellEnd"/>
      <w:r w:rsidR="00014B74">
        <w:t xml:space="preserve"> for medicines wasn’t in the 1ac</w:t>
      </w:r>
    </w:p>
    <w:p w14:paraId="0A6189B2" w14:textId="77777777" w:rsidR="002B13D7" w:rsidRPr="00F767F1" w:rsidRDefault="002B13D7" w:rsidP="002B13D7">
      <w:pPr>
        <w:pStyle w:val="Heading4"/>
        <w:rPr>
          <w:rFonts w:cs="Calibri"/>
        </w:rPr>
      </w:pPr>
      <w:r w:rsidRPr="00F767F1">
        <w:rPr>
          <w:rFonts w:cs="Calibri"/>
        </w:rPr>
        <w:t>Resolved means a policy</w:t>
      </w:r>
    </w:p>
    <w:p w14:paraId="5AEC20B8" w14:textId="77777777" w:rsidR="002B13D7" w:rsidRPr="00F767F1" w:rsidRDefault="002B13D7" w:rsidP="002B13D7">
      <w:pPr>
        <w:rPr>
          <w:rStyle w:val="StyleUnderline"/>
          <w:b w:val="0"/>
          <w:sz w:val="16"/>
        </w:rPr>
      </w:pPr>
      <w:r w:rsidRPr="00F767F1">
        <w:rPr>
          <w:rStyle w:val="StyleUnderline"/>
        </w:rPr>
        <w:t>Words and Phrases 64</w:t>
      </w:r>
      <w:r w:rsidRPr="00F767F1">
        <w:t xml:space="preserve"> Words and Phrases Permanent Edition. “Resolved”. 1964.</w:t>
      </w:r>
    </w:p>
    <w:p w14:paraId="2FB00F62" w14:textId="77777777" w:rsidR="002B13D7" w:rsidRPr="00F767F1" w:rsidRDefault="002B13D7" w:rsidP="002B13D7">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 xml:space="preserve">”. </w:t>
      </w:r>
    </w:p>
    <w:p w14:paraId="6CF5E299" w14:textId="3DBE1F4E" w:rsidR="00FB382A" w:rsidRDefault="00FB382A" w:rsidP="00FB382A">
      <w:pPr>
        <w:pStyle w:val="Heading4"/>
      </w:pPr>
      <w:r>
        <w:t>M</w:t>
      </w:r>
      <w:r>
        <w:t>edicines prevent, diagnose, or treat diseases and injuries</w:t>
      </w:r>
    </w:p>
    <w:p w14:paraId="3002FDAC" w14:textId="77777777" w:rsidR="00FB382A" w:rsidRPr="002676F5" w:rsidRDefault="00FB382A" w:rsidP="00FB382A">
      <w:r w:rsidRPr="00F870A8">
        <w:rPr>
          <w:rStyle w:val="Style13ptBold"/>
        </w:rPr>
        <w:t>Maine Revenue Service 20</w:t>
      </w:r>
      <w:r>
        <w:t xml:space="preserve"> (MAINE REVENUE SERVICE SALES, FUEL &amp; SPECIAL TAX DIVISION) “A REFERENCE GUIDE TO THE SALES AND USE TAX LAW” https://www.maine.gov/revenue/sites/maine.gov.revenue/files/inline-files/Reference%20Guide%202020.pdf December 2020 EE</w:t>
      </w:r>
    </w:p>
    <w:p w14:paraId="7DCA6D26" w14:textId="77777777" w:rsidR="00FB382A" w:rsidRPr="00F870A8" w:rsidRDefault="00FB382A" w:rsidP="00FB382A">
      <w:pPr>
        <w:rPr>
          <w:rStyle w:val="Style13ptBold"/>
          <w:b w:val="0"/>
        </w:rPr>
      </w:pPr>
      <w:r w:rsidRPr="00F870A8">
        <w:rPr>
          <w:rStyle w:val="StyleUnderline"/>
        </w:rPr>
        <w:t>“</w:t>
      </w:r>
      <w:r w:rsidRPr="00F870A8">
        <w:rPr>
          <w:rStyle w:val="StyleUnderline"/>
          <w:highlight w:val="yellow"/>
        </w:rPr>
        <w:t>Medicines</w:t>
      </w:r>
      <w:r w:rsidRPr="00F870A8">
        <w:rPr>
          <w:rStyle w:val="StyleUnderline"/>
        </w:rPr>
        <w:t xml:space="preserve">” </w:t>
      </w:r>
      <w:r w:rsidRPr="00F870A8">
        <w:rPr>
          <w:rStyle w:val="StyleUnderline"/>
          <w:highlight w:val="yellow"/>
        </w:rPr>
        <w:t>means</w:t>
      </w:r>
      <w:r w:rsidRPr="00F870A8">
        <w:rPr>
          <w:rStyle w:val="StyleUnderline"/>
        </w:rPr>
        <w:t xml:space="preserve"> antibiotics, analgesics, antipyretics, stimulants, sedatives, antitoxins, anesthetics, </w:t>
      </w:r>
      <w:proofErr w:type="spellStart"/>
      <w:r w:rsidRPr="00F870A8">
        <w:rPr>
          <w:rStyle w:val="StyleUnderline"/>
        </w:rPr>
        <w:t>antipruritics</w:t>
      </w:r>
      <w:proofErr w:type="spellEnd"/>
      <w:r w:rsidRPr="00F870A8">
        <w:rPr>
          <w:rStyle w:val="StyleUnderline"/>
        </w:rPr>
        <w:t xml:space="preserve">, hormones, antihistamines, certain “dermal fillers” (such as </w:t>
      </w:r>
      <w:proofErr w:type="spellStart"/>
      <w:r w:rsidRPr="00F870A8">
        <w:rPr>
          <w:rStyle w:val="StyleUnderline"/>
        </w:rPr>
        <w:t>BoTox</w:t>
      </w:r>
      <w:proofErr w:type="spellEnd"/>
      <w:r w:rsidRPr="00F870A8">
        <w:rPr>
          <w:rStyle w:val="StyleUnderline"/>
        </w:rPr>
        <w:t xml:space="preserve">®), injectable contrast agents, vitamins, oxygen, vaccines and other </w:t>
      </w:r>
      <w:r w:rsidRPr="00F870A8">
        <w:rPr>
          <w:rStyle w:val="StyleUnderline"/>
          <w:highlight w:val="yellow"/>
        </w:rPr>
        <w:t>substances</w:t>
      </w:r>
      <w:r w:rsidRPr="00F870A8">
        <w:rPr>
          <w:rStyle w:val="StyleUnderline"/>
        </w:rPr>
        <w:t xml:space="preserve"> that are </w:t>
      </w:r>
      <w:r w:rsidRPr="00F870A8">
        <w:rPr>
          <w:rStyle w:val="StyleUnderline"/>
          <w:highlight w:val="yellow"/>
        </w:rPr>
        <w:t>used in</w:t>
      </w:r>
      <w:r w:rsidRPr="00F870A8">
        <w:rPr>
          <w:rStyle w:val="StyleUnderline"/>
        </w:rPr>
        <w:t xml:space="preserve"> the </w:t>
      </w:r>
      <w:r w:rsidRPr="00F870A8">
        <w:rPr>
          <w:rStyle w:val="StyleUnderline"/>
          <w:highlight w:val="yellow"/>
        </w:rPr>
        <w:t>prevention, diagnosis or treatment of disease or injury</w:t>
      </w:r>
      <w:r>
        <w:t xml:space="preserve"> and that either (1) require a prescription in order to be purchased or administered to the retail consumer or patient; or (2) are sold in packaging that contains a U.S. Food and Drug Administration OTC Drug Facts Label. “Sold on a doctor's prescription” means that a medical professional authorized by law to prescribe medicines for human beings dispensed or administered the medicine or a licensed pharmacist sold the medicine in accordance with a prescription issued by a medical professional authorized by law to prescribe medicines for human beings. </w:t>
      </w:r>
    </w:p>
    <w:p w14:paraId="19433720" w14:textId="2EDFD404" w:rsidR="002B13D7" w:rsidRDefault="00FB382A" w:rsidP="00FB382A">
      <w:pPr>
        <w:pStyle w:val="Heading4"/>
      </w:pPr>
      <w:r>
        <w:t xml:space="preserve">The NC is not a medicine, you can’t patent it and still be topical </w:t>
      </w:r>
      <w:r w:rsidR="00CB74AA">
        <w:t>–</w:t>
      </w:r>
      <w:r>
        <w:t xml:space="preserve"> </w:t>
      </w:r>
      <w:r w:rsidR="00CB74AA">
        <w:t xml:space="preserve">since I’m the one who made </w:t>
      </w:r>
      <w:proofErr w:type="gramStart"/>
      <w:r w:rsidR="00CB74AA">
        <w:t>it</w:t>
      </w:r>
      <w:proofErr w:type="gramEnd"/>
      <w:r w:rsidR="00CB74AA">
        <w:t xml:space="preserve"> I’ll defend that the </w:t>
      </w:r>
      <w:proofErr w:type="spellStart"/>
      <w:r w:rsidR="00CB74AA">
        <w:t>nc</w:t>
      </w:r>
      <w:proofErr w:type="spellEnd"/>
      <w:r w:rsidR="00CB74AA">
        <w:t xml:space="preserve"> is just a speech and </w:t>
      </w:r>
      <w:proofErr w:type="spellStart"/>
      <w:r w:rsidR="00CB74AA">
        <w:t>soemthing</w:t>
      </w:r>
      <w:proofErr w:type="spellEnd"/>
      <w:r w:rsidR="00CB74AA">
        <w:t xml:space="preserve"> that isn’t used in prevention, diagnosis, or treatment of disease or injury</w:t>
      </w:r>
    </w:p>
    <w:p w14:paraId="5BD55EC0" w14:textId="4F1AA18F" w:rsidR="00124A5C" w:rsidRDefault="00124A5C" w:rsidP="00124A5C"/>
    <w:p w14:paraId="4BB4D4E6" w14:textId="036F3307" w:rsidR="00124A5C" w:rsidRDefault="00124A5C" w:rsidP="00124A5C">
      <w:r>
        <w:t xml:space="preserve">Vote neg - </w:t>
      </w:r>
    </w:p>
    <w:p w14:paraId="453CFD98" w14:textId="05B1EFFD" w:rsidR="00124A5C" w:rsidRDefault="00124A5C" w:rsidP="00124A5C">
      <w:pPr>
        <w:pStyle w:val="Heading4"/>
      </w:pPr>
      <w:r>
        <w:t xml:space="preserve">1] Limits: </w:t>
      </w:r>
      <w:r>
        <w:t xml:space="preserve">if you don’t have to be topical there’s an infinite amount of aff </w:t>
      </w:r>
      <w:proofErr w:type="spellStart"/>
      <w:r>
        <w:t>syou</w:t>
      </w:r>
      <w:proofErr w:type="spellEnd"/>
      <w:r>
        <w:t xml:space="preserve"> can make which guts my ability to prep and respond to them and forces me into generics – </w:t>
      </w:r>
      <w:r>
        <w:t xml:space="preserve"> </w:t>
      </w:r>
    </w:p>
    <w:p w14:paraId="4FD98F9A" w14:textId="77777777" w:rsidR="00124A5C" w:rsidRPr="00123838" w:rsidRDefault="00124A5C" w:rsidP="00124A5C"/>
    <w:p w14:paraId="6866E98C" w14:textId="6D756D39" w:rsidR="00124A5C" w:rsidRDefault="00124A5C" w:rsidP="00124A5C">
      <w:pPr>
        <w:pStyle w:val="Heading4"/>
      </w:pPr>
      <w:r>
        <w:lastRenderedPageBreak/>
        <w:t xml:space="preserve">2] TVA Solves – just read your aff as an advantage to a whole </w:t>
      </w:r>
      <w:proofErr w:type="spellStart"/>
      <w:r>
        <w:t>rez</w:t>
      </w:r>
      <w:proofErr w:type="spellEnd"/>
      <w:r>
        <w:t xml:space="preserve"> aff. We aren’t stopping them from reading new FWs, mechanisms, or advantages. PICs don’t solve – it’s ridiculous to say that neg potential abuse justifies the aff making it impossible for me to win</w:t>
      </w:r>
      <w:r w:rsidR="00E52366">
        <w:t xml:space="preserve"> – run the aff as a cap advantage to why monopolies are bad, or a </w:t>
      </w:r>
      <w:proofErr w:type="spellStart"/>
      <w:r w:rsidR="00E52366">
        <w:t>baudrillard</w:t>
      </w:r>
      <w:proofErr w:type="spellEnd"/>
      <w:r w:rsidR="00E52366">
        <w:t xml:space="preserve"> aff that says that medicines are symbols and patenting is impossible</w:t>
      </w:r>
    </w:p>
    <w:p w14:paraId="4CEC032A" w14:textId="3AF9DD9D" w:rsidR="00E52366" w:rsidRDefault="00E52366" w:rsidP="00E52366"/>
    <w:p w14:paraId="1EB7919A" w14:textId="620E8B04" w:rsidR="00527B18" w:rsidRDefault="00527B18" w:rsidP="00E52366">
      <w:r>
        <w:t xml:space="preserve">3] </w:t>
      </w:r>
      <w:r w:rsidRPr="00106B94">
        <w:t xml:space="preserve">Not universalizable – if nobody had to debate the chosen topic then there’d be no reason to have a topic in the first place which </w:t>
      </w:r>
      <w:r>
        <w:t>creates</w:t>
      </w:r>
      <w:r w:rsidRPr="00106B94">
        <w:t xml:space="preserve"> a contradiction.</w:t>
      </w:r>
    </w:p>
    <w:p w14:paraId="19A4F40F" w14:textId="77777777" w:rsidR="00A57B98" w:rsidRPr="00CC5A4F" w:rsidRDefault="00A57B98" w:rsidP="00A57B98">
      <w:pPr>
        <w:pStyle w:val="Heading4"/>
        <w:rPr>
          <w:rFonts w:asciiTheme="minorHAnsi" w:hAnsiTheme="minorHAnsi" w:cstheme="majorHAnsi"/>
        </w:rPr>
      </w:pPr>
      <w:r>
        <w:rPr>
          <w:rFonts w:asciiTheme="minorHAnsi" w:hAnsiTheme="minorHAnsi" w:cstheme="majorHAnsi"/>
        </w:rPr>
        <w:t>Three</w:t>
      </w:r>
      <w:r w:rsidRPr="00CC5A4F">
        <w:rPr>
          <w:rFonts w:asciiTheme="minorHAnsi" w:hAnsiTheme="minorHAnsi" w:cstheme="majorHAnsi"/>
        </w:rPr>
        <w:t xml:space="preserve"> impacts - </w:t>
      </w:r>
    </w:p>
    <w:p w14:paraId="683397AC" w14:textId="77777777" w:rsidR="00A57B98" w:rsidRDefault="00A57B98" w:rsidP="00A57B98">
      <w:pPr>
        <w:pStyle w:val="Heading4"/>
      </w:pPr>
      <w:r w:rsidRPr="00CC5A4F">
        <w:rPr>
          <w:rFonts w:asciiTheme="minorHAnsi" w:hAnsiTheme="minorHAnsi" w:cstheme="majorHAnsi"/>
        </w:rPr>
        <w:t xml:space="preserve">1) </w:t>
      </w:r>
      <w:r>
        <w:rPr>
          <w:rFonts w:asciiTheme="minorHAnsi" w:hAnsiTheme="minorHAnsi" w:cstheme="majorHAnsi"/>
        </w:rPr>
        <w:t xml:space="preserve">fairness – </w:t>
      </w:r>
      <w:r>
        <w:t>debate is fundamentally a game which requires both sides to have a relatively equal shot at winning and is necessary for any benefit to the activity. That outweighs:</w:t>
      </w:r>
    </w:p>
    <w:p w14:paraId="1E4E927B" w14:textId="77777777" w:rsidR="00A57B98" w:rsidRPr="00F23914" w:rsidRDefault="00A57B98" w:rsidP="00A57B98"/>
    <w:p w14:paraId="475628DD" w14:textId="74D8838D" w:rsidR="00A57B98" w:rsidRDefault="0038512A" w:rsidP="00A57B98">
      <w:pPr>
        <w:pStyle w:val="Heading4"/>
      </w:pPr>
      <w:r>
        <w:t>2</w:t>
      </w:r>
      <w:r w:rsidR="00A57B98">
        <w:t>]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2E0890BA" w14:textId="39DE6714" w:rsidR="00A57B98" w:rsidRDefault="00A57B98" w:rsidP="00E52366"/>
    <w:p w14:paraId="24252E87" w14:textId="195609F5" w:rsidR="0038512A" w:rsidRDefault="0038512A" w:rsidP="00E52366">
      <w:proofErr w:type="spellStart"/>
      <w:r>
        <w:t>Dtd</w:t>
      </w:r>
      <w:proofErr w:type="spellEnd"/>
      <w:r>
        <w:t xml:space="preserve"> - </w:t>
      </w:r>
    </w:p>
    <w:p w14:paraId="552886F7" w14:textId="77777777" w:rsidR="00C864FC" w:rsidRDefault="00C864FC" w:rsidP="00C864FC">
      <w:pPr>
        <w:pStyle w:val="Heading4"/>
      </w:pPr>
      <w:r>
        <w:t>Dropping the debater discourages them from engaging in unfair practices in the future and sets a positive norm. Deterrence and norming outweigh – A] scope – their model would cause multiple violations of the interp for strategic purposes which increases abuse in the long term, B] probability – norms like disclosing and a prioris bad have been set over years which proves deterrence is real</w:t>
      </w:r>
    </w:p>
    <w:p w14:paraId="4D97D739" w14:textId="5ADE45EC" w:rsidR="00C864FC" w:rsidRDefault="00C864FC" w:rsidP="00E52366"/>
    <w:p w14:paraId="1C2D590F" w14:textId="6BC6C51E" w:rsidR="0038512A" w:rsidRDefault="0038512A" w:rsidP="00E52366">
      <w:r>
        <w:t xml:space="preserve">No </w:t>
      </w:r>
      <w:proofErr w:type="spellStart"/>
      <w:r>
        <w:t>rvis</w:t>
      </w:r>
      <w:proofErr w:type="spellEnd"/>
    </w:p>
    <w:p w14:paraId="57A1AA64" w14:textId="77777777" w:rsidR="0038512A" w:rsidRDefault="0038512A" w:rsidP="0038512A">
      <w:pPr>
        <w:pStyle w:val="Heading4"/>
      </w:pPr>
      <w:r>
        <w:t xml:space="preserve">1] Skews neg </w:t>
      </w:r>
      <w:proofErr w:type="spellStart"/>
      <w:r>
        <w:t>strat</w:t>
      </w:r>
      <w:proofErr w:type="spellEnd"/>
      <w:r>
        <w:t xml:space="preserve"> since the 2AR can collapse for a persuasive 3min and I can never predict what they’ll say to preempt it</w:t>
      </w:r>
    </w:p>
    <w:p w14:paraId="7012A0B5" w14:textId="77777777" w:rsidR="0038512A" w:rsidRDefault="0038512A" w:rsidP="0038512A">
      <w:pPr>
        <w:pStyle w:val="Heading4"/>
      </w:pPr>
      <w:r>
        <w:t xml:space="preserve">2] Illogical – you shouldn’t win just cause you’re fair – it’s a litmus test for engaging in substance </w:t>
      </w:r>
    </w:p>
    <w:p w14:paraId="73C13F2E" w14:textId="77777777" w:rsidR="0038512A" w:rsidRDefault="0038512A" w:rsidP="00E52366"/>
    <w:p w14:paraId="2B69C157" w14:textId="279B60AD" w:rsidR="00E52366" w:rsidRPr="00E52366" w:rsidRDefault="00E52366" w:rsidP="00E52366">
      <w:r>
        <w:t xml:space="preserve">Comes before the </w:t>
      </w:r>
      <w:r w:rsidR="00A57B98">
        <w:t xml:space="preserve">k – we can’t discuss </w:t>
      </w:r>
      <w:proofErr w:type="spellStart"/>
      <w:r w:rsidR="00A57B98">
        <w:t>captialist</w:t>
      </w:r>
      <w:proofErr w:type="spellEnd"/>
      <w:r w:rsidR="00A57B98">
        <w:t xml:space="preserve"> structure if I’m </w:t>
      </w:r>
      <w:proofErr w:type="spellStart"/>
      <w:r w:rsidR="00A57B98">
        <w:t>contstarined</w:t>
      </w:r>
      <w:proofErr w:type="spellEnd"/>
      <w:r w:rsidR="00A57B98">
        <w:t xml:space="preserve"> by the way you discuss it which </w:t>
      </w:r>
      <w:proofErr w:type="spellStart"/>
      <w:r w:rsidR="00A57B98">
        <w:t>kilsl</w:t>
      </w:r>
      <w:proofErr w:type="spellEnd"/>
      <w:r w:rsidR="00A57B98">
        <w:t xml:space="preserve"> lit</w:t>
      </w:r>
    </w:p>
    <w:p w14:paraId="6E621E9A" w14:textId="67E85922" w:rsidR="00124A5C" w:rsidRDefault="00124A5C" w:rsidP="00124A5C"/>
    <w:p w14:paraId="57B06EFA" w14:textId="2419458F" w:rsidR="00FD39B0" w:rsidRDefault="00FD39B0" w:rsidP="00124A5C">
      <w:r>
        <w:lastRenderedPageBreak/>
        <w:t xml:space="preserve">Ci – </w:t>
      </w:r>
    </w:p>
    <w:p w14:paraId="788E4035" w14:textId="77777777" w:rsidR="00FD39B0" w:rsidRDefault="00FD39B0" w:rsidP="00FD39B0">
      <w:pPr>
        <w:pStyle w:val="Heading4"/>
        <w:rPr>
          <w:rFonts w:cs="Times New Roman"/>
        </w:rPr>
      </w:pPr>
      <w:r>
        <w:rPr>
          <w:rFonts w:cs="Times New Roman"/>
        </w:rPr>
        <w:t xml:space="preserve">1] Arbitrary – reasonability </w:t>
      </w:r>
      <w:r w:rsidRPr="001C5FBF">
        <w:rPr>
          <w:rFonts w:cs="Calibri"/>
        </w:rPr>
        <w:t>invites judge intervention</w:t>
      </w:r>
      <w:r>
        <w:rPr>
          <w:rFonts w:cs="Calibri"/>
        </w:rPr>
        <w:t xml:space="preserve"> since we don’t know your bs meter – people set </w:t>
      </w:r>
      <w:r>
        <w:rPr>
          <w:rFonts w:cs="Times New Roman"/>
        </w:rPr>
        <w:t>b</w:t>
      </w:r>
      <w:r w:rsidRPr="00FE2B96">
        <w:rPr>
          <w:rFonts w:cs="Times New Roman"/>
        </w:rPr>
        <w:t>rightline</w:t>
      </w:r>
      <w:r>
        <w:rPr>
          <w:rFonts w:cs="Times New Roman"/>
        </w:rPr>
        <w:t>s</w:t>
      </w:r>
      <w:r w:rsidRPr="00FE2B96">
        <w:rPr>
          <w:rFonts w:cs="Times New Roman"/>
        </w:rPr>
        <w:t xml:space="preserve"> that allow </w:t>
      </w:r>
      <w:r>
        <w:rPr>
          <w:rFonts w:cs="Times New Roman"/>
        </w:rPr>
        <w:t xml:space="preserve">them to </w:t>
      </w:r>
      <w:r w:rsidRPr="00FE2B96">
        <w:rPr>
          <w:rFonts w:cs="Times New Roman"/>
        </w:rPr>
        <w:t>get away with abuse.</w:t>
      </w:r>
    </w:p>
    <w:p w14:paraId="0442397A" w14:textId="77777777" w:rsidR="00FD39B0" w:rsidRDefault="00FD39B0" w:rsidP="00FD39B0">
      <w:pPr>
        <w:pStyle w:val="Heading4"/>
        <w:rPr>
          <w:rFonts w:cs="Times New Roman"/>
        </w:rPr>
      </w:pPr>
      <w:r>
        <w:rPr>
          <w:rFonts w:cs="Times New Roman"/>
        </w:rPr>
        <w:t>2] Collapses – r</w:t>
      </w:r>
      <w:r w:rsidRPr="00FE2B96">
        <w:rPr>
          <w:rFonts w:cs="Times New Roman"/>
        </w:rPr>
        <w:t>easonability collapses to competing interps –</w:t>
      </w:r>
      <w:r>
        <w:rPr>
          <w:rFonts w:cs="Times New Roman"/>
        </w:rPr>
        <w:t xml:space="preserve"> you justify two brightlines in an offense defense manner like two interps</w:t>
      </w:r>
    </w:p>
    <w:p w14:paraId="6CAE876A" w14:textId="77777777" w:rsidR="00FD39B0" w:rsidRDefault="00FD39B0" w:rsidP="00124A5C"/>
    <w:p w14:paraId="788F030F" w14:textId="77777777" w:rsidR="00A57B98" w:rsidRPr="00124A5C" w:rsidRDefault="00A57B98" w:rsidP="00124A5C"/>
    <w:p w14:paraId="4CC2A11B" w14:textId="7875CF2B" w:rsidR="000A31A0" w:rsidRDefault="000A31A0" w:rsidP="000A31A0">
      <w:pPr>
        <w:pStyle w:val="Heading1"/>
      </w:pPr>
      <w:r>
        <w:lastRenderedPageBreak/>
        <w:t>NC</w:t>
      </w:r>
    </w:p>
    <w:p w14:paraId="5A998A4C" w14:textId="4F5B722E" w:rsidR="000A31A0" w:rsidRDefault="000A31A0" w:rsidP="000A31A0"/>
    <w:p w14:paraId="409ACDD5" w14:textId="77777777" w:rsidR="000A31A0" w:rsidRPr="00106B94" w:rsidRDefault="000A31A0" w:rsidP="000A31A0">
      <w:pPr>
        <w:pStyle w:val="Heading4"/>
        <w:rPr>
          <w:rFonts w:cs="Calibri"/>
        </w:rPr>
      </w:pPr>
      <w:r w:rsidRPr="00106B94">
        <w:rPr>
          <w:rFonts w:cs="Calibri"/>
        </w:rPr>
        <w:t>The metaethic is practical reason. Prefer:</w:t>
      </w:r>
    </w:p>
    <w:p w14:paraId="0DD7438B" w14:textId="77777777" w:rsidR="000A31A0" w:rsidRPr="00106B94" w:rsidRDefault="000A31A0" w:rsidP="000A31A0"/>
    <w:p w14:paraId="1646E9D7" w14:textId="77777777" w:rsidR="000A31A0" w:rsidRPr="00106B94" w:rsidRDefault="000A31A0" w:rsidP="000A31A0">
      <w:pPr>
        <w:pStyle w:val="Heading4"/>
        <w:rPr>
          <w:rFonts w:cs="Calibri"/>
        </w:rPr>
      </w:pPr>
      <w:r w:rsidRPr="00106B94">
        <w:rPr>
          <w:rFonts w:cs="Calibri"/>
        </w:rPr>
        <w:t>First, inescapability – the exercise of practical rationality requires that one regards it as intrinsically good – that justifies a right to freedom.</w:t>
      </w:r>
    </w:p>
    <w:p w14:paraId="39859561" w14:textId="77777777" w:rsidR="000A31A0" w:rsidRPr="00106B94" w:rsidRDefault="000A31A0" w:rsidP="000A31A0">
      <w:r w:rsidRPr="00106B94">
        <w:rPr>
          <w:rStyle w:val="Style13ptBold"/>
        </w:rPr>
        <w:t>Wood</w:t>
      </w:r>
      <w:r w:rsidRPr="00106B94">
        <w:t xml:space="preserve"> [Allen W. Wood, (Stanford University, California) "Kantian Ethics" Cambridge University Press, 2007, https://www.cambridge.org/core/books/kantian-ethics/769B8CD9FCC74DB6870189AE1645FAC8, DOA:8-12-2020 // WWBW]//</w:t>
      </w:r>
      <w:proofErr w:type="spellStart"/>
      <w:r w:rsidRPr="00106B94">
        <w:t>rct</w:t>
      </w:r>
      <w:proofErr w:type="spellEnd"/>
      <w:r w:rsidRPr="00106B94">
        <w:t xml:space="preserve"> </w:t>
      </w:r>
      <w:proofErr w:type="spellStart"/>
      <w:r w:rsidRPr="00106B94">
        <w:t>st</w:t>
      </w:r>
      <w:proofErr w:type="spellEnd"/>
    </w:p>
    <w:p w14:paraId="54C06D86" w14:textId="77777777" w:rsidR="000A31A0" w:rsidRPr="00106B94" w:rsidRDefault="000A31A0" w:rsidP="000A31A0">
      <w:pPr>
        <w:rPr>
          <w:rStyle w:val="Emphasis"/>
        </w:rPr>
      </w:pPr>
      <w:r w:rsidRPr="00106B94">
        <w:rPr>
          <w:sz w:val="16"/>
        </w:rPr>
        <w:t xml:space="preserve">Kant holds that </w:t>
      </w:r>
      <w:r w:rsidRPr="00106B94">
        <w:rPr>
          <w:rStyle w:val="Emphasis"/>
          <w:highlight w:val="cyan"/>
        </w:rPr>
        <w:t>the</w:t>
      </w:r>
      <w:r w:rsidRPr="00106B94">
        <w:rPr>
          <w:rStyle w:val="Emphasis"/>
        </w:rPr>
        <w:t xml:space="preserve"> most basic </w:t>
      </w:r>
      <w:r w:rsidRPr="00106B94">
        <w:rPr>
          <w:rStyle w:val="Emphasis"/>
          <w:highlight w:val="cyan"/>
        </w:rPr>
        <w:t>act through which people exercise</w:t>
      </w:r>
      <w:r w:rsidRPr="00106B94">
        <w:rPr>
          <w:rStyle w:val="Emphasis"/>
        </w:rPr>
        <w:t xml:space="preserve"> </w:t>
      </w:r>
      <w:r w:rsidRPr="00106B94">
        <w:rPr>
          <w:sz w:val="16"/>
        </w:rPr>
        <w:t xml:space="preserve">their </w:t>
      </w:r>
      <w:r w:rsidRPr="00106B94">
        <w:rPr>
          <w:rStyle w:val="Emphasis"/>
          <w:highlight w:val="cyan"/>
        </w:rPr>
        <w:t>practical rationality is</w:t>
      </w:r>
      <w:r w:rsidRPr="00106B94">
        <w:rPr>
          <w:rStyle w:val="Emphasis"/>
        </w:rPr>
        <w:t xml:space="preserve"> that of </w:t>
      </w:r>
      <w:r w:rsidRPr="00106B94">
        <w:rPr>
          <w:rStyle w:val="Emphasis"/>
          <w:highlight w:val="cyan"/>
        </w:rPr>
        <w:t>setting an end</w:t>
      </w:r>
      <w:r w:rsidRPr="00106B94">
        <w:rPr>
          <w:sz w:val="16"/>
        </w:rPr>
        <w:t xml:space="preserve"> (G 4:437). To set an end is, analytically, to subject yourself to the hypothetical imperative that you should take the necessary means to the end you have set (G 4:417). This is </w:t>
      </w:r>
      <w:r w:rsidRPr="00106B94">
        <w:rPr>
          <w:rStyle w:val="Emphasis"/>
        </w:rPr>
        <w:t xml:space="preserve">the claim that you rationally ought to do something </w:t>
      </w:r>
      <w:proofErr w:type="gramStart"/>
      <w:r w:rsidRPr="00106B94">
        <w:rPr>
          <w:rStyle w:val="Emphasis"/>
        </w:rPr>
        <w:t>whether</w:t>
      </w:r>
      <w:r w:rsidRPr="00106B94">
        <w:rPr>
          <w:sz w:val="16"/>
        </w:rPr>
        <w:t xml:space="preserve"> or not</w:t>
      </w:r>
      <w:proofErr w:type="gramEnd"/>
      <w:r w:rsidRPr="00106B94">
        <w:rPr>
          <w:sz w:val="16"/>
        </w:rPr>
        <w:t xml:space="preserve"> </w:t>
      </w:r>
      <w:r w:rsidRPr="00106B94">
        <w:rPr>
          <w:rStyle w:val="Emphasis"/>
        </w:rPr>
        <w:t>you are</w:t>
      </w:r>
      <w:r w:rsidRPr="00106B94">
        <w:rPr>
          <w:sz w:val="16"/>
        </w:rPr>
        <w:t xml:space="preserve"> at the moment </w:t>
      </w:r>
      <w:r w:rsidRPr="00106B94">
        <w:rPr>
          <w:rStyle w:val="Emphasis"/>
        </w:rPr>
        <w:t>inclined to do it</w:t>
      </w:r>
      <w:r w:rsidRPr="00106B94">
        <w:rPr>
          <w:sz w:val="16"/>
        </w:rPr>
        <w:t xml:space="preserve">. It </w:t>
      </w:r>
      <w:r w:rsidRPr="00106B94">
        <w:rPr>
          <w:rStyle w:val="Emphasis"/>
        </w:rPr>
        <w:t>represents</w:t>
      </w:r>
      <w:r w:rsidRPr="00106B94">
        <w:rPr>
          <w:sz w:val="16"/>
        </w:rPr>
        <w:t xml:space="preserve"> the action of applying that means as good (G 4:414) – in the sense of </w:t>
      </w:r>
      <w:r w:rsidRPr="00106B94">
        <w:rPr>
          <w:rStyle w:val="Emphasis"/>
        </w:rPr>
        <w:t>“</w:t>
      </w:r>
      <w:r w:rsidRPr="00106B94">
        <w:rPr>
          <w:rStyle w:val="Emphasis"/>
          <w:highlight w:val="cyan"/>
        </w:rPr>
        <w:t>good</w:t>
      </w:r>
      <w:r w:rsidRPr="00106B94">
        <w:rPr>
          <w:rStyle w:val="Emphasis"/>
        </w:rPr>
        <w:t>”</w:t>
      </w:r>
      <w:r w:rsidRPr="00106B94">
        <w:rPr>
          <w:sz w:val="16"/>
        </w:rPr>
        <w:t xml:space="preserve"> that Kant explicates as: what </w:t>
      </w:r>
      <w:r w:rsidRPr="00106B94">
        <w:rPr>
          <w:rStyle w:val="Emphasis"/>
          <w:highlight w:val="cyan"/>
        </w:rPr>
        <w:t>is required by reason independent</w:t>
      </w:r>
      <w:r w:rsidRPr="00106B94">
        <w:rPr>
          <w:rStyle w:val="Emphasis"/>
        </w:rPr>
        <w:t xml:space="preserve">ly </w:t>
      </w:r>
      <w:r w:rsidRPr="00106B94">
        <w:rPr>
          <w:rStyle w:val="Emphasis"/>
          <w:highlight w:val="cyan"/>
        </w:rPr>
        <w:t>of inclination</w:t>
      </w:r>
      <w:r w:rsidRPr="00106B94">
        <w:rPr>
          <w:sz w:val="16"/>
        </w:rPr>
        <w:t xml:space="preserve"> (G 4:413). Kant correctly infers that </w:t>
      </w:r>
      <w:r w:rsidRPr="00106B94">
        <w:rPr>
          <w:rStyle w:val="Emphasis"/>
          <w:highlight w:val="cyan"/>
        </w:rPr>
        <w:t>any being which sets itself ends is committed</w:t>
      </w:r>
      <w:r w:rsidRPr="00106B94">
        <w:rPr>
          <w:rStyle w:val="Emphasis"/>
        </w:rPr>
        <w:t xml:space="preserve"> to regarding its end as good in this sense, </w:t>
      </w:r>
      <w:proofErr w:type="gramStart"/>
      <w:r w:rsidRPr="00106B94">
        <w:rPr>
          <w:rStyle w:val="Emphasis"/>
        </w:rPr>
        <w:t>and</w:t>
      </w:r>
      <w:r w:rsidRPr="00106B94">
        <w:rPr>
          <w:sz w:val="16"/>
        </w:rPr>
        <w:t xml:space="preserve"> also</w:t>
      </w:r>
      <w:proofErr w:type="gramEnd"/>
      <w:r w:rsidRPr="00106B94">
        <w:rPr>
          <w:sz w:val="16"/>
        </w:rPr>
        <w:t xml:space="preserve"> </w:t>
      </w:r>
      <w:r w:rsidRPr="00106B94">
        <w:rPr>
          <w:rStyle w:val="Emphasis"/>
          <w:highlight w:val="cyan"/>
        </w:rPr>
        <w:t>to regarding the goodness of its end as what</w:t>
      </w:r>
      <w:r w:rsidRPr="00106B94">
        <w:rPr>
          <w:rStyle w:val="Emphasis"/>
        </w:rPr>
        <w:t xml:space="preserve"> </w:t>
      </w:r>
      <w:r w:rsidRPr="00106B94">
        <w:rPr>
          <w:sz w:val="16"/>
        </w:rPr>
        <w:t xml:space="preserve">also </w:t>
      </w:r>
      <w:r w:rsidRPr="00106B94">
        <w:rPr>
          <w:rStyle w:val="Emphasis"/>
          <w:highlight w:val="cyan"/>
        </w:rPr>
        <w:t>makes application of the means good</w:t>
      </w:r>
      <w:r w:rsidRPr="00106B94">
        <w:rPr>
          <w:rStyle w:val="Emphasis"/>
        </w:rPr>
        <w:t xml:space="preserve"> – that is, rationally required independently of any inclination to apply it</w:t>
      </w:r>
      <w:r w:rsidRPr="00106B94">
        <w:rPr>
          <w:sz w:val="16"/>
        </w:rPr>
        <w:t xml:space="preserve">. The act of setting an end, therefore, must be taken as committing you to represent some other act (the act of applying the means) as good. In doing all this, however, </w:t>
      </w:r>
      <w:r w:rsidRPr="00106B94">
        <w:rPr>
          <w:rStyle w:val="Emphasis"/>
          <w:highlight w:val="cyan"/>
        </w:rPr>
        <w:t>the rational being must</w:t>
      </w:r>
      <w:r w:rsidRPr="00106B94">
        <w:rPr>
          <w:rStyle w:val="Emphasis"/>
        </w:rPr>
        <w:t xml:space="preserve"> also</w:t>
      </w:r>
      <w:r w:rsidRPr="00106B94">
        <w:rPr>
          <w:sz w:val="16"/>
        </w:rPr>
        <w:t xml:space="preserve"> necessarily </w:t>
      </w:r>
      <w:r w:rsidRPr="00106B94">
        <w:rPr>
          <w:rStyle w:val="Emphasis"/>
          <w:highlight w:val="cyan"/>
        </w:rPr>
        <w:t>regard its own rational capacities as authoritative for what is good</w:t>
      </w:r>
      <w:r w:rsidRPr="00106B94">
        <w:rPr>
          <w:rStyle w:val="Emphasis"/>
        </w:rPr>
        <w:t xml:space="preserve"> in general.</w:t>
      </w:r>
      <w:r w:rsidRPr="00106B94">
        <w:rPr>
          <w:sz w:val="16"/>
        </w:rPr>
        <w:t xml:space="preserve"> For it treats these capacities as capable of determining which ends are good, and at the same time as grounding the goodness of the means taken toward those good ends. But </w:t>
      </w:r>
      <w:r w:rsidRPr="00106B94">
        <w:rPr>
          <w:rStyle w:val="Emphasis"/>
        </w:rPr>
        <w:t>to regard one’s capacities in this way is</w:t>
      </w:r>
      <w:r w:rsidRPr="00106B94">
        <w:rPr>
          <w:sz w:val="16"/>
        </w:rPr>
        <w:t xml:space="preserve"> also </w:t>
      </w:r>
      <w:r w:rsidRPr="00106B94">
        <w:rPr>
          <w:rStyle w:val="Emphasis"/>
        </w:rPr>
        <w:t xml:space="preserve">to take a certain attitude toward oneself as the being that has and exercises those capacities. </w:t>
      </w:r>
      <w:r w:rsidRPr="00106B94">
        <w:rPr>
          <w:sz w:val="16"/>
        </w:rPr>
        <w:t xml:space="preserve">It is to esteem oneself – </w:t>
      </w:r>
      <w:proofErr w:type="gramStart"/>
      <w:r w:rsidRPr="00106B94">
        <w:rPr>
          <w:sz w:val="16"/>
        </w:rPr>
        <w:t>and also</w:t>
      </w:r>
      <w:proofErr w:type="gramEnd"/>
      <w:r w:rsidRPr="00106B94">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106B94">
        <w:rPr>
          <w:rStyle w:val="Emphasis"/>
          <w:highlight w:val="cyan"/>
        </w:rPr>
        <w:t>that capacity through which we can represent the</w:t>
      </w:r>
      <w:r w:rsidRPr="00106B94">
        <w:rPr>
          <w:rStyle w:val="Emphasis"/>
        </w:rPr>
        <w:t xml:space="preserve"> very </w:t>
      </w:r>
      <w:r w:rsidRPr="00106B94">
        <w:rPr>
          <w:rStyle w:val="Emphasis"/>
          <w:highlight w:val="cyan"/>
        </w:rPr>
        <w:t>idea of something as good</w:t>
      </w:r>
      <w:r w:rsidRPr="00106B94">
        <w:rPr>
          <w:sz w:val="16"/>
        </w:rPr>
        <w:t xml:space="preserve"> both </w:t>
      </w:r>
      <w:r w:rsidRPr="00106B94">
        <w:rPr>
          <w:rStyle w:val="Emphasis"/>
        </w:rPr>
        <w:t>as end and as means is not</w:t>
      </w:r>
      <w:r w:rsidRPr="00106B94">
        <w:rPr>
          <w:sz w:val="16"/>
        </w:rPr>
        <w:t xml:space="preserve"> represented </w:t>
      </w:r>
      <w:r w:rsidRPr="00106B94">
        <w:rPr>
          <w:rStyle w:val="Emphasis"/>
        </w:rPr>
        <w:t>merely as the object of a contingent inclination, nor is it</w:t>
      </w:r>
      <w:r w:rsidRPr="00106B94">
        <w:rPr>
          <w:sz w:val="16"/>
        </w:rPr>
        <w:t xml:space="preserve"> represented </w:t>
      </w:r>
      <w:r w:rsidRPr="00106B94">
        <w:rPr>
          <w:rStyle w:val="Emphasis"/>
        </w:rPr>
        <w:t xml:space="preserve">as good only as a means. It </w:t>
      </w:r>
      <w:r w:rsidRPr="00106B94">
        <w:rPr>
          <w:rStyle w:val="Emphasis"/>
          <w:highlight w:val="cyan"/>
        </w:rPr>
        <w:t>must be</w:t>
      </w:r>
      <w:r w:rsidRPr="00106B94">
        <w:rPr>
          <w:sz w:val="16"/>
        </w:rPr>
        <w:t xml:space="preserve"> esteemed as </w:t>
      </w:r>
      <w:r w:rsidRPr="00106B94">
        <w:rPr>
          <w:rStyle w:val="Emphasis"/>
          <w:highlight w:val="cyan"/>
        </w:rPr>
        <w:t>unconditionally good</w:t>
      </w:r>
      <w:r w:rsidRPr="00106B94">
        <w:rPr>
          <w:rStyle w:val="Emphasis"/>
        </w:rPr>
        <w:t xml:space="preserve">, as an </w:t>
      </w:r>
      <w:proofErr w:type="gramStart"/>
      <w:r w:rsidRPr="00106B94">
        <w:rPr>
          <w:rStyle w:val="Emphasis"/>
        </w:rPr>
        <w:t>end in itself</w:t>
      </w:r>
      <w:proofErr w:type="gramEnd"/>
      <w:r w:rsidRPr="00106B94">
        <w:rPr>
          <w:rStyle w:val="Emphasis"/>
        </w:rPr>
        <w:t>.</w:t>
      </w:r>
      <w:r w:rsidRPr="00106B94">
        <w:rPr>
          <w:sz w:val="16"/>
        </w:rPr>
        <w:t xml:space="preserve"> To find this value in oneself is not at all the same as thinking of oneself as a good person. </w:t>
      </w:r>
      <w:r w:rsidRPr="00106B94">
        <w:rPr>
          <w:rStyle w:val="Emphasis"/>
        </w:rPr>
        <w:t>Even those who misuse their rational capacities are committed to esteeming themselves as possessing rational nature.</w:t>
      </w:r>
      <w:r w:rsidRPr="00106B94">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106B94">
        <w:rPr>
          <w:sz w:val="16"/>
        </w:rPr>
        <w:t>good</w:t>
      </w:r>
      <w:proofErr w:type="gramEnd"/>
      <w:r w:rsidRPr="00106B94">
        <w:rPr>
          <w:sz w:val="16"/>
        </w:rPr>
        <w:t xml:space="preserve"> or evil, have equal (absolute) worth as ends in themselves. For Kantian ethics </w:t>
      </w:r>
      <w:r w:rsidRPr="00106B94">
        <w:rPr>
          <w:rStyle w:val="Emphasis"/>
        </w:rPr>
        <w:t xml:space="preserve">the rational nature in every person is an end </w:t>
      </w:r>
      <w:proofErr w:type="gramStart"/>
      <w:r w:rsidRPr="00106B94">
        <w:rPr>
          <w:rStyle w:val="Emphasis"/>
        </w:rPr>
        <w:t>in itself whether</w:t>
      </w:r>
      <w:proofErr w:type="gramEnd"/>
      <w:r w:rsidRPr="00106B94">
        <w:rPr>
          <w:rStyle w:val="Emphasis"/>
        </w:rPr>
        <w:t xml:space="preserve"> the person is morally good or bad.</w:t>
      </w:r>
    </w:p>
    <w:p w14:paraId="75368BDD" w14:textId="77777777" w:rsidR="000A31A0" w:rsidRPr="00106B94" w:rsidRDefault="000A31A0" w:rsidP="000A31A0"/>
    <w:p w14:paraId="48A0837D" w14:textId="77777777" w:rsidR="000A31A0" w:rsidRPr="00106B94" w:rsidRDefault="000A31A0" w:rsidP="000A31A0">
      <w:pPr>
        <w:pStyle w:val="Heading4"/>
        <w:rPr>
          <w:rFonts w:cs="Calibri"/>
        </w:rPr>
      </w:pPr>
      <w:r w:rsidRPr="00106B94">
        <w:rPr>
          <w:rFonts w:cs="Calibri"/>
        </w:rPr>
        <w:lastRenderedPageBreak/>
        <w:t>Second, value theory – the existence of extrinsic goodness requires unconditional human worth.</w:t>
      </w:r>
    </w:p>
    <w:p w14:paraId="50E122F5" w14:textId="77777777" w:rsidR="000A31A0" w:rsidRPr="00106B94" w:rsidRDefault="000A31A0" w:rsidP="000A31A0">
      <w:r w:rsidRPr="00106B94">
        <w:rPr>
          <w:rStyle w:val="Style13ptBold"/>
        </w:rPr>
        <w:t>Korsgaard</w:t>
      </w:r>
      <w:r w:rsidRPr="00106B94">
        <w:t xml:space="preserve"> (Christine M., “Two Distinctions in Goodness,” The Philosophical Review Vol. 92, No. 2 (</w:t>
      </w:r>
      <w:proofErr w:type="gramStart"/>
      <w:r w:rsidRPr="00106B94">
        <w:t>Apr.,</w:t>
      </w:r>
      <w:proofErr w:type="gramEnd"/>
      <w:r w:rsidRPr="00106B94">
        <w:t xml:space="preserve"> 1983), pp. 169-195, JSTOR) OS *bracketed for gen lang* //</w:t>
      </w:r>
      <w:proofErr w:type="spellStart"/>
      <w:r w:rsidRPr="00106B94">
        <w:t>rct</w:t>
      </w:r>
      <w:proofErr w:type="spellEnd"/>
      <w:r w:rsidRPr="00106B94">
        <w:t xml:space="preserve"> </w:t>
      </w:r>
      <w:proofErr w:type="spellStart"/>
      <w:r w:rsidRPr="00106B94">
        <w:t>st</w:t>
      </w:r>
      <w:proofErr w:type="spellEnd"/>
    </w:p>
    <w:p w14:paraId="6806F4F5" w14:textId="77777777" w:rsidR="000A31A0" w:rsidRPr="00106B94" w:rsidRDefault="000A31A0" w:rsidP="000A31A0">
      <w:pPr>
        <w:rPr>
          <w:sz w:val="16"/>
        </w:rPr>
      </w:pPr>
      <w:r w:rsidRPr="00106B94">
        <w:rPr>
          <w:sz w:val="16"/>
        </w:rPr>
        <w:t xml:space="preserve">The argument shows how Kant's idea of justification works. It can be read as a kind of regress upon the conditions, starting from an important assumption. The assumption is that </w:t>
      </w:r>
      <w:r w:rsidRPr="00106B94">
        <w:rPr>
          <w:rStyle w:val="Emphasis"/>
          <w:highlight w:val="cyan"/>
        </w:rPr>
        <w:t xml:space="preserve">when a rational being </w:t>
      </w:r>
      <w:r w:rsidRPr="00106B94">
        <w:rPr>
          <w:rStyle w:val="Emphasis"/>
        </w:rPr>
        <w:t xml:space="preserve">makes a choice or </w:t>
      </w:r>
      <w:r w:rsidRPr="00106B94">
        <w:rPr>
          <w:rStyle w:val="Emphasis"/>
          <w:highlight w:val="cyan"/>
        </w:rPr>
        <w:t>undertakes an action</w:t>
      </w:r>
      <w:r w:rsidRPr="00106B94">
        <w:rPr>
          <w:sz w:val="16"/>
        </w:rPr>
        <w:t xml:space="preserve">, </w:t>
      </w:r>
      <w:proofErr w:type="gramStart"/>
      <w:r w:rsidRPr="00106B94">
        <w:rPr>
          <w:sz w:val="16"/>
        </w:rPr>
        <w:t>he</w:t>
      </w:r>
      <w:proofErr w:type="gramEnd"/>
      <w:r w:rsidRPr="00106B94">
        <w:rPr>
          <w:sz w:val="16"/>
        </w:rPr>
        <w:t xml:space="preserve"> or she </w:t>
      </w:r>
      <w:r w:rsidRPr="00106B94">
        <w:rPr>
          <w:rStyle w:val="Emphasis"/>
          <w:highlight w:val="cyan"/>
        </w:rPr>
        <w:t>[they] suppose</w:t>
      </w:r>
      <w:r w:rsidRPr="00106B94">
        <w:rPr>
          <w:sz w:val="16"/>
        </w:rPr>
        <w:t xml:space="preserve">s </w:t>
      </w:r>
      <w:r w:rsidRPr="00106B94">
        <w:rPr>
          <w:rStyle w:val="Emphasis"/>
          <w:highlight w:val="cyan"/>
        </w:rPr>
        <w:t>the object to be good</w:t>
      </w:r>
      <w:r w:rsidRPr="00106B94">
        <w:rPr>
          <w:rStyle w:val="Emphasis"/>
        </w:rPr>
        <w:t>, and its pursuit to be justified.</w:t>
      </w:r>
      <w:r w:rsidRPr="00106B94">
        <w:rPr>
          <w:sz w:val="16"/>
        </w:rPr>
        <w:t xml:space="preserve"> At least, if there is a categorical imperative there must be objectively good ends, for then there are necessary actions and so necessary ends (G 45-46/427-428 and Doctrine of Virtue 43-44/384-385). </w:t>
      </w:r>
      <w:proofErr w:type="gramStart"/>
      <w:r w:rsidRPr="00106B94">
        <w:rPr>
          <w:sz w:val="16"/>
        </w:rPr>
        <w:t xml:space="preserve">In order </w:t>
      </w:r>
      <w:r w:rsidRPr="00106B94">
        <w:rPr>
          <w:rStyle w:val="Emphasis"/>
        </w:rPr>
        <w:t>for</w:t>
      </w:r>
      <w:proofErr w:type="gramEnd"/>
      <w:r w:rsidRPr="00106B94">
        <w:rPr>
          <w:rStyle w:val="Emphasis"/>
        </w:rPr>
        <w:t xml:space="preserve"> there to be any objectively good ends,</w:t>
      </w:r>
      <w:r w:rsidRPr="00106B94">
        <w:rPr>
          <w:sz w:val="16"/>
        </w:rPr>
        <w:t xml:space="preserve"> however, </w:t>
      </w:r>
      <w:r w:rsidRPr="00106B94">
        <w:rPr>
          <w:rStyle w:val="Emphasis"/>
          <w:highlight w:val="cyan"/>
        </w:rPr>
        <w:t>there must be something that is unconditionally good and so can serve as a sufficient condition of their goodness.</w:t>
      </w:r>
      <w:r w:rsidRPr="00106B94">
        <w:rPr>
          <w:sz w:val="16"/>
        </w:rPr>
        <w:t xml:space="preserve"> Kant considers what this might be: </w:t>
      </w:r>
      <w:r w:rsidRPr="00106B94">
        <w:rPr>
          <w:rStyle w:val="Emphasis"/>
        </w:rPr>
        <w:t>it cannot be an object of inclination,</w:t>
      </w:r>
      <w:r w:rsidRPr="00106B94">
        <w:rPr>
          <w:sz w:val="16"/>
        </w:rPr>
        <w:t xml:space="preserve"> for those have only a conditional worth, "for </w:t>
      </w:r>
      <w:r w:rsidRPr="00106B94">
        <w:rPr>
          <w:rStyle w:val="Emphasis"/>
          <w:highlight w:val="cyan"/>
        </w:rPr>
        <w:t>if the inclinations and</w:t>
      </w:r>
      <w:r w:rsidRPr="00106B94">
        <w:rPr>
          <w:rStyle w:val="Emphasis"/>
        </w:rPr>
        <w:t xml:space="preserve"> the </w:t>
      </w:r>
      <w:r w:rsidRPr="00106B94">
        <w:rPr>
          <w:rStyle w:val="Emphasis"/>
          <w:highlight w:val="cyan"/>
        </w:rPr>
        <w:t>needs founded on them did not exist, their object would be without worth</w:t>
      </w:r>
      <w:r w:rsidRPr="00106B94">
        <w:rPr>
          <w:rStyle w:val="Emphasis"/>
        </w:rPr>
        <w:t>"</w:t>
      </w:r>
      <w:r w:rsidRPr="00106B94">
        <w:t xml:space="preserve"> </w:t>
      </w:r>
      <w:r w:rsidRPr="00106B94">
        <w:rPr>
          <w:sz w:val="16"/>
        </w:rPr>
        <w:t xml:space="preserve">(G 46/428). It cannot be the inclinations themselves because a rational being would rather be free from them. Nor can it be external things, which serve only as means. So, Kant asserts, </w:t>
      </w:r>
      <w:r w:rsidRPr="00106B94">
        <w:rPr>
          <w:rStyle w:val="Emphasis"/>
          <w:highlight w:val="cyan"/>
        </w:rPr>
        <w:t>the unconditionally valuable thing must be "humanity</w:t>
      </w:r>
      <w:r w:rsidRPr="00106B94">
        <w:rPr>
          <w:rStyle w:val="Emphasis"/>
        </w:rPr>
        <w:t>"</w:t>
      </w:r>
      <w:r w:rsidRPr="00106B94">
        <w:rPr>
          <w:sz w:val="16"/>
        </w:rPr>
        <w:t xml:space="preserve"> or "rational nature," which he defines as "the power set to an end" (G 56/437 and DV 51/392). Kant explains that </w:t>
      </w:r>
      <w:r w:rsidRPr="00106B94">
        <w:rPr>
          <w:rStyle w:val="Emphasis"/>
          <w:highlight w:val="cyan"/>
        </w:rPr>
        <w:t xml:space="preserve">regarding your existence as a rational being as an end </w:t>
      </w:r>
      <w:proofErr w:type="gramStart"/>
      <w:r w:rsidRPr="00106B94">
        <w:rPr>
          <w:rStyle w:val="Emphasis"/>
          <w:highlight w:val="cyan"/>
        </w:rPr>
        <w:t>in itself is</w:t>
      </w:r>
      <w:proofErr w:type="gramEnd"/>
      <w:r w:rsidRPr="00106B94">
        <w:rPr>
          <w:rStyle w:val="Emphasis"/>
          <w:highlight w:val="cyan"/>
        </w:rPr>
        <w:t xml:space="preserve"> a "subjective principle of human action.</w:t>
      </w:r>
      <w:r w:rsidRPr="00106B94">
        <w:rPr>
          <w:rStyle w:val="Emphasis"/>
        </w:rPr>
        <w:t>"</w:t>
      </w:r>
      <w:r w:rsidRPr="00106B94">
        <w:rPr>
          <w:sz w:val="16"/>
        </w:rPr>
        <w:t xml:space="preserve"> By this I understand him to mean that </w:t>
      </w:r>
      <w:r w:rsidRPr="00106B94">
        <w:rPr>
          <w:rStyle w:val="Emphasis"/>
          <w:highlight w:val="cyan"/>
        </w:rPr>
        <w:t>we must regard ourselves as capable of conferring value</w:t>
      </w:r>
      <w:r w:rsidRPr="00106B94">
        <w:rPr>
          <w:rStyle w:val="Emphasis"/>
        </w:rPr>
        <w:t xml:space="preserve"> upon the objects of our choice, </w:t>
      </w:r>
      <w:r w:rsidRPr="00106B94">
        <w:rPr>
          <w:sz w:val="16"/>
        </w:rPr>
        <w:t xml:space="preserve">the ends that we set, </w:t>
      </w:r>
      <w:r w:rsidRPr="00106B94">
        <w:rPr>
          <w:rStyle w:val="Emphasis"/>
          <w:highlight w:val="cyan"/>
        </w:rPr>
        <w:t>because we</w:t>
      </w:r>
      <w:r w:rsidRPr="00106B94">
        <w:rPr>
          <w:rStyle w:val="Emphasis"/>
        </w:rPr>
        <w:t xml:space="preserve"> must </w:t>
      </w:r>
      <w:r w:rsidRPr="00106B94">
        <w:rPr>
          <w:rStyle w:val="Emphasis"/>
          <w:highlight w:val="cyan"/>
        </w:rPr>
        <w:t>regard our ends as good</w:t>
      </w:r>
      <w:r w:rsidRPr="00106B94">
        <w:rPr>
          <w:rStyle w:val="Emphasis"/>
        </w:rPr>
        <w:t>.</w:t>
      </w:r>
      <w:r w:rsidRPr="00106B94">
        <w:rPr>
          <w:sz w:val="16"/>
        </w:rPr>
        <w:t xml:space="preserve"> But since "every other rational being thinks of his existence by the same rational ground which holds also for myself' (G 47/429), </w:t>
      </w:r>
      <w:r w:rsidRPr="00106B94">
        <w:rPr>
          <w:rStyle w:val="Emphasis"/>
          <w:highlight w:val="cyan"/>
        </w:rPr>
        <w:t>we must regard others</w:t>
      </w:r>
      <w:r w:rsidRPr="00106B94">
        <w:rPr>
          <w:rStyle w:val="Emphasis"/>
        </w:rPr>
        <w:t xml:space="preserve"> as capable of conferring value by reason of their rational choices and so</w:t>
      </w:r>
      <w:r w:rsidRPr="00106B94">
        <w:rPr>
          <w:sz w:val="16"/>
        </w:rPr>
        <w:t xml:space="preserve"> also </w:t>
      </w:r>
      <w:r w:rsidRPr="00106B94">
        <w:rPr>
          <w:rStyle w:val="Emphasis"/>
          <w:highlight w:val="cyan"/>
        </w:rPr>
        <w:t>as ends in themselves</w:t>
      </w:r>
      <w:r w:rsidRPr="00106B94">
        <w:rPr>
          <w:sz w:val="16"/>
        </w:rPr>
        <w:t xml:space="preserve">. Treating another as an end </w:t>
      </w:r>
      <w:proofErr w:type="gramStart"/>
      <w:r w:rsidRPr="00106B94">
        <w:rPr>
          <w:sz w:val="16"/>
        </w:rPr>
        <w:t>in itself thus</w:t>
      </w:r>
      <w:proofErr w:type="gramEnd"/>
      <w:r w:rsidRPr="00106B94">
        <w:rPr>
          <w:sz w:val="16"/>
        </w:rPr>
        <w:t xml:space="preserve"> involves making that person's ends as far as possible your own (G 49/430). </w:t>
      </w:r>
      <w:r w:rsidRPr="00106B94">
        <w:rPr>
          <w:rStyle w:val="Emphasis"/>
        </w:rPr>
        <w:t xml:space="preserve">The ends that are chosen by any rational being, possessed of the humanity </w:t>
      </w:r>
      <w:r w:rsidRPr="00106B94">
        <w:rPr>
          <w:sz w:val="16"/>
        </w:rPr>
        <w:t xml:space="preserve">or rational nature </w:t>
      </w:r>
      <w:r w:rsidRPr="00106B94">
        <w:rPr>
          <w:rStyle w:val="Emphasis"/>
        </w:rPr>
        <w:t xml:space="preserve">that is fully realized in a good will, take on the status of objective goods. They are not intrinsically valuable, but they are objectively valuable in the sense that every rational being has a reason to promote </w:t>
      </w:r>
      <w:r w:rsidRPr="00106B94">
        <w:rPr>
          <w:sz w:val="16"/>
        </w:rPr>
        <w:t xml:space="preserve">or realize </w:t>
      </w:r>
      <w:r w:rsidRPr="00106B94">
        <w:rPr>
          <w:rStyle w:val="Emphasis"/>
        </w:rPr>
        <w:t>them</w:t>
      </w:r>
      <w:r w:rsidRPr="00106B94">
        <w:rPr>
          <w:sz w:val="16"/>
        </w:rPr>
        <w:t>. For this reason it is our duty to promote the happiness of others-the ends that they choose-and, in general, to make the highest good our end.</w:t>
      </w:r>
    </w:p>
    <w:p w14:paraId="6DF040AE" w14:textId="77777777" w:rsidR="000A31A0" w:rsidRPr="00106B94" w:rsidRDefault="000A31A0" w:rsidP="000A31A0"/>
    <w:p w14:paraId="34EE3FB5" w14:textId="77777777" w:rsidR="000A31A0" w:rsidRPr="00106B94" w:rsidRDefault="000A31A0" w:rsidP="000A31A0">
      <w:pPr>
        <w:pStyle w:val="Heading4"/>
        <w:rPr>
          <w:rFonts w:cs="Calibri"/>
        </w:rPr>
      </w:pPr>
      <w:r w:rsidRPr="00106B94">
        <w:rPr>
          <w:rFonts w:cs="Calibri"/>
        </w:rPr>
        <w:t>Third, practical reason – ethical principles must be derived from the structure of reason:</w:t>
      </w:r>
    </w:p>
    <w:p w14:paraId="330EDD32" w14:textId="77777777" w:rsidR="000A31A0" w:rsidRPr="00106B94" w:rsidRDefault="000A31A0" w:rsidP="000A31A0"/>
    <w:p w14:paraId="5C4883DB" w14:textId="77777777" w:rsidR="000A31A0" w:rsidRPr="00106B94" w:rsidRDefault="000A31A0" w:rsidP="000A31A0">
      <w:pPr>
        <w:pStyle w:val="Heading4"/>
        <w:rPr>
          <w:rFonts w:cs="Calibri"/>
        </w:rPr>
      </w:pPr>
      <w:r w:rsidRPr="00106B94">
        <w:rPr>
          <w:rFonts w:cs="Calibri"/>
        </w:rPr>
        <w:t xml:space="preserve">[1] Regress </w:t>
      </w:r>
      <w:r w:rsidRPr="00106B94">
        <w:rPr>
          <w:rFonts w:cs="Calibri"/>
          <w:b w:val="0"/>
          <w:bCs w:val="0"/>
        </w:rPr>
        <w:t>–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4F74757" w14:textId="77777777" w:rsidR="000A31A0" w:rsidRPr="00106B94" w:rsidRDefault="000A31A0" w:rsidP="000A31A0"/>
    <w:p w14:paraId="7D78CC30" w14:textId="77777777" w:rsidR="000A31A0" w:rsidRDefault="000A31A0" w:rsidP="000A31A0">
      <w:pPr>
        <w:pStyle w:val="Heading4"/>
        <w:rPr>
          <w:rFonts w:cs="Calibri"/>
          <w:b w:val="0"/>
          <w:bCs w:val="0"/>
        </w:rPr>
      </w:pPr>
      <w:r w:rsidRPr="00106B94">
        <w:rPr>
          <w:rFonts w:cs="Calibri"/>
        </w:rPr>
        <w:lastRenderedPageBreak/>
        <w:t xml:space="preserve">[2] Action Theory </w:t>
      </w:r>
      <w:r w:rsidRPr="00106B94">
        <w:rPr>
          <w:rFonts w:cs="Calibri"/>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E3E49BF" w14:textId="77777777" w:rsidR="000A31A0" w:rsidRDefault="000A31A0" w:rsidP="000A31A0"/>
    <w:p w14:paraId="569FE50C" w14:textId="77777777" w:rsidR="000A31A0" w:rsidRDefault="000A31A0" w:rsidP="000A31A0">
      <w:pPr>
        <w:pStyle w:val="Heading4"/>
        <w:rPr>
          <w:b w:val="0"/>
          <w:bCs w:val="0"/>
        </w:rPr>
      </w:pPr>
      <w:r>
        <w:t xml:space="preserve">Fourth, epistemology – </w:t>
      </w:r>
      <w:r>
        <w:rPr>
          <w:b w:val="0"/>
          <w:bCs w:val="0"/>
        </w:rPr>
        <w:t xml:space="preserve">ethics must begin a priori, meaning they can’t be derived from our experience. </w:t>
      </w:r>
    </w:p>
    <w:p w14:paraId="4F22F432" w14:textId="77777777" w:rsidR="000A31A0" w:rsidRDefault="000A31A0" w:rsidP="000A31A0"/>
    <w:p w14:paraId="0AFEFF27" w14:textId="77777777" w:rsidR="000A31A0" w:rsidRPr="00627915" w:rsidRDefault="000A31A0" w:rsidP="000A31A0">
      <w:pPr>
        <w:pStyle w:val="Heading4"/>
        <w:rPr>
          <w:b w:val="0"/>
          <w:bCs w:val="0"/>
        </w:rPr>
      </w:pPr>
      <w:r>
        <w:t xml:space="preserve">[1] Representations of space – </w:t>
      </w:r>
      <w:r>
        <w:rPr>
          <w:b w:val="0"/>
          <w:bCs w:val="0"/>
        </w:rPr>
        <w:t>we can only access our experiences if we can interpret the space around us, but that requires the a priori. Thinking of the absence of space is impossible – we can think of empty space but never the lack of space itself</w:t>
      </w:r>
      <w:r w:rsidRPr="00E228C1">
        <w:rPr>
          <w:b w:val="0"/>
          <w:bCs w:val="0"/>
        </w:rPr>
        <w:t xml:space="preserve">. </w:t>
      </w:r>
      <w:r>
        <w:rPr>
          <w:b w:val="0"/>
          <w:bCs w:val="0"/>
        </w:rPr>
        <w:t>Imagining</w:t>
      </w:r>
      <w:r w:rsidRPr="00E228C1">
        <w:rPr>
          <w:b w:val="0"/>
          <w:bCs w:val="0"/>
        </w:rPr>
        <w:t xml:space="preserve"> space through a priori thoughts is the only way we can even begin to have a conception of interpreting experience; we need to be able to </w:t>
      </w:r>
      <w:r>
        <w:rPr>
          <w:b w:val="0"/>
          <w:bCs w:val="0"/>
        </w:rPr>
        <w:t>construct</w:t>
      </w:r>
      <w:r w:rsidRPr="00E228C1">
        <w:rPr>
          <w:b w:val="0"/>
          <w:bCs w:val="0"/>
        </w:rPr>
        <w:t xml:space="preserve"> space through our minds. </w:t>
      </w:r>
      <w:r>
        <w:rPr>
          <w:b w:val="0"/>
          <w:bCs w:val="0"/>
        </w:rPr>
        <w:t xml:space="preserve"> </w:t>
      </w:r>
    </w:p>
    <w:p w14:paraId="738F3E9A" w14:textId="77777777" w:rsidR="000A31A0" w:rsidRDefault="000A31A0" w:rsidP="000A31A0"/>
    <w:p w14:paraId="59618611" w14:textId="77777777" w:rsidR="000A31A0" w:rsidRDefault="000A31A0" w:rsidP="000A31A0">
      <w:pPr>
        <w:pStyle w:val="Heading4"/>
        <w:rPr>
          <w:b w:val="0"/>
          <w:bCs w:val="0"/>
        </w:rPr>
      </w:pPr>
      <w:r>
        <w:t xml:space="preserve">[2] Separateness – </w:t>
      </w:r>
      <w:r>
        <w:rPr>
          <w:b w:val="0"/>
          <w:bCs w:val="0"/>
        </w:rPr>
        <w:t>if space is based on experience, it must be formed from objects separate to us outside of our reasoning abilities. But t</w:t>
      </w:r>
      <w:r w:rsidRPr="001C018F">
        <w:rPr>
          <w:b w:val="0"/>
          <w:bCs w:val="0"/>
        </w:rPr>
        <w:t>o represent objects as separate from us, we would already need to assume space exists in the first place to have a concept of “separateness,” so to represent space as something separate from us would be incoherent.</w:t>
      </w:r>
    </w:p>
    <w:p w14:paraId="0D611837" w14:textId="77777777" w:rsidR="000A31A0" w:rsidRDefault="000A31A0" w:rsidP="000A31A0"/>
    <w:p w14:paraId="60EAA7E2" w14:textId="77777777" w:rsidR="000A31A0" w:rsidRPr="00DA1ED3" w:rsidRDefault="000A31A0" w:rsidP="000A31A0">
      <w:pPr>
        <w:pStyle w:val="Heading4"/>
        <w:rPr>
          <w:b w:val="0"/>
          <w:bCs w:val="0"/>
        </w:rPr>
      </w:pPr>
      <w:r>
        <w:t xml:space="preserve">[3] Uncertainty – </w:t>
      </w:r>
      <w:r>
        <w:rPr>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53761E5" w14:textId="77777777" w:rsidR="000A31A0" w:rsidRPr="001C018F" w:rsidRDefault="000A31A0" w:rsidP="000A31A0"/>
    <w:p w14:paraId="58B34B08" w14:textId="77777777" w:rsidR="000A31A0" w:rsidRPr="00106B94" w:rsidRDefault="000A31A0" w:rsidP="000A31A0">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71525EA0" w14:textId="77777777" w:rsidR="000A31A0" w:rsidRPr="00106B94" w:rsidRDefault="000A31A0" w:rsidP="000A31A0"/>
    <w:p w14:paraId="00050F79" w14:textId="77777777" w:rsidR="000A31A0" w:rsidRPr="00106B94" w:rsidRDefault="000A31A0" w:rsidP="000A31A0">
      <w:pPr>
        <w:pStyle w:val="Heading4"/>
        <w:rPr>
          <w:rFonts w:cs="Calibri"/>
          <w:sz w:val="12"/>
        </w:rPr>
      </w:pPr>
      <w:r w:rsidRPr="00106B94">
        <w:rPr>
          <w:rFonts w:cs="Calibri"/>
          <w:color w:val="000000" w:themeColor="text1"/>
        </w:rPr>
        <w:lastRenderedPageBreak/>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D2F456F" w14:textId="77777777" w:rsidR="000A31A0" w:rsidRPr="00106B94" w:rsidRDefault="000A31A0" w:rsidP="000A31A0"/>
    <w:p w14:paraId="7987A12B" w14:textId="77777777" w:rsidR="000A31A0" w:rsidRPr="00106B94" w:rsidRDefault="000A31A0" w:rsidP="000A31A0">
      <w:pPr>
        <w:pStyle w:val="Heading4"/>
        <w:rPr>
          <w:rFonts w:cs="Calibri"/>
        </w:rPr>
      </w:pPr>
      <w:r w:rsidRPr="00106B94">
        <w:rPr>
          <w:rFonts w:cs="Calibri"/>
        </w:rPr>
        <w:t>Thus, the standard is respecting freedom.</w:t>
      </w:r>
    </w:p>
    <w:p w14:paraId="633EE142" w14:textId="77777777" w:rsidR="000A31A0" w:rsidRPr="00106B94" w:rsidRDefault="000A31A0" w:rsidP="000A31A0"/>
    <w:p w14:paraId="7E549DE1" w14:textId="77777777" w:rsidR="000A31A0" w:rsidRPr="00106B94" w:rsidRDefault="000A31A0" w:rsidP="000A31A0">
      <w:pPr>
        <w:pStyle w:val="Heading4"/>
        <w:rPr>
          <w:rFonts w:cs="Calibri"/>
        </w:rPr>
      </w:pPr>
      <w:r w:rsidRPr="00106B94">
        <w:rPr>
          <w:rFonts w:cs="Calibri"/>
        </w:rPr>
        <w:t>Impact calc – </w:t>
      </w:r>
    </w:p>
    <w:p w14:paraId="0F39B914" w14:textId="77777777" w:rsidR="000A31A0" w:rsidRPr="00106B94" w:rsidRDefault="000A31A0" w:rsidP="000A31A0"/>
    <w:p w14:paraId="347DDCF4" w14:textId="77777777" w:rsidR="000A31A0" w:rsidRPr="00106B94" w:rsidRDefault="000A31A0" w:rsidP="000A31A0">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B924851" w14:textId="77777777" w:rsidR="000A31A0" w:rsidRPr="00106B94" w:rsidRDefault="000A31A0" w:rsidP="000A31A0"/>
    <w:p w14:paraId="15ED36CD" w14:textId="77777777" w:rsidR="000A31A0" w:rsidRPr="00106B94" w:rsidRDefault="000A31A0" w:rsidP="000A31A0">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485C151D" w14:textId="77777777" w:rsidR="000A31A0" w:rsidRPr="00106B94" w:rsidRDefault="000A31A0" w:rsidP="000A31A0"/>
    <w:p w14:paraId="0FA2CDAF" w14:textId="77777777" w:rsidR="000A31A0" w:rsidRPr="00106B94" w:rsidRDefault="000A31A0" w:rsidP="000A31A0">
      <w:pPr>
        <w:pStyle w:val="Heading4"/>
        <w:rPr>
          <w:rFonts w:cs="Calibri"/>
        </w:rPr>
      </w:pPr>
      <w:r w:rsidRPr="00106B94">
        <w:rPr>
          <w:rFonts w:cs="Calibri"/>
        </w:rPr>
        <w:t>3] There is an act-omission distinction –</w:t>
      </w:r>
    </w:p>
    <w:p w14:paraId="73B9655F" w14:textId="3747105A" w:rsidR="000A31A0" w:rsidRPr="00106B94" w:rsidRDefault="000A31A0" w:rsidP="000A31A0">
      <w:pPr>
        <w:pStyle w:val="Heading4"/>
        <w:rPr>
          <w:rFonts w:cs="Calibri"/>
        </w:rPr>
      </w:pPr>
      <w:r w:rsidRPr="00106B94">
        <w:rPr>
          <w:rFonts w:cs="Calibri"/>
        </w:rPr>
        <w:t xml:space="preserve">[a] Infinite Regress – Ethics cannot hold agents accountable for an infinite number of untaken decisions, otherwise that would impair action because agents would simultaneously have an infinite number of obligations. </w:t>
      </w:r>
    </w:p>
    <w:p w14:paraId="2F7FA57F" w14:textId="77777777" w:rsidR="000A31A0" w:rsidRPr="00106B94" w:rsidRDefault="000A31A0" w:rsidP="000A31A0"/>
    <w:p w14:paraId="4EFCBE12" w14:textId="77777777" w:rsidR="000A31A0" w:rsidRPr="00106B94" w:rsidRDefault="000A31A0" w:rsidP="000A31A0">
      <w:pPr>
        <w:pStyle w:val="Heading4"/>
        <w:rPr>
          <w:rFonts w:cs="Calibri"/>
        </w:rPr>
      </w:pPr>
      <w:r w:rsidRPr="00106B94">
        <w:rPr>
          <w:rFonts w:cs="Calibri"/>
        </w:rPr>
        <w:t xml:space="preserve">Negate – </w:t>
      </w:r>
    </w:p>
    <w:p w14:paraId="51149693" w14:textId="77777777" w:rsidR="000A31A0" w:rsidRPr="00106B94" w:rsidRDefault="000A31A0" w:rsidP="000A31A0"/>
    <w:p w14:paraId="1DE15DAC" w14:textId="77777777" w:rsidR="000A31A0" w:rsidRPr="00106B94" w:rsidRDefault="000A31A0" w:rsidP="000A31A0">
      <w:pPr>
        <w:outlineLvl w:val="3"/>
        <w:rPr>
          <w:b/>
          <w:bCs/>
        </w:rPr>
      </w:pPr>
      <w:r w:rsidRPr="00106B94">
        <w:rPr>
          <w:b/>
          <w:bCs/>
          <w:sz w:val="26"/>
          <w:szCs w:val="26"/>
        </w:rPr>
        <w:t>[1] Property rights – putting limits on the economic uses of intellectual property creates a contradiction – the concept of property is violated if you aren't allowed to control how you use it.</w:t>
      </w:r>
    </w:p>
    <w:p w14:paraId="69D341E9" w14:textId="77777777" w:rsidR="000A31A0" w:rsidRPr="00106B94" w:rsidRDefault="000A31A0" w:rsidP="000A31A0">
      <w:pPr>
        <w:spacing w:before="15" w:after="180"/>
        <w:rPr>
          <w:rStyle w:val="Hyperlink"/>
        </w:rPr>
      </w:pPr>
      <w:r w:rsidRPr="00106B94">
        <w:rPr>
          <w:rStyle w:val="Style13ptBold"/>
        </w:rPr>
        <w:t>Pozzo</w:t>
      </w:r>
      <w:r w:rsidRPr="00106B94">
        <w:rPr>
          <w:b/>
          <w:bCs/>
          <w:sz w:val="26"/>
          <w:szCs w:val="26"/>
        </w:rPr>
        <w:t>, </w:t>
      </w:r>
      <w:r w:rsidRPr="00106B94">
        <w:t>6</w:t>
      </w:r>
      <w:r w:rsidRPr="00106B94">
        <w:rPr>
          <w:szCs w:val="22"/>
        </w:rPr>
        <w:t xml:space="preserve"> (Riccardo Pozzo, Riccardo Pozzo is an Italian philosopher and historian of philosophy., 11-18-2006, accessed on 8-12-2021, </w:t>
      </w:r>
      <w:proofErr w:type="spellStart"/>
      <w:r w:rsidRPr="00106B94">
        <w:rPr>
          <w:szCs w:val="22"/>
        </w:rPr>
        <w:t>Scielo</w:t>
      </w:r>
      <w:proofErr w:type="spellEnd"/>
      <w:r w:rsidRPr="00106B94">
        <w:rPr>
          <w:szCs w:val="22"/>
        </w:rPr>
        <w:t xml:space="preserve">, "IMMANUEL KANT ON INTELLECTUAL PROPERTY", </w:t>
      </w:r>
      <w:hyperlink r:id="rId9" w:history="1">
        <w:r w:rsidRPr="00106B94">
          <w:rPr>
            <w:rStyle w:val="Hyperlink"/>
            <w:szCs w:val="22"/>
          </w:rPr>
          <w:t>https://www.scielo.br/j/trans/a/rLfb3yPN3p4KPsYpxp8LQCp/?format=pdf&amp;lang=en)*brack</w:t>
        </w:r>
      </w:hyperlink>
      <w:r w:rsidRPr="00106B94">
        <w:rPr>
          <w:szCs w:val="22"/>
        </w:rPr>
        <w:t>eted for gen lang*//</w:t>
      </w:r>
      <w:proofErr w:type="spellStart"/>
      <w:r w:rsidRPr="00106B94">
        <w:rPr>
          <w:szCs w:val="22"/>
        </w:rPr>
        <w:t>st</w:t>
      </w:r>
      <w:proofErr w:type="spellEnd"/>
    </w:p>
    <w:p w14:paraId="68946AD9" w14:textId="77777777" w:rsidR="000A31A0" w:rsidRPr="00106B94" w:rsidRDefault="000A31A0" w:rsidP="000A31A0">
      <w:pPr>
        <w:rPr>
          <w:sz w:val="16"/>
        </w:rPr>
      </w:pPr>
      <w:r w:rsidRPr="00106B94">
        <w:rPr>
          <w:sz w:val="16"/>
        </w:rPr>
        <w:lastRenderedPageBreak/>
        <w:t xml:space="preserve">The error consists in mistaking one of these rights for the other” (Kant, 1902, t.6, p.290). The corpus </w:t>
      </w:r>
      <w:proofErr w:type="spellStart"/>
      <w:r w:rsidRPr="00106B94">
        <w:rPr>
          <w:sz w:val="16"/>
        </w:rPr>
        <w:t>mysticum</w:t>
      </w:r>
      <w:proofErr w:type="spellEnd"/>
      <w:r w:rsidRPr="00106B94">
        <w:rPr>
          <w:sz w:val="16"/>
        </w:rPr>
        <w:t xml:space="preserve">, the work considered as an immaterial good, remains property of the author on behalf of the original right of its creation. The corpus </w:t>
      </w:r>
      <w:proofErr w:type="spellStart"/>
      <w:r w:rsidRPr="00106B94">
        <w:rPr>
          <w:sz w:val="16"/>
        </w:rPr>
        <w:t>mechanicum</w:t>
      </w:r>
      <w:proofErr w:type="spellEnd"/>
      <w:r w:rsidRPr="00106B94">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106B94">
        <w:rPr>
          <w:sz w:val="16"/>
        </w:rPr>
        <w:t>beneficiis</w:t>
      </w:r>
      <w:proofErr w:type="spellEnd"/>
      <w:r w:rsidRPr="00106B94">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106B94">
        <w:rPr>
          <w:rStyle w:val="Emphasis"/>
        </w:rPr>
        <w:t xml:space="preserve">of </w:t>
      </w:r>
      <w:r w:rsidRPr="00106B94">
        <w:rPr>
          <w:rStyle w:val="Emphasis"/>
          <w:highlight w:val="cyan"/>
        </w:rPr>
        <w:t>intellectual property</w:t>
      </w:r>
      <w:r w:rsidRPr="00106B94">
        <w:rPr>
          <w:rStyle w:val="Emphasis"/>
        </w:rPr>
        <w:t xml:space="preserve"> </w:t>
      </w:r>
      <w:r w:rsidRPr="00106B94">
        <w:rPr>
          <w:rStyle w:val="Emphasis"/>
          <w:highlight w:val="cyan"/>
        </w:rPr>
        <w:t>consists</w:t>
      </w:r>
      <w:r w:rsidRPr="00106B94">
        <w:rPr>
          <w:sz w:val="16"/>
        </w:rPr>
        <w:t xml:space="preserve"> thus first </w:t>
      </w:r>
      <w:r w:rsidRPr="00106B94">
        <w:rPr>
          <w:rStyle w:val="Emphasis"/>
          <w:highlight w:val="cyan"/>
        </w:rPr>
        <w:t>in being</w:t>
      </w:r>
      <w:r w:rsidRPr="00106B94">
        <w:rPr>
          <w:rStyle w:val="Emphasis"/>
        </w:rPr>
        <w:t xml:space="preserve"> indeed </w:t>
      </w:r>
      <w:r w:rsidRPr="00106B94">
        <w:rPr>
          <w:rStyle w:val="Emphasis"/>
          <w:highlight w:val="cyan"/>
        </w:rPr>
        <w:t>a</w:t>
      </w:r>
      <w:r w:rsidRPr="00106B94">
        <w:rPr>
          <w:rStyle w:val="Emphasis"/>
        </w:rPr>
        <w:t xml:space="preserve"> property, but </w:t>
      </w:r>
      <w:r w:rsidRPr="00106B94">
        <w:rPr>
          <w:rStyle w:val="Emphasis"/>
          <w:highlight w:val="cyan"/>
        </w:rPr>
        <w:t>property of an action; and</w:t>
      </w:r>
      <w:r w:rsidRPr="00106B94">
        <w:rPr>
          <w:sz w:val="16"/>
        </w:rPr>
        <w:t xml:space="preserve"> second </w:t>
      </w:r>
      <w:r w:rsidRPr="00106B94">
        <w:rPr>
          <w:rStyle w:val="Emphasis"/>
        </w:rPr>
        <w:t xml:space="preserve">in </w:t>
      </w:r>
      <w:r w:rsidRPr="00106B94">
        <w:rPr>
          <w:rStyle w:val="Emphasis"/>
          <w:highlight w:val="cyan"/>
        </w:rPr>
        <w:t>being</w:t>
      </w:r>
      <w:r w:rsidRPr="00106B94">
        <w:rPr>
          <w:rStyle w:val="Emphasis"/>
        </w:rPr>
        <w:t xml:space="preserve"> indeed </w:t>
      </w:r>
      <w:r w:rsidRPr="00106B94">
        <w:rPr>
          <w:rStyle w:val="Emphasis"/>
          <w:highlight w:val="cyan"/>
        </w:rPr>
        <w:t>inalienable</w:t>
      </w:r>
      <w:r w:rsidRPr="00106B94">
        <w:rPr>
          <w:rStyle w:val="Emphasis"/>
        </w:rPr>
        <w:t xml:space="preserve">, but also transferable in commission and license </w:t>
      </w:r>
      <w:r w:rsidRPr="00106B94">
        <w:rPr>
          <w:sz w:val="16"/>
        </w:rPr>
        <w:t xml:space="preserve">to a publisher. </w:t>
      </w:r>
      <w:r w:rsidRPr="00106B94">
        <w:rPr>
          <w:rStyle w:val="Emphasis"/>
          <w:highlight w:val="cyan"/>
        </w:rPr>
        <w:t>The bond the author has on [their] work confers [them] a moral right that is</w:t>
      </w:r>
      <w:r w:rsidRPr="00106B94">
        <w:rPr>
          <w:rStyle w:val="Emphasis"/>
        </w:rPr>
        <w:t xml:space="preserve"> indeed </w:t>
      </w:r>
      <w:r w:rsidRPr="00106B94">
        <w:rPr>
          <w:rStyle w:val="Emphasis"/>
          <w:highlight w:val="cyan"/>
        </w:rPr>
        <w:t>a personal right</w:t>
      </w:r>
      <w:r w:rsidRPr="00106B94">
        <w:rPr>
          <w:rStyle w:val="Emphasis"/>
        </w:rPr>
        <w:t xml:space="preserve">. </w:t>
      </w:r>
      <w:r w:rsidRPr="00106B94">
        <w:rPr>
          <w:rStyle w:val="Emphasis"/>
          <w:highlight w:val="cyan"/>
        </w:rPr>
        <w:t>It is also a right to exploit economically [their] work in all possible ways,</w:t>
      </w:r>
      <w:r w:rsidRPr="00106B94">
        <w:rPr>
          <w:rStyle w:val="Emphasis"/>
        </w:rPr>
        <w:t xml:space="preserve"> a right of economic use, which is a patrimonial right. </w:t>
      </w:r>
      <w:r w:rsidRPr="00106B94">
        <w:rPr>
          <w:rStyle w:val="Emphasis"/>
          <w:highlight w:val="cyan"/>
        </w:rPr>
        <w:t>Kant</w:t>
      </w:r>
      <w:r w:rsidRPr="00106B94">
        <w:rPr>
          <w:rStyle w:val="Emphasis"/>
        </w:rPr>
        <w:t xml:space="preserve"> </w:t>
      </w:r>
      <w:r w:rsidRPr="00106B94">
        <w:rPr>
          <w:sz w:val="16"/>
        </w:rPr>
        <w:t xml:space="preserve">and </w:t>
      </w:r>
      <w:r w:rsidRPr="00106B94">
        <w:rPr>
          <w:rStyle w:val="Emphasis"/>
        </w:rPr>
        <w:t xml:space="preserve">Fichte </w:t>
      </w:r>
      <w:r w:rsidRPr="00106B94">
        <w:rPr>
          <w:rStyle w:val="Emphasis"/>
          <w:highlight w:val="cyan"/>
        </w:rPr>
        <w:t>argued that moral right and the right of economic use are</w:t>
      </w:r>
      <w:r w:rsidRPr="00106B94">
        <w:rPr>
          <w:rStyle w:val="Emphasis"/>
        </w:rPr>
        <w:t xml:space="preserve"> strictly </w:t>
      </w:r>
      <w:r w:rsidRPr="00106B94">
        <w:rPr>
          <w:rStyle w:val="Emphasis"/>
          <w:highlight w:val="cyan"/>
        </w:rPr>
        <w:t>connected</w:t>
      </w:r>
      <w:r w:rsidRPr="00106B94">
        <w:rPr>
          <w:rStyle w:val="Emphasis"/>
        </w:rPr>
        <w:t>, and that the offense to one implies inevitably offense to the other</w:t>
      </w:r>
      <w:r w:rsidRPr="00106B94">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106B94">
        <w:rPr>
          <w:sz w:val="16"/>
        </w:rPr>
        <w:t>Reimarus</w:t>
      </w:r>
      <w:proofErr w:type="spellEnd"/>
      <w:r w:rsidRPr="00106B94">
        <w:rPr>
          <w:sz w:val="16"/>
        </w:rPr>
        <w:t xml:space="preserve"> asked writers “instead of writing for the aristocracy, to write for the tiers </w:t>
      </w:r>
      <w:proofErr w:type="spellStart"/>
      <w:r w:rsidRPr="00106B94">
        <w:rPr>
          <w:sz w:val="16"/>
        </w:rPr>
        <w:t>état</w:t>
      </w:r>
      <w:proofErr w:type="spellEnd"/>
      <w:r w:rsidRPr="00106B94">
        <w:rPr>
          <w:sz w:val="16"/>
        </w:rPr>
        <w:t xml:space="preserve"> of the reader’s world.” (</w:t>
      </w:r>
      <w:proofErr w:type="spellStart"/>
      <w:r w:rsidRPr="00106B94">
        <w:rPr>
          <w:sz w:val="16"/>
        </w:rPr>
        <w:t>Reimarus</w:t>
      </w:r>
      <w:proofErr w:type="spellEnd"/>
      <w:r w:rsidRPr="00106B94">
        <w:rPr>
          <w:sz w:val="16"/>
        </w:rPr>
        <w:t xml:space="preserve">, 1791b, p.595). He saluted with enthusiasm the claim of disenfranchising from the monopoly of English publishers expressed in the American Act for the Encouragement of Learning of May 31, 1790. </w:t>
      </w:r>
      <w:r w:rsidRPr="00106B94">
        <w:rPr>
          <w:rStyle w:val="Emphasis"/>
          <w:highlight w:val="cyan"/>
        </w:rPr>
        <w:t>Kant</w:t>
      </w:r>
      <w:r w:rsidRPr="00106B94">
        <w:rPr>
          <w:rStyle w:val="Emphasis"/>
        </w:rPr>
        <w:t>,</w:t>
      </w:r>
      <w:r w:rsidRPr="00106B94">
        <w:rPr>
          <w:sz w:val="16"/>
        </w:rPr>
        <w:t xml:space="preserve"> however, </w:t>
      </w:r>
      <w:r w:rsidRPr="00106B94">
        <w:rPr>
          <w:rStyle w:val="Emphasis"/>
        </w:rPr>
        <w:t>was firm in embracing intellectual property.</w:t>
      </w:r>
      <w:r w:rsidRPr="00106B94">
        <w:rPr>
          <w:sz w:val="16"/>
        </w:rPr>
        <w:t xml:space="preserve"> Referring himself to Roman Law, </w:t>
      </w:r>
      <w:r w:rsidRPr="00106B94">
        <w:rPr>
          <w:rStyle w:val="Emphasis"/>
        </w:rPr>
        <w:t>he asked for its legislative formulation not only as patrimonial right, but also as a personal right</w:t>
      </w:r>
      <w:r w:rsidRPr="00106B94">
        <w:rPr>
          <w:sz w:val="16"/>
        </w:rPr>
        <w:t xml:space="preserve">. In Of the </w:t>
      </w:r>
      <w:proofErr w:type="spellStart"/>
      <w:r w:rsidRPr="00106B94">
        <w:rPr>
          <w:sz w:val="16"/>
        </w:rPr>
        <w:t>Illegitimity</w:t>
      </w:r>
      <w:proofErr w:type="spellEnd"/>
      <w:r w:rsidRPr="00106B94">
        <w:rPr>
          <w:sz w:val="16"/>
        </w:rPr>
        <w:t xml:space="preserve"> of Pirate Publishing, </w:t>
      </w:r>
      <w:r w:rsidRPr="00106B94">
        <w:rPr>
          <w:rStyle w:val="Emphasis"/>
        </w:rPr>
        <w:t xml:space="preserve">he </w:t>
      </w:r>
      <w:r w:rsidRPr="00106B94">
        <w:rPr>
          <w:rStyle w:val="Emphasis"/>
          <w:highlight w:val="cyan"/>
        </w:rPr>
        <w:t>considered</w:t>
      </w:r>
      <w:r w:rsidRPr="00106B94">
        <w:rPr>
          <w:rStyle w:val="Emphasis"/>
        </w:rPr>
        <w:t xml:space="preserve"> the moral faculties related </w:t>
      </w:r>
      <w:r w:rsidRPr="00106B94">
        <w:rPr>
          <w:rStyle w:val="Emphasis"/>
          <w:highlight w:val="cyan"/>
        </w:rPr>
        <w:t>to intellectual property as an “inalienable right</w:t>
      </w:r>
      <w:r w:rsidRPr="00106B94">
        <w:rPr>
          <w:rStyle w:val="Emphasis"/>
        </w:rPr>
        <w:t xml:space="preserve"> </w:t>
      </w:r>
      <w:r w:rsidRPr="00106B94">
        <w:rPr>
          <w:sz w:val="16"/>
        </w:rPr>
        <w:t>(</w:t>
      </w:r>
      <w:proofErr w:type="spellStart"/>
      <w:r w:rsidRPr="00106B94">
        <w:rPr>
          <w:sz w:val="16"/>
        </w:rPr>
        <w:t>ius</w:t>
      </w:r>
      <w:proofErr w:type="spellEnd"/>
      <w:r w:rsidRPr="00106B94">
        <w:rPr>
          <w:sz w:val="16"/>
        </w:rPr>
        <w:t xml:space="preserve"> </w:t>
      </w:r>
      <w:proofErr w:type="spellStart"/>
      <w:r w:rsidRPr="00106B94">
        <w:rPr>
          <w:sz w:val="16"/>
        </w:rPr>
        <w:t>personalissimum</w:t>
      </w:r>
      <w:proofErr w:type="spellEnd"/>
      <w:r w:rsidRPr="00106B94">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106B94">
        <w:rPr>
          <w:sz w:val="16"/>
        </w:rPr>
        <w:t>Illegitimity</w:t>
      </w:r>
      <w:proofErr w:type="spellEnd"/>
      <w:r w:rsidRPr="00106B94">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106B94">
        <w:rPr>
          <w:sz w:val="16"/>
        </w:rPr>
        <w:t>Ação</w:t>
      </w:r>
      <w:proofErr w:type="spellEnd"/>
      <w:r w:rsidRPr="00106B94">
        <w:rPr>
          <w:sz w:val="16"/>
        </w:rPr>
        <w:t xml:space="preserve">, São Paulo, 29(2): 11-18, 2006 13 that contains them and put it into our library. </w:t>
      </w:r>
    </w:p>
    <w:p w14:paraId="2AE74A93" w14:textId="163100DA" w:rsidR="00CE0BEA" w:rsidRPr="00CE0BEA" w:rsidRDefault="00CE0BEA" w:rsidP="00CE0BEA">
      <w:r>
        <w:t xml:space="preserve">Property is possible – 1] their cap turns are </w:t>
      </w:r>
      <w:proofErr w:type="spellStart"/>
      <w:r>
        <w:t>incohernet</w:t>
      </w:r>
      <w:proofErr w:type="spellEnd"/>
      <w:r>
        <w:t xml:space="preserve"> </w:t>
      </w:r>
      <w:proofErr w:type="spellStart"/>
      <w:r>
        <w:t>bc</w:t>
      </w:r>
      <w:proofErr w:type="spellEnd"/>
      <w:r>
        <w:t xml:space="preserve"> they need us to rely on our </w:t>
      </w:r>
      <w:proofErr w:type="spellStart"/>
      <w:r>
        <w:t>expeirneces</w:t>
      </w:r>
      <w:proofErr w:type="spellEnd"/>
      <w:r>
        <w:t xml:space="preserve">, which </w:t>
      </w:r>
      <w:proofErr w:type="spellStart"/>
      <w:r>
        <w:t>weve</w:t>
      </w:r>
      <w:proofErr w:type="spellEnd"/>
      <w:r>
        <w:t xml:space="preserve"> proved failed 2] even if property is built using the help of others, ownership of material takes this out – if a researcher puts their </w:t>
      </w:r>
      <w:r w:rsidR="00723F1F">
        <w:t xml:space="preserve">research into the open, they are </w:t>
      </w:r>
      <w:proofErr w:type="spellStart"/>
      <w:r w:rsidR="00723F1F">
        <w:t>acknowledgeing</w:t>
      </w:r>
      <w:proofErr w:type="spellEnd"/>
      <w:r w:rsidR="00723F1F">
        <w:t xml:space="preserve"> that anyone can take it and use their research as part of their own, so claiming property is possible like how if I buy steel form you to make a </w:t>
      </w:r>
      <w:proofErr w:type="spellStart"/>
      <w:r w:rsidR="00723F1F">
        <w:t>sowrd</w:t>
      </w:r>
      <w:proofErr w:type="spellEnd"/>
      <w:r w:rsidR="00723F1F">
        <w:t xml:space="preserve">, by paying you </w:t>
      </w:r>
      <w:proofErr w:type="spellStart"/>
      <w:r w:rsidR="00723F1F">
        <w:t>you</w:t>
      </w:r>
      <w:proofErr w:type="spellEnd"/>
      <w:r w:rsidR="00723F1F">
        <w:t xml:space="preserve"> transfer ownership of that steel to me</w:t>
      </w:r>
    </w:p>
    <w:p w14:paraId="7E335790" w14:textId="77777777" w:rsidR="000A31A0" w:rsidRPr="00106B94" w:rsidRDefault="000A31A0" w:rsidP="000A31A0">
      <w:pPr>
        <w:pStyle w:val="Heading4"/>
        <w:rPr>
          <w:rFonts w:cs="Calibri"/>
        </w:rPr>
      </w:pPr>
      <w:r w:rsidRPr="00106B94">
        <w:rPr>
          <w:rFonts w:cs="Calibri"/>
        </w:rPr>
        <w:t xml:space="preserve">[2] Act-omission distinction – not giving someone is an omission, otherwise we would have infinite obligations to tell everyone everything – pharma companies can’t be held accountable for doing functionally </w:t>
      </w:r>
      <w:proofErr w:type="gramStart"/>
      <w:r w:rsidRPr="00106B94">
        <w:rPr>
          <w:rFonts w:cs="Calibri"/>
        </w:rPr>
        <w:t>nothing</w:t>
      </w:r>
      <w:proofErr w:type="gramEnd"/>
      <w:r w:rsidRPr="00106B94">
        <w:rPr>
          <w:rFonts w:cs="Calibri"/>
        </w:rPr>
        <w:t xml:space="preserve"> so the state has no obligation to enact rules on it. </w:t>
      </w:r>
    </w:p>
    <w:p w14:paraId="0238301F" w14:textId="69B98304" w:rsidR="000A31A0" w:rsidRDefault="000A31A0" w:rsidP="000A31A0"/>
    <w:sectPr w:rsidR="000A31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EA1A9D"/>
    <w:multiLevelType w:val="hybridMultilevel"/>
    <w:tmpl w:val="90069AFC"/>
    <w:lvl w:ilvl="0" w:tplc="2D44F5F6">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C09"/>
    <w:rsid w:val="000029E3"/>
    <w:rsid w:val="000029E8"/>
    <w:rsid w:val="00004225"/>
    <w:rsid w:val="000066CA"/>
    <w:rsid w:val="00007264"/>
    <w:rsid w:val="000076A9"/>
    <w:rsid w:val="00014B74"/>
    <w:rsid w:val="00014FAD"/>
    <w:rsid w:val="00015D2A"/>
    <w:rsid w:val="0002490B"/>
    <w:rsid w:val="00026465"/>
    <w:rsid w:val="00030204"/>
    <w:rsid w:val="000312A0"/>
    <w:rsid w:val="0003396C"/>
    <w:rsid w:val="00035337"/>
    <w:rsid w:val="0003570B"/>
    <w:rsid w:val="000523BF"/>
    <w:rsid w:val="00052FB1"/>
    <w:rsid w:val="00054276"/>
    <w:rsid w:val="000547B1"/>
    <w:rsid w:val="0006091E"/>
    <w:rsid w:val="000638C1"/>
    <w:rsid w:val="00065FEE"/>
    <w:rsid w:val="00066E3C"/>
    <w:rsid w:val="00072718"/>
    <w:rsid w:val="0007381E"/>
    <w:rsid w:val="00076094"/>
    <w:rsid w:val="0008785F"/>
    <w:rsid w:val="00090CBE"/>
    <w:rsid w:val="00094DEC"/>
    <w:rsid w:val="000951A5"/>
    <w:rsid w:val="000A2D8A"/>
    <w:rsid w:val="000A31A0"/>
    <w:rsid w:val="000D26A6"/>
    <w:rsid w:val="000D2B90"/>
    <w:rsid w:val="000D6ED8"/>
    <w:rsid w:val="000D717B"/>
    <w:rsid w:val="000D7507"/>
    <w:rsid w:val="000F10D6"/>
    <w:rsid w:val="00100B28"/>
    <w:rsid w:val="00113E6B"/>
    <w:rsid w:val="00117316"/>
    <w:rsid w:val="001209B4"/>
    <w:rsid w:val="00124A5C"/>
    <w:rsid w:val="001475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234"/>
    <w:rsid w:val="00203DD8"/>
    <w:rsid w:val="00204E1D"/>
    <w:rsid w:val="002059BD"/>
    <w:rsid w:val="00207FD8"/>
    <w:rsid w:val="00210FAF"/>
    <w:rsid w:val="00213B1E"/>
    <w:rsid w:val="00215284"/>
    <w:rsid w:val="002168F2"/>
    <w:rsid w:val="0022589F"/>
    <w:rsid w:val="002304E3"/>
    <w:rsid w:val="002343FE"/>
    <w:rsid w:val="00235F7B"/>
    <w:rsid w:val="002502CF"/>
    <w:rsid w:val="00267EBB"/>
    <w:rsid w:val="0027023B"/>
    <w:rsid w:val="00272F3F"/>
    <w:rsid w:val="00274EDB"/>
    <w:rsid w:val="0027518B"/>
    <w:rsid w:val="002768CB"/>
    <w:rsid w:val="0027729E"/>
    <w:rsid w:val="002843B2"/>
    <w:rsid w:val="00284ED6"/>
    <w:rsid w:val="00285F42"/>
    <w:rsid w:val="00290C5A"/>
    <w:rsid w:val="00290C92"/>
    <w:rsid w:val="0029647A"/>
    <w:rsid w:val="00296504"/>
    <w:rsid w:val="002B13D7"/>
    <w:rsid w:val="002B5511"/>
    <w:rsid w:val="002B7ACF"/>
    <w:rsid w:val="002E0643"/>
    <w:rsid w:val="002E1F8B"/>
    <w:rsid w:val="002E392E"/>
    <w:rsid w:val="002E6BBC"/>
    <w:rsid w:val="002F1BA9"/>
    <w:rsid w:val="002F6E74"/>
    <w:rsid w:val="003106B3"/>
    <w:rsid w:val="0031385D"/>
    <w:rsid w:val="0031456C"/>
    <w:rsid w:val="003171AB"/>
    <w:rsid w:val="003223B2"/>
    <w:rsid w:val="00322A67"/>
    <w:rsid w:val="00324F8D"/>
    <w:rsid w:val="00330E13"/>
    <w:rsid w:val="00335A23"/>
    <w:rsid w:val="00340707"/>
    <w:rsid w:val="00341C61"/>
    <w:rsid w:val="00351841"/>
    <w:rsid w:val="00353CC0"/>
    <w:rsid w:val="003624A6"/>
    <w:rsid w:val="00364ADF"/>
    <w:rsid w:val="00365C8D"/>
    <w:rsid w:val="003670D9"/>
    <w:rsid w:val="00370B41"/>
    <w:rsid w:val="00371B27"/>
    <w:rsid w:val="003726C3"/>
    <w:rsid w:val="00375D2E"/>
    <w:rsid w:val="00383071"/>
    <w:rsid w:val="00383B19"/>
    <w:rsid w:val="00384CBC"/>
    <w:rsid w:val="0038512A"/>
    <w:rsid w:val="003933F9"/>
    <w:rsid w:val="00395864"/>
    <w:rsid w:val="00396557"/>
    <w:rsid w:val="00397316"/>
    <w:rsid w:val="003A248F"/>
    <w:rsid w:val="003A4D9C"/>
    <w:rsid w:val="003A61D9"/>
    <w:rsid w:val="003A6C57"/>
    <w:rsid w:val="003B1668"/>
    <w:rsid w:val="003C5F4C"/>
    <w:rsid w:val="003D5EA8"/>
    <w:rsid w:val="003D7B28"/>
    <w:rsid w:val="003E305E"/>
    <w:rsid w:val="003E34DB"/>
    <w:rsid w:val="003E5302"/>
    <w:rsid w:val="003E5BF1"/>
    <w:rsid w:val="003F2452"/>
    <w:rsid w:val="003F41EA"/>
    <w:rsid w:val="003F7DF0"/>
    <w:rsid w:val="0040014E"/>
    <w:rsid w:val="004039AF"/>
    <w:rsid w:val="00407AFF"/>
    <w:rsid w:val="0041155D"/>
    <w:rsid w:val="004170BF"/>
    <w:rsid w:val="00421C09"/>
    <w:rsid w:val="00422B87"/>
    <w:rsid w:val="004270E3"/>
    <w:rsid w:val="00431B1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B1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435"/>
    <w:rsid w:val="0061383D"/>
    <w:rsid w:val="00614D69"/>
    <w:rsid w:val="00617030"/>
    <w:rsid w:val="0062070A"/>
    <w:rsid w:val="006209A3"/>
    <w:rsid w:val="00621301"/>
    <w:rsid w:val="0062173F"/>
    <w:rsid w:val="006235FB"/>
    <w:rsid w:val="00626A15"/>
    <w:rsid w:val="006379E9"/>
    <w:rsid w:val="0064359B"/>
    <w:rsid w:val="006438CB"/>
    <w:rsid w:val="00650AB3"/>
    <w:rsid w:val="006529B9"/>
    <w:rsid w:val="00654695"/>
    <w:rsid w:val="0065500A"/>
    <w:rsid w:val="00655217"/>
    <w:rsid w:val="0065727C"/>
    <w:rsid w:val="00674A78"/>
    <w:rsid w:val="0069216F"/>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0542E"/>
    <w:rsid w:val="00717B01"/>
    <w:rsid w:val="007227D9"/>
    <w:rsid w:val="00723F1F"/>
    <w:rsid w:val="0072491F"/>
    <w:rsid w:val="00725598"/>
    <w:rsid w:val="007374A1"/>
    <w:rsid w:val="00752712"/>
    <w:rsid w:val="00753A84"/>
    <w:rsid w:val="007611F5"/>
    <w:rsid w:val="007619E4"/>
    <w:rsid w:val="00761E75"/>
    <w:rsid w:val="00763979"/>
    <w:rsid w:val="0076495E"/>
    <w:rsid w:val="00765FC8"/>
    <w:rsid w:val="00775694"/>
    <w:rsid w:val="00792F78"/>
    <w:rsid w:val="00793F46"/>
    <w:rsid w:val="007A0285"/>
    <w:rsid w:val="007A1325"/>
    <w:rsid w:val="007A1A18"/>
    <w:rsid w:val="007A3BAF"/>
    <w:rsid w:val="007B53D8"/>
    <w:rsid w:val="007C062F"/>
    <w:rsid w:val="007C22C5"/>
    <w:rsid w:val="007C57E1"/>
    <w:rsid w:val="007C5811"/>
    <w:rsid w:val="007D2DF5"/>
    <w:rsid w:val="007D451A"/>
    <w:rsid w:val="007D5E3E"/>
    <w:rsid w:val="007D7596"/>
    <w:rsid w:val="007E242C"/>
    <w:rsid w:val="007E6631"/>
    <w:rsid w:val="00803A12"/>
    <w:rsid w:val="00805417"/>
    <w:rsid w:val="00811C41"/>
    <w:rsid w:val="008266F9"/>
    <w:rsid w:val="008267E2"/>
    <w:rsid w:val="00826A9B"/>
    <w:rsid w:val="00834842"/>
    <w:rsid w:val="008361A4"/>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05A3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6DC"/>
    <w:rsid w:val="009F6FB2"/>
    <w:rsid w:val="00A071C0"/>
    <w:rsid w:val="00A22670"/>
    <w:rsid w:val="00A24B35"/>
    <w:rsid w:val="00A271BA"/>
    <w:rsid w:val="00A27F86"/>
    <w:rsid w:val="00A431C6"/>
    <w:rsid w:val="00A54315"/>
    <w:rsid w:val="00A57B98"/>
    <w:rsid w:val="00A60FBC"/>
    <w:rsid w:val="00A65C0B"/>
    <w:rsid w:val="00A776BA"/>
    <w:rsid w:val="00A81FD2"/>
    <w:rsid w:val="00A8441A"/>
    <w:rsid w:val="00A8674A"/>
    <w:rsid w:val="00A90613"/>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5809"/>
    <w:rsid w:val="00BA17A8"/>
    <w:rsid w:val="00BA3C33"/>
    <w:rsid w:val="00BB0878"/>
    <w:rsid w:val="00BB1879"/>
    <w:rsid w:val="00BB3C23"/>
    <w:rsid w:val="00BC0ABE"/>
    <w:rsid w:val="00BC30DB"/>
    <w:rsid w:val="00BC64FF"/>
    <w:rsid w:val="00BC7C37"/>
    <w:rsid w:val="00BD2244"/>
    <w:rsid w:val="00BE6472"/>
    <w:rsid w:val="00BF29B8"/>
    <w:rsid w:val="00BF46EA"/>
    <w:rsid w:val="00C07769"/>
    <w:rsid w:val="00C07D05"/>
    <w:rsid w:val="00C10856"/>
    <w:rsid w:val="00C203FA"/>
    <w:rsid w:val="00C22081"/>
    <w:rsid w:val="00C244F5"/>
    <w:rsid w:val="00C3164F"/>
    <w:rsid w:val="00C31B5E"/>
    <w:rsid w:val="00C34D3E"/>
    <w:rsid w:val="00C35B37"/>
    <w:rsid w:val="00C3747A"/>
    <w:rsid w:val="00C37F29"/>
    <w:rsid w:val="00C56DCC"/>
    <w:rsid w:val="00C57075"/>
    <w:rsid w:val="00C72AFE"/>
    <w:rsid w:val="00C81619"/>
    <w:rsid w:val="00C864FC"/>
    <w:rsid w:val="00CA013C"/>
    <w:rsid w:val="00CA0B4C"/>
    <w:rsid w:val="00CA6D6D"/>
    <w:rsid w:val="00CB74AA"/>
    <w:rsid w:val="00CC5092"/>
    <w:rsid w:val="00CC7A4E"/>
    <w:rsid w:val="00CD1359"/>
    <w:rsid w:val="00CD4C83"/>
    <w:rsid w:val="00CE0BE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56B"/>
    <w:rsid w:val="00D55E89"/>
    <w:rsid w:val="00D61A4E"/>
    <w:rsid w:val="00D634EA"/>
    <w:rsid w:val="00D65E12"/>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C6048"/>
    <w:rsid w:val="00DD21F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6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B382A"/>
    <w:rsid w:val="00FC27E3"/>
    <w:rsid w:val="00FC2D93"/>
    <w:rsid w:val="00FC6B2B"/>
    <w:rsid w:val="00FC74C7"/>
    <w:rsid w:val="00FD39B0"/>
    <w:rsid w:val="00FD451D"/>
    <w:rsid w:val="00FD5B22"/>
    <w:rsid w:val="00FE1B01"/>
    <w:rsid w:val="00FE5768"/>
    <w:rsid w:val="00FF7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2530"/>
  <w14:defaultImageDpi w14:val="300"/>
  <w15:docId w15:val="{B5DE37F5-D0E2-5F47-9A19-E7C4F13E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1C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1C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1C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1C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421C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1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C09"/>
  </w:style>
  <w:style w:type="character" w:customStyle="1" w:styleId="Heading1Char">
    <w:name w:val="Heading 1 Char"/>
    <w:aliases w:val="Pocket Char"/>
    <w:basedOn w:val="DefaultParagraphFont"/>
    <w:link w:val="Heading1"/>
    <w:uiPriority w:val="9"/>
    <w:rsid w:val="00421C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1C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1C0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421C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1C09"/>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21C09"/>
    <w:rPr>
      <w:b/>
      <w:sz w:val="22"/>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
    <w:basedOn w:val="DefaultParagraphFont"/>
    <w:link w:val="textbold"/>
    <w:uiPriority w:val="20"/>
    <w:qFormat/>
    <w:rsid w:val="00421C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21C09"/>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421C09"/>
    <w:rPr>
      <w:color w:val="auto"/>
      <w:u w:val="none"/>
    </w:rPr>
  </w:style>
  <w:style w:type="paragraph" w:styleId="DocumentMap">
    <w:name w:val="Document Map"/>
    <w:basedOn w:val="Normal"/>
    <w:link w:val="DocumentMapChar"/>
    <w:uiPriority w:val="99"/>
    <w:semiHidden/>
    <w:unhideWhenUsed/>
    <w:rsid w:val="00421C0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21C09"/>
    <w:rPr>
      <w:rFonts w:ascii="Lucida Grande" w:hAnsi="Lucida Grande" w:cs="Lucida Grande"/>
      <w:sz w:val="22"/>
    </w:rPr>
  </w:style>
  <w:style w:type="paragraph" w:styleId="ListParagraph">
    <w:name w:val="List Paragraph"/>
    <w:basedOn w:val="Normal"/>
    <w:uiPriority w:val="34"/>
    <w:qFormat/>
    <w:rsid w:val="0064359B"/>
    <w:pPr>
      <w:ind w:left="720"/>
      <w:contextualSpacing/>
    </w:pPr>
  </w:style>
  <w:style w:type="paragraph" w:customStyle="1" w:styleId="textbold">
    <w:name w:val="text bold"/>
    <w:basedOn w:val="Normal"/>
    <w:link w:val="Emphasis"/>
    <w:uiPriority w:val="20"/>
    <w:qFormat/>
    <w:rsid w:val="000951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9</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60</cp:revision>
  <dcterms:created xsi:type="dcterms:W3CDTF">2021-10-16T20:47:00Z</dcterms:created>
  <dcterms:modified xsi:type="dcterms:W3CDTF">2021-10-16T22:54:00Z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