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2BA8E" w14:textId="5B2E9B12" w:rsidR="00E42E4C" w:rsidRDefault="00DA7A80" w:rsidP="00DA7A80">
      <w:pPr>
        <w:pStyle w:val="Heading1"/>
      </w:pPr>
      <w:r>
        <w:t>Bronx R1 v Lexington BF</w:t>
      </w:r>
    </w:p>
    <w:p w14:paraId="25FFFAC7" w14:textId="68445F2F" w:rsidR="00DA7A80" w:rsidRDefault="00DA7A80" w:rsidP="00DA7A80"/>
    <w:p w14:paraId="22048570" w14:textId="68FB718E" w:rsidR="00DA7A80" w:rsidRDefault="00DA7A80" w:rsidP="00DA7A80">
      <w:pPr>
        <w:pStyle w:val="Heading1"/>
      </w:pPr>
      <w:r>
        <w:lastRenderedPageBreak/>
        <w:t>CP – DSB</w:t>
      </w:r>
    </w:p>
    <w:p w14:paraId="02A57DCC" w14:textId="11403CAA" w:rsidR="00DA7A80" w:rsidRDefault="00DA7A80" w:rsidP="00DA7A80"/>
    <w:p w14:paraId="63913A88" w14:textId="2A15BBED" w:rsidR="00DA7A80" w:rsidRPr="00594A42" w:rsidRDefault="00DA7A80" w:rsidP="00DA7A80">
      <w:pPr>
        <w:pStyle w:val="Heading4"/>
        <w:rPr>
          <w:rFonts w:cs="Calibri"/>
        </w:rPr>
      </w:pPr>
      <w:r w:rsidRPr="00594A42">
        <w:rPr>
          <w:rFonts w:cs="Calibri"/>
        </w:rPr>
        <w:t xml:space="preserve">The </w:t>
      </w:r>
      <w:r>
        <w:rPr>
          <w:rFonts w:cs="Calibri"/>
        </w:rPr>
        <w:t>TRIPs Council</w:t>
      </w:r>
      <w:r w:rsidRPr="00594A42">
        <w:rPr>
          <w:rFonts w:cs="Calibri"/>
        </w:rPr>
        <w:t xml:space="preserve"> should vote to reduce intellectual property protections for </w:t>
      </w:r>
      <w:r w:rsidR="00856BEE">
        <w:rPr>
          <w:rFonts w:cs="Calibri"/>
        </w:rPr>
        <w:t>COVID-19 medicines,</w:t>
      </w:r>
      <w:r>
        <w:rPr>
          <w:rFonts w:cs="Calibri"/>
        </w:rPr>
        <w:t xml:space="preserve"> amending TRIPs to mandate the </w:t>
      </w:r>
      <w:r w:rsidR="00856BEE">
        <w:rPr>
          <w:rFonts w:cs="Calibri"/>
        </w:rPr>
        <w:t>reduction of intellectual property protections for COVID-19 medicines.</w:t>
      </w:r>
    </w:p>
    <w:p w14:paraId="557F4CCB" w14:textId="77777777" w:rsidR="00DA7A80" w:rsidRPr="00594A42" w:rsidRDefault="00DA7A80" w:rsidP="00DA7A80">
      <w:pPr>
        <w:pStyle w:val="Heading4"/>
        <w:rPr>
          <w:rFonts w:cs="Calibri"/>
        </w:rPr>
      </w:pPr>
      <w:r w:rsidRPr="00594A42">
        <w:rPr>
          <w:rFonts w:cs="Calibri"/>
        </w:rPr>
        <w:t>The United States should:</w:t>
      </w:r>
    </w:p>
    <w:p w14:paraId="0FB1FC56" w14:textId="77777777" w:rsidR="00DA7A80" w:rsidRPr="00594A42" w:rsidRDefault="00DA7A80" w:rsidP="00DA7A80">
      <w:pPr>
        <w:pStyle w:val="Heading4"/>
        <w:rPr>
          <w:rFonts w:cs="Calibri"/>
          <w:b w:val="0"/>
          <w:bCs w:val="0"/>
        </w:rPr>
      </w:pPr>
      <w:r w:rsidRPr="00594A42">
        <w:rPr>
          <w:rFonts w:cs="Calibri"/>
          <w:b w:val="0"/>
          <w:bCs w:val="0"/>
        </w:rPr>
        <w:t>--Publicly rescind support for the WTO waiver</w:t>
      </w:r>
    </w:p>
    <w:p w14:paraId="3A2A3AFF" w14:textId="77777777" w:rsidR="00DA7A80" w:rsidRPr="00594A42" w:rsidRDefault="00DA7A80" w:rsidP="00DA7A80">
      <w:pPr>
        <w:pStyle w:val="Heading4"/>
        <w:rPr>
          <w:rFonts w:cs="Calibri"/>
          <w:b w:val="0"/>
          <w:bCs w:val="0"/>
        </w:rPr>
      </w:pPr>
      <w:r w:rsidRPr="00594A42">
        <w:rPr>
          <w:rFonts w:cs="Calibri"/>
          <w:b w:val="0"/>
          <w:bCs w:val="0"/>
        </w:rPr>
        <w:t>-- Veto this motion and refuse to comply</w:t>
      </w:r>
    </w:p>
    <w:p w14:paraId="0126149E" w14:textId="77777777" w:rsidR="00DA7A80" w:rsidRPr="00594A42" w:rsidRDefault="00DA7A80" w:rsidP="00DA7A80">
      <w:pPr>
        <w:pStyle w:val="Heading4"/>
        <w:rPr>
          <w:rFonts w:cs="Calibri"/>
        </w:rPr>
      </w:pPr>
      <w:r w:rsidRPr="00594A42">
        <w:rPr>
          <w:rFonts w:cs="Calibri"/>
        </w:rPr>
        <w:t>The remaining member nations should initiate proceedings against the United States through the World Trade Organization</w:t>
      </w:r>
      <w:r>
        <w:rPr>
          <w:rFonts w:cs="Calibri"/>
        </w:rPr>
        <w:t xml:space="preserve"> </w:t>
      </w:r>
      <w:r w:rsidRPr="00594A42">
        <w:rPr>
          <w:rFonts w:cs="Calibri"/>
        </w:rPr>
        <w:t>Dispute Settlement Body</w:t>
      </w:r>
      <w:r>
        <w:rPr>
          <w:rFonts w:cs="Calibri"/>
        </w:rPr>
        <w:t xml:space="preserve"> </w:t>
      </w:r>
      <w:r w:rsidRPr="00594A42">
        <w:rPr>
          <w:rFonts w:cs="Calibri"/>
        </w:rPr>
        <w:t xml:space="preserve">which </w:t>
      </w:r>
      <w:r>
        <w:rPr>
          <w:rFonts w:cs="Calibri"/>
        </w:rPr>
        <w:t>should</w:t>
      </w:r>
      <w:r w:rsidRPr="00594A42">
        <w:rPr>
          <w:rFonts w:cs="Calibri"/>
        </w:rPr>
        <w:t xml:space="preserve"> find against the United States. The United States </w:t>
      </w:r>
      <w:r>
        <w:rPr>
          <w:rFonts w:cs="Calibri"/>
        </w:rPr>
        <w:t>should</w:t>
      </w:r>
      <w:r w:rsidRPr="00594A42">
        <w:rPr>
          <w:rFonts w:cs="Calibri"/>
        </w:rPr>
        <w:t xml:space="preserve"> comply with this ruling.</w:t>
      </w:r>
    </w:p>
    <w:p w14:paraId="2CF1ABEB" w14:textId="77777777" w:rsidR="00DA7A80" w:rsidRPr="00594A42" w:rsidRDefault="00DA7A80" w:rsidP="00DA7A80">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4E5D2AE4" w14:textId="77777777" w:rsidR="00DA7A80" w:rsidRPr="00594A42" w:rsidRDefault="00DA7A80" w:rsidP="00DA7A80">
      <w:pPr>
        <w:pStyle w:val="Heading4"/>
        <w:rPr>
          <w:rFonts w:cs="Calibri"/>
        </w:rPr>
      </w:pPr>
      <w:r w:rsidRPr="00594A42">
        <w:rPr>
          <w:rFonts w:cs="Calibri"/>
        </w:rPr>
        <w:t xml:space="preserve">Counterplan competes --- </w:t>
      </w:r>
    </w:p>
    <w:p w14:paraId="67434DF8" w14:textId="77777777" w:rsidR="00DA7A80" w:rsidRPr="00594A42" w:rsidRDefault="00DA7A80" w:rsidP="00DA7A80">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1C132339" w14:textId="77777777" w:rsidR="00DA7A80" w:rsidRPr="00594A42" w:rsidRDefault="00DA7A80" w:rsidP="00DA7A80">
      <w:pPr>
        <w:rPr>
          <w:szCs w:val="22"/>
        </w:rPr>
      </w:pPr>
      <w:r w:rsidRPr="00594A42">
        <w:rPr>
          <w:b/>
          <w:bCs/>
          <w:sz w:val="26"/>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253B0C6A" w14:textId="77777777" w:rsidR="00DA7A80" w:rsidRPr="00594A42" w:rsidRDefault="00DA7A80" w:rsidP="00DA7A80">
      <w:pPr>
        <w:rPr>
          <w:rStyle w:val="Style13ptBold"/>
          <w:b w:val="0"/>
          <w:bCs/>
          <w:sz w:val="22"/>
          <w:szCs w:val="22"/>
        </w:rPr>
      </w:pPr>
      <w:r w:rsidRPr="00594A42">
        <w:rPr>
          <w:rStyle w:val="Emphasis"/>
          <w:szCs w:val="22"/>
        </w:rPr>
        <w:t>member nations</w:t>
      </w:r>
      <w:r>
        <w:rPr>
          <w:rStyle w:val="Emphasis"/>
          <w:szCs w:val="22"/>
        </w:rPr>
        <w:t xml:space="preserve"> </w:t>
      </w:r>
      <w:r w:rsidRPr="006F13BB">
        <w:rPr>
          <w:rStyle w:val="Style13ptBold"/>
          <w:rFonts w:eastAsiaTheme="majorEastAsia"/>
          <w:b w:val="0"/>
          <w:bCs/>
          <w:sz w:val="22"/>
          <w:szCs w:val="22"/>
          <w:highlight w:val="green"/>
        </w:rPr>
        <w:t>The</w:t>
      </w:r>
      <w:r>
        <w:rPr>
          <w:rStyle w:val="Style13ptBold"/>
          <w:rFonts w:eastAsiaTheme="majorEastAsia"/>
          <w:b w:val="0"/>
          <w:bCs/>
          <w:sz w:val="22"/>
          <w:szCs w:val="22"/>
          <w:highlight w:val="green"/>
        </w:rPr>
        <w:t xml:space="preserve"> </w:t>
      </w:r>
      <w:hyperlink r:id="rId9" w:tooltip="Definition of United" w:history="1">
        <w:r w:rsidRPr="006F13BB">
          <w:rPr>
            <w:rStyle w:val="Style13ptBold"/>
            <w:rFonts w:eastAsiaTheme="majorEastAsia"/>
            <w:b w:val="0"/>
            <w:bCs/>
            <w:sz w:val="22"/>
            <w:szCs w:val="22"/>
            <w:highlight w:val="green"/>
          </w:rPr>
          <w:t>United</w:t>
        </w:r>
      </w:hyperlink>
      <w:r>
        <w:rPr>
          <w:rStyle w:val="Style13ptBold"/>
          <w:rFonts w:eastAsiaTheme="majorEastAsia"/>
          <w:b w:val="0"/>
          <w:bCs/>
          <w:sz w:val="22"/>
          <w:szCs w:val="22"/>
          <w:highlight w:val="green"/>
        </w:rPr>
        <w:t xml:space="preserve"> </w:t>
      </w:r>
      <w:hyperlink r:id="rId10" w:tooltip="Definition of Nations" w:history="1">
        <w:r w:rsidRPr="006F13BB">
          <w:rPr>
            <w:rStyle w:val="Style13ptBold"/>
            <w:rFonts w:eastAsiaTheme="majorEastAsia"/>
            <w:b w:val="0"/>
            <w:bCs/>
            <w:sz w:val="22"/>
            <w:szCs w:val="22"/>
            <w:highlight w:val="green"/>
          </w:rPr>
          <w:t>Nations</w:t>
        </w:r>
      </w:hyperlink>
      <w:r>
        <w:rPr>
          <w:rStyle w:val="Style13ptBold"/>
          <w:rFonts w:eastAsiaTheme="majorEastAsia"/>
          <w:b w:val="0"/>
          <w:bCs/>
          <w:sz w:val="22"/>
          <w:szCs w:val="22"/>
          <w:highlight w:val="green"/>
        </w:rPr>
        <w:t xml:space="preserve"> </w:t>
      </w:r>
      <w:r w:rsidRPr="006F13BB">
        <w:rPr>
          <w:rStyle w:val="Style13ptBold"/>
          <w:rFonts w:eastAsiaTheme="majorEastAsia"/>
          <w:b w:val="0"/>
          <w:bCs/>
          <w:sz w:val="22"/>
          <w:szCs w:val="22"/>
          <w:highlight w:val="green"/>
        </w:rPr>
        <w:t>is an</w:t>
      </w:r>
      <w:r>
        <w:rPr>
          <w:rStyle w:val="Style13ptBold"/>
          <w:rFonts w:eastAsiaTheme="majorEastAsia"/>
          <w:b w:val="0"/>
          <w:bCs/>
          <w:sz w:val="22"/>
          <w:szCs w:val="22"/>
          <w:highlight w:val="green"/>
        </w:rPr>
        <w:t xml:space="preserve"> </w:t>
      </w:r>
      <w:hyperlink r:id="rId11" w:tooltip="Definition of international" w:history="1">
        <w:r w:rsidRPr="006F13BB">
          <w:rPr>
            <w:rStyle w:val="Emphasis"/>
            <w:rFonts w:eastAsiaTheme="majorEastAsia"/>
            <w:szCs w:val="22"/>
            <w:highlight w:val="green"/>
          </w:rPr>
          <w:t>international</w:t>
        </w:r>
      </w:hyperlink>
      <w:r>
        <w:rPr>
          <w:rStyle w:val="Emphasis"/>
          <w:rFonts w:eastAsiaTheme="majorEastAsia"/>
          <w:szCs w:val="22"/>
          <w:highlight w:val="green"/>
        </w:rPr>
        <w:t xml:space="preserve"> </w:t>
      </w:r>
      <w:r w:rsidRPr="006F13BB">
        <w:rPr>
          <w:rStyle w:val="Emphasis"/>
          <w:rFonts w:eastAsiaTheme="majorEastAsia"/>
          <w:szCs w:val="22"/>
          <w:highlight w:val="green"/>
        </w:rPr>
        <w:t>organization</w:t>
      </w:r>
      <w:r>
        <w:rPr>
          <w:rStyle w:val="Style13ptBold"/>
          <w:rFonts w:eastAsiaTheme="majorEastAsia"/>
          <w:b w:val="0"/>
          <w:bCs/>
          <w:sz w:val="22"/>
          <w:szCs w:val="22"/>
          <w:highlight w:val="green"/>
        </w:rPr>
        <w:t xml:space="preserve"> </w:t>
      </w:r>
      <w:hyperlink r:id="rId12" w:tooltip="Definition of comprised" w:history="1">
        <w:r w:rsidRPr="006F13BB">
          <w:rPr>
            <w:rStyle w:val="Style13ptBold"/>
            <w:rFonts w:eastAsiaTheme="majorEastAsia"/>
            <w:b w:val="0"/>
            <w:bCs/>
            <w:sz w:val="22"/>
            <w:szCs w:val="22"/>
            <w:highlight w:val="green"/>
          </w:rPr>
          <w:t>comprised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of about 180</w:t>
      </w:r>
      <w:r>
        <w:rPr>
          <w:rStyle w:val="Style13ptBold"/>
          <w:rFonts w:eastAsiaTheme="majorEastAsia"/>
          <w:b w:val="0"/>
          <w:bCs/>
          <w:sz w:val="22"/>
          <w:szCs w:val="22"/>
        </w:rPr>
        <w:t xml:space="preserve"> </w:t>
      </w:r>
      <w:r w:rsidRPr="006F13BB">
        <w:rPr>
          <w:rStyle w:val="Style13ptBold"/>
          <w:b w:val="0"/>
          <w:bCs/>
          <w:sz w:val="22"/>
          <w:szCs w:val="22"/>
          <w:highlight w:val="green"/>
        </w:rPr>
        <w:t>member</w:t>
      </w:r>
      <w:r>
        <w:rPr>
          <w:rStyle w:val="Style13ptBold"/>
          <w:rFonts w:eastAsiaTheme="majorEastAsia"/>
          <w:b w:val="0"/>
          <w:bCs/>
          <w:sz w:val="22"/>
          <w:szCs w:val="22"/>
          <w:highlight w:val="green"/>
        </w:rPr>
        <w:t xml:space="preserve">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r>
        <w:rPr>
          <w:rStyle w:val="Style13ptBold"/>
          <w:b w:val="0"/>
          <w:bCs/>
          <w:sz w:val="22"/>
          <w:szCs w:val="22"/>
        </w:rPr>
        <w:t xml:space="preserve"> </w:t>
      </w:r>
      <w:r w:rsidRPr="00594A42">
        <w:rPr>
          <w:rStyle w:val="Style13ptBold"/>
          <w:b w:val="0"/>
          <w:bCs/>
          <w:sz w:val="22"/>
          <w:szCs w:val="22"/>
        </w:rPr>
        <w:t>Sociology</w:t>
      </w:r>
      <w:r>
        <w:rPr>
          <w:rStyle w:val="Style13ptBold"/>
          <w:b w:val="0"/>
          <w:bCs/>
          <w:sz w:val="22"/>
          <w:szCs w:val="22"/>
        </w:rPr>
        <w:t xml:space="preserve"> </w:t>
      </w:r>
      <w:r w:rsidRPr="00594A42">
        <w:rPr>
          <w:rStyle w:val="Style13ptBold"/>
          <w:b w:val="0"/>
          <w:bCs/>
          <w:sz w:val="22"/>
          <w:szCs w:val="22"/>
        </w:rPr>
        <w:t>(1995)</w:t>
      </w:r>
      <w:r>
        <w:rPr>
          <w:rStyle w:val="Style13ptBold"/>
          <w:rFonts w:eastAsiaTheme="majorEastAsia"/>
          <w:b w:val="0"/>
          <w:bCs/>
          <w:sz w:val="22"/>
          <w:szCs w:val="22"/>
        </w:rPr>
        <w:t xml:space="preserve"> </w:t>
      </w: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Pr>
          <w:rStyle w:val="Style13ptBold"/>
          <w:rFonts w:eastAsiaTheme="majorEastAsia"/>
          <w:b w:val="0"/>
          <w:bCs/>
          <w:sz w:val="22"/>
          <w:szCs w:val="22"/>
        </w:rPr>
        <w:t xml:space="preserve">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4" w:tooltip="Definition of pledge" w:history="1">
        <w:r w:rsidRPr="00594A42">
          <w:rPr>
            <w:rStyle w:val="Style13ptBold"/>
            <w:rFonts w:eastAsiaTheme="majorEastAsia"/>
            <w:b w:val="0"/>
            <w:bCs/>
            <w:sz w:val="22"/>
            <w:szCs w:val="22"/>
          </w:rPr>
          <w:t>pledge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5" w:tooltip="Definition of spend" w:history="1">
        <w:r w:rsidRPr="00594A42">
          <w:rPr>
            <w:rStyle w:val="Style13ptBold"/>
            <w:rFonts w:eastAsiaTheme="majorEastAsia"/>
            <w:b w:val="0"/>
            <w:bCs/>
            <w:sz w:val="22"/>
            <w:szCs w:val="22"/>
          </w:rPr>
          <w:t>spend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at least 2% of their</w:t>
      </w:r>
      <w:r>
        <w:rPr>
          <w:rStyle w:val="Style13ptBold"/>
          <w:rFonts w:eastAsiaTheme="majorEastAsia"/>
          <w:b w:val="0"/>
          <w:bCs/>
          <w:sz w:val="22"/>
          <w:szCs w:val="22"/>
        </w:rPr>
        <w:t xml:space="preserve"> </w:t>
      </w:r>
      <w:hyperlink r:id="rId16" w:tooltip="Definition of national" w:history="1">
        <w:r w:rsidRPr="00594A42">
          <w:rPr>
            <w:rStyle w:val="Style13ptBold"/>
            <w:rFonts w:eastAsiaTheme="majorEastAsia"/>
            <w:b w:val="0"/>
            <w:bCs/>
            <w:sz w:val="22"/>
            <w:szCs w:val="22"/>
          </w:rPr>
          <w:t>national</w:t>
        </w:r>
      </w:hyperlink>
      <w:r>
        <w:rPr>
          <w:rStyle w:val="Style13ptBold"/>
          <w:rFonts w:eastAsiaTheme="majorEastAsia"/>
          <w:b w:val="0"/>
          <w:bCs/>
          <w:sz w:val="22"/>
          <w:szCs w:val="22"/>
        </w:rPr>
        <w:t xml:space="preserve"> </w:t>
      </w:r>
      <w:hyperlink r:id="rId17" w:tooltip="Definition of income" w:history="1">
        <w:r w:rsidRPr="00594A42">
          <w:rPr>
            <w:rStyle w:val="Style13ptBold"/>
            <w:rFonts w:eastAsiaTheme="majorEastAsia"/>
            <w:b w:val="0"/>
            <w:bCs/>
            <w:sz w:val="22"/>
            <w:szCs w:val="22"/>
          </w:rPr>
          <w:t>income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on</w:t>
      </w:r>
      <w:r>
        <w:rPr>
          <w:rStyle w:val="Style13ptBold"/>
          <w:rFonts w:eastAsiaTheme="majorEastAsia"/>
          <w:b w:val="0"/>
          <w:bCs/>
          <w:sz w:val="22"/>
          <w:szCs w:val="22"/>
        </w:rPr>
        <w:t xml:space="preserve"> </w:t>
      </w:r>
      <w:hyperlink r:id="rId18" w:tooltip="Definition of defence" w:history="1">
        <w:proofErr w:type="spellStart"/>
        <w:r w:rsidRPr="00594A42">
          <w:rPr>
            <w:rStyle w:val="Style13ptBold"/>
            <w:rFonts w:eastAsiaTheme="majorEastAsia"/>
            <w:b w:val="0"/>
            <w:bCs/>
            <w:sz w:val="22"/>
            <w:szCs w:val="22"/>
          </w:rPr>
          <w:t>defence</w:t>
        </w:r>
        <w:proofErr w:type="spellEnd"/>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(2015)</w:t>
      </w:r>
      <w:r>
        <w:rPr>
          <w:rStyle w:val="Style13ptBold"/>
          <w:rFonts w:eastAsiaTheme="majorEastAsia"/>
          <w:b w:val="0"/>
          <w:bCs/>
          <w:sz w:val="22"/>
          <w:szCs w:val="22"/>
        </w:rPr>
        <w:t xml:space="preserve"> </w:t>
      </w:r>
      <w:r w:rsidRPr="00594A42">
        <w:rPr>
          <w:rStyle w:val="Style13ptBold"/>
          <w:rFonts w:eastAsiaTheme="majorEastAsia"/>
          <w:b w:val="0"/>
          <w:bCs/>
          <w:sz w:val="22"/>
          <w:szCs w:val="22"/>
        </w:rPr>
        <w:t>The</w:t>
      </w:r>
      <w:r>
        <w:rPr>
          <w:rStyle w:val="Style13ptBold"/>
          <w:rFonts w:eastAsiaTheme="majorEastAsia"/>
          <w:b w:val="0"/>
          <w:bCs/>
          <w:sz w:val="22"/>
          <w:szCs w:val="22"/>
        </w:rPr>
        <w:t xml:space="preserve"> </w:t>
      </w:r>
      <w:hyperlink r:id="rId19" w:tooltip="Definition of beneficiaries" w:history="1">
        <w:r w:rsidRPr="00594A42">
          <w:rPr>
            <w:rStyle w:val="Style13ptBold"/>
            <w:rFonts w:eastAsiaTheme="majorEastAsia"/>
            <w:b w:val="0"/>
            <w:bCs/>
            <w:sz w:val="22"/>
            <w:szCs w:val="22"/>
          </w:rPr>
          <w:t>beneficiaries</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will not be</w:t>
      </w:r>
      <w:r>
        <w:rPr>
          <w:rStyle w:val="Style13ptBold"/>
          <w:rFonts w:eastAsiaTheme="majorEastAsia"/>
          <w:b w:val="0"/>
          <w:bCs/>
          <w:sz w:val="22"/>
          <w:szCs w:val="22"/>
        </w:rPr>
        <w:t xml:space="preserve"> </w:t>
      </w:r>
      <w:hyperlink r:id="rId20" w:tooltip="Definition of limited" w:history="1">
        <w:r w:rsidRPr="00594A42">
          <w:rPr>
            <w:rStyle w:val="Style13ptBold"/>
            <w:rFonts w:eastAsiaTheme="majorEastAsia"/>
            <w:b w:val="0"/>
            <w:bCs/>
            <w:sz w:val="22"/>
            <w:szCs w:val="22"/>
          </w:rPr>
          <w:t>limited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 EU</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sidRPr="00594A42">
        <w:rPr>
          <w:rStyle w:val="Style13ptBold"/>
          <w:rFonts w:eastAsiaTheme="majorEastAsia"/>
          <w:b w:val="0"/>
          <w:bCs/>
          <w:sz w:val="22"/>
          <w:szCs w:val="22"/>
        </w:rPr>
        <w:t>, but</w:t>
      </w:r>
      <w:r>
        <w:rPr>
          <w:rStyle w:val="Style13ptBold"/>
          <w:rFonts w:eastAsiaTheme="majorEastAsia"/>
          <w:b w:val="0"/>
          <w:bCs/>
          <w:sz w:val="22"/>
          <w:szCs w:val="22"/>
        </w:rPr>
        <w:t xml:space="preserve">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(2012)</w:t>
      </w:r>
      <w:r>
        <w:rPr>
          <w:rStyle w:val="Style13ptBold"/>
          <w:rFonts w:eastAsiaTheme="majorEastAsia"/>
          <w:b w:val="0"/>
          <w:bCs/>
          <w:sz w:val="22"/>
          <w:szCs w:val="22"/>
        </w:rPr>
        <w:t xml:space="preserve"> </w:t>
      </w:r>
      <w:r w:rsidRPr="006F13BB">
        <w:rPr>
          <w:rStyle w:val="Emphasis"/>
          <w:highlight w:val="green"/>
        </w:rPr>
        <w:t>Definition of 'nation'</w:t>
      </w:r>
      <w:r>
        <w:rPr>
          <w:rStyle w:val="Emphasis"/>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2" w:history="1">
        <w:r w:rsidRPr="00594A42">
          <w:rPr>
            <w:rStyle w:val="Style13ptBold"/>
            <w:rFonts w:eastAsiaTheme="majorEastAsia"/>
            <w:b w:val="0"/>
            <w:bCs/>
            <w:sz w:val="22"/>
            <w:szCs w:val="22"/>
          </w:rPr>
          <w:t>Explore 'nation' in the dictionary</w:t>
        </w:r>
      </w:hyperlink>
      <w:r>
        <w:rPr>
          <w:rStyle w:val="Style13ptBold"/>
          <w:b w:val="0"/>
          <w:bCs/>
          <w:sz w:val="22"/>
          <w:szCs w:val="22"/>
        </w:rPr>
        <w:t xml:space="preserve"> </w:t>
      </w:r>
      <w:r w:rsidRPr="00594A42">
        <w:rPr>
          <w:rStyle w:val="Style13ptBold"/>
          <w:b w:val="0"/>
          <w:bCs/>
          <w:sz w:val="22"/>
          <w:szCs w:val="22"/>
        </w:rPr>
        <w:t>COUNTABLE NOUN</w:t>
      </w:r>
      <w:r>
        <w:rPr>
          <w:rStyle w:val="Style13ptBold"/>
          <w:b w:val="0"/>
          <w:bCs/>
          <w:sz w:val="22"/>
          <w:szCs w:val="22"/>
        </w:rPr>
        <w:t xml:space="preserve"> </w:t>
      </w:r>
      <w:r w:rsidRPr="00594A42">
        <w:rPr>
          <w:rStyle w:val="Style13ptBold"/>
          <w:b w:val="0"/>
          <w:bCs/>
          <w:sz w:val="22"/>
          <w:szCs w:val="22"/>
        </w:rPr>
        <w:t>A</w:t>
      </w:r>
      <w:r>
        <w:rPr>
          <w:rStyle w:val="Style13ptBold"/>
          <w:b w:val="0"/>
          <w:bCs/>
          <w:sz w:val="22"/>
          <w:szCs w:val="22"/>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 xml:space="preserve">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6557F5A7" w14:textId="77777777" w:rsidR="00DA7A80" w:rsidRPr="00594A42" w:rsidRDefault="00DA7A80" w:rsidP="00DA7A80">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7A77FBE1" w14:textId="77777777" w:rsidR="00DA7A80" w:rsidRPr="00594A42" w:rsidRDefault="00DA7A80" w:rsidP="00DA7A80">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w:t>
      </w:r>
      <w:r w:rsidRPr="00594A42">
        <w:rPr>
          <w:color w:val="1A1714"/>
          <w:szCs w:val="22"/>
        </w:rPr>
        <w:lastRenderedPageBreak/>
        <w:t xml:space="preserve">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 xml:space="preserve">RJP, </w:t>
      </w:r>
      <w:proofErr w:type="spellStart"/>
      <w:r w:rsidRPr="00594A42">
        <w:rPr>
          <w:szCs w:val="22"/>
        </w:rPr>
        <w:t>DebateDrills</w:t>
      </w:r>
      <w:proofErr w:type="spellEnd"/>
    </w:p>
    <w:p w14:paraId="6806DC60" w14:textId="77777777" w:rsidR="00DA7A80" w:rsidRPr="00594A42" w:rsidRDefault="00DA7A80" w:rsidP="00DA7A80"/>
    <w:p w14:paraId="6A412F9B" w14:textId="77777777" w:rsidR="00DA7A80" w:rsidRPr="009B1495" w:rsidRDefault="00DA7A80" w:rsidP="00DA7A80">
      <w:pPr>
        <w:shd w:val="clear" w:color="auto" w:fill="FFFFFF"/>
        <w:spacing w:after="100" w:afterAutospacing="1"/>
        <w:rPr>
          <w:color w:val="1A1714"/>
          <w:spacing w:val="2"/>
          <w:sz w:val="16"/>
          <w:szCs w:val="22"/>
        </w:rPr>
      </w:pPr>
      <w:r w:rsidRPr="009B1495">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9B1495">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61CC3A41" w14:textId="77777777" w:rsidR="00DA7A80" w:rsidRPr="00594A42" w:rsidRDefault="00DA7A80" w:rsidP="00DA7A80">
      <w:pPr>
        <w:pStyle w:val="Heading4"/>
        <w:rPr>
          <w:rFonts w:cs="Calibri"/>
        </w:rPr>
      </w:pPr>
      <w:r w:rsidRPr="00594A42">
        <w:rPr>
          <w:rFonts w:cs="Calibri"/>
        </w:rPr>
        <w:t>3] Counterplan is neither certain nor immediate---the US reduction hinges on the outcome of DSB. That makes the counterplan competitive.</w:t>
      </w:r>
    </w:p>
    <w:p w14:paraId="72E3AD7F" w14:textId="77777777" w:rsidR="00DA7A80" w:rsidRPr="00594A42" w:rsidRDefault="00DA7A80" w:rsidP="00DA7A80">
      <w:pPr>
        <w:pStyle w:val="Heading4"/>
        <w:rPr>
          <w:rFonts w:cs="Calibri"/>
        </w:rPr>
      </w:pPr>
      <w:r w:rsidRPr="00594A42">
        <w:rPr>
          <w:rFonts w:cs="Calibri"/>
        </w:rPr>
        <w:t>“Resolved” is definite and immediate</w:t>
      </w:r>
    </w:p>
    <w:p w14:paraId="2383D1D5" w14:textId="77777777" w:rsidR="00DA7A80" w:rsidRPr="00594A42" w:rsidRDefault="00DA7A80" w:rsidP="00DA7A80">
      <w:r w:rsidRPr="00594A42">
        <w:rPr>
          <w:rStyle w:val="Style13ptBold"/>
        </w:rPr>
        <w:t>Collins 3</w:t>
      </w:r>
      <w:r w:rsidRPr="00594A42">
        <w:t xml:space="preserve">   Collins English Dictionary – Complete and Unabridged © HarperCollins Publishers 1991, 1994, 1998, 2000, 2003</w:t>
      </w:r>
    </w:p>
    <w:p w14:paraId="1315930D" w14:textId="77777777" w:rsidR="00DA7A80" w:rsidRPr="00594A42" w:rsidRDefault="00DA7A80" w:rsidP="00DA7A80">
      <w:r w:rsidRPr="00594A42">
        <w:t>http://www.thefreedictionary.com/resolved</w:t>
      </w:r>
    </w:p>
    <w:p w14:paraId="3DB715D1" w14:textId="77777777" w:rsidR="00DA7A80" w:rsidRPr="00594A42" w:rsidRDefault="00DA7A80" w:rsidP="00DA7A80">
      <w:pPr>
        <w:pStyle w:val="CardIndented"/>
        <w:rPr>
          <w:rStyle w:val="TitleChar"/>
        </w:rPr>
      </w:pPr>
      <w:r w:rsidRPr="006F13BB">
        <w:rPr>
          <w:rStyle w:val="TitleChar"/>
          <w:highlight w:val="green"/>
        </w:rPr>
        <w:t>resolve</w:t>
      </w:r>
      <w:r w:rsidRPr="006F13BB">
        <w:rPr>
          <w:highlight w:val="green"/>
        </w:rPr>
        <w:t>d</w:t>
      </w:r>
      <w:r w:rsidRPr="00594A42">
        <w:t xml:space="preserve"> [</w:t>
      </w:r>
      <w:proofErr w:type="spellStart"/>
      <w:r w:rsidRPr="00594A42">
        <w:t>rɪˈzɒlvd</w:t>
      </w:r>
      <w:proofErr w:type="spellEnd"/>
      <w:r w:rsidRPr="00594A42">
        <w:t>]</w:t>
      </w:r>
      <w:r>
        <w:t xml:space="preserve"> </w:t>
      </w:r>
      <w:r w:rsidRPr="00594A42">
        <w:t>adj</w:t>
      </w:r>
      <w:r>
        <w:t xml:space="preserve"> </w:t>
      </w: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33CCC054" w14:textId="77777777" w:rsidR="00DA7A80" w:rsidRPr="00594A42" w:rsidRDefault="00DA7A80" w:rsidP="00DA7A80"/>
    <w:p w14:paraId="50FB2258" w14:textId="77777777" w:rsidR="00DA7A80" w:rsidRPr="00962D8C" w:rsidRDefault="00DA7A80" w:rsidP="00DA7A80">
      <w:pPr>
        <w:pStyle w:val="Heading4"/>
        <w:rPr>
          <w:rFonts w:cs="Calibri"/>
        </w:rPr>
      </w:pPr>
      <w:r w:rsidRPr="00962D8C">
        <w:rPr>
          <w:rFonts w:cs="Calibri"/>
        </w:rPr>
        <w:t>Ought and should are used interchangeably.</w:t>
      </w:r>
    </w:p>
    <w:p w14:paraId="4D615CEA" w14:textId="77777777" w:rsidR="00DA7A80" w:rsidRPr="00962D8C" w:rsidRDefault="00DA7A80" w:rsidP="00DA7A80">
      <w:pPr>
        <w:rPr>
          <w:szCs w:val="22"/>
        </w:rPr>
      </w:pPr>
      <w:r w:rsidRPr="00962D8C">
        <w:rPr>
          <w:szCs w:val="22"/>
        </w:rPr>
        <w:t xml:space="preserve">Anastasia </w:t>
      </w:r>
      <w:proofErr w:type="spellStart"/>
      <w:r w:rsidRPr="00962D8C">
        <w:rPr>
          <w:b/>
          <w:bCs/>
          <w:sz w:val="26"/>
          <w:szCs w:val="26"/>
        </w:rPr>
        <w:t>Koltai</w:t>
      </w:r>
      <w:proofErr w:type="spellEnd"/>
      <w:r w:rsidRPr="00962D8C">
        <w:rPr>
          <w:b/>
          <w:bCs/>
          <w:sz w:val="26"/>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5"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2B3659C5" w14:textId="77777777" w:rsidR="00DA7A80" w:rsidRPr="00962D8C" w:rsidRDefault="00DA7A80" w:rsidP="00DA7A80"/>
    <w:p w14:paraId="5F1EAF75" w14:textId="77777777" w:rsidR="00DA7A80" w:rsidRPr="00962D8C" w:rsidRDefault="00DA7A80" w:rsidP="00DA7A80">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B1495">
        <w:rPr>
          <w:sz w:val="16"/>
          <w:highlight w:val="green"/>
        </w:rPr>
        <w:t>.</w:t>
      </w:r>
      <w:r w:rsidRPr="009B1495">
        <w:rPr>
          <w:sz w:val="16"/>
        </w:rPr>
        <w:t xml:space="preserve"> Both </w:t>
      </w:r>
      <w:r w:rsidRPr="009B1495">
        <w:rPr>
          <w:rFonts w:eastAsiaTheme="majorEastAsia"/>
          <w:sz w:val="16"/>
        </w:rPr>
        <w:t>SHOULD</w:t>
      </w:r>
      <w:r w:rsidRPr="009B1495">
        <w:rPr>
          <w:sz w:val="16"/>
        </w:rPr>
        <w:t> and </w:t>
      </w:r>
      <w:r w:rsidRPr="009B1495">
        <w:rPr>
          <w:rFonts w:eastAsiaTheme="majorEastAsia"/>
          <w:sz w:val="16"/>
        </w:rPr>
        <w:t>OUGHT TO</w:t>
      </w:r>
      <w:r w:rsidRPr="009B1495">
        <w:rPr>
          <w:sz w:val="16"/>
        </w:rPr>
        <w:t> are used to express </w:t>
      </w:r>
      <w:r w:rsidRPr="00962D8C">
        <w:rPr>
          <w:rFonts w:eastAsiaTheme="majorEastAsia"/>
          <w:u w:val="single"/>
        </w:rPr>
        <w:t>advice, obligation, or duty.</w:t>
      </w:r>
    </w:p>
    <w:p w14:paraId="373E13FD" w14:textId="77777777" w:rsidR="00DA7A80" w:rsidRPr="00962D8C" w:rsidRDefault="00DA7A80" w:rsidP="00DA7A80"/>
    <w:p w14:paraId="6391ADBF" w14:textId="77777777" w:rsidR="00DA7A80" w:rsidRPr="00962D8C" w:rsidRDefault="00DA7A80" w:rsidP="00DA7A80">
      <w:pPr>
        <w:pStyle w:val="Heading4"/>
        <w:rPr>
          <w:rFonts w:cs="Calibri"/>
        </w:rPr>
      </w:pPr>
      <w:r w:rsidRPr="00962D8C">
        <w:rPr>
          <w:rFonts w:cs="Calibri"/>
        </w:rPr>
        <w:t>“Should” is immediate</w:t>
      </w:r>
    </w:p>
    <w:p w14:paraId="66C3543F" w14:textId="77777777" w:rsidR="00DA7A80" w:rsidRPr="00962D8C" w:rsidRDefault="00DA7A80" w:rsidP="00DA7A80">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6E83E93F" w14:textId="77777777" w:rsidR="00DA7A80" w:rsidRPr="00962D8C" w:rsidRDefault="00DA7A80" w:rsidP="00DA7A80">
      <w:pPr>
        <w:pStyle w:val="CardIndented"/>
        <w:ind w:left="0"/>
      </w:pPr>
      <w:r w:rsidRPr="00962D8C">
        <w:t xml:space="preserve">¶4 </w:t>
      </w:r>
      <w:r w:rsidRPr="00962D8C">
        <w:rPr>
          <w:rStyle w:val="TitleChar"/>
          <w:rFonts w:eastAsia="Times New Roman"/>
        </w:rPr>
        <w:t>The legal question to be resolved by the court is whether the word "should"</w:t>
      </w:r>
      <w:hyperlink r:id="rId26"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7" w:anchor="marker3fn14" w:history="1">
        <w:r w:rsidRPr="00962D8C">
          <w:t>14</w:t>
        </w:r>
      </w:hyperlink>
      <w:r w:rsidRPr="00962D8C">
        <w:t xml:space="preserve"> The answer to this query is not to be divined from rules of grammar;</w:t>
      </w:r>
      <w:hyperlink r:id="rId28"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w:t>
      </w:r>
      <w:r w:rsidRPr="00962D8C">
        <w:lastRenderedPageBreak/>
        <w:t>constitutes an in in praesenti resolution of a disputed law issue, the trial judge's intent must be garnered from the four corners of the entire record.</w:t>
      </w:r>
      <w:hyperlink r:id="rId29" w:anchor="marker3fn16" w:history="1">
        <w:r w:rsidRPr="00962D8C">
          <w:t xml:space="preserve">16 </w:t>
        </w:r>
      </w:hyperlink>
    </w:p>
    <w:p w14:paraId="55981976" w14:textId="77777777" w:rsidR="00DA7A80" w:rsidRPr="00962D8C" w:rsidRDefault="00DA7A80" w:rsidP="00DA7A80">
      <w:pPr>
        <w:pStyle w:val="CardIndented"/>
        <w:ind w:left="0"/>
      </w:pPr>
      <w:r w:rsidRPr="00962D8C">
        <w:t>[CONTINUES – TO FOOTNOTE]</w:t>
      </w:r>
    </w:p>
    <w:p w14:paraId="47159C35" w14:textId="77777777" w:rsidR="00DA7A80" w:rsidRPr="009B1495" w:rsidRDefault="00DA7A80" w:rsidP="00DA7A80">
      <w:pPr>
        <w:pStyle w:val="CardIndented"/>
        <w:ind w:left="0"/>
        <w:rPr>
          <w:sz w:val="16"/>
        </w:rPr>
      </w:pPr>
      <w:hyperlink r:id="rId30" w:anchor="marker2fn13" w:history="1">
        <w:r w:rsidRPr="009B1495">
          <w:rPr>
            <w:sz w:val="16"/>
          </w:rPr>
          <w:t>13</w:t>
        </w:r>
      </w:hyperlink>
      <w:r w:rsidRPr="009B1495">
        <w:rPr>
          <w:sz w:val="16"/>
        </w:rPr>
        <w:t xml:space="preserve"> "</w:t>
      </w:r>
      <w:r w:rsidRPr="009B1495">
        <w:rPr>
          <w:i/>
          <w:iCs/>
          <w:sz w:val="16"/>
        </w:rPr>
        <w:t>Should</w:t>
      </w:r>
      <w:r w:rsidRPr="009B1495">
        <w:rPr>
          <w:sz w:val="16"/>
        </w:rPr>
        <w:t xml:space="preserve">" not only is used as a "present indicative" synonymous with </w:t>
      </w:r>
      <w:r w:rsidRPr="009B1495">
        <w:rPr>
          <w:i/>
          <w:iCs/>
          <w:sz w:val="16"/>
        </w:rPr>
        <w:t>ought</w:t>
      </w:r>
      <w:r w:rsidRPr="009B1495">
        <w:rPr>
          <w:sz w:val="1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B1495">
        <w:rPr>
          <w:sz w:val="16"/>
        </w:rPr>
        <w:t>Okl</w:t>
      </w:r>
      <w:proofErr w:type="spellEnd"/>
      <w:r w:rsidRPr="009B1495">
        <w:rPr>
          <w:sz w:val="16"/>
        </w:rPr>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B1495">
        <w:rPr>
          <w:sz w:val="16"/>
        </w:rPr>
        <w:t xml:space="preserve"> preference or </w:t>
      </w:r>
      <w:r w:rsidRPr="00962D8C">
        <w:rPr>
          <w:rStyle w:val="TitleChar"/>
          <w:rFonts w:eastAsia="Times New Roman"/>
          <w:highlight w:val="green"/>
        </w:rPr>
        <w:t>desirability</w:t>
      </w:r>
      <w:r w:rsidRPr="009B1495">
        <w:rPr>
          <w:sz w:val="16"/>
        </w:rPr>
        <w:t xml:space="preserve">. Brown, supra at 1080-81 (jury instructions stating that jurors "should" reduce the amount of damages in proportion to the amount of contributory negligence of the plaintiff was held to imply an </w:t>
      </w:r>
      <w:r w:rsidRPr="009B1495">
        <w:rPr>
          <w:i/>
          <w:iCs/>
          <w:sz w:val="16"/>
        </w:rPr>
        <w:t>obligation</w:t>
      </w:r>
      <w:r w:rsidRPr="009B1495">
        <w:rPr>
          <w:sz w:val="16"/>
        </w:rPr>
        <w:t xml:space="preserve"> </w:t>
      </w:r>
      <w:r w:rsidRPr="009B1495">
        <w:rPr>
          <w:i/>
          <w:iCs/>
          <w:sz w:val="16"/>
        </w:rPr>
        <w:t>and to be more than advisory</w:t>
      </w:r>
      <w:r w:rsidRPr="009B1495">
        <w:rPr>
          <w:sz w:val="16"/>
        </w:rPr>
        <w:t xml:space="preserve">); Carrigan v. California Horse Racing Board, 60 Wash. App. 79, </w:t>
      </w:r>
      <w:hyperlink r:id="rId31" w:history="1">
        <w:r w:rsidRPr="009B1495">
          <w:rPr>
            <w:sz w:val="16"/>
          </w:rPr>
          <w:t>802 P.2d 813</w:t>
        </w:r>
      </w:hyperlink>
      <w:r w:rsidRPr="009B1495">
        <w:rPr>
          <w:sz w:val="16"/>
        </w:rPr>
        <w:t xml:space="preserve"> (1990) (one of the Rules of Appellate Procedure requiring that a party "should devote a section of the brief to the request for the fee or expenses" was interpreted to mean that a party is under an </w:t>
      </w:r>
      <w:r w:rsidRPr="009B1495">
        <w:rPr>
          <w:i/>
          <w:iCs/>
          <w:sz w:val="16"/>
        </w:rPr>
        <w:t>obligation</w:t>
      </w:r>
      <w:r w:rsidRPr="009B1495">
        <w:rPr>
          <w:sz w:val="16"/>
        </w:rPr>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B1495">
        <w:rPr>
          <w:sz w:val="16"/>
        </w:rPr>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B1495">
        <w:rPr>
          <w:sz w:val="16"/>
        </w:rPr>
        <w:t xml:space="preserve">when used in an instruction to the jury which tells the triers they "should disregard false testimony"). </w:t>
      </w:r>
      <w:hyperlink r:id="rId32" w:anchor="marker2fn14" w:history="1">
        <w:r w:rsidRPr="009B1495">
          <w:rPr>
            <w:sz w:val="16"/>
          </w:rPr>
          <w:t>14</w:t>
        </w:r>
      </w:hyperlink>
      <w:r w:rsidRPr="009B1495">
        <w:rPr>
          <w:sz w:val="16"/>
        </w:rPr>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B1495">
        <w:rPr>
          <w:sz w:val="16"/>
        </w:rPr>
        <w:t xml:space="preserve"> BLACK'S LAW DICTIONARY 792 (6th Ed. 1990). In legal parlance </w:t>
      </w:r>
      <w:r w:rsidRPr="00962D8C">
        <w:rPr>
          <w:rStyle w:val="TitleChar"/>
          <w:rFonts w:eastAsia="Times New Roman"/>
        </w:rPr>
        <w:t>the phrase denotes</w:t>
      </w:r>
      <w:r w:rsidRPr="009B1495">
        <w:rPr>
          <w:sz w:val="16"/>
        </w:rPr>
        <w:t xml:space="preserve"> that which in </w:t>
      </w:r>
      <w:r w:rsidRPr="00962D8C">
        <w:rPr>
          <w:rStyle w:val="TitleChar"/>
          <w:rFonts w:eastAsia="Times New Roman"/>
        </w:rPr>
        <w:t>law is</w:t>
      </w:r>
      <w:r w:rsidRPr="009B1495">
        <w:rPr>
          <w:sz w:val="16"/>
        </w:rPr>
        <w:t xml:space="preserve"> </w:t>
      </w:r>
      <w:r w:rsidRPr="009B1495">
        <w:rPr>
          <w:i/>
          <w:iCs/>
          <w:sz w:val="16"/>
        </w:rPr>
        <w:t>presently</w:t>
      </w:r>
      <w:r w:rsidRPr="009B1495">
        <w:rPr>
          <w:sz w:val="16"/>
        </w:rPr>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B1495">
        <w:rPr>
          <w:sz w:val="16"/>
        </w:rPr>
        <w:t xml:space="preserve"> or </w:t>
      </w:r>
      <w:r w:rsidRPr="009B1495">
        <w:rPr>
          <w:i/>
          <w:iCs/>
          <w:sz w:val="16"/>
        </w:rPr>
        <w:t>would</w:t>
      </w:r>
      <w:r w:rsidRPr="009B1495">
        <w:rPr>
          <w:sz w:val="16"/>
        </w:rPr>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B1495">
        <w:rPr>
          <w:i/>
          <w:iCs/>
          <w:sz w:val="16"/>
        </w:rPr>
        <w:t xml:space="preserve"> [in </w:t>
      </w:r>
      <w:proofErr w:type="spellStart"/>
      <w:r w:rsidRPr="009B1495">
        <w:rPr>
          <w:i/>
          <w:iCs/>
          <w:sz w:val="16"/>
        </w:rPr>
        <w:t>futurol</w:t>
      </w:r>
      <w:proofErr w:type="spellEnd"/>
      <w:r w:rsidRPr="009B1495">
        <w:rPr>
          <w:sz w:val="16"/>
        </w:rPr>
        <w:t xml:space="preserve">]. See Van </w:t>
      </w:r>
      <w:proofErr w:type="spellStart"/>
      <w:r w:rsidRPr="009B1495">
        <w:rPr>
          <w:sz w:val="16"/>
        </w:rPr>
        <w:t>Wyck</w:t>
      </w:r>
      <w:proofErr w:type="spellEnd"/>
      <w:r w:rsidRPr="009B1495">
        <w:rPr>
          <w:sz w:val="16"/>
        </w:rPr>
        <w:t xml:space="preserve"> v. </w:t>
      </w:r>
      <w:proofErr w:type="spellStart"/>
      <w:r w:rsidRPr="009B1495">
        <w:rPr>
          <w:sz w:val="16"/>
        </w:rPr>
        <w:t>Knevals</w:t>
      </w:r>
      <w:proofErr w:type="spellEnd"/>
      <w:r w:rsidRPr="009B1495">
        <w:rPr>
          <w:sz w:val="16"/>
        </w:rPr>
        <w:t xml:space="preserve">, </w:t>
      </w:r>
      <w:hyperlink r:id="rId33" w:history="1">
        <w:r w:rsidRPr="009B1495">
          <w:rPr>
            <w:sz w:val="16"/>
          </w:rPr>
          <w:t>106 U.S. 360</w:t>
        </w:r>
      </w:hyperlink>
      <w:r w:rsidRPr="009B1495">
        <w:rPr>
          <w:sz w:val="16"/>
        </w:rPr>
        <w:t xml:space="preserve">, 365, 1 </w:t>
      </w:r>
      <w:proofErr w:type="spellStart"/>
      <w:r w:rsidRPr="009B1495">
        <w:rPr>
          <w:sz w:val="16"/>
        </w:rPr>
        <w:t>S.Ct</w:t>
      </w:r>
      <w:proofErr w:type="spellEnd"/>
      <w:r w:rsidRPr="009B1495">
        <w:rPr>
          <w:sz w:val="16"/>
        </w:rPr>
        <w:t xml:space="preserve">. 336, 337, 27 </w:t>
      </w:r>
      <w:proofErr w:type="spellStart"/>
      <w:r w:rsidRPr="009B1495">
        <w:rPr>
          <w:sz w:val="16"/>
        </w:rPr>
        <w:t>L.Ed</w:t>
      </w:r>
      <w:proofErr w:type="spellEnd"/>
      <w:r w:rsidRPr="009B1495">
        <w:rPr>
          <w:sz w:val="16"/>
        </w:rPr>
        <w:t>. 201 (1882).</w:t>
      </w:r>
    </w:p>
    <w:p w14:paraId="23167D04" w14:textId="77777777" w:rsidR="00DA7A80" w:rsidRPr="00962D8C" w:rsidRDefault="00DA7A80" w:rsidP="00DA7A80"/>
    <w:p w14:paraId="30C6BB2D" w14:textId="77777777" w:rsidR="00DA7A80" w:rsidRPr="00594A42" w:rsidRDefault="00DA7A80" w:rsidP="00DA7A80"/>
    <w:p w14:paraId="53077414" w14:textId="77777777" w:rsidR="00DA7A80" w:rsidRPr="00594A42" w:rsidRDefault="00DA7A80" w:rsidP="00DA7A80">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FFD0F16" w14:textId="77777777" w:rsidR="00DA7A80" w:rsidRPr="00594A42" w:rsidRDefault="00DA7A80" w:rsidP="00DA7A80">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0A38A772" w14:textId="77777777" w:rsidR="00DA7A80" w:rsidRPr="00594A42" w:rsidRDefault="00DA7A80" w:rsidP="00DA7A80"/>
    <w:p w14:paraId="3A7C7BD5" w14:textId="77777777" w:rsidR="00DA7A80" w:rsidRPr="00594A42" w:rsidRDefault="00DA7A80" w:rsidP="00DA7A80">
      <w:pPr>
        <w:rPr>
          <w:rStyle w:val="Emphasis"/>
          <w:sz w:val="28"/>
          <w:szCs w:val="28"/>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waiver is 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w:t>
      </w:r>
      <w:r>
        <w:rPr>
          <w:rStyle w:val="Style13ptBold"/>
          <w:b w:val="0"/>
          <w:bCs/>
          <w:sz w:val="22"/>
          <w:szCs w:val="22"/>
        </w:rPr>
        <w:t xml:space="preserve"> </w:t>
      </w:r>
      <w:hyperlink r:id="rId35" w:history="1">
        <w:r w:rsidRPr="0082567E">
          <w:rPr>
            <w:rStyle w:val="Style13ptBold"/>
            <w:rFonts w:eastAsiaTheme="majorEastAsia"/>
            <w:b w:val="0"/>
            <w:bCs/>
            <w:sz w:val="22"/>
            <w:szCs w:val="22"/>
          </w:rPr>
          <w:t>As reported by</w:t>
        </w:r>
        <w:r>
          <w:rPr>
            <w:rStyle w:val="Style13ptBold"/>
            <w:rFonts w:eastAsiaTheme="majorEastAsia"/>
            <w:b w:val="0"/>
            <w:bCs/>
            <w:sz w:val="22"/>
            <w:szCs w:val="22"/>
          </w:rPr>
          <w:t xml:space="preserve"> </w:t>
        </w:r>
        <w:r w:rsidRPr="0082567E">
          <w:rPr>
            <w:rStyle w:val="Style13ptBold"/>
            <w:b w:val="0"/>
            <w:bCs/>
            <w:sz w:val="22"/>
            <w:szCs w:val="22"/>
          </w:rPr>
          <w:t>Intellectual Asset Management</w:t>
        </w:r>
        <w:r>
          <w:rPr>
            <w:rStyle w:val="Style13ptBold"/>
            <w:rFonts w:eastAsiaTheme="majorEastAsia"/>
            <w:b w:val="0"/>
            <w:bCs/>
            <w:sz w:val="22"/>
            <w:szCs w:val="22"/>
          </w:rPr>
          <w:t xml:space="preserve"> </w:t>
        </w:r>
        <w:r w:rsidRPr="0082567E">
          <w:rPr>
            <w:rStyle w:val="Style13ptBold"/>
            <w:rFonts w:eastAsiaTheme="majorEastAsia"/>
            <w:b w:val="0"/>
            <w:bCs/>
            <w:sz w:val="22"/>
            <w:szCs w:val="22"/>
          </w:rPr>
          <w:t>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 xml:space="preserve">Will the U.S. require companies to share their </w:t>
      </w:r>
      <w:r w:rsidRPr="0082567E">
        <w:rPr>
          <w:rStyle w:val="Style13ptBold"/>
          <w:b w:val="0"/>
          <w:bCs/>
          <w:sz w:val="22"/>
          <w:szCs w:val="22"/>
        </w:rPr>
        <w:lastRenderedPageBreak/>
        <w:t>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54A775CA" w14:textId="77777777" w:rsidR="00DA7A80" w:rsidRDefault="00DA7A80" w:rsidP="00DA7A80">
      <w:pPr>
        <w:pStyle w:val="Heading3"/>
      </w:pPr>
      <w:r>
        <w:lastRenderedPageBreak/>
        <w:t>1NC Impact – China</w:t>
      </w:r>
    </w:p>
    <w:p w14:paraId="375EB74D" w14:textId="77777777" w:rsidR="00DA7A80" w:rsidRPr="00594A42" w:rsidRDefault="00DA7A80" w:rsidP="00DA7A80">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47AAD48C" w14:textId="77777777" w:rsidR="00DA7A80" w:rsidRPr="009B3872" w:rsidRDefault="00DA7A80" w:rsidP="00DA7A80">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7FA8D4F3" w14:textId="77777777" w:rsidR="00DA7A80" w:rsidRPr="009B1495" w:rsidRDefault="00DA7A80" w:rsidP="00DA7A80">
      <w:pPr>
        <w:rPr>
          <w:sz w:val="14"/>
        </w:rPr>
      </w:pPr>
      <w:r w:rsidRPr="009B1495">
        <w:rPr>
          <w:sz w:val="14"/>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9B1495">
        <w:rPr>
          <w:sz w:val="14"/>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9B1495">
        <w:rPr>
          <w:sz w:val="14"/>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9B1495">
        <w:rPr>
          <w:sz w:val="14"/>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9B1495">
        <w:rPr>
          <w:sz w:val="14"/>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9B1495">
        <w:rPr>
          <w:sz w:val="14"/>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9B1495">
        <w:rPr>
          <w:sz w:val="14"/>
        </w:rPr>
        <w:t xml:space="preserve"> The actual extent of Chinese compliance with WTO judgments can be questioned; in some instances it is seen by some as only “paper compliance.” </w:t>
      </w:r>
      <w:r w:rsidRPr="00087942">
        <w:rPr>
          <w:u w:val="single"/>
        </w:rPr>
        <w:t>But whether any one WTO rule can in fact be enforced cannot be known if no WTO Member bothers to try to enforce it.</w:t>
      </w:r>
      <w:r>
        <w:rPr>
          <w:u w:val="single"/>
        </w:rPr>
        <w:t xml:space="preserve"> </w:t>
      </w:r>
      <w:r w:rsidRPr="009B1495">
        <w:rPr>
          <w:sz w:val="14"/>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9B1495">
        <w:rPr>
          <w:sz w:val="14"/>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9B1495">
        <w:rPr>
          <w:sz w:val="14"/>
        </w:rPr>
        <w:t xml:space="preserve">. </w:t>
      </w:r>
      <w:proofErr w:type="gramStart"/>
      <w:r w:rsidRPr="009B1495">
        <w:rPr>
          <w:sz w:val="14"/>
        </w:rPr>
        <w:t xml:space="preserve">In particular, </w:t>
      </w:r>
      <w:r w:rsidRPr="006F13BB">
        <w:rPr>
          <w:rStyle w:val="Emphasis"/>
          <w:sz w:val="26"/>
          <w:szCs w:val="26"/>
          <w:highlight w:val="green"/>
        </w:rPr>
        <w:t>WTO</w:t>
      </w:r>
      <w:proofErr w:type="gramEnd"/>
      <w:r w:rsidRPr="006F13BB">
        <w:rPr>
          <w:rStyle w:val="Emphasis"/>
          <w:sz w:val="26"/>
          <w:szCs w:val="26"/>
          <w:highlight w:val="green"/>
        </w:rPr>
        <w:t xml:space="preserve"> Members have so far refrained </w:t>
      </w:r>
      <w:r w:rsidRPr="006F13BB">
        <w:rPr>
          <w:rStyle w:val="Emphasis"/>
          <w:sz w:val="26"/>
          <w:szCs w:val="26"/>
          <w:highlight w:val="green"/>
        </w:rPr>
        <w:lastRenderedPageBreak/>
        <w:t>from challenging</w:t>
      </w:r>
      <w:r w:rsidRPr="00087942">
        <w:rPr>
          <w:u w:val="single"/>
        </w:rPr>
        <w:t xml:space="preserve"> other WTO Members for failing to enforce intellectual property rights.</w:t>
      </w:r>
      <w:r w:rsidRPr="009B1495">
        <w:rPr>
          <w:sz w:val="14"/>
        </w:rPr>
        <w:t xml:space="preserve"> On enforcement, Article 41.1 of the TRIPS Agreement imposes an affirmative obligation on all WTO Members: “</w:t>
      </w:r>
      <w:r w:rsidRPr="00087942">
        <w:rPr>
          <w:u w:val="single"/>
        </w:rPr>
        <w:t xml:space="preserve">Members shall ensure that enforcement procedures… are available under their law </w:t>
      </w:r>
      <w:proofErr w:type="gramStart"/>
      <w:r w:rsidRPr="00087942">
        <w:rPr>
          <w:u w:val="single"/>
        </w:rPr>
        <w:t>so as to</w:t>
      </w:r>
      <w:proofErr w:type="gramEnd"/>
      <w:r w:rsidRPr="00087942">
        <w:rPr>
          <w:u w:val="single"/>
        </w:rPr>
        <w:t xml:space="preserve"> permit effective action against any act of infringement of intellectual property rights covered by this Agreement</w:t>
      </w:r>
      <w:r w:rsidRPr="009B1495">
        <w:rPr>
          <w:sz w:val="14"/>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9B1495">
        <w:rPr>
          <w:sz w:val="14"/>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9B1495">
        <w:rPr>
          <w:sz w:val="14"/>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9B1495">
        <w:rPr>
          <w:i/>
          <w:iCs/>
          <w:sz w:val="14"/>
        </w:rPr>
        <w:t>available</w:t>
      </w:r>
      <w:r w:rsidRPr="009B1495">
        <w:rPr>
          <w:sz w:val="14"/>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9B1495">
        <w:rPr>
          <w:sz w:val="14"/>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proofErr w:type="gramStart"/>
      <w:r w:rsidRPr="006F13BB">
        <w:rPr>
          <w:rStyle w:val="Emphasis"/>
          <w:highlight w:val="green"/>
        </w:rPr>
        <w:t>as a whole</w:t>
      </w:r>
      <w:r>
        <w:rPr>
          <w:rStyle w:val="Emphasis"/>
          <w:highlight w:val="green"/>
        </w:rPr>
        <w:t xml:space="preserve"> </w:t>
      </w:r>
      <w:r w:rsidRPr="006F13BB">
        <w:rPr>
          <w:rStyle w:val="Emphasis"/>
          <w:highlight w:val="green"/>
        </w:rPr>
        <w:t>in</w:t>
      </w:r>
      <w:proofErr w:type="gramEnd"/>
      <w:r w:rsidRPr="006F13BB">
        <w:rPr>
          <w:rStyle w:val="Emphasis"/>
          <w:highlight w:val="green"/>
        </w:rPr>
        <w:t xml:space="preserve"> the WTO</w:t>
      </w:r>
      <w:r w:rsidRPr="009B1495">
        <w:rPr>
          <w:sz w:val="14"/>
        </w:rPr>
        <w:t xml:space="preserve">. Instead of indulging in the illegality of unilateral tariffs outside the legal framework of the WTO, the Trump Administration should initiate a comprehensive legal challenge in the WTO, not merely, as before, to the bits and pieces of </w:t>
      </w:r>
      <w:proofErr w:type="gramStart"/>
      <w:r w:rsidRPr="009B1495">
        <w:rPr>
          <w:sz w:val="14"/>
        </w:rPr>
        <w:t>particular Chinese</w:t>
      </w:r>
      <w:proofErr w:type="gramEnd"/>
      <w:r w:rsidRPr="009B1495">
        <w:rPr>
          <w:sz w:val="14"/>
        </w:rPr>
        <w:t xml:space="preserve"> IP enforcement, but rather </w:t>
      </w:r>
      <w:r w:rsidRPr="009B1495">
        <w:rPr>
          <w:i/>
          <w:iCs/>
          <w:sz w:val="14"/>
        </w:rPr>
        <w:t>to the entirety of the Chinese IP enforcement system</w:t>
      </w:r>
      <w:r w:rsidRPr="009B1495">
        <w:rPr>
          <w:sz w:val="14"/>
        </w:rPr>
        <w:t xml:space="preserve">. To be sure, </w:t>
      </w:r>
      <w:r w:rsidRPr="006F13BB">
        <w:rPr>
          <w:highlight w:val="green"/>
          <w:u w:val="single"/>
        </w:rPr>
        <w:t>a systemic challenge by the United States</w:t>
      </w:r>
      <w:r w:rsidRPr="009B1495">
        <w:rPr>
          <w:sz w:val="14"/>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9B1495">
        <w:rPr>
          <w:sz w:val="14"/>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AFE632B" w14:textId="77777777" w:rsidR="00DA7A80" w:rsidRPr="00087942" w:rsidRDefault="00DA7A80" w:rsidP="00DA7A80"/>
    <w:p w14:paraId="5C2F29E2" w14:textId="77777777" w:rsidR="00DA7A80" w:rsidRPr="00594A42" w:rsidRDefault="00DA7A80" w:rsidP="00DA7A80">
      <w:pPr>
        <w:pStyle w:val="Heading4"/>
        <w:rPr>
          <w:rFonts w:cs="Calibri"/>
        </w:rPr>
      </w:pPr>
      <w:r>
        <w:rPr>
          <w:rFonts w:cs="Calibri"/>
        </w:rPr>
        <w:t xml:space="preserve">China is engaging in rampant IP theft---shoring up WTO dispute resolution will determine the trajectory of Chinese theft. </w:t>
      </w:r>
    </w:p>
    <w:p w14:paraId="1866A4F6" w14:textId="77777777" w:rsidR="00DA7A80" w:rsidRPr="00594A42" w:rsidRDefault="00DA7A80" w:rsidP="00DA7A80">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38"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spacing w:val="2"/>
            <w:kern w:val="36"/>
            <w:szCs w:val="22"/>
          </w:rPr>
          <w:t>https://www.cato.org/policy-analysis/disciplining-chinas-trade-practices-wto-how-wto-complaints-can-help-make-china-more</w:t>
        </w:r>
      </w:hyperlink>
      <w:r>
        <w:rPr>
          <w:color w:val="1A1714"/>
          <w:spacing w:val="2"/>
          <w:kern w:val="36"/>
          <w:szCs w:val="22"/>
        </w:rPr>
        <w:t xml:space="preserve">, </w:t>
      </w:r>
      <w:r w:rsidRPr="00594A42">
        <w:rPr>
          <w:szCs w:val="22"/>
        </w:rPr>
        <w:t xml:space="preserve">RJP, </w:t>
      </w:r>
      <w:proofErr w:type="spellStart"/>
      <w:r w:rsidRPr="00594A42">
        <w:rPr>
          <w:szCs w:val="22"/>
        </w:rPr>
        <w:t>DebateDrills</w:t>
      </w:r>
      <w:proofErr w:type="spellEnd"/>
    </w:p>
    <w:p w14:paraId="34D32D63" w14:textId="77777777" w:rsidR="00DA7A80" w:rsidRPr="009B1495" w:rsidRDefault="00DA7A80" w:rsidP="00DA7A80">
      <w:pPr>
        <w:rPr>
          <w:sz w:val="16"/>
        </w:rPr>
      </w:pPr>
      <w:r w:rsidRPr="009B1495">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9B1495">
        <w:rPr>
          <w:sz w:val="16"/>
        </w:rPr>
        <w:t xml:space="preserve">. The U.S. International Trade Administration has estimated that </w:t>
      </w:r>
      <w:r w:rsidRPr="0075496B">
        <w:rPr>
          <w:u w:val="single"/>
        </w:rPr>
        <w:t>U.S. IP-intensive industries doing business in China have lost about $48 billion in sales</w:t>
      </w:r>
      <w:r w:rsidRPr="009B1495">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w:t>
      </w:r>
      <w:r w:rsidRPr="0075496B">
        <w:rPr>
          <w:rStyle w:val="Emphasis"/>
        </w:rPr>
        <w:lastRenderedPageBreak/>
        <w:t xml:space="preserve">possible </w:t>
      </w:r>
      <w:r w:rsidRPr="006F13BB">
        <w:rPr>
          <w:rStyle w:val="Emphasis"/>
          <w:highlight w:val="green"/>
        </w:rPr>
        <w:t>Chinese IP infringements</w:t>
      </w:r>
      <w:r w:rsidRPr="0075496B">
        <w:rPr>
          <w:u w:val="single"/>
        </w:rPr>
        <w:t>.</w:t>
      </w:r>
      <w:r w:rsidRPr="009B1495">
        <w:rPr>
          <w:sz w:val="16"/>
        </w:rPr>
        <w:t xml:space="preserve"> An improvement in intellectual property protection and enforcement in China to levels </w:t>
      </w:r>
      <w:r w:rsidRPr="006F13BB">
        <w:rPr>
          <w:highlight w:val="green"/>
          <w:u w:val="single"/>
        </w:rPr>
        <w:t>comparable to</w:t>
      </w:r>
      <w:r w:rsidRPr="009B1495">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9B1495">
        <w:rPr>
          <w:sz w:val="16"/>
        </w:rPr>
        <w:t>.</w:t>
      </w:r>
      <w:hyperlink r:id="rId40" w:anchor="endnote-015" w:history="1">
        <w:r w:rsidRPr="00594A42">
          <w:rPr>
            <w:color w:val="0000FF"/>
            <w:sz w:val="20"/>
            <w:szCs w:val="20"/>
            <w:u w:val="single"/>
            <w:vertAlign w:val="superscript"/>
          </w:rPr>
          <w:t>15</w:t>
        </w:r>
      </w:hyperlink>
      <w:r w:rsidRPr="009B1495">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9B1495">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9B1495">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9B1495">
        <w:rPr>
          <w:sz w:val="16"/>
        </w:rPr>
        <w:t>.”</w:t>
      </w:r>
      <w:hyperlink r:id="rId41" w:anchor="endnote-016" w:history="1">
        <w:r w:rsidRPr="00594A42">
          <w:rPr>
            <w:color w:val="0000FF"/>
            <w:sz w:val="20"/>
            <w:szCs w:val="20"/>
            <w:u w:val="single"/>
            <w:vertAlign w:val="superscript"/>
          </w:rPr>
          <w:t>16</w:t>
        </w:r>
      </w:hyperlink>
      <w:r w:rsidRPr="009B1495">
        <w:rPr>
          <w:sz w:val="16"/>
        </w:rPr>
        <w:t xml:space="preserve">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9B1495">
        <w:rPr>
          <w:sz w:val="16"/>
        </w:rPr>
        <w:t xml:space="preserve"> </w:t>
      </w:r>
      <w:r w:rsidRPr="0075496B">
        <w:rPr>
          <w:u w:val="single"/>
        </w:rPr>
        <w:t>The annual cost to the U.S. economy worldwide from pirated software, counterfeit goods, and the theft of trade secrets “could be as high as $600 billion</w:t>
      </w:r>
      <w:r w:rsidRPr="009B1495">
        <w:rPr>
          <w:sz w:val="16"/>
        </w:rPr>
        <w:t>.”</w:t>
      </w:r>
      <w:hyperlink r:id="rId43" w:anchor="endnote-018" w:history="1">
        <w:r w:rsidRPr="00594A42">
          <w:rPr>
            <w:color w:val="0000FF"/>
            <w:sz w:val="20"/>
            <w:szCs w:val="20"/>
            <w:u w:val="single"/>
            <w:vertAlign w:val="superscript"/>
          </w:rPr>
          <w:t>18</w:t>
        </w:r>
      </w:hyperlink>
      <w:r w:rsidRPr="009B1495">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9B1495">
        <w:rPr>
          <w:sz w:val="16"/>
        </w:rPr>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r w:rsidRPr="009B1495">
        <w:rPr>
          <w:sz w:val="16"/>
        </w:rPr>
        <w:t xml:space="preserve"> 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9B1495">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9B1495">
        <w:rPr>
          <w:sz w:val="16"/>
        </w:rPr>
        <w:t xml:space="preserve">—in some cases by </w:t>
      </w:r>
      <w:r w:rsidRPr="0075496B">
        <w:rPr>
          <w:u w:val="single"/>
        </w:rPr>
        <w:t>revealing their trade secrets</w:t>
      </w:r>
      <w:r w:rsidRPr="009B1495">
        <w:rPr>
          <w:sz w:val="16"/>
        </w:rPr>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9B1495">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9B1495">
        <w:rPr>
          <w:sz w:val="16"/>
        </w:rPr>
        <w:t xml:space="preserve"> As they describe it, </w:t>
      </w:r>
      <w:r w:rsidRPr="0075496B">
        <w:rPr>
          <w:u w:val="single"/>
        </w:rPr>
        <w:t>transferring technology to Chinese companies is often a condition for the ability to make an investment there</w:t>
      </w:r>
      <w:r w:rsidRPr="009B1495">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9B1495">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9B1495">
        <w:rPr>
          <w:sz w:val="16"/>
        </w:rPr>
        <w:t xml:space="preserve"> </w:t>
      </w:r>
      <w:r w:rsidRPr="0075496B">
        <w:rPr>
          <w:u w:val="single"/>
        </w:rPr>
        <w:t>These subsidies are offered through a variety of programs, including the Made in China 2025 initiative and its specific implementing measures</w:t>
      </w:r>
      <w:r w:rsidRPr="009B1495">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9B1495">
        <w:rPr>
          <w:sz w:val="16"/>
        </w:rPr>
        <w:t>. WTO Members have brought several complaints against Chinese subsidies already, including an ongoing case related to agriculture subsidies (see Appendix 1), and there are additional complaints still to be brought.</w:t>
      </w:r>
    </w:p>
    <w:p w14:paraId="2480F566" w14:textId="77777777" w:rsidR="00DA7A80" w:rsidRDefault="00DA7A80" w:rsidP="00DA7A80">
      <w:pPr>
        <w:pStyle w:val="Heading4"/>
      </w:pPr>
      <w:r w:rsidRPr="0038293E">
        <w:t>Stopping tech stealing is key to avoid war</w:t>
      </w:r>
    </w:p>
    <w:p w14:paraId="02531A02" w14:textId="77777777" w:rsidR="00DA7A80" w:rsidRPr="0038293E" w:rsidRDefault="00DA7A80" w:rsidP="00DA7A80">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9196AEF" w14:textId="77777777" w:rsidR="00DA7A80" w:rsidRPr="009B1495" w:rsidRDefault="00DA7A80" w:rsidP="00DA7A80">
      <w:pPr>
        <w:spacing w:line="256" w:lineRule="auto"/>
        <w:rPr>
          <w:sz w:val="16"/>
        </w:rPr>
      </w:pPr>
      <w:r w:rsidRPr="009B1495">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1495">
        <w:rPr>
          <w:sz w:val="16"/>
        </w:rPr>
        <w:t xml:space="preserve"> and that </w:t>
      </w:r>
      <w:r w:rsidRPr="009B3872">
        <w:rPr>
          <w:rStyle w:val="StyleUnderline"/>
        </w:rPr>
        <w:t>policymakers must instead accept the reality of strategic rivalry and aim to manage it at a lower level of intensity</w:t>
      </w:r>
      <w:r w:rsidRPr="009B1495">
        <w:rPr>
          <w:sz w:val="16"/>
        </w:rPr>
        <w:t xml:space="preserve">. main argument </w:t>
      </w:r>
      <w:r w:rsidRPr="009B3872">
        <w:rPr>
          <w:rStyle w:val="Emphasis"/>
        </w:rPr>
        <w:t xml:space="preserve">Rising tensions </w:t>
      </w:r>
      <w:r w:rsidRPr="009B3872">
        <w:rPr>
          <w:rStyle w:val="Emphasis"/>
        </w:rPr>
        <w:lastRenderedPageBreak/>
        <w:t xml:space="preserve">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1495">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1495">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1495">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1495">
        <w:rPr>
          <w:sz w:val="16"/>
        </w:rPr>
        <w:t>take into account</w:t>
      </w:r>
      <w:proofErr w:type="gramEnd"/>
      <w:r w:rsidRPr="009B1495">
        <w:rPr>
          <w:sz w:val="16"/>
        </w:rPr>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1495">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1495">
        <w:rPr>
          <w:sz w:val="16"/>
        </w:rPr>
        <w:t xml:space="preserve">. At other times, </w:t>
      </w:r>
      <w:r w:rsidRPr="009B3872">
        <w:rPr>
          <w:rStyle w:val="StyleUnderline"/>
        </w:rPr>
        <w:t>disagreements over Chinese trade practices and U.S. military activities in the South China Sea have occasioned discord.</w:t>
      </w:r>
      <w:r w:rsidRPr="009B1495">
        <w:rPr>
          <w:sz w:val="16"/>
        </w:rPr>
        <w:t xml:space="preserve"> </w:t>
      </w:r>
      <w:r w:rsidRPr="009B3872">
        <w:rPr>
          <w:rStyle w:val="StyleUnderline"/>
        </w:rPr>
        <w:t>All these sources of conflict are genuine, but they mask the main drivers of rivalry, which are twofold</w:t>
      </w:r>
      <w:r w:rsidRPr="009B1495">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1495">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1495">
        <w:rPr>
          <w:sz w:val="16"/>
        </w:rPr>
        <w:t xml:space="preserve"> </w:t>
      </w:r>
      <w:r w:rsidRPr="009B3872">
        <w:rPr>
          <w:rStyle w:val="StyleUnderline"/>
        </w:rPr>
        <w:t>At this level, the most decisive competition will be for technological leadership</w:t>
      </w:r>
      <w:r w:rsidRPr="009B1495">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9B1495">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9B1495">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1495">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1495">
        <w:rPr>
          <w:sz w:val="16"/>
        </w:rPr>
        <w:t xml:space="preserve">.2 </w:t>
      </w:r>
      <w:r w:rsidRPr="009B3872">
        <w:rPr>
          <w:rStyle w:val="StyleUnderline"/>
        </w:rPr>
        <w:t>China’s challenge at the global systemic level, especially in the field of technology, has received less attention</w:t>
      </w:r>
      <w:r w:rsidRPr="009B1495">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1495">
        <w:rPr>
          <w:sz w:val="16"/>
        </w:rPr>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1495">
        <w:rPr>
          <w:rFonts w:eastAsia="Calibri"/>
          <w:b/>
          <w:sz w:val="16"/>
        </w:rPr>
        <w:t>.</w:t>
      </w:r>
      <w:r w:rsidRPr="009B1495">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1495">
        <w:rPr>
          <w:rFonts w:eastAsia="Calibri"/>
          <w:b/>
          <w:sz w:val="16"/>
        </w:rPr>
        <w:t>.</w:t>
      </w:r>
      <w:r w:rsidRPr="009B1495">
        <w:rPr>
          <w:sz w:val="16"/>
        </w:rPr>
        <w:t xml:space="preserve"> Under those conditions, countries throughout the world, including U.S. allies in Asia, will be </w:t>
      </w:r>
      <w:r w:rsidRPr="009B1495">
        <w:rPr>
          <w:sz w:val="16"/>
        </w:rPr>
        <w:lastRenderedPageBreak/>
        <w:t xml:space="preserve">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1495">
        <w:rPr>
          <w:sz w:val="16"/>
        </w:rPr>
        <w:t xml:space="preserve">. Accordingly, </w:t>
      </w:r>
      <w:r w:rsidRPr="009B3872">
        <w:rPr>
          <w:rStyle w:val="StyleUnderline"/>
        </w:rPr>
        <w:t>although the United States</w:t>
      </w:r>
      <w:r w:rsidRPr="009B1495">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1495">
        <w:rPr>
          <w:sz w:val="16"/>
        </w:rPr>
        <w:t xml:space="preserve">. </w:t>
      </w:r>
      <w:r w:rsidRPr="009B3872">
        <w:rPr>
          <w:rStyle w:val="StyleUnderline"/>
        </w:rPr>
        <w:t>While China clearly grasps the stakes, it is not clear that the United States does.</w:t>
      </w:r>
      <w:r w:rsidRPr="009B1495">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1495">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1495">
        <w:rPr>
          <w:sz w:val="16"/>
        </w:rPr>
        <w:t>united states</w:t>
      </w:r>
      <w:proofErr w:type="gramEnd"/>
      <w:r w:rsidRPr="009B1495">
        <w:rPr>
          <w:sz w:val="16"/>
        </w:rPr>
        <w:t xml:space="preserve"> and china </w:t>
      </w:r>
      <w:r w:rsidRPr="009B3872">
        <w:rPr>
          <w:rStyle w:val="StyleUnderline"/>
        </w:rPr>
        <w:t>Strains between China and the United States have deepened in the past few years over a proliferating array of issues</w:t>
      </w:r>
      <w:r w:rsidRPr="009B1495">
        <w:rPr>
          <w:sz w:val="16"/>
        </w:rPr>
        <w:t xml:space="preserve">. President </w:t>
      </w:r>
      <w:r w:rsidRPr="009B3872">
        <w:rPr>
          <w:rStyle w:val="StyleUnderline"/>
        </w:rPr>
        <w:t>Trump has stepped up accusations against China of unfair trade practices and inadequate pressure on North Korea.</w:t>
      </w:r>
      <w:r w:rsidRPr="009B1495">
        <w:rPr>
          <w:sz w:val="16"/>
        </w:rPr>
        <w:t xml:space="preserve"> He also provoked controversy early in his term when he floated the idea of </w:t>
      </w:r>
      <w:r w:rsidRPr="009B3872">
        <w:rPr>
          <w:rStyle w:val="StyleUnderline"/>
        </w:rPr>
        <w:t>increasing official contacts with Taiwan</w:t>
      </w:r>
      <w:r w:rsidRPr="009B1495">
        <w:rPr>
          <w:sz w:val="16"/>
        </w:rPr>
        <w:t xml:space="preserve">, which Beijing considers a renegade province.8 These </w:t>
      </w:r>
      <w:r w:rsidRPr="009B3872">
        <w:rPr>
          <w:rStyle w:val="StyleUnderline"/>
        </w:rPr>
        <w:t xml:space="preserve">disputes add to tensions that had expanded under </w:t>
      </w:r>
      <w:r w:rsidRPr="009B1495">
        <w:rPr>
          <w:sz w:val="16"/>
        </w:rPr>
        <w:t xml:space="preserve">President </w:t>
      </w:r>
      <w:r w:rsidRPr="009B3872">
        <w:rPr>
          <w:rStyle w:val="StyleUnderline"/>
        </w:rPr>
        <w:t>Obama</w:t>
      </w:r>
      <w:r w:rsidRPr="009B1495">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1495">
        <w:rPr>
          <w:sz w:val="16"/>
        </w:rPr>
        <w:t xml:space="preserve">. </w:t>
      </w:r>
      <w:r w:rsidRPr="009B3872">
        <w:rPr>
          <w:rStyle w:val="StyleUnderline"/>
        </w:rPr>
        <w:t>On the Chinese side, officials denounce the United States’ “Cold War mindset” and warn of conflict if Washington does not adjust its policies</w:t>
      </w:r>
      <w:r w:rsidRPr="009B1495">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1495">
        <w:rPr>
          <w:sz w:val="16"/>
        </w:rPr>
        <w:t xml:space="preserve">. People’s Liberation Army (PLA) deputy chief of staff Qi </w:t>
      </w:r>
      <w:proofErr w:type="spellStart"/>
      <w:r w:rsidRPr="009B1495">
        <w:rPr>
          <w:sz w:val="16"/>
        </w:rPr>
        <w:t>Jianguo</w:t>
      </w:r>
      <w:proofErr w:type="spellEnd"/>
      <w:r w:rsidRPr="009B1495">
        <w:rPr>
          <w:sz w:val="16"/>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1495">
        <w:rPr>
          <w:sz w:val="16"/>
        </w:rPr>
        <w:t>Niu</w:t>
      </w:r>
      <w:proofErr w:type="spellEnd"/>
      <w:r w:rsidRPr="009B1495">
        <w:rPr>
          <w:sz w:val="16"/>
        </w:rPr>
        <w:t xml:space="preserve"> </w:t>
      </w:r>
      <w:proofErr w:type="spellStart"/>
      <w:r w:rsidRPr="009B1495">
        <w:rPr>
          <w:sz w:val="16"/>
        </w:rPr>
        <w:t>Xinchun</w:t>
      </w:r>
      <w:proofErr w:type="spellEnd"/>
      <w:r w:rsidRPr="009B1495">
        <w:rPr>
          <w:sz w:val="16"/>
        </w:rPr>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1495">
        <w:rPr>
          <w:sz w:val="16"/>
        </w:rPr>
        <w:t xml:space="preserve"> Senior U.S. leaders have </w:t>
      </w:r>
      <w:r w:rsidRPr="009B3872">
        <w:rPr>
          <w:rStyle w:val="StyleUnderline"/>
        </w:rPr>
        <w:t>criticized “assertive” Chinese behavior, while some analysts blame Xi Jinping for pushing a more confrontational set of policies</w:t>
      </w:r>
      <w:r w:rsidRPr="009B1495">
        <w:rPr>
          <w:sz w:val="16"/>
        </w:rPr>
        <w:t xml:space="preserve">.16 </w:t>
      </w:r>
      <w:r w:rsidRPr="009B3872">
        <w:rPr>
          <w:rStyle w:val="StyleUnderline"/>
        </w:rPr>
        <w:t>Other Western observers worry that a further souring of relations could lead to conflict</w:t>
      </w:r>
      <w:r w:rsidRPr="009B1495">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9B1495">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1495">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1495">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w:t>
      </w:r>
      <w:r w:rsidRPr="009B1495">
        <w:rPr>
          <w:sz w:val="16"/>
        </w:rPr>
        <w:lastRenderedPageBreak/>
        <w:t xml:space="preserve">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1495">
        <w:rPr>
          <w:sz w:val="16"/>
        </w:rPr>
        <w:t xml:space="preserve"> for example, </w:t>
      </w:r>
      <w:r w:rsidRPr="009B3872">
        <w:rPr>
          <w:rStyle w:val="StyleUnderline"/>
        </w:rPr>
        <w:t>that</w:t>
      </w:r>
      <w:r w:rsidRPr="009B1495">
        <w:rPr>
          <w:sz w:val="16"/>
        </w:rPr>
        <w:t xml:space="preserve"> </w:t>
      </w:r>
      <w:r w:rsidRPr="009B3872">
        <w:rPr>
          <w:rStyle w:val="Emphasis"/>
        </w:rPr>
        <w:t>rivalry is perhaps the most important driver of interstate conflict</w:t>
      </w:r>
      <w:r w:rsidRPr="009B3872">
        <w:rPr>
          <w:rStyle w:val="StyleUnderline"/>
        </w:rPr>
        <w:t xml:space="preserve">. </w:t>
      </w:r>
      <w:r w:rsidRPr="009B1495">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1495">
        <w:rPr>
          <w:sz w:val="16"/>
        </w:rPr>
        <w:t xml:space="preserve">. </w:t>
      </w:r>
      <w:r w:rsidRPr="009B3872">
        <w:rPr>
          <w:rStyle w:val="StyleUnderline"/>
        </w:rPr>
        <w:t xml:space="preserve">Wars have historically tended to be fought by pairings of these states and their allies. Rivals have opposed </w:t>
      </w:r>
      <w:r w:rsidRPr="009B1495">
        <w:rPr>
          <w:sz w:val="16"/>
        </w:rPr>
        <w:t xml:space="preserve">each other in 77% of wars since 1816 and </w:t>
      </w:r>
      <w:r w:rsidRPr="009B3872">
        <w:rPr>
          <w:rStyle w:val="StyleUnderline"/>
        </w:rPr>
        <w:t>in over 90% of wars since 1945</w:t>
      </w:r>
      <w:r w:rsidRPr="009B1495">
        <w:rPr>
          <w:sz w:val="16"/>
        </w:rPr>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1495">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1495">
        <w:rPr>
          <w:sz w:val="16"/>
        </w:rPr>
        <w:t xml:space="preserve"> Rivals are also </w:t>
      </w:r>
      <w:r w:rsidRPr="009B3872">
        <w:rPr>
          <w:rStyle w:val="Emphasis"/>
        </w:rPr>
        <w:t>prone to serial militarized crises</w:t>
      </w:r>
      <w:r w:rsidRPr="009B1495">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1495">
        <w:rPr>
          <w:sz w:val="16"/>
        </w:rPr>
        <w:t xml:space="preserve">21 </w:t>
      </w:r>
      <w:r w:rsidRPr="009B3872">
        <w:rPr>
          <w:rStyle w:val="StyleUnderline"/>
        </w:rPr>
        <w:t>Rivalries do not progress in a linear direction</w:t>
      </w:r>
      <w:r w:rsidRPr="009B1495">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1495">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1495">
        <w:rPr>
          <w:sz w:val="16"/>
        </w:rPr>
        <w:t xml:space="preserve">. </w:t>
      </w:r>
      <w:r w:rsidRPr="009B3872">
        <w:rPr>
          <w:rStyle w:val="StyleUnderline"/>
        </w:rPr>
        <w:t>The dynamics of this type of strategic rivalry differ in significant ways from the far more numerous rivalries over territory</w:t>
      </w:r>
      <w:r w:rsidRPr="009B1495">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1495">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1495">
        <w:rPr>
          <w:sz w:val="16"/>
        </w:rPr>
        <w:t xml:space="preserve"> to a lesser extent</w:t>
      </w:r>
      <w:r w:rsidRPr="009B3872">
        <w:rPr>
          <w:rStyle w:val="StyleUnderline"/>
        </w:rPr>
        <w:t>, a global rivalry</w:t>
      </w:r>
      <w:r w:rsidRPr="009B1495">
        <w:rPr>
          <w:sz w:val="16"/>
        </w:rPr>
        <w:t xml:space="preserve">, </w:t>
      </w:r>
      <w:r w:rsidRPr="009B3872">
        <w:rPr>
          <w:rStyle w:val="StyleUnderline"/>
        </w:rPr>
        <w:t>but there is still considerable room for competition to expand.</w:t>
      </w:r>
      <w:r w:rsidRPr="009B1495">
        <w:rPr>
          <w:sz w:val="16"/>
        </w:rPr>
        <w:t xml:space="preserve"> The complex and overlapping nature of the disputes makes </w:t>
      </w:r>
      <w:r w:rsidRPr="009B3872">
        <w:rPr>
          <w:rStyle w:val="Emphasis"/>
        </w:rPr>
        <w:t>strategic rivalries extremely crisis- and conflict-prone</w:t>
      </w:r>
      <w:r w:rsidRPr="009B1495">
        <w:rPr>
          <w:sz w:val="16"/>
        </w:rPr>
        <w:t xml:space="preserve">. Strategic rivalries </w:t>
      </w:r>
      <w:r w:rsidRPr="009B3872">
        <w:rPr>
          <w:rStyle w:val="StyleUnderline"/>
        </w:rPr>
        <w:t>come in a grim package deal that includes strained and hostile relations, serial crises, and in some cases wars.</w:t>
      </w:r>
      <w:r w:rsidRPr="009B1495">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1495">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1495">
        <w:rPr>
          <w:sz w:val="16"/>
        </w:rPr>
        <w:lastRenderedPageBreak/>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1495">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1495">
        <w:rPr>
          <w:sz w:val="16"/>
        </w:rPr>
        <w:t>second-largest</w:t>
      </w:r>
      <w:proofErr w:type="gramEnd"/>
      <w:r w:rsidRPr="009B1495">
        <w:rPr>
          <w:sz w:val="16"/>
        </w:rPr>
        <w:t xml:space="preserve"> in the world.23 </w:t>
      </w:r>
      <w:r w:rsidRPr="009B3872">
        <w:rPr>
          <w:rStyle w:val="StyleUnderline"/>
        </w:rPr>
        <w:t xml:space="preserve">The persistence of long-standing sources of antagonism, such as the U.S. security partnership with Taiwan, has both reflected and </w:t>
      </w:r>
      <w:r w:rsidRPr="00DA7A80">
        <w:rPr>
          <w:rStyle w:val="StyleUnderline"/>
        </w:rPr>
        <w:t>aggravated a broader</w:t>
      </w:r>
      <w:r w:rsidRPr="009B3872">
        <w:rPr>
          <w:rStyle w:val="StyleUnderline"/>
        </w:rPr>
        <w:t xml:space="preserve"> competition for leadership</w:t>
      </w:r>
      <w:r w:rsidRPr="009B1495">
        <w:rPr>
          <w:sz w:val="16"/>
        </w:rPr>
        <w:t xml:space="preserve">. For its own reasons, Washington has resisted Beijing’s demands, and the result has been growing fear and distrust.24 The </w:t>
      </w:r>
      <w:r w:rsidRPr="00DA7A80">
        <w:rPr>
          <w:sz w:val="16"/>
        </w:rPr>
        <w:t xml:space="preserve">intensifying rivalry between the rising power and the status quo leader is as old as antiquity itself. Indeed, Graham Allison coined the term </w:t>
      </w:r>
      <w:r w:rsidRPr="00DA7A80">
        <w:rPr>
          <w:rStyle w:val="Emphasis"/>
        </w:rPr>
        <w:t>“Thucydides trap”</w:t>
      </w:r>
      <w:r w:rsidRPr="00DA7A80">
        <w:rPr>
          <w:rStyle w:val="StyleUnderline"/>
        </w:rPr>
        <w:t xml:space="preserve"> </w:t>
      </w:r>
      <w:r w:rsidRPr="00DA7A80">
        <w:rPr>
          <w:sz w:val="16"/>
        </w:rPr>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DA7A80">
        <w:rPr>
          <w:sz w:val="16"/>
        </w:rPr>
        <w:t>us</w:t>
      </w:r>
      <w:proofErr w:type="gramEnd"/>
      <w:r w:rsidRPr="00DA7A80">
        <w:rPr>
          <w:sz w:val="16"/>
        </w:rPr>
        <w:t xml:space="preserve">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w:t>
      </w:r>
      <w:r w:rsidRPr="009B1495">
        <w:rPr>
          <w:sz w:val="16"/>
        </w:rPr>
        <w:t xml:space="preserve"> and partnerships, principally in Asia. The United States supported Taiwan and South Korea in bitter disputes with China and its allies, North </w:t>
      </w:r>
      <w:proofErr w:type="gramStart"/>
      <w:r w:rsidRPr="009B1495">
        <w:rPr>
          <w:sz w:val="16"/>
        </w:rPr>
        <w:t>Korea</w:t>
      </w:r>
      <w:proofErr w:type="gramEnd"/>
      <w:r w:rsidRPr="009B1495">
        <w:rPr>
          <w:sz w:val="16"/>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1495">
        <w:rPr>
          <w:sz w:val="16"/>
        </w:rPr>
        <w:t xml:space="preserve"> </w:t>
      </w:r>
      <w:proofErr w:type="gramStart"/>
      <w:r w:rsidRPr="009B1495">
        <w:rPr>
          <w:sz w:val="16"/>
        </w:rPr>
        <w:t>despite the fact that</w:t>
      </w:r>
      <w:proofErr w:type="gramEnd"/>
      <w:r w:rsidRPr="009B1495">
        <w:rPr>
          <w:sz w:val="16"/>
        </w:rPr>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1495">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1495">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9B1495">
        <w:rPr>
          <w:sz w:val="16"/>
        </w:rPr>
        <w:t xml:space="preserve"> </w:t>
      </w:r>
      <w:r w:rsidRPr="009B3872">
        <w:rPr>
          <w:rStyle w:val="StyleUnderline"/>
        </w:rPr>
        <w:t>The possibility that China and the United States could find themselves in a similar struggle,</w:t>
      </w:r>
      <w:r w:rsidRPr="009B1495">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9B1495">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1495">
        <w:rPr>
          <w:sz w:val="16"/>
        </w:rPr>
        <w:t xml:space="preserve"> also </w:t>
      </w:r>
      <w:r w:rsidRPr="009B3872">
        <w:rPr>
          <w:rStyle w:val="StyleUnderline"/>
        </w:rPr>
        <w:t>seeking to revise aspects of the regional and international order that it regards as obstacles to the country’s revitalization as a great power.</w:t>
      </w:r>
      <w:r w:rsidRPr="009B1495">
        <w:rPr>
          <w:sz w:val="16"/>
        </w:rPr>
        <w:t xml:space="preserve"> </w:t>
      </w:r>
      <w:r w:rsidRPr="009B3872">
        <w:rPr>
          <w:rStyle w:val="StyleUnderline"/>
        </w:rPr>
        <w:t>The main theater of this competition for influence and leadership is the Asia-Pacific,</w:t>
      </w:r>
      <w:r w:rsidRPr="009B1495">
        <w:rPr>
          <w:sz w:val="16"/>
        </w:rPr>
        <w:t xml:space="preserve"> as it was in the Cold War</w:t>
      </w:r>
      <w:r w:rsidRPr="009B3872">
        <w:rPr>
          <w:rStyle w:val="StyleUnderline"/>
        </w:rPr>
        <w:t xml:space="preserve">, but U.S.-China rivalry increasingly is expanding globally. </w:t>
      </w:r>
      <w:r w:rsidRPr="009B1495">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1495">
        <w:rPr>
          <w:sz w:val="16"/>
        </w:rPr>
        <w:t>At</w:t>
      </w:r>
      <w:proofErr w:type="gramEnd"/>
      <w:r w:rsidRPr="009B1495">
        <w:rPr>
          <w:sz w:val="16"/>
        </w:rPr>
        <w:t xml:space="preserve"> the regional level, U.S.-China competition spans the political, economic, and military realms. Politically, the two countries have feuded over the role of liberal values and ideals, a dispute that </w:t>
      </w:r>
      <w:r w:rsidRPr="009B1495">
        <w:rPr>
          <w:sz w:val="16"/>
        </w:rPr>
        <w:lastRenderedPageBreak/>
        <w:t xml:space="preserve">widened after the 1989 Tiananmen Square massacre. However, </w:t>
      </w:r>
      <w:r w:rsidRPr="009B3872">
        <w:rPr>
          <w:rStyle w:val="StyleUnderline"/>
        </w:rPr>
        <w:t>the 1996 Taiwan Strait crisis elevated the potential threat of conflict between the two countries</w:t>
      </w:r>
      <w:r w:rsidRPr="009B1495">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1495">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1495">
        <w:rPr>
          <w:sz w:val="16"/>
        </w:rPr>
        <w:t xml:space="preserve">.28 The 2017 National Security Strategy stated, for example, that the United States upholds a “free and open Indo-Pacific.”29 </w:t>
      </w:r>
      <w:r w:rsidRPr="009B3872">
        <w:rPr>
          <w:rStyle w:val="StyleUnderline"/>
        </w:rPr>
        <w:t>Beijing</w:t>
      </w:r>
      <w:r w:rsidRPr="009B1495">
        <w:rPr>
          <w:sz w:val="16"/>
        </w:rPr>
        <w:t>, by contrast</w:t>
      </w:r>
      <w:r w:rsidRPr="009B3872">
        <w:rPr>
          <w:rStyle w:val="StyleUnderline"/>
        </w:rPr>
        <w:t>, has increased its efforts to advance a vision for a regional order premised on Chinese leadership.</w:t>
      </w:r>
      <w:r w:rsidRPr="009B1495">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1495">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1495">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1495">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1495">
        <w:rPr>
          <w:sz w:val="16"/>
        </w:rPr>
        <w:t>Organisation</w:t>
      </w:r>
      <w:proofErr w:type="spellEnd"/>
      <w:r w:rsidRPr="009B1495">
        <w:rPr>
          <w:sz w:val="16"/>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743D934F" w14:textId="79492B51" w:rsidR="00DA7A80" w:rsidRDefault="00DA7A80" w:rsidP="00DA7A80"/>
    <w:p w14:paraId="070FB8BE" w14:textId="6912F0E0" w:rsidR="00DA7A80" w:rsidRDefault="00DA7A80" w:rsidP="00DA7A80">
      <w:pPr>
        <w:pStyle w:val="Heading1"/>
      </w:pPr>
      <w:r>
        <w:lastRenderedPageBreak/>
        <w:t>NC</w:t>
      </w:r>
    </w:p>
    <w:p w14:paraId="16AF9DC4" w14:textId="5527F610" w:rsidR="00DA7A80" w:rsidRDefault="00DA7A80" w:rsidP="00DA7A80"/>
    <w:p w14:paraId="18CBAF92" w14:textId="77777777" w:rsidR="00DA7A80" w:rsidRPr="00106B94" w:rsidRDefault="00DA7A80" w:rsidP="00DA7A80">
      <w:pPr>
        <w:pStyle w:val="Heading4"/>
        <w:rPr>
          <w:rFonts w:cs="Calibri"/>
        </w:rPr>
      </w:pPr>
      <w:r w:rsidRPr="00106B94">
        <w:rPr>
          <w:rFonts w:cs="Calibri"/>
        </w:rPr>
        <w:t>The metaethic is practical reason. Prefer:</w:t>
      </w:r>
    </w:p>
    <w:p w14:paraId="48119807" w14:textId="77777777" w:rsidR="00DA7A80" w:rsidRPr="00106B94" w:rsidRDefault="00DA7A80" w:rsidP="00DA7A80"/>
    <w:p w14:paraId="660223C6" w14:textId="7358F064" w:rsidR="00DA7A80" w:rsidRPr="00106B94" w:rsidRDefault="00DA7A80" w:rsidP="00DA7A80">
      <w:pPr>
        <w:pStyle w:val="Heading4"/>
        <w:rPr>
          <w:rFonts w:cs="Calibri"/>
        </w:rPr>
      </w:pPr>
      <w:r>
        <w:rPr>
          <w:rFonts w:cs="Calibri"/>
        </w:rPr>
        <w:t>First</w:t>
      </w:r>
      <w:r w:rsidRPr="00106B94">
        <w:rPr>
          <w:rFonts w:cs="Calibri"/>
        </w:rPr>
        <w:t>, value theory – the existence of extrinsic goodness requires unconditional human worth.</w:t>
      </w:r>
    </w:p>
    <w:p w14:paraId="7B235DF5" w14:textId="77777777" w:rsidR="00DA7A80" w:rsidRPr="00106B94" w:rsidRDefault="00DA7A80" w:rsidP="00DA7A80">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16D889F3" w14:textId="77777777" w:rsidR="00DA7A80" w:rsidRPr="00106B94" w:rsidRDefault="00DA7A80" w:rsidP="00DA7A80">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0C30F231" w14:textId="77777777" w:rsidR="00DA7A80" w:rsidRPr="00106B94" w:rsidRDefault="00DA7A80" w:rsidP="00DA7A80"/>
    <w:p w14:paraId="4CC7FD25" w14:textId="2A280D94" w:rsidR="00DA7A80" w:rsidRPr="00106B94" w:rsidRDefault="00DA7A80" w:rsidP="00DA7A80">
      <w:pPr>
        <w:pStyle w:val="Heading4"/>
        <w:rPr>
          <w:rFonts w:cs="Calibri"/>
        </w:rPr>
      </w:pPr>
      <w:r>
        <w:rPr>
          <w:rFonts w:cs="Calibri"/>
        </w:rPr>
        <w:t>Second</w:t>
      </w:r>
      <w:r w:rsidRPr="00106B94">
        <w:rPr>
          <w:rFonts w:cs="Calibri"/>
        </w:rPr>
        <w:t>, practical reason – ethical principles must be derived from the structure of reason:</w:t>
      </w:r>
    </w:p>
    <w:p w14:paraId="2F4748E3" w14:textId="77777777" w:rsidR="00DA7A80" w:rsidRPr="00106B94" w:rsidRDefault="00DA7A80" w:rsidP="00DA7A80"/>
    <w:p w14:paraId="5CC3FB23" w14:textId="77777777" w:rsidR="00DA7A80" w:rsidRPr="00106B94" w:rsidRDefault="00DA7A80" w:rsidP="00DA7A80">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5866346" w14:textId="77777777" w:rsidR="00DA7A80" w:rsidRPr="00106B94" w:rsidRDefault="00DA7A80" w:rsidP="00DA7A80"/>
    <w:p w14:paraId="6F9B7468" w14:textId="77777777" w:rsidR="00DA7A80" w:rsidRDefault="00DA7A80" w:rsidP="00DA7A80">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9CD9CE9" w14:textId="77777777" w:rsidR="00DA7A80" w:rsidRDefault="00DA7A80" w:rsidP="00DA7A80"/>
    <w:p w14:paraId="20097C79" w14:textId="7B8E1659" w:rsidR="00DA7A80" w:rsidRDefault="00DA7A80" w:rsidP="00DA7A80">
      <w:pPr>
        <w:pStyle w:val="Heading4"/>
        <w:rPr>
          <w:b w:val="0"/>
          <w:bCs w:val="0"/>
        </w:rPr>
      </w:pPr>
      <w:r>
        <w:t>Third</w:t>
      </w:r>
      <w:r>
        <w:t xml:space="preserve">, epistemology – </w:t>
      </w:r>
      <w:r>
        <w:rPr>
          <w:b w:val="0"/>
          <w:bCs w:val="0"/>
        </w:rPr>
        <w:t xml:space="preserve">ethics must begin a priori, meaning they can’t be derived from our experience. </w:t>
      </w:r>
    </w:p>
    <w:p w14:paraId="26F90207" w14:textId="77777777" w:rsidR="00DA7A80" w:rsidRDefault="00DA7A80" w:rsidP="00DA7A80"/>
    <w:p w14:paraId="39CF98BD" w14:textId="5AFBF432" w:rsidR="00DA7A80" w:rsidRPr="00627915" w:rsidRDefault="00DA7A80" w:rsidP="00DA7A80">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w:t>
      </w:r>
      <w:r w:rsidR="0085427E">
        <w:rPr>
          <w:b w:val="0"/>
          <w:bCs w:val="0"/>
        </w:rPr>
        <w:t>e</w:t>
      </w:r>
      <w:r w:rsidRPr="00E228C1">
        <w:rPr>
          <w:b w:val="0"/>
          <w:bCs w:val="0"/>
        </w:rPr>
        <w:t xml:space="preserve">; we need to be able to </w:t>
      </w:r>
      <w:r>
        <w:rPr>
          <w:b w:val="0"/>
          <w:bCs w:val="0"/>
        </w:rPr>
        <w:t>construct</w:t>
      </w:r>
      <w:r w:rsidRPr="00E228C1">
        <w:rPr>
          <w:b w:val="0"/>
          <w:bCs w:val="0"/>
        </w:rPr>
        <w:t xml:space="preserve"> space through our minds. </w:t>
      </w:r>
      <w:r>
        <w:rPr>
          <w:b w:val="0"/>
          <w:bCs w:val="0"/>
        </w:rPr>
        <w:t xml:space="preserve"> </w:t>
      </w:r>
    </w:p>
    <w:p w14:paraId="6C236E76" w14:textId="77777777" w:rsidR="00DA7A80" w:rsidRDefault="00DA7A80" w:rsidP="00DA7A80"/>
    <w:p w14:paraId="2651A2F9" w14:textId="77777777" w:rsidR="00DA7A80" w:rsidRDefault="00DA7A80" w:rsidP="00DA7A80">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24E5F8E9" w14:textId="77777777" w:rsidR="00DA7A80" w:rsidRDefault="00DA7A80" w:rsidP="00DA7A80"/>
    <w:p w14:paraId="258ABCF1" w14:textId="77777777" w:rsidR="00DA7A80" w:rsidRPr="00DA1ED3" w:rsidRDefault="00DA7A80" w:rsidP="00DA7A80">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67F292A" w14:textId="77777777" w:rsidR="00DA7A80" w:rsidRPr="001C018F" w:rsidRDefault="00DA7A80" w:rsidP="00DA7A80"/>
    <w:p w14:paraId="675B1243" w14:textId="77777777" w:rsidR="00DA7A80" w:rsidRPr="00106B94" w:rsidRDefault="00DA7A80" w:rsidP="00DA7A80">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2BD884A9" w14:textId="77777777" w:rsidR="00DA7A80" w:rsidRPr="00106B94" w:rsidRDefault="00DA7A80" w:rsidP="00DA7A80"/>
    <w:p w14:paraId="2C660596" w14:textId="77777777" w:rsidR="00DA7A80" w:rsidRPr="00106B94" w:rsidRDefault="00DA7A80" w:rsidP="00DA7A80">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60F11C30" w14:textId="77777777" w:rsidR="00DA7A80" w:rsidRPr="00106B94" w:rsidRDefault="00DA7A80" w:rsidP="00DA7A80"/>
    <w:p w14:paraId="1CD34F55" w14:textId="77777777" w:rsidR="00DA7A80" w:rsidRPr="00106B94" w:rsidRDefault="00DA7A80" w:rsidP="00DA7A80">
      <w:pPr>
        <w:pStyle w:val="Heading4"/>
        <w:rPr>
          <w:rFonts w:cs="Calibri"/>
        </w:rPr>
      </w:pPr>
      <w:r w:rsidRPr="00106B94">
        <w:rPr>
          <w:rFonts w:cs="Calibri"/>
        </w:rPr>
        <w:t>Thus, the standard is respecting freedom.</w:t>
      </w:r>
    </w:p>
    <w:p w14:paraId="719726F3" w14:textId="77777777" w:rsidR="00DA7A80" w:rsidRPr="00106B94" w:rsidRDefault="00DA7A80" w:rsidP="00DA7A80"/>
    <w:p w14:paraId="4EBE2586" w14:textId="77777777" w:rsidR="00DA7A80" w:rsidRPr="00106B94" w:rsidRDefault="00DA7A80" w:rsidP="00DA7A80">
      <w:pPr>
        <w:pStyle w:val="Heading4"/>
        <w:rPr>
          <w:rFonts w:cs="Calibri"/>
        </w:rPr>
      </w:pPr>
      <w:r w:rsidRPr="00106B94">
        <w:rPr>
          <w:rFonts w:cs="Calibri"/>
        </w:rPr>
        <w:t>Impact calc – </w:t>
      </w:r>
    </w:p>
    <w:p w14:paraId="7048F610" w14:textId="77777777" w:rsidR="00DA7A80" w:rsidRPr="00106B94" w:rsidRDefault="00DA7A80" w:rsidP="00DA7A80"/>
    <w:p w14:paraId="3A14BB66" w14:textId="0BACF6F8" w:rsidR="00DA7A80" w:rsidRPr="00106B94" w:rsidRDefault="000947D0" w:rsidP="00DA7A80">
      <w:pPr>
        <w:pStyle w:val="Heading4"/>
        <w:rPr>
          <w:rFonts w:cs="Calibri"/>
        </w:rPr>
      </w:pPr>
      <w:r>
        <w:rPr>
          <w:rFonts w:cs="Calibri"/>
        </w:rPr>
        <w:t>1</w:t>
      </w:r>
      <w:r w:rsidR="00DA7A80" w:rsidRPr="00106B94">
        <w:rPr>
          <w:rFonts w:cs="Calibri"/>
        </w:rPr>
        <w:t>] There is an act-omission distinction –</w:t>
      </w:r>
    </w:p>
    <w:p w14:paraId="48660DFF" w14:textId="058B3C8C" w:rsidR="00DA7A80" w:rsidRPr="00106B94" w:rsidRDefault="00DA7A80" w:rsidP="00DA7A80">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0E33D697" w14:textId="77777777" w:rsidR="00DA7A80" w:rsidRPr="00106B94" w:rsidRDefault="00DA7A80" w:rsidP="00DA7A80"/>
    <w:p w14:paraId="2A263044" w14:textId="77777777" w:rsidR="00DA7A80" w:rsidRPr="00106B94" w:rsidRDefault="00DA7A80" w:rsidP="00DA7A80">
      <w:pPr>
        <w:pStyle w:val="Heading4"/>
        <w:rPr>
          <w:rFonts w:cs="Calibri"/>
        </w:rPr>
      </w:pPr>
      <w:r w:rsidRPr="00106B94">
        <w:rPr>
          <w:rFonts w:cs="Calibri"/>
        </w:rPr>
        <w:t xml:space="preserve">Negate – </w:t>
      </w:r>
    </w:p>
    <w:p w14:paraId="16166FE8" w14:textId="77777777" w:rsidR="00DA7A80" w:rsidRPr="00106B94" w:rsidRDefault="00DA7A80" w:rsidP="00DA7A80"/>
    <w:p w14:paraId="75CFCA87" w14:textId="77777777" w:rsidR="00DA7A80" w:rsidRPr="00106B94" w:rsidRDefault="00DA7A80" w:rsidP="00DA7A80">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3F99A689" w14:textId="77777777" w:rsidR="00DA7A80" w:rsidRPr="00106B94" w:rsidRDefault="00DA7A80" w:rsidP="00DA7A80">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46"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0496BB9A" w14:textId="77777777" w:rsidR="00DA7A80" w:rsidRPr="00106B94" w:rsidRDefault="00DA7A80" w:rsidP="00DA7A80">
      <w:pPr>
        <w:rPr>
          <w:sz w:val="16"/>
        </w:rPr>
      </w:pPr>
      <w:r w:rsidRPr="00106B94">
        <w:rPr>
          <w:sz w:val="16"/>
        </w:rPr>
        <w:lastRenderedPageBreak/>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25A7B0A7" w14:textId="77777777" w:rsidR="00DA7A80" w:rsidRPr="00106B94" w:rsidRDefault="00DA7A80" w:rsidP="00DA7A80">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2D30C8DE" w14:textId="77777777" w:rsidR="00DA7A80" w:rsidRPr="00106B94" w:rsidRDefault="00DA7A80" w:rsidP="00DA7A80">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79179568" w14:textId="25DEE76A" w:rsidR="00DA7A80" w:rsidRDefault="00DA7A80" w:rsidP="00DA7A80"/>
    <w:sectPr w:rsidR="00DA7A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65D68"/>
    <w:multiLevelType w:val="hybridMultilevel"/>
    <w:tmpl w:val="967CA6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7D0"/>
    <w:rsid w:val="00094DEC"/>
    <w:rsid w:val="000A2D8A"/>
    <w:rsid w:val="000D26A6"/>
    <w:rsid w:val="000D2B90"/>
    <w:rsid w:val="000D6ED8"/>
    <w:rsid w:val="000D717B"/>
    <w:rsid w:val="000D7507"/>
    <w:rsid w:val="000F4131"/>
    <w:rsid w:val="000F733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46B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0173"/>
    <w:rsid w:val="003F2452"/>
    <w:rsid w:val="003F41EA"/>
    <w:rsid w:val="003F7337"/>
    <w:rsid w:val="003F7DF0"/>
    <w:rsid w:val="004039AF"/>
    <w:rsid w:val="00407AFF"/>
    <w:rsid w:val="0041155D"/>
    <w:rsid w:val="00414C21"/>
    <w:rsid w:val="004170BF"/>
    <w:rsid w:val="004270E3"/>
    <w:rsid w:val="004348DC"/>
    <w:rsid w:val="00434921"/>
    <w:rsid w:val="00442018"/>
    <w:rsid w:val="00446567"/>
    <w:rsid w:val="00447B10"/>
    <w:rsid w:val="00452EE4"/>
    <w:rsid w:val="00452F0B"/>
    <w:rsid w:val="004536D6"/>
    <w:rsid w:val="00457224"/>
    <w:rsid w:val="00472AD6"/>
    <w:rsid w:val="0047482C"/>
    <w:rsid w:val="00475436"/>
    <w:rsid w:val="0048047E"/>
    <w:rsid w:val="00482AF9"/>
    <w:rsid w:val="00496BB2"/>
    <w:rsid w:val="004A48D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AEE"/>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1B9"/>
    <w:rsid w:val="006D6AED"/>
    <w:rsid w:val="006E6D0B"/>
    <w:rsid w:val="006F126E"/>
    <w:rsid w:val="006F1B51"/>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EF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412"/>
    <w:rsid w:val="00834842"/>
    <w:rsid w:val="00840E7B"/>
    <w:rsid w:val="008536AF"/>
    <w:rsid w:val="00853D40"/>
    <w:rsid w:val="0085427E"/>
    <w:rsid w:val="008564FC"/>
    <w:rsid w:val="00856BEE"/>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85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56CAC"/>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FCA"/>
    <w:rsid w:val="00C81619"/>
    <w:rsid w:val="00CA013C"/>
    <w:rsid w:val="00CA6D6D"/>
    <w:rsid w:val="00CC7A4E"/>
    <w:rsid w:val="00CD1359"/>
    <w:rsid w:val="00CD4C83"/>
    <w:rsid w:val="00CD5F98"/>
    <w:rsid w:val="00CE7830"/>
    <w:rsid w:val="00D01EDC"/>
    <w:rsid w:val="00D078AA"/>
    <w:rsid w:val="00D10058"/>
    <w:rsid w:val="00D11978"/>
    <w:rsid w:val="00D15E30"/>
    <w:rsid w:val="00D16129"/>
    <w:rsid w:val="00D21DA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97E60"/>
    <w:rsid w:val="00DA7A80"/>
    <w:rsid w:val="00DB2337"/>
    <w:rsid w:val="00DB5F87"/>
    <w:rsid w:val="00DB699B"/>
    <w:rsid w:val="00DB6B7A"/>
    <w:rsid w:val="00DC0376"/>
    <w:rsid w:val="00DC099B"/>
    <w:rsid w:val="00DC2BE5"/>
    <w:rsid w:val="00DD116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056"/>
    <w:rsid w:val="00ED7561"/>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42B2"/>
    <w:rsid w:val="00F871AA"/>
    <w:rsid w:val="00F94060"/>
    <w:rsid w:val="00FA56F6"/>
    <w:rsid w:val="00FB329D"/>
    <w:rsid w:val="00FB48D0"/>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2845F"/>
  <w14:defaultImageDpi w14:val="300"/>
  <w15:docId w15:val="{417CE210-BE1C-5442-9303-FCB9D7E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A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7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A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7A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DA7A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A80"/>
  </w:style>
  <w:style w:type="character" w:customStyle="1" w:styleId="Heading1Char">
    <w:name w:val="Heading 1 Char"/>
    <w:aliases w:val="Pocket Char"/>
    <w:basedOn w:val="DefaultParagraphFont"/>
    <w:link w:val="Heading1"/>
    <w:uiPriority w:val="9"/>
    <w:rsid w:val="00DA7A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A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7A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DA7A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7A80"/>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DA7A80"/>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DA7A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A7A80"/>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C"/>
    <w:basedOn w:val="DefaultParagraphFont"/>
    <w:link w:val="Card"/>
    <w:uiPriority w:val="99"/>
    <w:unhideWhenUsed/>
    <w:rsid w:val="00DA7A80"/>
    <w:rPr>
      <w:color w:val="auto"/>
      <w:u w:val="none"/>
    </w:rPr>
  </w:style>
  <w:style w:type="paragraph" w:styleId="DocumentMap">
    <w:name w:val="Document Map"/>
    <w:basedOn w:val="Normal"/>
    <w:link w:val="DocumentMapChar"/>
    <w:uiPriority w:val="99"/>
    <w:semiHidden/>
    <w:unhideWhenUsed/>
    <w:rsid w:val="00DA7A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A7A80"/>
    <w:rPr>
      <w:rFonts w:ascii="Lucida Grande" w:hAnsi="Lucida Grande" w:cs="Lucida Grande"/>
      <w:sz w:val="22"/>
    </w:rPr>
  </w:style>
  <w:style w:type="paragraph" w:customStyle="1" w:styleId="textbold">
    <w:name w:val="text bold"/>
    <w:basedOn w:val="Normal"/>
    <w:link w:val="Emphasis"/>
    <w:uiPriority w:val="20"/>
    <w:qFormat/>
    <w:rsid w:val="00DA7A8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DA7A8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DA7A80"/>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DA7A8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DA7A80"/>
    <w:pPr>
      <w:ind w:left="288"/>
    </w:pPr>
  </w:style>
  <w:style w:type="character" w:customStyle="1" w:styleId="CardIndentedChar">
    <w:name w:val="Card (Indented) Char"/>
    <w:basedOn w:val="DefaultParagraphFont"/>
    <w:link w:val="CardIndented"/>
    <w:rsid w:val="00DA7A80"/>
    <w:rPr>
      <w:rFonts w:ascii="Calibri" w:hAnsi="Calibri" w:cs="Calibri"/>
      <w:sz w:val="22"/>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A7A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DA7A80"/>
    <w:pPr>
      <w:spacing w:before="100" w:beforeAutospacing="1" w:after="100" w:afterAutospacing="1"/>
    </w:pPr>
  </w:style>
  <w:style w:type="paragraph" w:customStyle="1" w:styleId="p">
    <w:name w:val="p"/>
    <w:basedOn w:val="Normal"/>
    <w:rsid w:val="00DA7A8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8011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blog.petrieflom.law.harvard.edu/2021/05/07/wto-waiver-intellectual-property-covid/"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beneficiary"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www.scielo.br/j/trans/a/rLfb3yPN3p4KPsYpxp8LQCp/?format=pdf&amp;lang=en)*brack"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17</Pages>
  <Words>9721</Words>
  <Characters>55411</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28</cp:revision>
  <dcterms:created xsi:type="dcterms:W3CDTF">2021-10-15T20:20:00Z</dcterms:created>
  <dcterms:modified xsi:type="dcterms:W3CDTF">2021-10-15T21:57:00Z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