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D3358" w14:textId="71C261F1" w:rsidR="00E42E4C" w:rsidRDefault="001C2914" w:rsidP="001C2914">
      <w:pPr>
        <w:pStyle w:val="Heading1"/>
      </w:pPr>
      <w:r>
        <w:t>Apple Valley R4</w:t>
      </w:r>
    </w:p>
    <w:p w14:paraId="49344DB7" w14:textId="615BF75D" w:rsidR="001C2914" w:rsidRDefault="001C2914" w:rsidP="001C2914"/>
    <w:p w14:paraId="202DA12D" w14:textId="66A766D7" w:rsidR="004E4940" w:rsidRDefault="004E4940" w:rsidP="004E4940">
      <w:pPr>
        <w:pStyle w:val="Heading1"/>
      </w:pPr>
      <w:r>
        <w:lastRenderedPageBreak/>
        <w:t>K</w:t>
      </w:r>
    </w:p>
    <w:p w14:paraId="3F212FFB" w14:textId="7060FB8F" w:rsidR="004E4940" w:rsidRDefault="004E4940" w:rsidP="004E4940"/>
    <w:p w14:paraId="2D3194C8" w14:textId="77777777" w:rsidR="00C7365C" w:rsidRDefault="00C7365C" w:rsidP="00C7365C">
      <w:pPr>
        <w:pStyle w:val="Heading2"/>
      </w:pPr>
      <w:r>
        <w:lastRenderedPageBreak/>
        <w:t>K</w:t>
      </w:r>
    </w:p>
    <w:p w14:paraId="62258722" w14:textId="77777777" w:rsidR="00C7365C" w:rsidRPr="007F1C37" w:rsidRDefault="00C7365C" w:rsidP="00C7365C"/>
    <w:p w14:paraId="54BE1252" w14:textId="77777777" w:rsidR="00C7365C" w:rsidRPr="002B7F60" w:rsidRDefault="00C7365C" w:rsidP="00C7365C">
      <w:pPr>
        <w:pStyle w:val="Heading4"/>
        <w:rPr>
          <w:sz w:val="24"/>
        </w:rPr>
      </w:pPr>
      <w:r w:rsidRPr="002B7F60">
        <w:t>Legitimizing the right to strike enables the state to have a monopoly on violence</w:t>
      </w:r>
      <w:r>
        <w:t xml:space="preserve"> shutting down any possibility of change.</w:t>
      </w:r>
    </w:p>
    <w:p w14:paraId="1AD1AE01" w14:textId="77777777" w:rsidR="00C7365C" w:rsidRPr="002B7F60" w:rsidRDefault="00C7365C" w:rsidP="00C7365C">
      <w:pPr>
        <w:spacing w:before="20" w:after="180"/>
        <w:rPr>
          <w:rFonts w:eastAsia="Times New Roman"/>
          <w:sz w:val="24"/>
        </w:rPr>
      </w:pPr>
      <w:proofErr w:type="spellStart"/>
      <w:r w:rsidRPr="002B7F60">
        <w:rPr>
          <w:rStyle w:val="Style13ptBold"/>
        </w:rPr>
        <w:t>Crépon</w:t>
      </w:r>
      <w:proofErr w:type="spellEnd"/>
      <w:r w:rsidRPr="002B7F60">
        <w:rPr>
          <w:rStyle w:val="Style13ptBold"/>
        </w:rPr>
        <w:t>, 19</w:t>
      </w:r>
      <w:r w:rsidRPr="002B7F60">
        <w:rPr>
          <w:rFonts w:eastAsia="Times New Roman"/>
          <w:color w:val="000000"/>
          <w:szCs w:val="22"/>
        </w:rPr>
        <w:t xml:space="preserve"> (Marc </w:t>
      </w:r>
      <w:proofErr w:type="spellStart"/>
      <w:r w:rsidRPr="002B7F60">
        <w:rPr>
          <w:rFonts w:eastAsia="Times New Roman"/>
          <w:color w:val="000000"/>
          <w:szCs w:val="22"/>
        </w:rPr>
        <w:t>Crépon</w:t>
      </w:r>
      <w:proofErr w:type="spellEnd"/>
      <w:r w:rsidRPr="002B7F60">
        <w:rPr>
          <w:rFonts w:eastAsia="Times New Roman"/>
          <w:color w:val="000000"/>
          <w:szCs w:val="22"/>
        </w:rPr>
        <w:t xml:space="preserve">, Marc </w:t>
      </w:r>
      <w:proofErr w:type="spellStart"/>
      <w:r w:rsidRPr="002B7F60">
        <w:rPr>
          <w:rFonts w:eastAsia="Times New Roman"/>
          <w:color w:val="000000"/>
          <w:szCs w:val="22"/>
        </w:rPr>
        <w:t>Crépon</w:t>
      </w:r>
      <w:proofErr w:type="spellEnd"/>
      <w:r w:rsidRPr="002B7F60">
        <w:rPr>
          <w:rFonts w:eastAsia="Times New Roman"/>
          <w:color w:val="000000"/>
          <w:szCs w:val="22"/>
        </w:rPr>
        <w:t xml:space="preserve"> (born 30 March 1962) is a French philosopher and academic who writes on the subject of languages and communities in the French and German philosophies and contemporary political and moral philosophy.[1] He has also translated works by philosophers such as Nietzsche, Franz Rosenzweig and Leibniz., August 2019, accessed on 6-28-2021, Google Docs, "The Right to Strike and Legal War in Walter Benjamin's "Toward the Critique of Violence"", DOI 10.1215/26410478-7708331)//</w:t>
      </w:r>
      <w:proofErr w:type="spellStart"/>
      <w:r w:rsidRPr="002B7F60">
        <w:rPr>
          <w:rFonts w:eastAsia="Times New Roman"/>
          <w:color w:val="000000"/>
          <w:szCs w:val="22"/>
        </w:rPr>
        <w:t>st</w:t>
      </w:r>
      <w:proofErr w:type="spellEnd"/>
    </w:p>
    <w:p w14:paraId="790D2A83" w14:textId="77777777" w:rsidR="00C7365C" w:rsidRPr="002B7F60" w:rsidRDefault="00C7365C" w:rsidP="00C7365C">
      <w:pPr>
        <w:spacing w:after="0"/>
        <w:rPr>
          <w:rFonts w:eastAsia="Times New Roman"/>
          <w:sz w:val="24"/>
        </w:rPr>
      </w:pPr>
      <w:r w:rsidRPr="002B7F60">
        <w:rPr>
          <w:rFonts w:eastAsia="Times New Roman"/>
          <w:color w:val="000000"/>
          <w:sz w:val="16"/>
          <w:szCs w:val="16"/>
        </w:rPr>
        <w:t>If we wish to understand how the question of the right to strike arises for Walter Benjamin in the seventh paragraph of his essay “</w:t>
      </w:r>
      <w:proofErr w:type="spellStart"/>
      <w:r w:rsidRPr="002B7F60">
        <w:rPr>
          <w:rFonts w:eastAsia="Times New Roman"/>
          <w:color w:val="000000"/>
          <w:sz w:val="16"/>
          <w:szCs w:val="16"/>
        </w:rPr>
        <w:t>Zur</w:t>
      </w:r>
      <w:proofErr w:type="spellEnd"/>
      <w:r w:rsidRPr="002B7F60">
        <w:rPr>
          <w:rFonts w:eastAsia="Times New Roman"/>
          <w:color w:val="000000"/>
          <w:sz w:val="16"/>
          <w:szCs w:val="16"/>
        </w:rPr>
        <w:t xml:space="preserve"> Kritik der </w:t>
      </w:r>
      <w:proofErr w:type="spellStart"/>
      <w:r w:rsidRPr="002B7F60">
        <w:rPr>
          <w:rFonts w:eastAsia="Times New Roman"/>
          <w:color w:val="000000"/>
          <w:sz w:val="16"/>
          <w:szCs w:val="16"/>
        </w:rPr>
        <w:t>Gewalt</w:t>
      </w:r>
      <w:proofErr w:type="spellEnd"/>
      <w:r w:rsidRPr="002B7F60">
        <w:rPr>
          <w:rFonts w:eastAsia="Times New Roman"/>
          <w:color w:val="000000"/>
          <w:sz w:val="16"/>
          <w:szCs w:val="16"/>
        </w:rPr>
        <w:t xml:space="preserve">,” it is important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 Benjamin responds to this dogmatic thesis with the following hypothesis, arguably one of his most important reflections: “To counter it, one would perhaps have to consider the surprising possibility that law’s interest in monopolizing violence vis-à-vis the individual is explained by the intention not of preserving legal ends, but rather of preserving law itself. [This is the possibility] that </w:t>
      </w:r>
      <w:r w:rsidRPr="002B7F60">
        <w:rPr>
          <w:rFonts w:eastAsia="Times New Roman"/>
          <w:b/>
          <w:bCs/>
          <w:color w:val="000000"/>
          <w:sz w:val="24"/>
          <w:u w:val="single"/>
          <w:shd w:val="clear" w:color="auto" w:fill="00FBFF"/>
        </w:rPr>
        <w:t>violence</w:t>
      </w:r>
      <w:r w:rsidRPr="002B7F60">
        <w:rPr>
          <w:rFonts w:eastAsia="Times New Roman"/>
          <w:b/>
          <w:bCs/>
          <w:color w:val="000000"/>
          <w:sz w:val="24"/>
          <w:u w:val="single"/>
        </w:rPr>
        <w:t>, when it does not lie in the hands of law,</w:t>
      </w:r>
      <w:r w:rsidRPr="002B7F60">
        <w:rPr>
          <w:rFonts w:eastAsia="Times New Roman"/>
          <w:b/>
          <w:bCs/>
          <w:color w:val="000000"/>
          <w:sz w:val="24"/>
          <w:u w:val="single"/>
          <w:shd w:val="clear" w:color="auto" w:fill="00FBFF"/>
        </w:rPr>
        <w:t xml:space="preserve"> poses a danger to law</w:t>
      </w:r>
      <w:r w:rsidRPr="002B7F60">
        <w:rPr>
          <w:rFonts w:eastAsia="Times New Roman"/>
          <w:b/>
          <w:bCs/>
          <w:color w:val="000000"/>
          <w:sz w:val="24"/>
          <w:u w:val="single"/>
        </w:rPr>
        <w:t xml:space="preserve">, not by virtue of the ends that it may pursue but </w:t>
      </w:r>
      <w:r w:rsidRPr="002B7F60">
        <w:rPr>
          <w:rFonts w:eastAsia="Times New Roman"/>
          <w:b/>
          <w:bCs/>
          <w:color w:val="000000"/>
          <w:sz w:val="24"/>
          <w:u w:val="single"/>
          <w:shd w:val="clear" w:color="auto" w:fill="00FBFF"/>
        </w:rPr>
        <w:t xml:space="preserve">by virtue of its </w:t>
      </w:r>
      <w:r w:rsidRPr="002B7F60">
        <w:rPr>
          <w:rFonts w:eastAsia="Times New Roman"/>
          <w:b/>
          <w:bCs/>
          <w:color w:val="000000"/>
          <w:sz w:val="24"/>
          <w:u w:val="single"/>
        </w:rPr>
        <w:t xml:space="preserve">mere </w:t>
      </w:r>
      <w:r w:rsidRPr="002B7F60">
        <w:rPr>
          <w:rFonts w:eastAsia="Times New Roman"/>
          <w:b/>
          <w:bCs/>
          <w:color w:val="000000"/>
          <w:sz w:val="24"/>
          <w:u w:val="single"/>
          <w:shd w:val="clear" w:color="auto" w:fill="00FBFF"/>
        </w:rPr>
        <w:t>existence outside of law</w:t>
      </w:r>
      <w:r w:rsidRPr="002B7F60">
        <w:rPr>
          <w:rFonts w:eastAsia="Times New Roman"/>
          <w:b/>
          <w:bCs/>
          <w:color w:val="000000"/>
          <w:sz w:val="24"/>
          <w:u w:val="single"/>
        </w:rPr>
        <w:t>.</w:t>
      </w:r>
      <w:r w:rsidRPr="002B7F60">
        <w:rPr>
          <w:rFonts w:eastAsia="Times New Roman"/>
          <w:color w:val="000000"/>
          <w:sz w:val="16"/>
          <w:szCs w:val="16"/>
        </w:rPr>
        <w:t xml:space="preserve">”1 In other words, </w:t>
      </w:r>
      <w:r w:rsidRPr="002B7F60">
        <w:rPr>
          <w:rFonts w:eastAsia="Times New Roman"/>
          <w:b/>
          <w:bCs/>
          <w:color w:val="000000"/>
          <w:sz w:val="24"/>
          <w:u w:val="single"/>
          <w:shd w:val="clear" w:color="auto" w:fill="00FBFF"/>
        </w:rPr>
        <w:t>nothing would endanger the law more than</w:t>
      </w:r>
      <w:r w:rsidRPr="002B7F60">
        <w:rPr>
          <w:rFonts w:eastAsia="Times New Roman"/>
          <w:color w:val="000000"/>
          <w:sz w:val="16"/>
          <w:szCs w:val="16"/>
        </w:rPr>
        <w:t xml:space="preserve"> the possibility of </w:t>
      </w:r>
      <w:r w:rsidRPr="002B7F60">
        <w:rPr>
          <w:rFonts w:eastAsia="Times New Roman"/>
          <w:b/>
          <w:bCs/>
          <w:color w:val="000000"/>
          <w:sz w:val="24"/>
          <w:u w:val="single"/>
          <w:shd w:val="clear" w:color="auto" w:fill="00FBFF"/>
        </w:rPr>
        <w:t>its authority being contested by</w:t>
      </w:r>
      <w:r w:rsidRPr="002B7F60">
        <w:rPr>
          <w:rFonts w:eastAsia="Times New Roman"/>
          <w:b/>
          <w:bCs/>
          <w:color w:val="000000"/>
          <w:sz w:val="24"/>
          <w:u w:val="single"/>
        </w:rPr>
        <w:t xml:space="preserve"> a </w:t>
      </w:r>
      <w:r w:rsidRPr="002B7F60">
        <w:rPr>
          <w:rFonts w:eastAsia="Times New Roman"/>
          <w:b/>
          <w:bCs/>
          <w:color w:val="000000"/>
          <w:sz w:val="24"/>
          <w:u w:val="single"/>
          <w:shd w:val="clear" w:color="auto" w:fill="00FBFF"/>
        </w:rPr>
        <w:t>violence</w:t>
      </w:r>
      <w:r w:rsidRPr="002B7F60">
        <w:rPr>
          <w:rFonts w:eastAsia="Times New Roman"/>
          <w:b/>
          <w:bCs/>
          <w:color w:val="000000"/>
          <w:sz w:val="24"/>
          <w:u w:val="single"/>
        </w:rPr>
        <w:t xml:space="preserve"> over </w:t>
      </w:r>
      <w:r w:rsidRPr="002B7F60">
        <w:rPr>
          <w:rFonts w:eastAsia="Times New Roman"/>
          <w:b/>
          <w:bCs/>
          <w:color w:val="000000"/>
          <w:sz w:val="24"/>
          <w:u w:val="single"/>
          <w:shd w:val="clear" w:color="auto" w:fill="00FBFF"/>
        </w:rPr>
        <w:t>which it has no control</w:t>
      </w:r>
      <w:r w:rsidRPr="002B7F60">
        <w:rPr>
          <w:rFonts w:eastAsia="Times New Roman"/>
          <w:color w:val="000000"/>
          <w:sz w:val="16"/>
          <w:szCs w:val="16"/>
        </w:rPr>
        <w:t xml:space="preserve">. The function of </w:t>
      </w:r>
      <w:r w:rsidRPr="002B7F60">
        <w:rPr>
          <w:rFonts w:eastAsia="Times New Roman"/>
          <w:b/>
          <w:bCs/>
          <w:color w:val="000000"/>
          <w:sz w:val="24"/>
          <w:u w:val="single"/>
        </w:rPr>
        <w:t>the law would therefore</w:t>
      </w:r>
      <w:r w:rsidRPr="002B7F60">
        <w:rPr>
          <w:rFonts w:eastAsia="Times New Roman"/>
          <w:color w:val="000000"/>
          <w:sz w:val="16"/>
          <w:szCs w:val="16"/>
        </w:rPr>
        <w:t xml:space="preserve"> be, first and foremost, to </w:t>
      </w:r>
      <w:r w:rsidRPr="002B7F60">
        <w:rPr>
          <w:rFonts w:eastAsia="Times New Roman"/>
          <w:b/>
          <w:bCs/>
          <w:color w:val="000000"/>
          <w:sz w:val="24"/>
          <w:u w:val="single"/>
        </w:rPr>
        <w:t>contain violence within its own boundaries.</w:t>
      </w:r>
      <w:r w:rsidRPr="002B7F60">
        <w:rPr>
          <w:rFonts w:eastAsia="Times New Roman"/>
          <w:color w:val="000000"/>
          <w:sz w:val="16"/>
          <w:szCs w:val="16"/>
        </w:rPr>
        <w:t xml:space="preserve"> It is in this context that, to demonstrate this surprising hypothesis, Benjamin invokes two examples: the right to strike guaranteed by the state and the law of war. Let us return to the place that the right to strike occupies within </w:t>
      </w:r>
      <w:r w:rsidRPr="002B7F60">
        <w:rPr>
          <w:rFonts w:eastAsia="Times New Roman"/>
          <w:b/>
          <w:bCs/>
          <w:color w:val="000000"/>
          <w:sz w:val="24"/>
          <w:u w:val="single"/>
        </w:rPr>
        <w:t>class struggle.</w:t>
      </w:r>
      <w:r w:rsidRPr="002B7F60">
        <w:rPr>
          <w:rFonts w:eastAsia="Times New Roman"/>
          <w:color w:val="000000"/>
          <w:sz w:val="16"/>
          <w:szCs w:val="16"/>
        </w:rPr>
        <w:t xml:space="preserve"> To begin with, the very idea of such a struggle </w:t>
      </w:r>
      <w:r w:rsidRPr="002B7F60">
        <w:rPr>
          <w:rFonts w:eastAsia="Times New Roman"/>
          <w:b/>
          <w:bCs/>
          <w:color w:val="000000"/>
          <w:sz w:val="24"/>
          <w:u w:val="single"/>
        </w:rPr>
        <w:t xml:space="preserve">implies certain forms of violence. </w:t>
      </w:r>
      <w:r w:rsidRPr="002B7F60">
        <w:rPr>
          <w:rFonts w:eastAsia="Times New Roman"/>
          <w:b/>
          <w:bCs/>
          <w:color w:val="000000"/>
          <w:sz w:val="24"/>
          <w:u w:val="single"/>
          <w:shd w:val="clear" w:color="auto" w:fill="00FBFF"/>
        </w:rPr>
        <w:t>The strike</w:t>
      </w:r>
      <w:r w:rsidRPr="002B7F60">
        <w:rPr>
          <w:rFonts w:eastAsia="Times New Roman"/>
          <w:color w:val="000000"/>
          <w:sz w:val="16"/>
          <w:szCs w:val="16"/>
        </w:rPr>
        <w:t xml:space="preserve"> could then be understood as one of the recognizable forms that this violence can take. However, this analytical framework</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is undermined as soon as</w:t>
      </w:r>
      <w:r w:rsidRPr="002B7F60">
        <w:rPr>
          <w:rFonts w:eastAsia="Times New Roman"/>
          <w:b/>
          <w:bCs/>
          <w:color w:val="000000"/>
          <w:sz w:val="24"/>
          <w:u w:val="single"/>
        </w:rPr>
        <w:t xml:space="preserve"> this form of </w:t>
      </w:r>
      <w:r w:rsidRPr="002B7F60">
        <w:rPr>
          <w:rFonts w:eastAsia="Times New Roman"/>
          <w:b/>
          <w:bCs/>
          <w:color w:val="000000"/>
          <w:sz w:val="24"/>
          <w:u w:val="single"/>
          <w:shd w:val="clear" w:color="auto" w:fill="00FBFF"/>
        </w:rPr>
        <w:t>violence becomes regulated by a “right to strike,”</w:t>
      </w:r>
      <w:r w:rsidRPr="002B7F60">
        <w:rPr>
          <w:rFonts w:eastAsia="Times New Roman"/>
          <w:b/>
          <w:bCs/>
          <w:color w:val="000000"/>
          <w:sz w:val="24"/>
          <w:u w:val="single"/>
        </w:rPr>
        <w:t xml:space="preserve"> such as the one </w:t>
      </w:r>
      <w:r w:rsidRPr="002B7F60">
        <w:rPr>
          <w:rFonts w:eastAsia="Times New Roman"/>
          <w:b/>
          <w:bCs/>
          <w:color w:val="000000"/>
          <w:sz w:val="24"/>
          <w:u w:val="single"/>
          <w:shd w:val="clear" w:color="auto" w:fill="00FBFF"/>
        </w:rPr>
        <w:t>recognized by</w:t>
      </w:r>
      <w:r w:rsidRPr="002B7F60">
        <w:rPr>
          <w:rFonts w:eastAsia="Times New Roman"/>
          <w:b/>
          <w:bCs/>
          <w:color w:val="000000"/>
          <w:sz w:val="24"/>
          <w:u w:val="single"/>
        </w:rPr>
        <w:t xml:space="preserve"> law</w:t>
      </w:r>
      <w:r w:rsidRPr="002B7F60">
        <w:rPr>
          <w:rFonts w:eastAsia="Times New Roman"/>
          <w:color w:val="000000"/>
          <w:sz w:val="16"/>
          <w:szCs w:val="16"/>
        </w:rPr>
        <w:t xml:space="preserve"> in France in 1864. What</w:t>
      </w:r>
      <w:r w:rsidRPr="002B7F60">
        <w:rPr>
          <w:rFonts w:eastAsia="Times New Roman"/>
          <w:b/>
          <w:bCs/>
          <w:color w:val="000000"/>
          <w:sz w:val="24"/>
          <w:u w:val="single"/>
        </w:rPr>
        <w:t xml:space="preserve"> this recognition engages is</w:t>
      </w:r>
      <w:r w:rsidRPr="002B7F60">
        <w:rPr>
          <w:rFonts w:eastAsia="Times New Roman"/>
          <w:color w:val="000000"/>
          <w:sz w:val="16"/>
          <w:szCs w:val="16"/>
        </w:rPr>
        <w:t>, in fact,</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the will of the state to control the</w:t>
      </w:r>
      <w:r w:rsidRPr="002B7F60">
        <w:rPr>
          <w:rFonts w:eastAsia="Times New Roman"/>
          <w:b/>
          <w:bCs/>
          <w:color w:val="000000"/>
          <w:sz w:val="24"/>
          <w:u w:val="single"/>
        </w:rPr>
        <w:t xml:space="preserve"> possible </w:t>
      </w:r>
      <w:r w:rsidRPr="002B7F60">
        <w:rPr>
          <w:rFonts w:eastAsia="Times New Roman"/>
          <w:b/>
          <w:bCs/>
          <w:color w:val="000000"/>
          <w:sz w:val="24"/>
          <w:u w:val="single"/>
          <w:shd w:val="clear" w:color="auto" w:fill="00FBFF"/>
        </w:rPr>
        <w:t>“violence” of the strike</w:t>
      </w:r>
      <w:r w:rsidRPr="002B7F60">
        <w:rPr>
          <w:rFonts w:eastAsia="Times New Roman"/>
          <w:b/>
          <w:bCs/>
          <w:color w:val="000000"/>
          <w:sz w:val="24"/>
          <w:u w:val="single"/>
        </w:rPr>
        <w:t>.</w:t>
      </w:r>
      <w:r w:rsidRPr="002B7F60">
        <w:rPr>
          <w:rFonts w:eastAsia="Times New Roman"/>
          <w:color w:val="000000"/>
          <w:sz w:val="16"/>
          <w:szCs w:val="16"/>
        </w:rPr>
        <w:t xml:space="preserve"> Thus, </w:t>
      </w:r>
      <w:r w:rsidRPr="002B7F60">
        <w:rPr>
          <w:rFonts w:eastAsia="Times New Roman"/>
          <w:b/>
          <w:bCs/>
          <w:color w:val="000000"/>
          <w:sz w:val="24"/>
          <w:u w:val="single"/>
        </w:rPr>
        <w:t>the “right” of</w:t>
      </w:r>
      <w:r w:rsidRPr="002B7F60">
        <w:rPr>
          <w:rFonts w:eastAsia="Times New Roman"/>
          <w:b/>
          <w:bCs/>
          <w:color w:val="000000"/>
          <w:sz w:val="24"/>
          <w:u w:val="single"/>
          <w:shd w:val="clear" w:color="auto" w:fill="00FBFF"/>
        </w:rPr>
        <w:t xml:space="preserve"> the right to strike appears as the</w:t>
      </w:r>
      <w:r w:rsidRPr="002B7F60">
        <w:rPr>
          <w:rFonts w:eastAsia="Times New Roman"/>
          <w:b/>
          <w:bCs/>
          <w:color w:val="000000"/>
          <w:sz w:val="24"/>
          <w:u w:val="single"/>
        </w:rPr>
        <w:t xml:space="preserve"> best,</w:t>
      </w:r>
      <w:r w:rsidRPr="002B7F60">
        <w:rPr>
          <w:rFonts w:eastAsia="Times New Roman"/>
          <w:color w:val="000000"/>
          <w:sz w:val="16"/>
          <w:szCs w:val="16"/>
        </w:rPr>
        <w:t xml:space="preserve"> if not the only, </w:t>
      </w:r>
      <w:r w:rsidRPr="002B7F60">
        <w:rPr>
          <w:rFonts w:eastAsia="Times New Roman"/>
          <w:b/>
          <w:bCs/>
          <w:color w:val="000000"/>
          <w:sz w:val="24"/>
          <w:u w:val="single"/>
          <w:shd w:val="clear" w:color="auto" w:fill="00FBFF"/>
        </w:rPr>
        <w:t xml:space="preserve">way for the state to circumscribe </w:t>
      </w:r>
      <w:r w:rsidRPr="002B7F60">
        <w:rPr>
          <w:rFonts w:eastAsia="Times New Roman"/>
          <w:b/>
          <w:bCs/>
          <w:color w:val="000000"/>
          <w:sz w:val="24"/>
          <w:u w:val="single"/>
        </w:rPr>
        <w:t xml:space="preserve">within (and </w:t>
      </w:r>
      <w:r w:rsidRPr="002B7F60">
        <w:rPr>
          <w:rFonts w:eastAsia="Times New Roman"/>
          <w:b/>
          <w:bCs/>
          <w:color w:val="000000"/>
          <w:sz w:val="24"/>
          <w:u w:val="single"/>
          <w:shd w:val="clear" w:color="auto" w:fill="00FBFF"/>
        </w:rPr>
        <w:t xml:space="preserve">via) the law the </w:t>
      </w:r>
      <w:r w:rsidRPr="002B7F60">
        <w:rPr>
          <w:rFonts w:eastAsia="Times New Roman"/>
          <w:b/>
          <w:bCs/>
          <w:color w:val="000000"/>
          <w:sz w:val="24"/>
          <w:u w:val="single"/>
        </w:rPr>
        <w:t xml:space="preserve">relative </w:t>
      </w:r>
      <w:r w:rsidRPr="002B7F60">
        <w:rPr>
          <w:rFonts w:eastAsia="Times New Roman"/>
          <w:b/>
          <w:bCs/>
          <w:color w:val="000000"/>
          <w:sz w:val="24"/>
          <w:u w:val="single"/>
          <w:shd w:val="clear" w:color="auto" w:fill="00FBFF"/>
        </w:rPr>
        <w:t>violence of class struggles</w:t>
      </w:r>
      <w:r w:rsidRPr="002B7F60">
        <w:rPr>
          <w:rFonts w:eastAsia="Times New Roman"/>
          <w:b/>
          <w:bCs/>
          <w:color w:val="000000"/>
          <w:sz w:val="24"/>
          <w:u w:val="single"/>
        </w:rPr>
        <w:t>.</w:t>
      </w:r>
      <w:r w:rsidRPr="002B7F60">
        <w:rPr>
          <w:rFonts w:eastAsia="Times New Roman"/>
          <w:color w:val="000000"/>
          <w:sz w:val="16"/>
          <w:szCs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w:t>
      </w:r>
      <w:r w:rsidRPr="002B7F60">
        <w:rPr>
          <w:rFonts w:eastAsia="Times New Roman"/>
          <w:b/>
          <w:bCs/>
          <w:color w:val="000000"/>
          <w:sz w:val="24"/>
          <w:u w:val="single"/>
          <w:shd w:val="clear" w:color="auto" w:fill="00FBFF"/>
        </w:rPr>
        <w:t>the proletarian</w:t>
      </w:r>
      <w:r w:rsidRPr="002B7F60">
        <w:rPr>
          <w:rFonts w:eastAsia="Times New Roman"/>
          <w:b/>
          <w:bCs/>
          <w:color w:val="000000"/>
          <w:sz w:val="24"/>
          <w:u w:val="single"/>
        </w:rPr>
        <w:t xml:space="preserve"> general </w:t>
      </w:r>
      <w:r w:rsidRPr="002B7F60">
        <w:rPr>
          <w:rFonts w:eastAsia="Times New Roman"/>
          <w:b/>
          <w:bCs/>
          <w:color w:val="000000"/>
          <w:sz w:val="24"/>
          <w:u w:val="single"/>
          <w:shd w:val="clear" w:color="auto" w:fill="00FBFF"/>
        </w:rPr>
        <w:t>strike</w:t>
      </w:r>
      <w:r w:rsidRPr="002B7F60">
        <w:rPr>
          <w:rFonts w:eastAsia="Times New Roman"/>
          <w:color w:val="000000"/>
          <w:sz w:val="16"/>
          <w:szCs w:val="16"/>
        </w:rPr>
        <w:t xml:space="preserve">) to </w:t>
      </w:r>
      <w:r w:rsidRPr="002B7F60">
        <w:rPr>
          <w:rFonts w:eastAsia="Times New Roman"/>
          <w:b/>
          <w:bCs/>
          <w:color w:val="000000"/>
          <w:sz w:val="24"/>
          <w:u w:val="single"/>
        </w:rPr>
        <w:t>exceed the limits of the right to strike</w:t>
      </w:r>
      <w:r w:rsidRPr="002B7F60">
        <w:rPr>
          <w:rFonts w:eastAsia="Times New Roman"/>
          <w:color w:val="000000"/>
          <w:sz w:val="16"/>
          <w:szCs w:val="16"/>
        </w:rPr>
        <w:t xml:space="preserve">— turning, in other words, the right to strike against the law itself. The phenomenon is that of an autoimmune process, in which </w:t>
      </w:r>
      <w:r w:rsidRPr="002B7F60">
        <w:rPr>
          <w:rFonts w:eastAsia="Times New Roman"/>
          <w:b/>
          <w:bCs/>
          <w:color w:val="000000"/>
          <w:sz w:val="24"/>
          <w:u w:val="single"/>
        </w:rPr>
        <w:t>the right to strike that is meant to protect the law against</w:t>
      </w:r>
      <w:r w:rsidRPr="002B7F60">
        <w:rPr>
          <w:rFonts w:eastAsia="Times New Roman"/>
          <w:color w:val="000000"/>
          <w:sz w:val="16"/>
          <w:szCs w:val="16"/>
        </w:rPr>
        <w:t xml:space="preserve"> the possible violence of </w:t>
      </w:r>
      <w:r w:rsidRPr="002B7F60">
        <w:rPr>
          <w:rFonts w:eastAsia="Times New Roman"/>
          <w:b/>
          <w:bCs/>
          <w:color w:val="000000"/>
          <w:sz w:val="24"/>
          <w:u w:val="single"/>
        </w:rPr>
        <w:t xml:space="preserve">class struggles </w:t>
      </w:r>
      <w:r w:rsidRPr="002B7F60">
        <w:rPr>
          <w:rFonts w:eastAsia="Times New Roman"/>
          <w:b/>
          <w:bCs/>
          <w:color w:val="000000"/>
          <w:sz w:val="24"/>
          <w:u w:val="single"/>
          <w:shd w:val="clear" w:color="auto" w:fill="00FBFF"/>
        </w:rPr>
        <w:t>is</w:t>
      </w:r>
      <w:r w:rsidRPr="002B7F60">
        <w:rPr>
          <w:rFonts w:eastAsia="Times New Roman"/>
          <w:b/>
          <w:bCs/>
          <w:color w:val="000000"/>
          <w:sz w:val="24"/>
          <w:u w:val="single"/>
        </w:rPr>
        <w:t xml:space="preserve"> transformed into </w:t>
      </w:r>
      <w:r w:rsidRPr="002B7F60">
        <w:rPr>
          <w:rFonts w:eastAsia="Times New Roman"/>
          <w:b/>
          <w:bCs/>
          <w:color w:val="000000"/>
          <w:sz w:val="24"/>
          <w:u w:val="single"/>
          <w:shd w:val="clear" w:color="auto" w:fill="00FBFF"/>
        </w:rPr>
        <w:t>a means for the destruction of the law</w:t>
      </w:r>
      <w:r w:rsidRPr="002B7F60">
        <w:rPr>
          <w:rFonts w:eastAsia="Times New Roman"/>
          <w:b/>
          <w:bCs/>
          <w:color w:val="000000"/>
          <w:sz w:val="24"/>
          <w:u w:val="single"/>
        </w:rPr>
        <w:t xml:space="preserve">. </w:t>
      </w:r>
      <w:r w:rsidRPr="002B7F60">
        <w:rPr>
          <w:rFonts w:eastAsia="Times New Roman"/>
          <w:color w:val="000000"/>
          <w:sz w:val="16"/>
          <w:szCs w:val="16"/>
        </w:rPr>
        <w:t xml:space="preserve">The difference between the two types of strikes is nevertheless introduced with a condition: “The validity of this statement, however, is not unrestricted because it is not unconditional,” notes Benjamin in §7. We would be mistaken in believing that </w:t>
      </w:r>
      <w:r w:rsidRPr="002B7F60">
        <w:rPr>
          <w:rFonts w:eastAsia="Times New Roman"/>
          <w:b/>
          <w:bCs/>
          <w:color w:val="000000"/>
          <w:sz w:val="24"/>
          <w:u w:val="single"/>
        </w:rPr>
        <w:t>the right to strike</w:t>
      </w:r>
      <w:r w:rsidRPr="002B7F60">
        <w:rPr>
          <w:rFonts w:eastAsia="Times New Roman"/>
          <w:color w:val="000000"/>
          <w:sz w:val="16"/>
          <w:szCs w:val="16"/>
        </w:rPr>
        <w:t xml:space="preserve"> is granted and guaranteed unconditionally. Rather, it </w:t>
      </w:r>
      <w:r w:rsidRPr="002B7F60">
        <w:rPr>
          <w:rFonts w:eastAsia="Times New Roman"/>
          <w:b/>
          <w:bCs/>
          <w:color w:val="000000"/>
          <w:sz w:val="24"/>
          <w:u w:val="single"/>
        </w:rPr>
        <w:t xml:space="preserve">is structurally subjected to a conflict of interpretations, those of the </w:t>
      </w:r>
      <w:r w:rsidRPr="002B7F60">
        <w:rPr>
          <w:rFonts w:eastAsia="Times New Roman"/>
          <w:b/>
          <w:bCs/>
          <w:color w:val="000000"/>
          <w:sz w:val="24"/>
          <w:u w:val="single"/>
        </w:rPr>
        <w:lastRenderedPageBreak/>
        <w:t>workers,</w:t>
      </w:r>
      <w:r w:rsidRPr="002B7F60">
        <w:rPr>
          <w:rFonts w:eastAsia="Times New Roman"/>
          <w:color w:val="000000"/>
          <w:sz w:val="16"/>
          <w:szCs w:val="16"/>
        </w:rPr>
        <w:t xml:space="preserve"> on the one hand, </w:t>
      </w:r>
      <w:r w:rsidRPr="002B7F60">
        <w:rPr>
          <w:rFonts w:eastAsia="Times New Roman"/>
          <w:b/>
          <w:bCs/>
          <w:color w:val="000000"/>
          <w:sz w:val="24"/>
          <w:u w:val="single"/>
        </w:rPr>
        <w:t>and of the state</w:t>
      </w:r>
      <w:r w:rsidRPr="002B7F60">
        <w:rPr>
          <w:rFonts w:eastAsia="Times New Roman"/>
          <w:color w:val="000000"/>
          <w:sz w:val="16"/>
          <w:szCs w:val="16"/>
        </w:rPr>
        <w:t xml:space="preserve"> on the other. </w:t>
      </w:r>
      <w:r w:rsidRPr="002B7F60">
        <w:rPr>
          <w:rFonts w:eastAsia="Times New Roman"/>
          <w:b/>
          <w:bCs/>
          <w:color w:val="000000"/>
          <w:sz w:val="24"/>
          <w:u w:val="single"/>
          <w:shd w:val="clear" w:color="auto" w:fill="00FBFF"/>
        </w:rPr>
        <w:t>From the</w:t>
      </w:r>
      <w:r w:rsidRPr="002B7F60">
        <w:rPr>
          <w:rFonts w:eastAsia="Times New Roman"/>
          <w:color w:val="000000"/>
          <w:sz w:val="16"/>
          <w:szCs w:val="16"/>
        </w:rPr>
        <w:t xml:space="preserve"> point of view of the </w:t>
      </w:r>
      <w:r w:rsidRPr="002B7F60">
        <w:rPr>
          <w:rFonts w:eastAsia="Times New Roman"/>
          <w:b/>
          <w:bCs/>
          <w:color w:val="000000"/>
          <w:sz w:val="24"/>
          <w:u w:val="single"/>
          <w:shd w:val="clear" w:color="auto" w:fill="00FBFF"/>
        </w:rPr>
        <w:t>state, the</w:t>
      </w:r>
      <w:r w:rsidRPr="002B7F60">
        <w:rPr>
          <w:rFonts w:eastAsia="Times New Roman"/>
          <w:b/>
          <w:bCs/>
          <w:color w:val="000000"/>
          <w:sz w:val="24"/>
          <w:u w:val="single"/>
        </w:rPr>
        <w:t xml:space="preserve"> partial </w:t>
      </w:r>
      <w:r w:rsidRPr="002B7F60">
        <w:rPr>
          <w:rFonts w:eastAsia="Times New Roman"/>
          <w:b/>
          <w:bCs/>
          <w:color w:val="000000"/>
          <w:sz w:val="24"/>
          <w:u w:val="single"/>
          <w:shd w:val="clear" w:color="auto" w:fill="00FBFF"/>
        </w:rPr>
        <w:t>strike</w:t>
      </w:r>
      <w:r w:rsidRPr="002B7F60">
        <w:rPr>
          <w:rFonts w:eastAsia="Times New Roman"/>
          <w:b/>
          <w:bCs/>
          <w:color w:val="000000"/>
          <w:sz w:val="24"/>
          <w:u w:val="single"/>
        </w:rPr>
        <w:t xml:space="preserve"> cannot</w:t>
      </w:r>
      <w:r w:rsidRPr="002B7F60">
        <w:rPr>
          <w:rFonts w:eastAsia="Times New Roman"/>
          <w:color w:val="000000"/>
          <w:sz w:val="16"/>
          <w:szCs w:val="16"/>
        </w:rPr>
        <w:t xml:space="preserve"> under any circumstance </w:t>
      </w:r>
      <w:r w:rsidRPr="002B7F60">
        <w:rPr>
          <w:rFonts w:eastAsia="Times New Roman"/>
          <w:b/>
          <w:bCs/>
          <w:color w:val="000000"/>
          <w:sz w:val="24"/>
          <w:u w:val="single"/>
        </w:rPr>
        <w:t xml:space="preserve">be understood as a right to exercise violence, but rather as the right to extract oneself from a preexisting </w:t>
      </w:r>
      <w:r w:rsidRPr="002B7F60">
        <w:rPr>
          <w:rFonts w:eastAsia="Times New Roman"/>
          <w:color w:val="000000"/>
          <w:sz w:val="16"/>
          <w:szCs w:val="16"/>
        </w:rPr>
        <w:t xml:space="preserve">(and verifiable) </w:t>
      </w:r>
      <w:r w:rsidRPr="002B7F60">
        <w:rPr>
          <w:rFonts w:eastAsia="Times New Roman"/>
          <w:b/>
          <w:bCs/>
          <w:color w:val="000000"/>
          <w:sz w:val="24"/>
          <w:u w:val="single"/>
        </w:rPr>
        <w:t>violence: that of the employer.</w:t>
      </w:r>
      <w:r w:rsidRPr="002B7F60">
        <w:rPr>
          <w:rFonts w:eastAsia="Times New Roman"/>
          <w:color w:val="000000"/>
          <w:sz w:val="16"/>
          <w:szCs w:val="16"/>
        </w:rPr>
        <w:t xml:space="preserve"> In this sense, </w:t>
      </w:r>
      <w:r w:rsidRPr="002B7F60">
        <w:rPr>
          <w:rFonts w:eastAsia="Times New Roman"/>
          <w:b/>
          <w:bCs/>
          <w:color w:val="000000"/>
          <w:sz w:val="24"/>
          <w:u w:val="single"/>
        </w:rPr>
        <w:t xml:space="preserve">the partial strike </w:t>
      </w:r>
      <w:r w:rsidRPr="002B7F60">
        <w:rPr>
          <w:rFonts w:eastAsia="Times New Roman"/>
          <w:b/>
          <w:bCs/>
          <w:color w:val="000000"/>
          <w:sz w:val="24"/>
          <w:u w:val="single"/>
          <w:shd w:val="clear" w:color="auto" w:fill="00FBFF"/>
        </w:rPr>
        <w:t>should be considered a nonviolent action</w:t>
      </w:r>
      <w:r w:rsidRPr="002B7F60">
        <w:rPr>
          <w:rFonts w:eastAsia="Times New Roman"/>
          <w:color w:val="000000"/>
          <w:sz w:val="16"/>
          <w:szCs w:val="16"/>
          <w:shd w:val="clear" w:color="auto" w:fill="00FBFF"/>
        </w:rPr>
        <w:t>,</w:t>
      </w:r>
      <w:r w:rsidRPr="002B7F60">
        <w:rPr>
          <w:rFonts w:eastAsia="Times New Roman"/>
          <w:color w:val="000000"/>
          <w:sz w:val="16"/>
          <w:szCs w:val="16"/>
        </w:rPr>
        <w:t xml:space="preserve">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The political game is thus the following:</w:t>
      </w:r>
      <w:r w:rsidRPr="002B7F60">
        <w:rPr>
          <w:rFonts w:eastAsia="Times New Roman"/>
          <w:b/>
          <w:bCs/>
          <w:color w:val="000000"/>
          <w:sz w:val="24"/>
          <w:u w:val="single"/>
          <w:shd w:val="clear" w:color="auto" w:fill="00FBFF"/>
        </w:rPr>
        <w:t xml:space="preserve"> the state legislated the right to strike </w:t>
      </w:r>
      <w:r w:rsidRPr="002B7F60">
        <w:rPr>
          <w:rFonts w:eastAsia="Times New Roman"/>
          <w:b/>
          <w:bCs/>
          <w:color w:val="000000"/>
          <w:sz w:val="24"/>
          <w:u w:val="single"/>
        </w:rPr>
        <w:t xml:space="preserve">in order to contain class struggles, </w:t>
      </w:r>
      <w:r w:rsidRPr="002B7F60">
        <w:rPr>
          <w:rFonts w:eastAsia="Times New Roman"/>
          <w:b/>
          <w:bCs/>
          <w:color w:val="000000"/>
          <w:sz w:val="24"/>
          <w:u w:val="single"/>
          <w:shd w:val="clear" w:color="auto" w:fill="00FBFF"/>
        </w:rPr>
        <w:t>with the condition that workers must have “good reason”</w:t>
      </w:r>
      <w:r w:rsidRPr="002B7F60">
        <w:rPr>
          <w:rFonts w:eastAsia="Times New Roman"/>
          <w:color w:val="000000"/>
          <w:sz w:val="16"/>
          <w:szCs w:val="16"/>
        </w:rPr>
        <w:t xml:space="preserve"> to strike. However,</w:t>
      </w:r>
      <w:r w:rsidRPr="002B7F60">
        <w:rPr>
          <w:rFonts w:eastAsia="Times New Roman"/>
          <w:color w:val="000000"/>
          <w:sz w:val="16"/>
          <w:szCs w:val="16"/>
          <w:shd w:val="clear" w:color="auto" w:fill="00FBFF"/>
        </w:rPr>
        <w:t xml:space="preserve"> </w:t>
      </w:r>
      <w:r w:rsidRPr="002B7F60">
        <w:rPr>
          <w:rFonts w:eastAsia="Times New Roman"/>
          <w:b/>
          <w:bCs/>
          <w:color w:val="000000"/>
          <w:sz w:val="24"/>
          <w:u w:val="single"/>
          <w:shd w:val="clear" w:color="auto" w:fill="00FBFF"/>
        </w:rPr>
        <w:t>it is unlikely that a state</w:t>
      </w:r>
      <w:r w:rsidRPr="002B7F60">
        <w:rPr>
          <w:rFonts w:eastAsia="Times New Roman"/>
          <w:b/>
          <w:bCs/>
          <w:color w:val="000000"/>
          <w:sz w:val="24"/>
          <w:u w:val="single"/>
        </w:rPr>
        <w:t xml:space="preserve"> systematically allied with </w:t>
      </w:r>
      <w:r w:rsidRPr="002B7F60">
        <w:rPr>
          <w:rFonts w:eastAsia="Times New Roman"/>
          <w:color w:val="000000"/>
          <w:sz w:val="16"/>
          <w:szCs w:val="16"/>
        </w:rPr>
        <w:t xml:space="preserve">(and accomplice to) </w:t>
      </w:r>
      <w:r w:rsidRPr="002B7F60">
        <w:rPr>
          <w:rFonts w:eastAsia="Times New Roman"/>
          <w:b/>
          <w:bCs/>
          <w:color w:val="000000"/>
          <w:sz w:val="24"/>
          <w:u w:val="single"/>
        </w:rPr>
        <w:t xml:space="preserve">employers </w:t>
      </w:r>
      <w:r w:rsidRPr="002B7F60">
        <w:rPr>
          <w:rFonts w:eastAsia="Times New Roman"/>
          <w:b/>
          <w:bCs/>
          <w:color w:val="000000"/>
          <w:sz w:val="24"/>
          <w:u w:val="single"/>
          <w:shd w:val="clear" w:color="auto" w:fill="00FBFF"/>
        </w:rPr>
        <w:t>will ever recognize reasons as good, and</w:t>
      </w:r>
      <w:r w:rsidRPr="002B7F60">
        <w:rPr>
          <w:rFonts w:eastAsia="Times New Roman"/>
          <w:b/>
          <w:bCs/>
          <w:color w:val="000000"/>
          <w:sz w:val="24"/>
          <w:u w:val="single"/>
        </w:rPr>
        <w:t xml:space="preserve">, as a consequence, it </w:t>
      </w:r>
      <w:r w:rsidRPr="002B7F60">
        <w:rPr>
          <w:rFonts w:eastAsia="Times New Roman"/>
          <w:b/>
          <w:bCs/>
          <w:color w:val="000000"/>
          <w:sz w:val="24"/>
          <w:u w:val="single"/>
          <w:shd w:val="clear" w:color="auto" w:fill="00FBFF"/>
        </w:rPr>
        <w:t>will deem any invocation of the right to strike as illegitimate. Workers will</w:t>
      </w:r>
      <w:r w:rsidRPr="002B7F60">
        <w:rPr>
          <w:rFonts w:eastAsia="Times New Roman"/>
          <w:b/>
          <w:bCs/>
          <w:color w:val="000000"/>
          <w:sz w:val="24"/>
          <w:u w:val="single"/>
        </w:rPr>
        <w:t xml:space="preserve"> </w:t>
      </w:r>
      <w:r w:rsidRPr="002B7F60">
        <w:rPr>
          <w:rFonts w:eastAsia="Times New Roman"/>
          <w:color w:val="000000"/>
          <w:sz w:val="16"/>
          <w:szCs w:val="16"/>
        </w:rPr>
        <w:t xml:space="preserve">therefore </w:t>
      </w:r>
      <w:r w:rsidRPr="002B7F60">
        <w:rPr>
          <w:rFonts w:eastAsia="Times New Roman"/>
          <w:b/>
          <w:bCs/>
          <w:color w:val="000000"/>
          <w:sz w:val="24"/>
          <w:u w:val="single"/>
          <w:shd w:val="clear" w:color="auto" w:fill="00FBFF"/>
        </w:rPr>
        <w:t>be seen as abusing a right</w:t>
      </w:r>
      <w:r w:rsidRPr="002B7F60">
        <w:rPr>
          <w:rFonts w:eastAsia="Times New Roman"/>
          <w:color w:val="000000"/>
          <w:sz w:val="16"/>
          <w:szCs w:val="16"/>
        </w:rPr>
        <w:t xml:space="preserve"> granted by the state, and in so doing </w:t>
      </w:r>
      <w:r w:rsidRPr="002B7F60">
        <w:rPr>
          <w:rFonts w:eastAsia="Times New Roman"/>
          <w:b/>
          <w:bCs/>
          <w:color w:val="000000"/>
          <w:sz w:val="24"/>
          <w:u w:val="single"/>
        </w:rPr>
        <w:t>transforming it into a violent means.</w:t>
      </w:r>
      <w:r w:rsidRPr="002B7F60">
        <w:rPr>
          <w:rFonts w:eastAsia="Times New Roman"/>
          <w:color w:val="000000"/>
          <w:sz w:val="16"/>
          <w:szCs w:val="16"/>
        </w:rPr>
        <w:t xml:space="preserve"> On this point, Benjamin’s analyses remain extremely pertinent and profoundly contemporary. They unveil the enduring strategy of </w:t>
      </w:r>
      <w:r w:rsidRPr="002B7F60">
        <w:rPr>
          <w:rFonts w:eastAsia="Times New Roman"/>
          <w:b/>
          <w:bCs/>
          <w:color w:val="000000"/>
          <w:sz w:val="24"/>
          <w:u w:val="single"/>
        </w:rPr>
        <w:t xml:space="preserve">governments confronted with a strike </w:t>
      </w:r>
      <w:r w:rsidRPr="002B7F60">
        <w:rPr>
          <w:rFonts w:eastAsia="Times New Roman"/>
          <w:color w:val="000000"/>
          <w:sz w:val="16"/>
          <w:szCs w:val="16"/>
        </w:rPr>
        <w:t xml:space="preserve">(in education, transportation, or healthcare, for example) who, </w:t>
      </w:r>
      <w:proofErr w:type="spellStart"/>
      <w:r w:rsidRPr="002B7F60">
        <w:rPr>
          <w:rFonts w:eastAsia="Times New Roman"/>
          <w:color w:val="000000"/>
          <w:sz w:val="16"/>
          <w:szCs w:val="16"/>
        </w:rPr>
        <w:t>afer</w:t>
      </w:r>
      <w:proofErr w:type="spellEnd"/>
      <w:r w:rsidRPr="002B7F60">
        <w:rPr>
          <w:rFonts w:eastAsia="Times New Roman"/>
          <w:color w:val="000000"/>
          <w:sz w:val="16"/>
          <w:szCs w:val="16"/>
        </w:rPr>
        <w:t xml:space="preserve"> claiming to understand the reasons for the protest and the grievances of the workers, </w:t>
      </w:r>
      <w:r w:rsidRPr="002B7F60">
        <w:rPr>
          <w:rFonts w:eastAsia="Times New Roman"/>
          <w:b/>
          <w:bCs/>
          <w:color w:val="000000"/>
          <w:sz w:val="24"/>
          <w:u w:val="single"/>
        </w:rPr>
        <w:t>deny that the arguments constitute suf</w:t>
      </w:r>
      <w:r w:rsidRPr="002B7F60">
        <w:rPr>
          <w:rFonts w:eastAsia="Times New Roman"/>
          <w:b/>
          <w:bCs/>
          <w:color w:val="000000"/>
          <w:sz w:val="24"/>
          <w:u w:val="single"/>
        </w:rPr>
        <w:softHyphen/>
        <w:t>fi</w:t>
      </w:r>
      <w:r w:rsidRPr="002B7F60">
        <w:rPr>
          <w:rFonts w:eastAsia="Times New Roman"/>
          <w:b/>
          <w:bCs/>
          <w:color w:val="000000"/>
          <w:sz w:val="24"/>
          <w:u w:val="single"/>
        </w:rPr>
        <w:softHyphen/>
        <w:t>cient reason for a strike</w:t>
      </w:r>
      <w:r w:rsidRPr="002B7F60">
        <w:rPr>
          <w:rFonts w:eastAsia="Times New Roman"/>
          <w:color w:val="000000"/>
          <w:sz w:val="16"/>
          <w:szCs w:val="16"/>
        </w:rPr>
        <w:t xml:space="preserve"> </w:t>
      </w:r>
      <w:r w:rsidRPr="002B7F60">
        <w:rPr>
          <w:rFonts w:eastAsia="Times New Roman"/>
          <w:b/>
          <w:bCs/>
          <w:color w:val="000000"/>
          <w:sz w:val="24"/>
          <w:u w:val="single"/>
        </w:rPr>
        <w:t>that will likely paralyze this or that sector of the economy. They deny,</w:t>
      </w:r>
      <w:r w:rsidRPr="002B7F60">
        <w:rPr>
          <w:rFonts w:eastAsia="Times New Roman"/>
          <w:color w:val="000000"/>
          <w:sz w:val="16"/>
          <w:szCs w:val="16"/>
        </w:rPr>
        <w:t xml:space="preserve"> in other words,</w:t>
      </w:r>
      <w:r w:rsidRPr="002B7F60">
        <w:rPr>
          <w:rFonts w:eastAsia="Times New Roman"/>
          <w:b/>
          <w:bCs/>
          <w:color w:val="000000"/>
          <w:sz w:val="24"/>
          <w:u w:val="single"/>
        </w:rPr>
        <w:t xml:space="preserve"> that the conditions denounced by the workers display an intrinsic violence that justifies the strike.</w:t>
      </w:r>
      <w:r w:rsidRPr="002B7F60">
        <w:rPr>
          <w:rFonts w:eastAsia="Times New Roman"/>
          <w:color w:val="000000"/>
          <w:sz w:val="16"/>
          <w:szCs w:val="16"/>
        </w:rPr>
        <w:t xml:space="preserve"> Let us note here a point that Benjamin does not mention, but that is part of Sorel’s reflections: this denial inevitably contaminates the (socialist) left once it gains power. What might previously have seemed a good reason to strike when it was the opposition is deemed an insuf</w:t>
      </w:r>
      <w:r w:rsidRPr="002B7F60">
        <w:rPr>
          <w:rFonts w:eastAsia="Times New Roman"/>
          <w:color w:val="000000"/>
          <w:sz w:val="16"/>
          <w:szCs w:val="16"/>
        </w:rPr>
        <w:softHyphen/>
        <w:t>fi</w:t>
      </w:r>
      <w:r w:rsidRPr="002B7F60">
        <w:rPr>
          <w:rFonts w:eastAsia="Times New Roman"/>
          <w:color w:val="000000"/>
          <w:sz w:val="16"/>
          <w:szCs w:val="16"/>
        </w:rPr>
        <w:softHyphen/>
        <w:t>cient one once it is the ruling party. In the face of popular protest, it always invokes a lack of suf</w:t>
      </w:r>
      <w:r w:rsidRPr="002B7F60">
        <w:rPr>
          <w:rFonts w:eastAsia="Times New Roman"/>
          <w:color w:val="000000"/>
          <w:sz w:val="16"/>
          <w:szCs w:val="16"/>
        </w:rPr>
        <w:softHyphen/>
        <w:t>fi</w:t>
      </w:r>
      <w:r w:rsidRPr="002B7F60">
        <w:rPr>
          <w:rFonts w:eastAsia="Times New Roman"/>
          <w:color w:val="000000"/>
          <w:sz w:val="16"/>
          <w:szCs w:val="16"/>
        </w:rPr>
        <w:softHyphen/>
        <w:t>cient rationale, allowing it to avoid recognizing the intrinsic violence of a given social or economic situation, or of a new policy. And it is because it refuses to see this violence and to take responsibility for it that the left regularly loses workers’ support.</w:t>
      </w:r>
    </w:p>
    <w:p w14:paraId="0924CEBE" w14:textId="77777777" w:rsidR="00C7365C" w:rsidRPr="002B7F60" w:rsidRDefault="00C7365C" w:rsidP="00C7365C">
      <w:pPr>
        <w:spacing w:after="0"/>
        <w:rPr>
          <w:rFonts w:eastAsia="Times New Roman"/>
          <w:sz w:val="24"/>
        </w:rPr>
      </w:pPr>
    </w:p>
    <w:p w14:paraId="641BF8E8" w14:textId="77777777" w:rsidR="00C7365C" w:rsidRPr="002B7F60" w:rsidRDefault="00C7365C" w:rsidP="00C7365C">
      <w:pPr>
        <w:pStyle w:val="Heading4"/>
        <w:rPr>
          <w:sz w:val="24"/>
        </w:rPr>
      </w:pPr>
      <w:r w:rsidRPr="002B7F60">
        <w:t>Unions are limited to defending against the system instead of overthrowing it, reinforcing capitalism by making it easier for workers to be productive.</w:t>
      </w:r>
    </w:p>
    <w:p w14:paraId="2028CABA" w14:textId="77777777" w:rsidR="00C7365C" w:rsidRDefault="00C7365C" w:rsidP="00C7365C">
      <w:pPr>
        <w:spacing w:before="20" w:after="180"/>
        <w:rPr>
          <w:rFonts w:eastAsia="Times New Roman"/>
          <w:sz w:val="24"/>
        </w:rPr>
      </w:pPr>
      <w:proofErr w:type="spellStart"/>
      <w:r w:rsidRPr="002B7F60">
        <w:rPr>
          <w:rStyle w:val="Style13ptBold"/>
        </w:rPr>
        <w:t>Eidlin</w:t>
      </w:r>
      <w:proofErr w:type="spellEnd"/>
      <w:r w:rsidRPr="002B7F60">
        <w:rPr>
          <w:rStyle w:val="Style13ptBold"/>
        </w:rPr>
        <w:t xml:space="preserve">, 20 </w:t>
      </w:r>
      <w:r w:rsidRPr="002B7F60">
        <w:rPr>
          <w:rFonts w:eastAsia="Times New Roman"/>
          <w:color w:val="000000"/>
          <w:szCs w:val="22"/>
        </w:rPr>
        <w:t xml:space="preserve">(Barry </w:t>
      </w:r>
      <w:proofErr w:type="spellStart"/>
      <w:r w:rsidRPr="002B7F60">
        <w:rPr>
          <w:rFonts w:eastAsia="Times New Roman"/>
          <w:color w:val="000000"/>
          <w:szCs w:val="22"/>
        </w:rPr>
        <w:t>Eidlin</w:t>
      </w:r>
      <w:proofErr w:type="spellEnd"/>
      <w:r w:rsidRPr="002B7F60">
        <w:rPr>
          <w:rFonts w:eastAsia="Times New Roman"/>
          <w:color w:val="000000"/>
          <w:szCs w:val="22"/>
        </w:rPr>
        <w:t xml:space="preserve">, Barry </w:t>
      </w:r>
      <w:proofErr w:type="spellStart"/>
      <w:r w:rsidRPr="002B7F60">
        <w:rPr>
          <w:rFonts w:eastAsia="Times New Roman"/>
          <w:color w:val="000000"/>
          <w:szCs w:val="22"/>
        </w:rPr>
        <w:t>Eidlin</w:t>
      </w:r>
      <w:proofErr w:type="spellEnd"/>
      <w:r w:rsidRPr="002B7F60">
        <w:rPr>
          <w:rFonts w:eastAsia="Times New Roman"/>
          <w:color w:val="000000"/>
          <w:szCs w:val="22"/>
        </w:rPr>
        <w:t xml:space="preserve"> is an assistant professor of sociology at McGill University and the author of Labor and the Class Idea in the United States and Canada., 1-6-2020, accessed on 6-28-2021, </w:t>
      </w:r>
      <w:proofErr w:type="spellStart"/>
      <w:r w:rsidRPr="002B7F60">
        <w:rPr>
          <w:rFonts w:eastAsia="Times New Roman"/>
          <w:color w:val="000000"/>
          <w:szCs w:val="22"/>
        </w:rPr>
        <w:t>Jacobinmag</w:t>
      </w:r>
      <w:proofErr w:type="spellEnd"/>
      <w:r w:rsidRPr="002B7F60">
        <w:rPr>
          <w:rFonts w:eastAsia="Times New Roman"/>
          <w:color w:val="000000"/>
          <w:szCs w:val="22"/>
        </w:rPr>
        <w:t xml:space="preserve">, "Why Unions Are Good — But Not Good Enough", </w:t>
      </w:r>
      <w:hyperlink r:id="rId11" w:history="1">
        <w:r w:rsidRPr="002B7F60">
          <w:rPr>
            <w:rStyle w:val="Hyperlink"/>
            <w:rFonts w:eastAsia="Times New Roman"/>
            <w:szCs w:val="22"/>
          </w:rPr>
          <w:t>https://www.jacobinmag.com/2020/01/marxism-trade-unions-socialism-revolutionary-organizing)//st</w:t>
        </w:r>
      </w:hyperlink>
    </w:p>
    <w:p w14:paraId="57F6115E" w14:textId="77777777" w:rsidR="00C7365C" w:rsidRPr="002B7F60" w:rsidRDefault="00C7365C" w:rsidP="00C7365C">
      <w:pPr>
        <w:spacing w:before="20" w:after="180"/>
        <w:rPr>
          <w:rFonts w:eastAsia="Times New Roman"/>
          <w:sz w:val="24"/>
        </w:rPr>
      </w:pPr>
      <w:r w:rsidRPr="002B7F60">
        <w:rPr>
          <w:rFonts w:eastAsia="Times New Roman"/>
          <w:sz w:val="24"/>
        </w:rPr>
        <w:br/>
      </w:r>
      <w:r w:rsidRPr="002B7F60">
        <w:rPr>
          <w:rFonts w:eastAsia="Times New Roman"/>
          <w:color w:val="000000"/>
          <w:sz w:val="16"/>
          <w:szCs w:val="16"/>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unions are an imperfect and incomplete vehicle for the working class to achieve one of Marxist theory’s central goals: overthrowing capitalism.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by their very existence </w:t>
      </w:r>
      <w:r w:rsidRPr="002B7F60">
        <w:rPr>
          <w:rFonts w:eastAsia="Times New Roman"/>
          <w:b/>
          <w:bCs/>
          <w:color w:val="000000"/>
          <w:sz w:val="24"/>
          <w:u w:val="single"/>
          <w:shd w:val="clear" w:color="auto" w:fill="00FBFF"/>
        </w:rPr>
        <w:t>affirm and reinforce capitalist</w:t>
      </w:r>
      <w:r w:rsidRPr="002B7F60">
        <w:rPr>
          <w:rFonts w:eastAsia="Times New Roman"/>
          <w:b/>
          <w:bCs/>
          <w:color w:val="000000"/>
          <w:sz w:val="24"/>
          <w:u w:val="single"/>
        </w:rPr>
        <w:t xml:space="preserve"> class </w:t>
      </w:r>
      <w:r w:rsidRPr="002B7F60">
        <w:rPr>
          <w:rFonts w:eastAsia="Times New Roman"/>
          <w:b/>
          <w:bCs/>
          <w:color w:val="000000"/>
          <w:sz w:val="24"/>
          <w:u w:val="single"/>
          <w:shd w:val="clear" w:color="auto" w:fill="00FBFF"/>
        </w:rPr>
        <w:t>society. As organizations which</w:t>
      </w:r>
      <w:r w:rsidRPr="002B7F60">
        <w:rPr>
          <w:rFonts w:eastAsia="Times New Roman"/>
          <w:b/>
          <w:bCs/>
          <w:color w:val="000000"/>
          <w:sz w:val="24"/>
          <w:u w:val="single"/>
        </w:rPr>
        <w:t xml:space="preserve"> primarily </w:t>
      </w:r>
      <w:r w:rsidRPr="002B7F60">
        <w:rPr>
          <w:rFonts w:eastAsia="Times New Roman"/>
          <w:b/>
          <w:bCs/>
          <w:color w:val="000000"/>
          <w:sz w:val="24"/>
          <w:u w:val="single"/>
          <w:shd w:val="clear" w:color="auto" w:fill="00FBFF"/>
        </w:rPr>
        <w:t>negotiate</w:t>
      </w:r>
      <w:r w:rsidRPr="002B7F60">
        <w:rPr>
          <w:rFonts w:eastAsia="Times New Roman"/>
          <w:b/>
          <w:bCs/>
          <w:color w:val="000000"/>
          <w:sz w:val="24"/>
          <w:u w:val="single"/>
        </w:rPr>
        <w:t xml:space="preserve"> wages, benefits, and </w:t>
      </w:r>
      <w:r w:rsidRPr="002B7F60">
        <w:rPr>
          <w:rFonts w:eastAsia="Times New Roman"/>
          <w:b/>
          <w:bCs/>
          <w:color w:val="000000"/>
          <w:sz w:val="24"/>
          <w:u w:val="single"/>
          <w:shd w:val="clear" w:color="auto" w:fill="00FBFF"/>
        </w:rPr>
        <w:t>working conditions with employers, unions only exist in relation to capitalists. This makes them</w:t>
      </w:r>
      <w:r w:rsidRPr="002B7F60">
        <w:rPr>
          <w:rFonts w:eastAsia="Times New Roman"/>
          <w:color w:val="000000"/>
          <w:sz w:val="16"/>
          <w:szCs w:val="16"/>
        </w:rPr>
        <w:t xml:space="preserve"> almost by definition </w:t>
      </w:r>
      <w:r w:rsidRPr="002B7F60">
        <w:rPr>
          <w:rFonts w:eastAsia="Times New Roman"/>
          <w:b/>
          <w:bCs/>
          <w:color w:val="000000"/>
          <w:sz w:val="24"/>
          <w:u w:val="single"/>
        </w:rPr>
        <w:t xml:space="preserve">reformist institutions, </w:t>
      </w:r>
      <w:r w:rsidRPr="002B7F60">
        <w:rPr>
          <w:rFonts w:eastAsia="Times New Roman"/>
          <w:b/>
          <w:bCs/>
          <w:color w:val="000000"/>
          <w:sz w:val="24"/>
          <w:u w:val="single"/>
          <w:shd w:val="clear" w:color="auto" w:fill="00FBFF"/>
        </w:rPr>
        <w:t>designed to</w:t>
      </w:r>
      <w:r w:rsidRPr="002B7F60">
        <w:rPr>
          <w:rFonts w:eastAsia="Times New Roman"/>
          <w:b/>
          <w:bCs/>
          <w:color w:val="000000"/>
          <w:sz w:val="24"/>
          <w:u w:val="single"/>
        </w:rPr>
        <w:t xml:space="preserve"> mitigate and </w:t>
      </w:r>
      <w:r w:rsidRPr="002B7F60">
        <w:rPr>
          <w:rFonts w:eastAsia="Times New Roman"/>
          <w:b/>
          <w:bCs/>
          <w:color w:val="000000"/>
          <w:sz w:val="24"/>
          <w:u w:val="single"/>
          <w:shd w:val="clear" w:color="auto" w:fill="00FBFF"/>
        </w:rPr>
        <w:t>manage</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employment</w:t>
      </w:r>
      <w:r w:rsidRPr="002B7F60">
        <w:rPr>
          <w:rFonts w:eastAsia="Times New Roman"/>
          <w:b/>
          <w:bCs/>
          <w:color w:val="000000"/>
          <w:sz w:val="24"/>
          <w:u w:val="single"/>
        </w:rPr>
        <w:t xml:space="preserve"> relationship, </w:t>
      </w:r>
      <w:r w:rsidRPr="002B7F60">
        <w:rPr>
          <w:rFonts w:eastAsia="Times New Roman"/>
          <w:b/>
          <w:bCs/>
          <w:color w:val="000000"/>
          <w:sz w:val="24"/>
          <w:u w:val="single"/>
          <w:shd w:val="clear" w:color="auto" w:fill="00FBFF"/>
        </w:rPr>
        <w:t>not transform it.</w:t>
      </w:r>
      <w:r w:rsidRPr="002B7F60">
        <w:rPr>
          <w:rFonts w:eastAsia="Times New Roman"/>
          <w:color w:val="000000"/>
          <w:sz w:val="16"/>
          <w:szCs w:val="16"/>
        </w:rPr>
        <w:t xml:space="preserve"> 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w:t>
      </w:r>
      <w:r w:rsidRPr="002B7F60">
        <w:rPr>
          <w:rFonts w:eastAsia="Times New Roman"/>
          <w:color w:val="000000"/>
          <w:sz w:val="16"/>
          <w:szCs w:val="16"/>
        </w:rPr>
        <w:lastRenderedPageBreak/>
        <w:t xml:space="preserve">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w:t>
      </w:r>
      <w:r w:rsidRPr="002B7F60">
        <w:rPr>
          <w:rFonts w:eastAsia="Times New Roman"/>
          <w:b/>
          <w:bCs/>
          <w:color w:val="000000"/>
          <w:sz w:val="24"/>
          <w:u w:val="single"/>
        </w:rPr>
        <w:t>to what degree do unions simply reflect existing relations of production and class struggle,</w:t>
      </w:r>
      <w:r w:rsidRPr="002B7F60">
        <w:rPr>
          <w:rFonts w:eastAsia="Times New Roman"/>
          <w:color w:val="000000"/>
          <w:sz w:val="16"/>
          <w:szCs w:val="16"/>
        </w:rPr>
        <w:t xml:space="preserve"> or actively shape those relations? Second, </w:t>
      </w:r>
      <w:r w:rsidRPr="002B7F60">
        <w:rPr>
          <w:rFonts w:eastAsia="Times New Roman"/>
          <w:b/>
          <w:bCs/>
          <w:color w:val="000000"/>
          <w:sz w:val="24"/>
          <w:u w:val="single"/>
        </w:rPr>
        <w:t xml:space="preserve">if unions actively shape class struggle, why and under what conditions do they enhance or inhibit it? </w:t>
      </w:r>
      <w:r w:rsidRPr="002B7F60">
        <w:rPr>
          <w:rFonts w:eastAsia="Times New Roman"/>
          <w:color w:val="000000"/>
          <w:sz w:val="16"/>
          <w:szCs w:val="16"/>
        </w:rPr>
        <w:t xml:space="preserve">Third, </w:t>
      </w:r>
      <w:r w:rsidRPr="002B7F60">
        <w:rPr>
          <w:rFonts w:eastAsia="Times New Roman"/>
          <w:b/>
          <w:bCs/>
          <w:color w:val="000000"/>
          <w:sz w:val="24"/>
          <w:u w:val="single"/>
        </w:rPr>
        <w:t xml:space="preserve">how do unions shape class identities, </w:t>
      </w:r>
      <w:r w:rsidRPr="002B7F60">
        <w:rPr>
          <w:rFonts w:eastAsia="Times New Roman"/>
          <w:color w:val="000000"/>
          <w:sz w:val="16"/>
          <w:szCs w:val="16"/>
        </w:rPr>
        <w:t xml:space="preserve">and how does this affect unions’ scope of action? Fourth, </w:t>
      </w:r>
      <w:r w:rsidRPr="002B7F60">
        <w:rPr>
          <w:rFonts w:eastAsia="Times New Roman"/>
          <w:b/>
          <w:bCs/>
          <w:color w:val="000000"/>
          <w:sz w:val="24"/>
          <w:u w:val="single"/>
        </w:rPr>
        <w:t>what is the relation between unions and politics?</w:t>
      </w:r>
      <w:r w:rsidRPr="002B7F60">
        <w:rPr>
          <w:rFonts w:eastAsia="Times New Roman"/>
          <w:color w:val="000000"/>
          <w:sz w:val="16"/>
          <w:szCs w:val="16"/>
        </w:rPr>
        <w:t xml:space="preserve">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The Oxford Handbook of Karl Marx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departed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2B7F60">
        <w:rPr>
          <w:rFonts w:eastAsia="Times New Roman"/>
          <w:color w:val="000000"/>
          <w:sz w:val="16"/>
          <w:szCs w:val="16"/>
        </w:rPr>
        <w:t>im</w:t>
      </w:r>
      <w:r w:rsidRPr="002B7F60">
        <w:rPr>
          <w:rFonts w:eastAsia="Times New Roman"/>
          <w:color w:val="000000"/>
          <w:sz w:val="16"/>
          <w:szCs w:val="16"/>
        </w:rPr>
        <w:softHyphen/>
      </w:r>
      <w:proofErr w:type="spellEnd"/>
      <w:r w:rsidRPr="002B7F60">
        <w:rPr>
          <w:rFonts w:eastAsia="Times New Roman"/>
          <w:color w:val="000000"/>
          <w:sz w:val="16"/>
          <w:szCs w:val="16"/>
        </w:rPr>
        <w:t xml:space="preserve"> ply the recognition of the fact that </w:t>
      </w:r>
      <w:r w:rsidRPr="002B7F60">
        <w:rPr>
          <w:rFonts w:eastAsia="Times New Roman"/>
          <w:b/>
          <w:bCs/>
          <w:color w:val="000000"/>
          <w:sz w:val="24"/>
          <w:u w:val="single"/>
        </w:rPr>
        <w:t xml:space="preserve">the supremacy of </w:t>
      </w:r>
      <w:r w:rsidRPr="002B7F60">
        <w:rPr>
          <w:rFonts w:eastAsia="Times New Roman"/>
          <w:b/>
          <w:bCs/>
          <w:color w:val="000000"/>
          <w:sz w:val="24"/>
          <w:u w:val="single"/>
          <w:shd w:val="clear" w:color="auto" w:fill="00FBFF"/>
        </w:rPr>
        <w:t>the bourgeoisie is based</w:t>
      </w:r>
      <w:r w:rsidRPr="002B7F60">
        <w:rPr>
          <w:rFonts w:eastAsia="Times New Roman"/>
          <w:b/>
          <w:bCs/>
          <w:color w:val="000000"/>
          <w:sz w:val="24"/>
          <w:u w:val="single"/>
        </w:rPr>
        <w:t xml:space="preserve"> wholly </w:t>
      </w:r>
      <w:r w:rsidRPr="002B7F60">
        <w:rPr>
          <w:rFonts w:eastAsia="Times New Roman"/>
          <w:b/>
          <w:bCs/>
          <w:color w:val="000000"/>
          <w:sz w:val="24"/>
          <w:u w:val="single"/>
          <w:shd w:val="clear" w:color="auto" w:fill="00FBFF"/>
        </w:rPr>
        <w:t>upon</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competition of</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workers among themselves</w:t>
      </w:r>
      <w:r w:rsidRPr="002B7F60">
        <w:rPr>
          <w:rFonts w:eastAsia="Times New Roman"/>
          <w:color w:val="000000"/>
          <w:sz w:val="16"/>
          <w:szCs w:val="16"/>
        </w:rPr>
        <w:t xml:space="preserve">; i.e., upon their want of cohesion. And precisely because the </w:t>
      </w:r>
      <w:r w:rsidRPr="002B7F60">
        <w:rPr>
          <w:rFonts w:eastAsia="Times New Roman"/>
          <w:b/>
          <w:bCs/>
          <w:color w:val="000000"/>
          <w:sz w:val="24"/>
          <w:u w:val="single"/>
        </w:rPr>
        <w:t>Unions</w:t>
      </w:r>
      <w:r w:rsidRPr="002B7F60">
        <w:rPr>
          <w:rFonts w:eastAsia="Times New Roman"/>
          <w:color w:val="000000"/>
          <w:sz w:val="16"/>
          <w:szCs w:val="16"/>
        </w:rPr>
        <w:t xml:space="preserve"> direct themselves against the vital nerve of the present social order, however one-sidedly, in however narrow a way, are they so dangerous to this social order. At the same time, Engels saw that, even as union struggles “[kept alive] the opposition of the workers to the … omnipotence of the bourgeoisie,” so too did they “</w:t>
      </w:r>
      <w:r w:rsidRPr="002B7F60">
        <w:rPr>
          <w:rFonts w:eastAsia="Times New Roman"/>
          <w:b/>
          <w:bCs/>
          <w:color w:val="000000"/>
          <w:sz w:val="24"/>
          <w:u w:val="single"/>
        </w:rPr>
        <w:t>[compel] the admission that something more is needed than</w:t>
      </w:r>
      <w:r w:rsidRPr="002B7F60">
        <w:rPr>
          <w:rFonts w:eastAsia="Times New Roman"/>
          <w:color w:val="000000"/>
          <w:sz w:val="16"/>
          <w:szCs w:val="16"/>
        </w:rPr>
        <w:t xml:space="preserve"> Trades Unions and </w:t>
      </w:r>
      <w:r w:rsidRPr="002B7F60">
        <w:rPr>
          <w:rFonts w:eastAsia="Times New Roman"/>
          <w:b/>
          <w:bCs/>
          <w:color w:val="000000"/>
          <w:sz w:val="24"/>
          <w:u w:val="single"/>
        </w:rPr>
        <w:t>strikes to break the power of the ruling class.”</w:t>
      </w:r>
      <w:r w:rsidRPr="002B7F60">
        <w:rPr>
          <w:rFonts w:eastAsia="Times New Roman"/>
          <w:color w:val="000000"/>
          <w:sz w:val="16"/>
          <w:szCs w:val="16"/>
        </w:rPr>
        <w:t xml:space="preserve"> Here Engels articulates the crux of the problem. First, </w:t>
      </w:r>
      <w:r w:rsidRPr="002B7F60">
        <w:rPr>
          <w:rFonts w:eastAsia="Times New Roman"/>
          <w:b/>
          <w:bCs/>
          <w:color w:val="000000"/>
          <w:sz w:val="24"/>
          <w:u w:val="single"/>
          <w:shd w:val="clear" w:color="auto" w:fill="00FBFF"/>
        </w:rPr>
        <w:t>unions</w:t>
      </w:r>
      <w:r w:rsidRPr="002B7F60">
        <w:rPr>
          <w:rFonts w:eastAsia="Times New Roman"/>
          <w:color w:val="000000"/>
          <w:sz w:val="16"/>
          <w:szCs w:val="16"/>
        </w:rPr>
        <w:t xml:space="preserve"> are essential for working-class formation, creating a collective actor both opposed to the bourgeoisie and capable of challenging it for power. Second, they</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are</w:t>
      </w:r>
      <w:r w:rsidRPr="002B7F60">
        <w:rPr>
          <w:rFonts w:eastAsia="Times New Roman"/>
          <w:b/>
          <w:bCs/>
          <w:color w:val="000000"/>
          <w:sz w:val="24"/>
          <w:u w:val="single"/>
        </w:rPr>
        <w:t xml:space="preserve"> an </w:t>
      </w:r>
      <w:r w:rsidRPr="002B7F60">
        <w:rPr>
          <w:rFonts w:eastAsia="Times New Roman"/>
          <w:b/>
          <w:bCs/>
          <w:color w:val="000000"/>
          <w:sz w:val="24"/>
          <w:u w:val="single"/>
          <w:shd w:val="clear" w:color="auto" w:fill="00FBFF"/>
        </w:rPr>
        <w:t>insufficient</w:t>
      </w:r>
      <w:r w:rsidRPr="002B7F60">
        <w:rPr>
          <w:rFonts w:eastAsia="Times New Roman"/>
          <w:b/>
          <w:bCs/>
          <w:color w:val="000000"/>
          <w:sz w:val="24"/>
          <w:u w:val="single"/>
        </w:rPr>
        <w:t xml:space="preserve"> vehicle </w:t>
      </w:r>
      <w:r w:rsidRPr="002B7F60">
        <w:rPr>
          <w:rFonts w:eastAsia="Times New Roman"/>
          <w:b/>
          <w:bCs/>
          <w:color w:val="000000"/>
          <w:sz w:val="24"/>
          <w:u w:val="single"/>
          <w:shd w:val="clear" w:color="auto" w:fill="00FBFF"/>
        </w:rPr>
        <w:t>for</w:t>
      </w:r>
      <w:r w:rsidRPr="002B7F60">
        <w:rPr>
          <w:rFonts w:eastAsia="Times New Roman"/>
          <w:b/>
          <w:bCs/>
          <w:color w:val="000000"/>
          <w:sz w:val="24"/>
          <w:u w:val="single"/>
        </w:rPr>
        <w:t xml:space="preserve"> creating and </w:t>
      </w:r>
      <w:r w:rsidRPr="002B7F60">
        <w:rPr>
          <w:rFonts w:eastAsia="Times New Roman"/>
          <w:b/>
          <w:bCs/>
          <w:color w:val="000000"/>
          <w:sz w:val="24"/>
          <w:u w:val="single"/>
          <w:shd w:val="clear" w:color="auto" w:fill="00FBFF"/>
        </w:rPr>
        <w:t>mobilizing</w:t>
      </w:r>
      <w:r w:rsidRPr="002B7F60">
        <w:rPr>
          <w:rFonts w:eastAsia="Times New Roman"/>
          <w:b/>
          <w:bCs/>
          <w:color w:val="000000"/>
          <w:sz w:val="24"/>
          <w:u w:val="single"/>
        </w:rPr>
        <w:t xml:space="preserve"> that collective actor. </w:t>
      </w:r>
      <w:r w:rsidRPr="002B7F60">
        <w:rPr>
          <w:rFonts w:eastAsia="Times New Roman"/>
          <w:color w:val="000000"/>
          <w:sz w:val="16"/>
          <w:szCs w:val="16"/>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First,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fundamentally </w:t>
      </w:r>
      <w:r w:rsidRPr="002B7F60">
        <w:rPr>
          <w:rFonts w:eastAsia="Times New Roman"/>
          <w:b/>
          <w:bCs/>
          <w:color w:val="000000"/>
          <w:sz w:val="24"/>
          <w:u w:val="single"/>
          <w:shd w:val="clear" w:color="auto" w:fill="00FBFF"/>
        </w:rPr>
        <w:t>defensive role, protecting workers against employers’</w:t>
      </w:r>
      <w:r w:rsidRPr="002B7F60">
        <w:rPr>
          <w:rFonts w:eastAsia="Times New Roman"/>
          <w:b/>
          <w:bCs/>
          <w:color w:val="000000"/>
          <w:sz w:val="24"/>
          <w:u w:val="single"/>
        </w:rPr>
        <w:t xml:space="preserve"> efforts to drive a competitive race to the bottom, </w:t>
      </w:r>
      <w:r w:rsidRPr="002B7F60">
        <w:rPr>
          <w:rFonts w:eastAsia="Times New Roman"/>
          <w:b/>
          <w:bCs/>
          <w:color w:val="000000"/>
          <w:sz w:val="24"/>
          <w:u w:val="single"/>
          <w:shd w:val="clear" w:color="auto" w:fill="00FBFF"/>
        </w:rPr>
        <w:t>meant that they limited themselves “to</w:t>
      </w:r>
      <w:r w:rsidRPr="002B7F60">
        <w:rPr>
          <w:rFonts w:eastAsia="Times New Roman"/>
          <w:b/>
          <w:bCs/>
          <w:color w:val="000000"/>
          <w:sz w:val="24"/>
          <w:u w:val="single"/>
        </w:rPr>
        <w:t xml:space="preserve"> a </w:t>
      </w:r>
      <w:r w:rsidRPr="002B7F60">
        <w:rPr>
          <w:rFonts w:eastAsia="Times New Roman"/>
          <w:b/>
          <w:bCs/>
          <w:color w:val="000000"/>
          <w:sz w:val="24"/>
          <w:u w:val="single"/>
          <w:shd w:val="clear" w:color="auto" w:fill="00FBFF"/>
        </w:rPr>
        <w:t>guerrilla war against the effects of the existing system, instead of</w:t>
      </w:r>
      <w:r w:rsidRPr="002B7F60">
        <w:rPr>
          <w:rFonts w:eastAsia="Times New Roman"/>
          <w:b/>
          <w:bCs/>
          <w:color w:val="000000"/>
          <w:sz w:val="24"/>
          <w:u w:val="single"/>
        </w:rPr>
        <w:t xml:space="preserve"> simultaneously</w:t>
      </w:r>
      <w:r w:rsidRPr="002B7F60">
        <w:rPr>
          <w:rFonts w:eastAsia="Times New Roman"/>
          <w:b/>
          <w:bCs/>
          <w:color w:val="000000"/>
          <w:sz w:val="24"/>
          <w:u w:val="single"/>
          <w:shd w:val="clear" w:color="auto" w:fill="00FBFF"/>
        </w:rPr>
        <w:t xml:space="preserve"> trying to change it.”</w:t>
      </w:r>
      <w:r w:rsidRPr="002B7F60">
        <w:rPr>
          <w:rFonts w:eastAsia="Times New Roman"/>
          <w:color w:val="000000"/>
          <w:sz w:val="16"/>
          <w:szCs w:val="16"/>
          <w:shd w:val="clear" w:color="auto" w:fill="00FBFF"/>
        </w:rPr>
        <w:t xml:space="preserve"> </w:t>
      </w:r>
      <w:r w:rsidRPr="002B7F60">
        <w:rPr>
          <w:rFonts w:eastAsia="Times New Roman"/>
          <w:color w:val="000000"/>
          <w:sz w:val="16"/>
          <w:szCs w:val="16"/>
        </w:rPr>
        <w:t xml:space="preserve">Thus, </w:t>
      </w:r>
      <w:r w:rsidRPr="002B7F60">
        <w:rPr>
          <w:rFonts w:eastAsia="Times New Roman"/>
          <w:b/>
          <w:bCs/>
          <w:color w:val="000000"/>
          <w:sz w:val="24"/>
          <w:u w:val="single"/>
        </w:rPr>
        <w:t>even militant trade unions found themselves struggling</w:t>
      </w:r>
      <w:r w:rsidRPr="002B7F60">
        <w:rPr>
          <w:rFonts w:eastAsia="Times New Roman"/>
          <w:color w:val="000000"/>
          <w:sz w:val="16"/>
          <w:szCs w:val="16"/>
        </w:rPr>
        <w:t xml:space="preserve"> for “a fair day’s work for a fair day’s wage” </w:t>
      </w:r>
      <w:r w:rsidRPr="002B7F60">
        <w:rPr>
          <w:rFonts w:eastAsia="Times New Roman"/>
          <w:b/>
          <w:bCs/>
          <w:color w:val="000000"/>
          <w:sz w:val="24"/>
          <w:u w:val="single"/>
        </w:rPr>
        <w:t>without challenging the bourgeoisie’s fundamental power</w:t>
      </w:r>
      <w:r w:rsidRPr="002B7F60">
        <w:rPr>
          <w:rFonts w:eastAsia="Times New Roman"/>
          <w:color w:val="000000"/>
          <w:sz w:val="16"/>
          <w:szCs w:val="16"/>
        </w:rPr>
        <w:t>, particularly the wage labor system. And some layers of the trade union officialdom were content to fight for privileges for their small segment of the working class, leaving most workers behind. Second,</w:t>
      </w:r>
      <w:r w:rsidRPr="002B7F60">
        <w:rPr>
          <w:rFonts w:eastAsia="Times New Roman"/>
          <w:b/>
          <w:bCs/>
          <w:color w:val="000000"/>
          <w:sz w:val="24"/>
          <w:u w:val="single"/>
        </w:rPr>
        <w:t xml:space="preserve"> unions’ focus on wages and workplace issues tended to reinforce a division between economic and political struggles. </w:t>
      </w:r>
      <w:r w:rsidRPr="002B7F60">
        <w:rPr>
          <w:rFonts w:eastAsia="Times New Roman"/>
          <w:color w:val="000000"/>
          <w:sz w:val="16"/>
          <w:szCs w:val="16"/>
        </w:rPr>
        <w:t>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w:t>
      </w:r>
    </w:p>
    <w:p w14:paraId="16052E26" w14:textId="77777777" w:rsidR="00C7365C" w:rsidRDefault="00C7365C" w:rsidP="00C7365C"/>
    <w:p w14:paraId="5FC829F7" w14:textId="77777777" w:rsidR="00C7365C" w:rsidRPr="005A7CAA" w:rsidRDefault="00C7365C" w:rsidP="00C7365C">
      <w:pPr>
        <w:pStyle w:val="Heading4"/>
        <w:rPr>
          <w:rFonts w:cs="Calibri"/>
        </w:rPr>
      </w:pPr>
      <w:r w:rsidRPr="005A7CAA">
        <w:rPr>
          <w:rFonts w:cs="Calibri"/>
        </w:rPr>
        <w:t>Capitalism’s successes necessitate human extinction and destroy the value to life – it’s try or die for alternative organizing</w:t>
      </w:r>
    </w:p>
    <w:p w14:paraId="1CFED17C" w14:textId="77777777" w:rsidR="00C7365C" w:rsidRPr="005A7CAA" w:rsidRDefault="00C7365C" w:rsidP="00C7365C">
      <w:pPr>
        <w:rPr>
          <w:sz w:val="18"/>
          <w:szCs w:val="20"/>
        </w:rPr>
      </w:pPr>
      <w:proofErr w:type="spellStart"/>
      <w:r w:rsidRPr="005A7CAA">
        <w:rPr>
          <w:rStyle w:val="Style13ptBold"/>
        </w:rPr>
        <w:t>Duzgun</w:t>
      </w:r>
      <w:proofErr w:type="spellEnd"/>
      <w:r w:rsidRPr="005A7CAA">
        <w:rPr>
          <w:rStyle w:val="Style13ptBold"/>
        </w:rPr>
        <w:t xml:space="preserve"> 20</w:t>
      </w:r>
      <w:r w:rsidRPr="005A7CAA">
        <w:t xml:space="preserve"> </w:t>
      </w:r>
      <w:proofErr w:type="spellStart"/>
      <w:r w:rsidRPr="005A7CAA">
        <w:rPr>
          <w:sz w:val="18"/>
          <w:szCs w:val="20"/>
        </w:rPr>
        <w:t>Eren</w:t>
      </w:r>
      <w:proofErr w:type="spellEnd"/>
      <w:r w:rsidRPr="005A7CAA">
        <w:rPr>
          <w:sz w:val="18"/>
          <w:szCs w:val="20"/>
        </w:rPr>
        <w:t xml:space="preserve"> </w:t>
      </w:r>
      <w:proofErr w:type="spellStart"/>
      <w:r w:rsidRPr="005A7CAA">
        <w:rPr>
          <w:sz w:val="18"/>
          <w:szCs w:val="20"/>
        </w:rPr>
        <w:t>Duzgun</w:t>
      </w:r>
      <w:proofErr w:type="spellEnd"/>
      <w:r w:rsidRPr="005A7CAA">
        <w:rPr>
          <w:sz w:val="18"/>
          <w:szCs w:val="20"/>
        </w:rPr>
        <w:t xml:space="preserve"> (teaches Historical Sociology and International Relations at Leiden University, Netherlands), 4-5-2020, "Capitalism, Coronavirus and the Road to Extinction," Socialist Project, https://socialistproject.ca/2020/04/capitalism-coronavirus-and-road-to-extinction/, SJBE</w:t>
      </w:r>
    </w:p>
    <w:p w14:paraId="76B732F9" w14:textId="77777777" w:rsidR="00C7365C" w:rsidRDefault="00C7365C" w:rsidP="00C7365C">
      <w:pPr>
        <w:rPr>
          <w:b/>
          <w:u w:val="single"/>
        </w:rPr>
      </w:pPr>
      <w:r w:rsidRPr="005A7CAA">
        <w:rPr>
          <w:b/>
          <w:u w:val="single"/>
        </w:rPr>
        <w:t>Covid-19, by contrast, has begun its journey and taken its biggest toll thus far in the most advanced and affluent parts of the world</w:t>
      </w:r>
      <w:r w:rsidRPr="005A7CAA">
        <w:rPr>
          <w:sz w:val="14"/>
        </w:rPr>
        <w:t xml:space="preserve">. This is to say, the contagion is no longer limited to the persistently undernourished, underdeveloped, and war-torn parts of the world; its impact is no longer restricted to a distant wet market or a third world country alone. </w:t>
      </w:r>
      <w:r w:rsidRPr="005A7CAA">
        <w:rPr>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RPr="005A7CAA">
        <w:rPr>
          <w:b/>
          <w:highlight w:val="green"/>
          <w:u w:val="single"/>
        </w:rPr>
        <w:t xml:space="preserve">the coronavirus has thrown into </w:t>
      </w:r>
      <w:r w:rsidRPr="005A7CAA">
        <w:rPr>
          <w:b/>
          <w:u w:val="single"/>
        </w:rPr>
        <w:t xml:space="preserve">sharp </w:t>
      </w:r>
      <w:r w:rsidRPr="005A7CAA">
        <w:rPr>
          <w:b/>
          <w:highlight w:val="green"/>
          <w:u w:val="single"/>
        </w:rPr>
        <w:t>relief the immediately existential</w:t>
      </w:r>
      <w:r w:rsidRPr="005A7CAA">
        <w:rPr>
          <w:b/>
          <w:u w:val="single"/>
        </w:rPr>
        <w:t xml:space="preserve"> and undeniably global contradictions and </w:t>
      </w:r>
      <w:r w:rsidRPr="005A7CAA">
        <w:rPr>
          <w:b/>
          <w:highlight w:val="green"/>
          <w:u w:val="single"/>
        </w:rPr>
        <w:t>consequences generated by capitalism.</w:t>
      </w:r>
      <w:r w:rsidRPr="005A7CAA">
        <w:rPr>
          <w:b/>
          <w:u w:val="single"/>
        </w:rPr>
        <w:t xml:space="preserve"> </w:t>
      </w:r>
      <w:r w:rsidRPr="005A7CAA">
        <w:rPr>
          <w:sz w:val="14"/>
        </w:rPr>
        <w:t xml:space="preserve">Contradictions on a Global Scale Critical biologists and epidemiologists have put the blame on industrial agriculture as the root cause of the emergence of new pathogens since the 1990s. </w:t>
      </w:r>
      <w:hyperlink r:id="rId12" w:tgtFrame="_blank" w:history="1">
        <w:r w:rsidRPr="005A7CAA">
          <w:rPr>
            <w:rStyle w:val="Hyperlink"/>
            <w:sz w:val="14"/>
          </w:rPr>
          <w:t>According to Rob Wallace</w:t>
        </w:r>
      </w:hyperlink>
      <w:r w:rsidRPr="005A7CAA">
        <w:rPr>
          <w:sz w:val="14"/>
        </w:rPr>
        <w:t xml:space="preserve">, giant agribusiness and resource extraction firms have now reached the last virgin forests and smallholder-held farmlands in the world, subordinating them to the logic of capitalist markets. </w:t>
      </w:r>
      <w:r w:rsidRPr="005A7CAA">
        <w:rPr>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5A7CAA">
        <w:rPr>
          <w:sz w:val="14"/>
        </w:rPr>
        <w:t xml:space="preserve"> Likewise, global warming has forced or allowed pathogens to escape their natural habitat. As a result, new viruses against which we have no immunity “are being sprung free, threatening the whole world.” In short, </w:t>
      </w:r>
      <w:hyperlink r:id="rId13" w:tgtFrame="_blank" w:history="1">
        <w:r w:rsidRPr="005A7CAA">
          <w:rPr>
            <w:rStyle w:val="Hyperlink"/>
            <w:sz w:val="14"/>
          </w:rPr>
          <w:t>as John Vidal writes</w:t>
        </w:r>
      </w:hyperlink>
      <w:r w:rsidRPr="005A7CAA">
        <w:rPr>
          <w:sz w:val="14"/>
        </w:rPr>
        <w:t xml:space="preserve">, “we disrupt ecosystems, and we shake viruses loose from their natural hosts. When that happens, they need a new host. Often, we are it.” </w:t>
      </w:r>
      <w:r w:rsidRPr="005A7CAA">
        <w:rPr>
          <w:b/>
          <w:u w:val="single"/>
        </w:rPr>
        <w:t>That some agribusiness firms have been blatantly risking lives for profit would not come as a surprise to the critical reader</w:t>
      </w:r>
      <w:r w:rsidRPr="005A7CAA">
        <w:rPr>
          <w:sz w:val="14"/>
        </w:rPr>
        <w:t xml:space="preserve">. Even </w:t>
      </w:r>
      <w:hyperlink r:id="rId14" w:tgtFrame="_blank" w:history="1">
        <w:r w:rsidRPr="005A7CAA">
          <w:rPr>
            <w:rStyle w:val="Hyperlink"/>
            <w:sz w:val="14"/>
          </w:rPr>
          <w:t>Bill Gates has been sounding the alarm</w:t>
        </w:r>
      </w:hyperlink>
      <w:r w:rsidRPr="005A7CAA">
        <w:rPr>
          <w:sz w:val="14"/>
        </w:rPr>
        <w:t xml:space="preserve"> about the potentially deadly consequences of irresponsible business practices and new viruses. </w:t>
      </w:r>
      <w:r w:rsidRPr="005A7CAA">
        <w:rPr>
          <w:b/>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RPr="005A7CAA">
        <w:rPr>
          <w:b/>
          <w:highlight w:val="green"/>
          <w:u w:val="single"/>
        </w:rPr>
        <w:t>we may go extinct as a result of the ‘successes’ of</w:t>
      </w:r>
      <w:r w:rsidRPr="005A7CAA">
        <w:rPr>
          <w:b/>
          <w:u w:val="single"/>
        </w:rPr>
        <w:t xml:space="preserve"> the very system ‘we’ created in the first place, i.e., </w:t>
      </w:r>
      <w:r w:rsidRPr="005A7CAA">
        <w:rPr>
          <w:b/>
          <w:highlight w:val="green"/>
          <w:u w:val="single"/>
        </w:rPr>
        <w:t>capitalism</w:t>
      </w:r>
      <w:r w:rsidRPr="005A7CAA">
        <w:rPr>
          <w:b/>
          <w:u w:val="single"/>
        </w:rPr>
        <w:t>. How did we end up losing control of an ‘economic’ system of our own making?</w:t>
      </w:r>
      <w:r w:rsidRPr="005A7CAA">
        <w:rPr>
          <w:sz w:val="14"/>
        </w:rPr>
        <w:t xml:space="preserve"> This is indeed an anomaly in human history. The conception of the ‘economy’ as an autonomous sphere dictating its own rules over society did not exist in non-capitalist societies. As the economic anthropologist </w:t>
      </w:r>
      <w:hyperlink r:id="rId15" w:anchor="Works" w:tgtFrame="_blank" w:history="1">
        <w:r w:rsidRPr="005A7CAA">
          <w:rPr>
            <w:rStyle w:val="Hyperlink"/>
            <w:sz w:val="14"/>
          </w:rPr>
          <w:t>Karl Polanyi</w:t>
        </w:r>
      </w:hyperlink>
      <w:r w:rsidRPr="005A7CAA">
        <w:rPr>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6" w:tgtFrame="_blank" w:history="1">
        <w:r w:rsidRPr="005A7CAA">
          <w:rPr>
            <w:rStyle w:val="Hyperlink"/>
            <w:sz w:val="14"/>
          </w:rPr>
          <w:t>was absorbed in the social system</w:t>
        </w:r>
      </w:hyperlink>
      <w:r w:rsidRPr="005A7CAA">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RPr="005A7CAA">
        <w:rPr>
          <w:b/>
          <w:u w:val="single"/>
        </w:rPr>
        <w:t xml:space="preserve">In order </w:t>
      </w:r>
      <w:r w:rsidRPr="005A7CAA">
        <w:rPr>
          <w:b/>
          <w:highlight w:val="green"/>
          <w:u w:val="single"/>
        </w:rPr>
        <w:t>for ‘self-regulating’ markets to ‘self-regulate’,</w:t>
      </w:r>
      <w:r w:rsidRPr="005A7CAA">
        <w:rPr>
          <w:b/>
          <w:u w:val="single"/>
        </w:rPr>
        <w:t xml:space="preserve"> a variety of </w:t>
      </w:r>
      <w:r w:rsidRPr="005A7CAA">
        <w:rPr>
          <w:b/>
          <w:highlight w:val="green"/>
          <w:u w:val="single"/>
        </w:rPr>
        <w:t>political and institutional arrangements had to</w:t>
      </w:r>
      <w:r w:rsidRPr="005A7CAA">
        <w:rPr>
          <w:b/>
          <w:u w:val="single"/>
        </w:rPr>
        <w:t xml:space="preserve"> be initiated to progressively </w:t>
      </w:r>
      <w:r w:rsidRPr="005A7CAA">
        <w:rPr>
          <w:b/>
          <w:highlight w:val="green"/>
          <w:u w:val="single"/>
        </w:rPr>
        <w:t>eliminate</w:t>
      </w:r>
      <w:r w:rsidRPr="005A7CAA">
        <w:rPr>
          <w:b/>
          <w:u w:val="single"/>
        </w:rPr>
        <w:t xml:space="preserve"> the </w:t>
      </w:r>
      <w:r w:rsidRPr="005A7CAA">
        <w:rPr>
          <w:b/>
          <w:highlight w:val="green"/>
          <w:u w:val="single"/>
        </w:rPr>
        <w:t>non-market survival strategies</w:t>
      </w:r>
      <w:r w:rsidRPr="005A7CAA">
        <w:rPr>
          <w:b/>
          <w:u w:val="single"/>
        </w:rPr>
        <w:t xml:space="preserve"> that humans previously relied upon. </w:t>
      </w:r>
      <w:r w:rsidRPr="005A7CAA">
        <w:rPr>
          <w:sz w:val="14"/>
        </w:rPr>
        <w:t xml:space="preserve">Most notably, the age-old communal systems of social and moral regulation needed to be eradicated, a process that systematically subordinated the ‘natural and human substance of society’, i.e., land and </w:t>
      </w:r>
      <w:proofErr w:type="spellStart"/>
      <w:r w:rsidRPr="005A7CAA">
        <w:rPr>
          <w:sz w:val="14"/>
        </w:rPr>
        <w:t>labour</w:t>
      </w:r>
      <w:proofErr w:type="spellEnd"/>
      <w:r w:rsidRPr="005A7CAA">
        <w:rPr>
          <w:sz w:val="14"/>
        </w:rPr>
        <w:t xml:space="preserve">, to market relations for the first time in history. Rise of Capitalism </w:t>
      </w:r>
      <w:r w:rsidRPr="005A7CAA">
        <w:rPr>
          <w:b/>
          <w:highlight w:val="green"/>
          <w:u w:val="single"/>
        </w:rPr>
        <w:t>At the heart of</w:t>
      </w:r>
      <w:r w:rsidRPr="005A7CAA">
        <w:rPr>
          <w:b/>
          <w:u w:val="single"/>
        </w:rPr>
        <w:t xml:space="preserve"> the rise of </w:t>
      </w:r>
      <w:r w:rsidRPr="005A7CAA">
        <w:rPr>
          <w:b/>
          <w:highlight w:val="green"/>
          <w:u w:val="single"/>
        </w:rPr>
        <w:t>capitalism</w:t>
      </w:r>
      <w:r w:rsidRPr="005A7CAA">
        <w:rPr>
          <w:b/>
          <w:u w:val="single"/>
        </w:rPr>
        <w:t xml:space="preserve">, therefore, </w:t>
      </w:r>
      <w:r w:rsidRPr="005A7CAA">
        <w:rPr>
          <w:b/>
          <w:highlight w:val="green"/>
          <w:u w:val="single"/>
        </w:rPr>
        <w:t>rested a ‘political’, legal, and violent process</w:t>
      </w:r>
      <w:r w:rsidRPr="005A7CAA">
        <w:rPr>
          <w:b/>
          <w:u w:val="single"/>
        </w:rPr>
        <w:t xml:space="preserve"> that led to the historically unprecedented characterization of land and </w:t>
      </w:r>
      <w:proofErr w:type="spellStart"/>
      <w:r w:rsidRPr="005A7CAA">
        <w:rPr>
          <w:b/>
          <w:u w:val="single"/>
        </w:rPr>
        <w:t>labour</w:t>
      </w:r>
      <w:proofErr w:type="spellEnd"/>
      <w:r w:rsidRPr="005A7CAA">
        <w:rPr>
          <w:b/>
          <w:u w:val="single"/>
        </w:rPr>
        <w:t xml:space="preserve"> as commodities. Without </w:t>
      </w:r>
      <w:r w:rsidRPr="005A7CAA">
        <w:rPr>
          <w:b/>
          <w:highlight w:val="green"/>
          <w:u w:val="single"/>
        </w:rPr>
        <w:t xml:space="preserve">commodifying land and </w:t>
      </w:r>
      <w:proofErr w:type="spellStart"/>
      <w:r w:rsidRPr="005A7CAA">
        <w:rPr>
          <w:b/>
          <w:highlight w:val="green"/>
          <w:u w:val="single"/>
        </w:rPr>
        <w:t>labour</w:t>
      </w:r>
      <w:proofErr w:type="spellEnd"/>
      <w:r w:rsidRPr="005A7CAA">
        <w:rPr>
          <w:b/>
          <w:u w:val="single"/>
        </w:rPr>
        <w:t xml:space="preserve">, </w:t>
      </w:r>
      <w:r w:rsidRPr="005A7CAA">
        <w:rPr>
          <w:b/>
          <w:u w:val="single"/>
        </w:rPr>
        <w:lastRenderedPageBreak/>
        <w:t xml:space="preserve">i.e., without treating the planet’s living substance as commodities, it would have been impossible to view the ‘economy’ as an institutionally and motivationally self-regulating sphere of life, an almost robotic creature functioning </w:t>
      </w:r>
      <w:r w:rsidRPr="005A7CAA">
        <w:rPr>
          <w:b/>
          <w:highlight w:val="green"/>
          <w:u w:val="single"/>
        </w:rPr>
        <w:t>at the expense of human lives and livelihoods</w:t>
      </w:r>
      <w:r w:rsidRPr="005A7CAA">
        <w:rPr>
          <w:b/>
          <w:u w:val="single"/>
        </w:rPr>
        <w:t xml:space="preserve">. Capitalism presupposed from the very beginning a radical transformation in the human use of nature as well as in the provision of life’s essential requirements. In this sense, </w:t>
      </w:r>
      <w:r w:rsidRPr="005A7CAA">
        <w:rPr>
          <w:b/>
          <w:highlight w:val="green"/>
          <w:u w:val="single"/>
        </w:rPr>
        <w:t>the danger of global extinction</w:t>
      </w:r>
      <w:r w:rsidRPr="005A7CAA">
        <w:rPr>
          <w:b/>
          <w:u w:val="single"/>
        </w:rPr>
        <w:t xml:space="preserve"> which we have been going through </w:t>
      </w:r>
      <w:r w:rsidRPr="005A7CAA">
        <w:rPr>
          <w:b/>
          <w:highlight w:val="green"/>
          <w:u w:val="single"/>
        </w:rPr>
        <w:t>is not a temporary hiccup</w:t>
      </w:r>
      <w:r w:rsidRPr="005A7CAA">
        <w:rPr>
          <w:b/>
          <w:u w:val="single"/>
        </w:rPr>
        <w:t xml:space="preserve"> in an otherwise smoothly operating capitalist ecosystem </w:t>
      </w:r>
      <w:r w:rsidRPr="005A7CAA">
        <w:rPr>
          <w:b/>
          <w:highlight w:val="green"/>
          <w:u w:val="single"/>
        </w:rPr>
        <w:t xml:space="preserve">but has </w:t>
      </w:r>
      <w:r w:rsidRPr="005A7CAA">
        <w:rPr>
          <w:b/>
          <w:u w:val="single"/>
        </w:rPr>
        <w:t xml:space="preserve">always </w:t>
      </w:r>
      <w:r w:rsidRPr="005A7CAA">
        <w:rPr>
          <w:b/>
          <w:highlight w:val="green"/>
          <w:u w:val="single"/>
        </w:rPr>
        <w:t xml:space="preserve">been </w:t>
      </w:r>
      <w:r w:rsidRPr="005A7CAA">
        <w:rPr>
          <w:b/>
          <w:u w:val="single"/>
        </w:rPr>
        <w:t xml:space="preserve">a possibility </w:t>
      </w:r>
      <w:r w:rsidRPr="005A7CAA">
        <w:rPr>
          <w:b/>
          <w:highlight w:val="green"/>
          <w:u w:val="single"/>
        </w:rPr>
        <w:t xml:space="preserve">built into </w:t>
      </w:r>
      <w:r w:rsidRPr="005A7CAA">
        <w:rPr>
          <w:b/>
          <w:u w:val="single"/>
        </w:rPr>
        <w:t xml:space="preserve">the very structure of </w:t>
      </w:r>
      <w:r w:rsidRPr="005A7CAA">
        <w:rPr>
          <w:b/>
          <w:highlight w:val="green"/>
          <w:u w:val="single"/>
        </w:rPr>
        <w:t>market society</w:t>
      </w:r>
      <w:r w:rsidRPr="005A7CAA">
        <w:rPr>
          <w:b/>
          <w:u w:val="single"/>
        </w:rPr>
        <w:t xml:space="preserve">. </w:t>
      </w:r>
      <w:r w:rsidRPr="005A7CAA">
        <w:rPr>
          <w:sz w:val="14"/>
        </w:rPr>
        <w:t xml:space="preserve">On the one hand, by treating land and </w:t>
      </w:r>
      <w:proofErr w:type="spellStart"/>
      <w:r w:rsidRPr="005A7CAA">
        <w:rPr>
          <w:sz w:val="14"/>
        </w:rPr>
        <w:t>labour</w:t>
      </w:r>
      <w:proofErr w:type="spellEnd"/>
      <w:r w:rsidRPr="005A7CAA">
        <w:rPr>
          <w:sz w:val="14"/>
        </w:rP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5A7CAA">
        <w:rPr>
          <w:b/>
          <w:u w:val="single"/>
        </w:rPr>
        <w:t xml:space="preserve">On the other hand, however, </w:t>
      </w:r>
      <w:hyperlink r:id="rId17" w:tgtFrame="_blank" w:history="1">
        <w:r w:rsidRPr="005A7CAA">
          <w:rPr>
            <w:b/>
            <w:u w:val="single"/>
          </w:rPr>
          <w:t>as Ellen Wood argues</w:t>
        </w:r>
      </w:hyperlink>
      <w:r w:rsidRPr="005A7CAA">
        <w:rPr>
          <w:b/>
          <w:u w:val="single"/>
        </w:rPr>
        <w:t xml:space="preserve">, by subordinating all other considerations to the imperatives of market competition, </w:t>
      </w:r>
      <w:r w:rsidRPr="005A7CAA">
        <w:rPr>
          <w:b/>
          <w:highlight w:val="green"/>
          <w:u w:val="single"/>
        </w:rPr>
        <w:t>capitalism has</w:t>
      </w:r>
      <w:r w:rsidRPr="005A7CAA">
        <w:rPr>
          <w:b/>
          <w:u w:val="single"/>
        </w:rPr>
        <w:t xml:space="preserve"> also </w:t>
      </w:r>
      <w:r w:rsidRPr="005A7CAA">
        <w:rPr>
          <w:b/>
          <w:highlight w:val="green"/>
          <w:u w:val="single"/>
        </w:rPr>
        <w:t>created poverty, homelessness, environmental destruction and pandemics</w:t>
      </w:r>
      <w:r w:rsidRPr="005A7CAA">
        <w:rPr>
          <w:sz w:val="14"/>
        </w:rPr>
        <w:t xml:space="preserve">. Billions of people who could be fed and housed are subjected to immense doses of insecurity, living their lives under the constant threat of joblessness, homelessness, loss of status and starvation. </w:t>
      </w:r>
      <w:r w:rsidRPr="005A7CAA">
        <w:rPr>
          <w:b/>
          <w:u w:val="single"/>
        </w:rPr>
        <w:t xml:space="preserve">In a similar fashion, the environment that could be protected is systematically destroyed for profit, and killer viruses that could be contained are unleashed. </w:t>
      </w:r>
      <w:r w:rsidRPr="005A7CAA">
        <w:rPr>
          <w:sz w:val="14"/>
        </w:rPr>
        <w:t xml:space="preserve">Undoubtedly, Covid-19 has become the archetypal example that lays bare “the destructive impulses of a system in which the very fundamentals of existence are subjected to the requirements of profit.” </w:t>
      </w:r>
      <w:r w:rsidRPr="005A7CAA">
        <w:rPr>
          <w:b/>
          <w:u w:val="single"/>
        </w:rPr>
        <w:t>Can the ‘positive’ and ‘negative’ outcomes of capitalism be somewhat reconciled? Indeed, for a brief period in the Global North, it seemed they could be</w:t>
      </w:r>
      <w:r w:rsidRPr="005A7CAA">
        <w:rPr>
          <w:sz w:val="14"/>
        </w:rPr>
        <w:t xml:space="preserve">. During the so-called </w:t>
      </w:r>
      <w:hyperlink r:id="rId18" w:tgtFrame="_blank" w:history="1">
        <w:r w:rsidRPr="005A7CAA">
          <w:rPr>
            <w:rStyle w:val="Hyperlink"/>
            <w:sz w:val="14"/>
          </w:rPr>
          <w:t>Golden Age of Capitalism</w:t>
        </w:r>
      </w:hyperlink>
      <w:r w:rsidRPr="005A7CAA">
        <w:rPr>
          <w:sz w:val="14"/>
        </w:rPr>
        <w:t xml:space="preserve"> (1945-70), massive productivity increases (alongside working-class struggles) allowed for steady increases in wages, job security, expansion of welfare state, improvements in the living conditions of the majority of the </w:t>
      </w:r>
      <w:proofErr w:type="spellStart"/>
      <w:r w:rsidRPr="005A7CAA">
        <w:rPr>
          <w:sz w:val="14"/>
        </w:rPr>
        <w:t>labouring</w:t>
      </w:r>
      <w:proofErr w:type="spellEnd"/>
      <w:r w:rsidRPr="005A7CAA">
        <w:rPr>
          <w:sz w:val="14"/>
        </w:rPr>
        <w:t xml:space="preserve"> masses as well as the expansion of civil and political liberties. </w:t>
      </w:r>
      <w:r w:rsidRPr="005A7CAA">
        <w:rPr>
          <w:b/>
          <w:u w:val="single"/>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RPr="005A7CAA">
        <w:rPr>
          <w:sz w:val="14"/>
        </w:rPr>
        <w:t xml:space="preserve">The main ‘problem’ with the Global South has been, by and large, a question of ‘timing’. </w:t>
      </w:r>
      <w:r w:rsidRPr="005A7CAA">
        <w:rPr>
          <w:b/>
          <w:u w:val="single"/>
        </w:rPr>
        <w:t xml:space="preserve">Once capitalism was established and consolidated in the Global North, it has not only led to the birth of new and more effective forms of </w:t>
      </w:r>
      <w:r w:rsidRPr="005A7CAA">
        <w:rPr>
          <w:b/>
          <w:highlight w:val="green"/>
          <w:u w:val="single"/>
        </w:rPr>
        <w:t>imperialist control and neocolonial expansion</w:t>
      </w:r>
      <w:r w:rsidRPr="005A7CAA">
        <w:rPr>
          <w:b/>
          <w:u w:val="single"/>
        </w:rPr>
        <w:t xml:space="preserve"> but </w:t>
      </w:r>
      <w:r w:rsidRPr="005A7CAA">
        <w:rPr>
          <w:b/>
          <w:highlight w:val="green"/>
          <w:u w:val="single"/>
        </w:rPr>
        <w:t xml:space="preserve">has </w:t>
      </w:r>
      <w:r w:rsidRPr="005A7CAA">
        <w:rPr>
          <w:b/>
          <w:u w:val="single"/>
        </w:rPr>
        <w:t xml:space="preserve">also </w:t>
      </w:r>
      <w:r w:rsidRPr="005A7CAA">
        <w:rPr>
          <w:b/>
          <w:highlight w:val="green"/>
          <w:u w:val="single"/>
        </w:rPr>
        <w:t>irrevocably</w:t>
      </w:r>
      <w:r w:rsidRPr="005A7CAA">
        <w:rPr>
          <w:b/>
          <w:u w:val="single"/>
        </w:rPr>
        <w:t xml:space="preserve"> </w:t>
      </w:r>
      <w:r w:rsidRPr="005A7CAA">
        <w:rPr>
          <w:b/>
          <w:highlight w:val="green"/>
          <w:u w:val="single"/>
        </w:rPr>
        <w:t xml:space="preserve">undermined </w:t>
      </w:r>
      <w:r w:rsidRPr="005A7CAA">
        <w:rPr>
          <w:b/>
          <w:u w:val="single"/>
        </w:rPr>
        <w:t xml:space="preserve">the </w:t>
      </w:r>
      <w:r w:rsidRPr="005A7CAA">
        <w:rPr>
          <w:b/>
          <w:highlight w:val="green"/>
          <w:u w:val="single"/>
        </w:rPr>
        <w:t>potentially positive outcomes of capitalist development</w:t>
      </w:r>
      <w:r w:rsidRPr="005A7CAA">
        <w:rPr>
          <w:b/>
          <w:u w:val="single"/>
        </w:rPr>
        <w:t xml:space="preserve"> elsewhere. </w:t>
      </w:r>
      <w:r w:rsidRPr="005A7CAA">
        <w:rPr>
          <w:sz w:val="14"/>
        </w:rPr>
        <w:t xml:space="preserve">For example, the </w:t>
      </w:r>
      <w:hyperlink r:id="rId19" w:tgtFrame="_blank" w:history="1">
        <w:r w:rsidRPr="005A7CAA">
          <w:rPr>
            <w:rStyle w:val="Hyperlink"/>
            <w:sz w:val="14"/>
          </w:rPr>
          <w:t xml:space="preserve">MIT political economist Alice </w:t>
        </w:r>
        <w:proofErr w:type="spellStart"/>
        <w:r w:rsidRPr="005A7CAA">
          <w:rPr>
            <w:rStyle w:val="Hyperlink"/>
            <w:sz w:val="14"/>
          </w:rPr>
          <w:t>Amsden</w:t>
        </w:r>
        <w:proofErr w:type="spellEnd"/>
      </w:hyperlink>
      <w:r w:rsidRPr="005A7CAA">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5A7CAA">
        <w:rPr>
          <w:b/>
          <w:u w:val="single"/>
        </w:rPr>
        <w:t>Furthermore, the ecologically disastrous and socially inhumane consequences of capitalism have long outweighed the prospects of material gain in the Global South.</w:t>
      </w:r>
      <w:r w:rsidRPr="005A7CAA">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5A7CAA">
        <w:rPr>
          <w:b/>
          <w:u w:val="single"/>
        </w:rPr>
        <w:t>The implication is that any meaningful attempt at solving the present, and future crises needs to take the bull by the horn</w:t>
      </w:r>
      <w:r w:rsidRPr="005A7CAA">
        <w:rPr>
          <w:sz w:val="14"/>
        </w:rPr>
        <w:t xml:space="preserve">. There is literally no choice to be made between ‘capitalism’ and ‘capitalism with a human face’. </w:t>
      </w:r>
      <w:r w:rsidRPr="005A7CAA">
        <w:rPr>
          <w:b/>
          <w:u w:val="single"/>
        </w:rPr>
        <w:t xml:space="preserve">As long as the underlying dynamics of our lives remain the same, </w:t>
      </w:r>
      <w:r w:rsidRPr="005A7CAA">
        <w:rPr>
          <w:b/>
          <w:highlight w:val="green"/>
          <w:u w:val="single"/>
        </w:rPr>
        <w:t xml:space="preserve">as long as we keep treating nature and human beings as commodities, no </w:t>
      </w:r>
      <w:hyperlink r:id="rId20" w:tgtFrame="_blank" w:history="1">
        <w:r w:rsidRPr="005A7CAA">
          <w:rPr>
            <w:b/>
            <w:highlight w:val="green"/>
            <w:u w:val="single"/>
          </w:rPr>
          <w:t>cosmetic surgery</w:t>
        </w:r>
      </w:hyperlink>
      <w:r w:rsidRPr="005A7CAA">
        <w:rPr>
          <w:b/>
          <w:highlight w:val="green"/>
          <w:u w:val="single"/>
        </w:rPr>
        <w:t xml:space="preserve"> will do.</w:t>
      </w:r>
      <w:r w:rsidRPr="005A7CAA">
        <w:rPr>
          <w:b/>
          <w:u w:val="single"/>
        </w:rPr>
        <w:t xml:space="preserve"> To the contrary, historical experience suggests that such minimal interventions will sooner or later backfire, re-legitimizing capitalism pure and simple. </w:t>
      </w:r>
      <w:r w:rsidRPr="005A7CAA">
        <w:rPr>
          <w:b/>
          <w:highlight w:val="green"/>
          <w:u w:val="single"/>
        </w:rPr>
        <w:t>The only way to</w:t>
      </w:r>
      <w:r w:rsidRPr="005A7CAA">
        <w:rPr>
          <w:b/>
          <w:u w:val="single"/>
        </w:rPr>
        <w:t xml:space="preserve"> ‘re-embed’ our economies and </w:t>
      </w:r>
      <w:r w:rsidRPr="005A7CAA">
        <w:rPr>
          <w:b/>
          <w:highlight w:val="green"/>
          <w:u w:val="single"/>
        </w:rPr>
        <w:t>save our lives</w:t>
      </w:r>
      <w:r w:rsidRPr="005A7CAA">
        <w:rPr>
          <w:b/>
          <w:u w:val="single"/>
        </w:rPr>
        <w:t xml:space="preserve"> from ecological collapse </w:t>
      </w:r>
      <w:r w:rsidRPr="005A7CAA">
        <w:rPr>
          <w:b/>
          <w:highlight w:val="green"/>
          <w:u w:val="single"/>
        </w:rPr>
        <w:t>is</w:t>
      </w:r>
      <w:r w:rsidRPr="005A7CAA">
        <w:rPr>
          <w:b/>
          <w:u w:val="single"/>
        </w:rPr>
        <w:t xml:space="preserve"> by </w:t>
      </w:r>
      <w:r w:rsidRPr="005A7CAA">
        <w:rPr>
          <w:b/>
          <w:highlight w:val="green"/>
          <w:u w:val="single"/>
        </w:rPr>
        <w:t xml:space="preserve">intervening in the </w:t>
      </w:r>
      <w:r w:rsidRPr="005A7CAA">
        <w:rPr>
          <w:b/>
          <w:u w:val="single"/>
        </w:rPr>
        <w:t xml:space="preserve">very </w:t>
      </w:r>
      <w:r w:rsidRPr="005A7CAA">
        <w:rPr>
          <w:b/>
          <w:highlight w:val="green"/>
          <w:u w:val="single"/>
        </w:rPr>
        <w:t>heart of the beast</w:t>
      </w:r>
      <w:r w:rsidRPr="005A7CAA">
        <w:rPr>
          <w:b/>
          <w:u w:val="single"/>
        </w:rPr>
        <w:t xml:space="preserve">: land and human beings need to be taken out of the market. The beast is not </w:t>
      </w:r>
      <w:proofErr w:type="spellStart"/>
      <w:r w:rsidRPr="005A7CAA">
        <w:rPr>
          <w:b/>
          <w:u w:val="single"/>
        </w:rPr>
        <w:t>tameable</w:t>
      </w:r>
      <w:proofErr w:type="spellEnd"/>
      <w:r w:rsidRPr="005A7CAA">
        <w:rPr>
          <w:b/>
          <w:u w:val="single"/>
        </w:rPr>
        <w:t>; it needs to be </w:t>
      </w:r>
      <w:hyperlink r:id="rId21" w:tgtFrame="_blank" w:history="1">
        <w:r w:rsidRPr="005A7CAA">
          <w:rPr>
            <w:b/>
            <w:u w:val="single"/>
          </w:rPr>
          <w:t>killed</w:t>
        </w:r>
      </w:hyperlink>
      <w:r w:rsidRPr="005A7CAA">
        <w:rPr>
          <w:b/>
          <w:u w:val="single"/>
        </w:rPr>
        <w:t>.</w:t>
      </w:r>
    </w:p>
    <w:p w14:paraId="6D2B6BBF" w14:textId="77777777" w:rsidR="00C7365C" w:rsidRPr="005A7CAA" w:rsidRDefault="00C7365C" w:rsidP="00C7365C">
      <w:pPr>
        <w:pStyle w:val="Heading4"/>
        <w:rPr>
          <w:rFonts w:cs="Calibri"/>
        </w:rPr>
      </w:pPr>
      <w:r w:rsidRPr="005A7CAA">
        <w:rPr>
          <w:rFonts w:cs="Calibri"/>
        </w:rPr>
        <w:lastRenderedPageBreak/>
        <w:t>Vote neg for dual power organizing – only by refusing the 1ac’s opportunistic politics can we produce actual change.</w:t>
      </w:r>
    </w:p>
    <w:p w14:paraId="35D170CE" w14:textId="77777777" w:rsidR="00C7365C" w:rsidRPr="005A7CAA" w:rsidRDefault="00C7365C" w:rsidP="00C7365C">
      <w:pPr>
        <w:rPr>
          <w:sz w:val="18"/>
          <w:szCs w:val="20"/>
        </w:rPr>
      </w:pPr>
      <w:r w:rsidRPr="005A7CAA">
        <w:rPr>
          <w:rStyle w:val="Style13ptBold"/>
        </w:rPr>
        <w:t>Escalante 18</w:t>
      </w:r>
      <w:r w:rsidRPr="005A7CAA">
        <w:t xml:space="preserve"> </w:t>
      </w:r>
      <w:r w:rsidRPr="005A7CAA">
        <w:rPr>
          <w:sz w:val="18"/>
          <w:szCs w:val="20"/>
        </w:rPr>
        <w:t xml:space="preserve">Alyson Escalante (Marxist-Leninist, Materialist Feminist and Anti-Imperialist activist), 8-24-2018, "Against </w:t>
      </w:r>
      <w:proofErr w:type="spellStart"/>
      <w:r w:rsidRPr="005A7CAA">
        <w:rPr>
          <w:sz w:val="18"/>
          <w:szCs w:val="20"/>
        </w:rPr>
        <w:t>Electoralism</w:t>
      </w:r>
      <w:proofErr w:type="spellEnd"/>
      <w:r w:rsidRPr="005A7CAA">
        <w:rPr>
          <w:sz w:val="18"/>
          <w:szCs w:val="20"/>
        </w:rPr>
        <w:t xml:space="preserve">, For Dual Power!," Forge News, https://theforgenews.org/2018/08/24/against-electoralism-for-dual-power/, pat recut </w:t>
      </w:r>
      <w:proofErr w:type="spellStart"/>
      <w:r w:rsidRPr="005A7CAA">
        <w:rPr>
          <w:sz w:val="18"/>
          <w:szCs w:val="20"/>
        </w:rPr>
        <w:t>sjbe</w:t>
      </w:r>
      <w:proofErr w:type="spellEnd"/>
    </w:p>
    <w:p w14:paraId="3EE15066" w14:textId="77777777" w:rsidR="00C7365C" w:rsidRPr="005A7CAA" w:rsidRDefault="00C7365C" w:rsidP="00C7365C">
      <w:pPr>
        <w:rPr>
          <w:sz w:val="14"/>
        </w:rPr>
      </w:pPr>
      <w:r w:rsidRPr="005A7CAA">
        <w:rPr>
          <w:sz w:val="14"/>
        </w:rPr>
        <w:t xml:space="preserve">If we, as socialists, truly fight for a classless world, we must smash the mechanisms which ensure class domination. </w:t>
      </w:r>
      <w:r w:rsidRPr="005A7CAA">
        <w:rPr>
          <w:b/>
          <w:u w:val="single"/>
        </w:rPr>
        <w:t xml:space="preserve">We must smash the bourgeois state. This realization led the Bolsheviks to reject the opportunism of the Socialist Revolutionaries and </w:t>
      </w:r>
      <w:proofErr w:type="spellStart"/>
      <w:r w:rsidRPr="005A7CAA">
        <w:rPr>
          <w:b/>
          <w:u w:val="single"/>
        </w:rPr>
        <w:t>Menshiviks</w:t>
      </w:r>
      <w:proofErr w:type="spellEnd"/>
      <w:r w:rsidRPr="005A7CAA">
        <w:rPr>
          <w:b/>
          <w:u w:val="single"/>
        </w:rPr>
        <w:t xml:space="preserve"> in the Soviets and they chose to overthrow the provisional government themselves. Shockingly, their revolution was successful</w:t>
      </w:r>
      <w:r w:rsidRPr="005A7CAA">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RPr="005A7CAA">
        <w:rPr>
          <w:b/>
          <w:u w:val="single"/>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w:t>
      </w:r>
      <w:proofErr w:type="spellStart"/>
      <w:r w:rsidRPr="005A7CAA">
        <w:rPr>
          <w:b/>
          <w:u w:val="single"/>
        </w:rPr>
        <w:t>drivelings</w:t>
      </w:r>
      <w:proofErr w:type="spellEnd"/>
      <w:r w:rsidRPr="005A7CAA">
        <w:rPr>
          <w:b/>
          <w:u w:val="single"/>
        </w:rPr>
        <w:t xml:space="preserve"> of the </w:t>
      </w:r>
      <w:proofErr w:type="spellStart"/>
      <w:r w:rsidRPr="005A7CAA">
        <w:rPr>
          <w:b/>
          <w:u w:val="single"/>
        </w:rPr>
        <w:t>Menshiviks</w:t>
      </w:r>
      <w:proofErr w:type="spellEnd"/>
      <w:r w:rsidRPr="005A7CAA">
        <w:rPr>
          <w:b/>
          <w:u w:val="single"/>
        </w:rPr>
        <w:t xml:space="preserve"> and Socialist Revolutionaries.</w:t>
      </w:r>
      <w:r w:rsidRPr="005A7CAA">
        <w:rPr>
          <w:sz w:val="14"/>
        </w:rPr>
        <w:t xml:space="preserve"> Dual Power Today </w:t>
      </w:r>
      <w:r w:rsidRPr="005A7CAA">
        <w:rPr>
          <w:b/>
          <w:u w:val="single"/>
        </w:rPr>
        <w:t>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RPr="005A7CAA">
        <w:rPr>
          <w:b/>
          <w:highlight w:val="green"/>
          <w:u w:val="single"/>
        </w:rPr>
        <w:t xml:space="preserve"> we need to abandon </w:t>
      </w:r>
      <w:proofErr w:type="spellStart"/>
      <w:r w:rsidRPr="005A7CAA">
        <w:rPr>
          <w:b/>
          <w:u w:val="single"/>
        </w:rPr>
        <w:t>electoralism</w:t>
      </w:r>
      <w:proofErr w:type="spellEnd"/>
      <w:r w:rsidRPr="005A7CAA">
        <w:rPr>
          <w:b/>
          <w:u w:val="single"/>
        </w:rPr>
        <w:t xml:space="preserve"> and working within </w:t>
      </w:r>
      <w:r w:rsidRPr="005A7CAA">
        <w:rPr>
          <w:b/>
          <w:highlight w:val="green"/>
          <w:u w:val="single"/>
        </w:rPr>
        <w:t>the bourgeois state</w:t>
      </w:r>
      <w:r w:rsidRPr="005A7CAA">
        <w:rPr>
          <w:b/>
          <w:u w:val="single"/>
        </w:rPr>
        <w:t xml:space="preserve">. What were </w:t>
      </w:r>
      <w:r w:rsidRPr="005A7CAA">
        <w:rPr>
          <w:b/>
          <w:highlight w:val="green"/>
          <w:u w:val="single"/>
        </w:rPr>
        <w:t>the conditions which allowed the Bolsheviks to</w:t>
      </w:r>
      <w:r w:rsidRPr="005A7CAA">
        <w:rPr>
          <w:b/>
          <w:u w:val="single"/>
        </w:rPr>
        <w:t xml:space="preserve"> successfully </w:t>
      </w:r>
      <w:r w:rsidRPr="005A7CAA">
        <w:rPr>
          <w:b/>
          <w:highlight w:val="green"/>
          <w:u w:val="single"/>
        </w:rPr>
        <w:t>revolt</w:t>
      </w:r>
      <w:r w:rsidRPr="005A7CAA">
        <w:rPr>
          <w:b/>
          <w:u w:val="single"/>
        </w:rPr>
        <w:t xml:space="preserve">? The conditions were that of </w:t>
      </w:r>
      <w:r w:rsidRPr="005A7CAA">
        <w:rPr>
          <w:b/>
          <w:highlight w:val="green"/>
          <w:u w:val="single"/>
        </w:rPr>
        <w:t>Dual Power</w:t>
      </w:r>
      <w:r w:rsidRPr="005A7CAA">
        <w:rPr>
          <w:b/>
          <w:u w:val="single"/>
        </w:rPr>
        <w:t xml:space="preserve">. Alongside the capitalist state, </w:t>
      </w:r>
      <w:r w:rsidRPr="005A7CAA">
        <w:rPr>
          <w:b/>
          <w:highlight w:val="green"/>
          <w:u w:val="single"/>
        </w:rPr>
        <w:t xml:space="preserve">there existed </w:t>
      </w:r>
      <w:r w:rsidRPr="005A7CAA">
        <w:rPr>
          <w:b/>
          <w:u w:val="single"/>
        </w:rPr>
        <w:t xml:space="preserve">a whole set of </w:t>
      </w:r>
      <w:r w:rsidRPr="005A7CAA">
        <w:rPr>
          <w:b/>
          <w:highlight w:val="green"/>
          <w:u w:val="single"/>
        </w:rPr>
        <w:t>institutions and councils which met the needs of the workers</w:t>
      </w:r>
      <w:r w:rsidRPr="005A7CAA">
        <w:rPr>
          <w:b/>
          <w:u w:val="single"/>
        </w:rPr>
        <w:t>.</w:t>
      </w:r>
      <w:r w:rsidRPr="005A7CAA">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5A7CAA">
        <w:rPr>
          <w:b/>
          <w:u w:val="single"/>
        </w:rPr>
        <w:t xml:space="preserve">When a far right coup was attempted against the provisional government, it was troops loyal to the Bolshevik factions within the soviet who repelled the coup plotters, </w:t>
      </w:r>
      <w:r w:rsidRPr="005A7CAA">
        <w:rPr>
          <w:b/>
          <w:highlight w:val="green"/>
          <w:u w:val="single"/>
        </w:rPr>
        <w:t>proving</w:t>
      </w:r>
      <w:r w:rsidRPr="005A7CAA">
        <w:rPr>
          <w:b/>
          <w:u w:val="single"/>
        </w:rPr>
        <w:t xml:space="preserve"> concretely to the workers of Petrograd </w:t>
      </w:r>
      <w:r w:rsidRPr="005A7CAA">
        <w:rPr>
          <w:b/>
          <w:highlight w:val="green"/>
          <w:u w:val="single"/>
        </w:rPr>
        <w:t xml:space="preserve">that the socialists could </w:t>
      </w:r>
      <w:r w:rsidRPr="005A7CAA">
        <w:rPr>
          <w:b/>
          <w:u w:val="single"/>
        </w:rPr>
        <w:t xml:space="preserve">not only </w:t>
      </w:r>
      <w:r w:rsidRPr="005A7CAA">
        <w:rPr>
          <w:b/>
          <w:highlight w:val="green"/>
          <w:u w:val="single"/>
        </w:rPr>
        <w:t>provide</w:t>
      </w:r>
      <w:r w:rsidRPr="005A7CAA">
        <w:rPr>
          <w:b/>
          <w:u w:val="single"/>
        </w:rPr>
        <w:t xml:space="preserve"> </w:t>
      </w:r>
      <w:r w:rsidRPr="005A7CAA">
        <w:rPr>
          <w:b/>
          <w:highlight w:val="green"/>
          <w:u w:val="single"/>
        </w:rPr>
        <w:t xml:space="preserve">for their needs, </w:t>
      </w:r>
      <w:r w:rsidRPr="005A7CAA">
        <w:rPr>
          <w:b/>
          <w:u w:val="single"/>
        </w:rPr>
        <w:t>but also for their defense. In short: the Bolsheviks recognized that instead of integrating into the bourgeois state, they could operate outside of it to build dual power. They could establish programs of elected representatives who would serve the workers</w:t>
      </w:r>
      <w:r w:rsidRPr="005A7CAA">
        <w:rPr>
          <w:sz w:val="14"/>
        </w:rPr>
        <w:t xml:space="preserve">. They would not bolster the capitalist state in the name of socialism, they would offer an alternative to it. </w:t>
      </w:r>
      <w:r w:rsidRPr="005A7CAA">
        <w:rPr>
          <w:b/>
          <w:u w:val="single"/>
        </w:rPr>
        <w:t xml:space="preserve">And so, when the time came for revolt, the masses were already to loyal to </w:t>
      </w:r>
      <w:r w:rsidRPr="005A7CAA">
        <w:rPr>
          <w:b/>
          <w:highlight w:val="green"/>
          <w:u w:val="single"/>
        </w:rPr>
        <w:t>the Bolsheviks</w:t>
      </w:r>
      <w:r w:rsidRPr="005A7CAA">
        <w:rPr>
          <w:b/>
          <w:u w:val="single"/>
        </w:rPr>
        <w:t xml:space="preserve">. The only party who </w:t>
      </w:r>
      <w:r w:rsidRPr="005A7CAA">
        <w:rPr>
          <w:b/>
          <w:highlight w:val="green"/>
          <w:u w:val="single"/>
        </w:rPr>
        <w:t>had never compromised</w:t>
      </w:r>
      <w:r w:rsidRPr="005A7CAA">
        <w:rPr>
          <w:b/>
          <w:u w:val="single"/>
        </w:rPr>
        <w:t>, who had denounced the unpopular imperialist wars, who had rejected the provisional government entirely, was the party who successfully gained the support of the workers.</w:t>
      </w:r>
      <w:r w:rsidRPr="005A7CAA">
        <w:rPr>
          <w:sz w:val="14"/>
        </w:rPr>
        <w:t xml:space="preserve"> And so, many of us on the more radical fringes of the socialist movement wonder why it is the </w:t>
      </w:r>
      <w:proofErr w:type="spellStart"/>
      <w:r w:rsidRPr="005A7CAA">
        <w:rPr>
          <w:sz w:val="14"/>
        </w:rPr>
        <w:t>the</w:t>
      </w:r>
      <w:proofErr w:type="spellEnd"/>
      <w:r w:rsidRPr="005A7CAA">
        <w:rPr>
          <w:sz w:val="14"/>
        </w:rPr>
        <w:t xml:space="preserve"> DSA and other socialist opportunists seem to think that we can win by bolstering the capitalist state? </w:t>
      </w:r>
      <w:r w:rsidRPr="005A7CAA">
        <w:rPr>
          <w:b/>
          <w:u w:val="single"/>
        </w:rPr>
        <w:t xml:space="preserve">We wonder, given this powerful historical precedent, why they devote their energy to getting more </w:t>
      </w:r>
      <w:proofErr w:type="spellStart"/>
      <w:r w:rsidRPr="005A7CAA">
        <w:rPr>
          <w:b/>
          <w:u w:val="single"/>
        </w:rPr>
        <w:t>Ocasios</w:t>
      </w:r>
      <w:proofErr w:type="spellEnd"/>
      <w:r w:rsidRPr="005A7CAA">
        <w:rPr>
          <w:b/>
          <w:u w:val="single"/>
        </w:rPr>
        <w:t xml:space="preserve"> elected; </w:t>
      </w:r>
      <w:r w:rsidRPr="005A7CAA">
        <w:rPr>
          <w:b/>
          <w:highlight w:val="green"/>
          <w:u w:val="single"/>
        </w:rPr>
        <w:t>what good does one more left democrat</w:t>
      </w:r>
      <w:r w:rsidRPr="005A7CAA">
        <w:rPr>
          <w:b/>
          <w:u w:val="single"/>
        </w:rPr>
        <w:t xml:space="preserve"> who will abandon the workers </w:t>
      </w:r>
      <w:r w:rsidRPr="005A7CAA">
        <w:rPr>
          <w:b/>
          <w:highlight w:val="green"/>
          <w:u w:val="single"/>
        </w:rPr>
        <w:t>do</w:t>
      </w:r>
      <w:r w:rsidRPr="005A7CAA">
        <w:rPr>
          <w:b/>
          <w:u w:val="single"/>
        </w:rPr>
        <w:t xml:space="preserve"> for us? </w:t>
      </w:r>
      <w:r w:rsidRPr="005A7CAA">
        <w:rPr>
          <w:sz w:val="14"/>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RPr="005A7CAA">
        <w:rPr>
          <w:b/>
          <w:u w:val="single"/>
        </w:rPr>
        <w:t xml:space="preserve">When the bourgeois state in California was happy to let black children go to school unfed, </w:t>
      </w:r>
      <w:r w:rsidRPr="005A7CAA">
        <w:rPr>
          <w:b/>
          <w:highlight w:val="green"/>
          <w:u w:val="single"/>
        </w:rPr>
        <w:t>the</w:t>
      </w:r>
      <w:r w:rsidRPr="005A7CAA">
        <w:rPr>
          <w:b/>
          <w:u w:val="single"/>
        </w:rPr>
        <w:t xml:space="preserve"> Black </w:t>
      </w:r>
      <w:r w:rsidRPr="005A7CAA">
        <w:rPr>
          <w:b/>
          <w:highlight w:val="green"/>
          <w:u w:val="single"/>
        </w:rPr>
        <w:t>Panthers</w:t>
      </w:r>
      <w:r w:rsidRPr="005A7CAA">
        <w:rPr>
          <w:b/>
          <w:u w:val="single"/>
        </w:rPr>
        <w:t xml:space="preserve"> didn’t rally around democratic candidates, they became militant and </w:t>
      </w:r>
      <w:r w:rsidRPr="005A7CAA">
        <w:rPr>
          <w:b/>
          <w:highlight w:val="green"/>
          <w:u w:val="single"/>
        </w:rPr>
        <w:t>fed the children themselves</w:t>
      </w:r>
      <w:r w:rsidRPr="005A7CAA">
        <w:rPr>
          <w:b/>
          <w:u w:val="single"/>
        </w:rPr>
        <w:t xml:space="preserve">. In the 40s and 50s, </w:t>
      </w:r>
      <w:r w:rsidRPr="005A7CAA">
        <w:rPr>
          <w:b/>
          <w:highlight w:val="green"/>
          <w:u w:val="single"/>
        </w:rPr>
        <w:t>socialists in New York</w:t>
      </w:r>
      <w:r w:rsidRPr="005A7CAA">
        <w:rPr>
          <w:b/>
          <w:u w:val="single"/>
        </w:rPr>
        <w:t xml:space="preserve"> saw people going without healthcare </w:t>
      </w:r>
      <w:r w:rsidRPr="005A7CAA">
        <w:rPr>
          <w:b/>
          <w:u w:val="single"/>
        </w:rPr>
        <w:lastRenderedPageBreak/>
        <w:t xml:space="preserve">and instead of rallying behind democratic candidates, they </w:t>
      </w:r>
      <w:r w:rsidRPr="005A7CAA">
        <w:rPr>
          <w:b/>
          <w:highlight w:val="green"/>
          <w:u w:val="single"/>
        </w:rPr>
        <w:t>built the IWO to provide healthcare</w:t>
      </w:r>
      <w:r w:rsidRPr="005A7CAA">
        <w:rPr>
          <w:b/>
          <w:u w:val="single"/>
        </w:rPr>
        <w:t xml:space="preserve"> directly. Both these groups took up our pressing revolutionary task: building dual power.</w:t>
      </w:r>
      <w:r w:rsidRPr="005A7CAA">
        <w:rPr>
          <w:sz w:val="14"/>
        </w:rPr>
        <w:t xml:space="preserve"> Imagine if all those hours the DSA poured into electing Ocasio were instead used to feed the people of New York, to provide them with medical care, to ensure their needs were met. </w:t>
      </w:r>
      <w:r w:rsidRPr="005A7CAA">
        <w:rPr>
          <w:b/>
          <w:u w:val="single"/>
        </w:rPr>
        <w:t xml:space="preserve">Imagine the masses seeing socialism not as a pipe dream we might achieve through electing more imperialists, but as a concrete movement which is currently meeting their needs? </w:t>
      </w:r>
      <w:r w:rsidRPr="005A7CAA">
        <w:rPr>
          <w:sz w:val="14"/>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5A7CAA">
        <w:rPr>
          <w:b/>
          <w:highlight w:val="green"/>
          <w:u w:val="single"/>
        </w:rPr>
        <w:t>Our task</w:t>
      </w:r>
      <w:r w:rsidRPr="005A7CAA">
        <w:rPr>
          <w:b/>
          <w:u w:val="single"/>
        </w:rPr>
        <w:t xml:space="preserve"> now </w:t>
      </w:r>
      <w:r w:rsidRPr="005A7CAA">
        <w:rPr>
          <w:b/>
          <w:highlight w:val="green"/>
          <w:u w:val="single"/>
        </w:rPr>
        <w:t>is not to elect representatives</w:t>
      </w:r>
      <w:r w:rsidRPr="005A7CAA">
        <w:rPr>
          <w:b/>
          <w:u w:val="single"/>
        </w:rPr>
        <w:t xml:space="preserve"> to advocate for the people; </w:t>
      </w:r>
      <w:r w:rsidRPr="005A7CAA">
        <w:rPr>
          <w:b/>
          <w:highlight w:val="green"/>
          <w:u w:val="single"/>
        </w:rPr>
        <w:t>it is</w:t>
      </w:r>
      <w:r w:rsidRPr="005A7CAA">
        <w:rPr>
          <w:b/>
          <w:u w:val="single"/>
        </w:rPr>
        <w:t xml:space="preserve"> much more gruelingly laborious than that. Our task is </w:t>
      </w:r>
      <w:r w:rsidRPr="005A7CAA">
        <w:rPr>
          <w:b/>
          <w:highlight w:val="green"/>
          <w:u w:val="single"/>
        </w:rPr>
        <w:t>to serve the people</w:t>
      </w:r>
      <w:r w:rsidRPr="005A7CAA">
        <w:rPr>
          <w:b/>
          <w:u w:val="single"/>
        </w:rPr>
        <w:t xml:space="preserve">. Our task is </w:t>
      </w:r>
      <w:r w:rsidRPr="005A7CAA">
        <w:rPr>
          <w:b/>
          <w:highlight w:val="green"/>
          <w:u w:val="single"/>
        </w:rPr>
        <w:t>to build dual power</w:t>
      </w:r>
      <w:r w:rsidRPr="005A7CAA">
        <w:rPr>
          <w:b/>
          <w:u w:val="single"/>
        </w:rPr>
        <w:t>.</w:t>
      </w:r>
      <w:r w:rsidRPr="005A7CAA">
        <w:rPr>
          <w:sz w:val="14"/>
        </w:rPr>
        <w:t xml:space="preserve"> </w:t>
      </w:r>
      <w:r w:rsidRPr="005A7CAA">
        <w:rPr>
          <w:b/>
          <w:u w:val="single"/>
        </w:rPr>
        <w:t>The movement to do this is underway</w:t>
      </w:r>
      <w:r w:rsidRPr="005A7CAA">
        <w:rPr>
          <w:sz w:val="14"/>
        </w:rPr>
        <w:t xml:space="preserve">. </w:t>
      </w:r>
      <w:r w:rsidRPr="005A7CAA">
        <w:rPr>
          <w:b/>
          <w:u w:val="single"/>
        </w:rPr>
        <w:t>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RPr="005A7CAA">
        <w:rPr>
          <w:sz w:val="14"/>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RPr="005A7CAA">
        <w:rPr>
          <w:b/>
          <w:u w:val="single"/>
        </w:rPr>
        <w:t xml:space="preserve">In order to achieve dual power we have to recognize that Lenin was right: </w:t>
      </w:r>
      <w:r w:rsidRPr="005A7CAA">
        <w:rPr>
          <w:b/>
          <w:highlight w:val="green"/>
          <w:u w:val="single"/>
        </w:rPr>
        <w:t>there will be no socialist gains</w:t>
      </w:r>
      <w:r w:rsidRPr="005A7CAA">
        <w:rPr>
          <w:b/>
          <w:u w:val="single"/>
        </w:rPr>
        <w:t xml:space="preserve"> by </w:t>
      </w:r>
      <w:r w:rsidRPr="005A7CAA">
        <w:rPr>
          <w:b/>
          <w:highlight w:val="green"/>
          <w:u w:val="single"/>
        </w:rPr>
        <w:t xml:space="preserve">working within </w:t>
      </w:r>
      <w:r w:rsidRPr="005A7CAA">
        <w:rPr>
          <w:b/>
          <w:u w:val="single"/>
        </w:rPr>
        <w:t xml:space="preserve">state </w:t>
      </w:r>
      <w:r w:rsidRPr="005A7CAA">
        <w:rPr>
          <w:b/>
          <w:highlight w:val="green"/>
          <w:u w:val="single"/>
        </w:rPr>
        <w:t>institutions designed to crush socialism</w:t>
      </w:r>
      <w:r w:rsidRPr="005A7CAA">
        <w:rPr>
          <w:b/>
          <w:u w:val="single"/>
        </w:rPr>
        <w:t xml:space="preserve">. Furthermore, we must recognize that </w:t>
      </w:r>
      <w:r w:rsidRPr="005A7CAA">
        <w:rPr>
          <w:b/>
          <w:highlight w:val="green"/>
          <w:u w:val="single"/>
        </w:rPr>
        <w:t xml:space="preserve">the strategies of the </w:t>
      </w:r>
      <w:r w:rsidRPr="005A7CAA">
        <w:rPr>
          <w:b/>
          <w:u w:val="single"/>
        </w:rPr>
        <w:t xml:space="preserve">electoral </w:t>
      </w:r>
      <w:r w:rsidRPr="005A7CAA">
        <w:rPr>
          <w:b/>
          <w:highlight w:val="green"/>
          <w:u w:val="single"/>
        </w:rPr>
        <w:t>opportunists trade off with dual power</w:t>
      </w:r>
      <w:r w:rsidRPr="005A7CAA">
        <w:rPr>
          <w:b/>
          <w:u w:val="single"/>
        </w:rPr>
        <w:t xml:space="preserve">. </w:t>
      </w:r>
      <w:r w:rsidRPr="005A7CAA">
        <w:rPr>
          <w:b/>
          <w:highlight w:val="green"/>
          <w:u w:val="single"/>
        </w:rPr>
        <w:t>Electing candidates drains resources</w:t>
      </w:r>
      <w:r w:rsidRPr="005A7CAA">
        <w:rPr>
          <w:b/>
          <w:u w:val="single"/>
        </w:rPr>
        <w:t xml:space="preserve">, </w:t>
      </w:r>
      <w:r w:rsidRPr="005A7CAA">
        <w:rPr>
          <w:b/>
          <w:highlight w:val="green"/>
          <w:u w:val="single"/>
        </w:rPr>
        <w:t>time, and energy</w:t>
      </w:r>
      <w:r w:rsidRPr="005A7CAA">
        <w:rPr>
          <w:b/>
          <w:u w:val="single"/>
        </w:rPr>
        <w:t xml:space="preserve"> away from actually serving the people.</w:t>
      </w:r>
      <w:r w:rsidRPr="005A7CAA">
        <w:rPr>
          <w:sz w:val="14"/>
        </w:rPr>
        <w:t xml:space="preserve"> </w:t>
      </w:r>
      <w:r w:rsidRPr="005A7CAA">
        <w:rPr>
          <w:b/>
          <w:u w:val="single"/>
        </w:rPr>
        <w:t>And so, we should commit to undertake the difficult and dangerous task of building dual power</w:t>
      </w:r>
      <w:r w:rsidRPr="005A7CAA">
        <w:rPr>
          <w:sz w:val="14"/>
        </w:rPr>
        <w:t xml:space="preserve">. We must reject opportunism, we must name the democratic party as our enemy, we must rally around power directly in the hands of the socialist movement. </w:t>
      </w:r>
      <w:r w:rsidRPr="005A7CAA">
        <w:rPr>
          <w:b/>
          <w:u w:val="single"/>
        </w:rPr>
        <w:t>We do not have a parallel system of soviets in the United States. We can change that</w:t>
      </w:r>
      <w:r w:rsidRPr="005A7CAA">
        <w:rPr>
          <w:sz w:val="14"/>
        </w:rPr>
        <w:t xml:space="preserve">. Someday the cry “all power to the soviets” will be heard again. </w:t>
      </w:r>
      <w:proofErr w:type="spellStart"/>
      <w:r w:rsidRPr="005A7CAA">
        <w:rPr>
          <w:sz w:val="14"/>
        </w:rPr>
        <w:t>Lets</w:t>
      </w:r>
      <w:proofErr w:type="spellEnd"/>
      <w:r w:rsidRPr="005A7CAA">
        <w:rPr>
          <w:sz w:val="14"/>
        </w:rPr>
        <w:t xml:space="preserve"> make it happen.</w:t>
      </w:r>
    </w:p>
    <w:p w14:paraId="539F9C07" w14:textId="15E4E707" w:rsidR="00C7365C" w:rsidRDefault="00C7365C" w:rsidP="004E4940"/>
    <w:p w14:paraId="097FAA33" w14:textId="501F0878" w:rsidR="004A61CE" w:rsidRDefault="004A61CE" w:rsidP="004A61CE">
      <w:pPr>
        <w:pStyle w:val="Heading1"/>
      </w:pPr>
      <w:r>
        <w:lastRenderedPageBreak/>
        <w:t>CP</w:t>
      </w:r>
    </w:p>
    <w:p w14:paraId="5194C6B8" w14:textId="5398537D" w:rsidR="004A61CE" w:rsidRDefault="004A61CE" w:rsidP="004A61CE"/>
    <w:p w14:paraId="2C903DC6" w14:textId="43A6D4B2" w:rsidR="004A61CE" w:rsidRDefault="004A61CE" w:rsidP="004A61CE">
      <w:pPr>
        <w:pStyle w:val="Heading4"/>
      </w:pPr>
      <w:r>
        <w:t xml:space="preserve">Counterplan: </w:t>
      </w:r>
      <w:r w:rsidR="00DB2A70">
        <w:t xml:space="preserve">The United States Federal Government </w:t>
      </w:r>
      <w:r>
        <w:t>ought to recognize an unconditional right of workers to strike except in the instance that strikes directly demand discrimination towards certain groups of individuals</w:t>
      </w:r>
    </w:p>
    <w:p w14:paraId="349EA58E" w14:textId="77777777" w:rsidR="004A61CE" w:rsidRDefault="004A61CE" w:rsidP="004A61CE">
      <w:r w:rsidRPr="0001379B">
        <w:rPr>
          <w:rStyle w:val="Style13ptBold"/>
        </w:rPr>
        <w:t>BPSC</w:t>
      </w:r>
      <w:r>
        <w:rPr>
          <w:b/>
          <w:sz w:val="26"/>
          <w:szCs w:val="26"/>
        </w:rPr>
        <w:t xml:space="preserve"> </w:t>
      </w:r>
      <w:r>
        <w:t>[Unfair Labor Practices by Union, http://bpscllc.com/unfair-labor-practices-by-unions.html, N.D., Business &amp; People Strategy Consulting Group, California's trusted source for workplace human resources and employment law] [SS]</w:t>
      </w:r>
    </w:p>
    <w:p w14:paraId="4541FD25" w14:textId="77777777" w:rsidR="004A61CE" w:rsidRDefault="004A61CE" w:rsidP="004A61CE">
      <w:r>
        <w:rPr>
          <w:sz w:val="16"/>
          <w:szCs w:val="16"/>
        </w:rPr>
        <w:t xml:space="preserve">Causing or Attempting to Cause Discrimination: Section 8(b)(2) makes it </w:t>
      </w:r>
      <w:r>
        <w:rPr>
          <w:highlight w:val="cyan"/>
          <w:u w:val="single"/>
        </w:rPr>
        <w:t>an unfair labor practice for a labor organization</w:t>
      </w:r>
      <w:r>
        <w:rPr>
          <w:u w:val="single"/>
        </w:rPr>
        <w:t xml:space="preserve"> to </w:t>
      </w:r>
      <w:r>
        <w:rPr>
          <w:highlight w:val="cyan"/>
          <w:u w:val="single"/>
        </w:rPr>
        <w:t>cause</w:t>
      </w:r>
      <w:r>
        <w:rPr>
          <w:sz w:val="16"/>
          <w:szCs w:val="16"/>
        </w:rPr>
        <w:t xml:space="preserve"> or attempt to cause </w:t>
      </w:r>
      <w:r>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Pr>
          <w:highlight w:val="cyan"/>
          <w:u w:val="single"/>
        </w:rPr>
        <w:t>A union</w:t>
      </w:r>
      <w:r>
        <w:rPr>
          <w:u w:val="single"/>
        </w:rPr>
        <w:t xml:space="preserve">’s conduct, accompanied by statements </w:t>
      </w:r>
      <w:r>
        <w:rPr>
          <w:highlight w:val="cyan"/>
          <w:u w:val="single"/>
        </w:rPr>
        <w:t xml:space="preserve">advising </w:t>
      </w:r>
      <w:r>
        <w:rPr>
          <w:sz w:val="16"/>
          <w:szCs w:val="16"/>
        </w:rPr>
        <w:t xml:space="preserve">or suggesting </w:t>
      </w:r>
      <w:r>
        <w:rPr>
          <w:u w:val="single"/>
        </w:rPr>
        <w:t xml:space="preserve">that action is expected of </w:t>
      </w:r>
      <w:r>
        <w:rPr>
          <w:highlight w:val="cyan"/>
          <w:u w:val="single"/>
        </w:rPr>
        <w:t>an employer</w:t>
      </w:r>
      <w:r>
        <w:rPr>
          <w:sz w:val="16"/>
          <w:szCs w:val="16"/>
        </w:rPr>
        <w:t xml:space="preserve">, may be enough to find a violation of this section </w:t>
      </w:r>
      <w:r>
        <w:rPr>
          <w:u w:val="single"/>
        </w:rPr>
        <w:t xml:space="preserve">if the union’s action can be shown </w:t>
      </w:r>
      <w:r>
        <w:rPr>
          <w:highlight w:val="cyan"/>
          <w:u w:val="single"/>
        </w:rPr>
        <w:t>to</w:t>
      </w:r>
      <w:r>
        <w:rPr>
          <w:u w:val="single"/>
        </w:rPr>
        <w:t xml:space="preserve"> be a causal factor in the employer’s </w:t>
      </w:r>
      <w:r>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Pr>
          <w:highlight w:val="cyan"/>
          <w:u w:val="single"/>
        </w:rPr>
        <w:t>require</w:t>
      </w:r>
      <w:r>
        <w:rPr>
          <w:sz w:val="16"/>
          <w:szCs w:val="16"/>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0F995600" w14:textId="77777777" w:rsidR="004A61CE" w:rsidRDefault="004A61CE" w:rsidP="004A61CE"/>
    <w:p w14:paraId="08850483" w14:textId="77777777" w:rsidR="004A61CE" w:rsidRDefault="004A61CE" w:rsidP="004A61CE">
      <w:pPr>
        <w:pStyle w:val="Heading4"/>
      </w:pPr>
      <w:r>
        <w:t>Racist union strikes have happened before</w:t>
      </w:r>
    </w:p>
    <w:p w14:paraId="720AC624" w14:textId="77777777" w:rsidR="004A61CE" w:rsidRDefault="004A61CE" w:rsidP="004A61CE">
      <w:r>
        <w:t xml:space="preserve">Allison </w:t>
      </w:r>
      <w:r w:rsidRPr="0001379B">
        <w:rPr>
          <w:rStyle w:val="Style13ptBold"/>
        </w:rPr>
        <w:t>Keyes</w:t>
      </w:r>
      <w:r>
        <w:t xml:space="preserve">, JUNE 30, </w:t>
      </w:r>
      <w:r>
        <w:rPr>
          <w:b/>
          <w:sz w:val="26"/>
          <w:szCs w:val="26"/>
        </w:rPr>
        <w:t>2017</w:t>
      </w:r>
      <w:r>
        <w:t>, "The East St. Louis Race Riot Left Dozens Dead, Devastating a Community on the Rise," Smithsonian Magazine, https://www.smithsonianmag.com/smithsonian-institution/east-st-louis-race-riot-left-dozens-dead-devastating-community-on-the-rise-180963885/ //SR</w:t>
      </w:r>
    </w:p>
    <w:p w14:paraId="226047E5" w14:textId="77777777" w:rsidR="004A61CE" w:rsidRDefault="004A61CE" w:rsidP="004A61CE">
      <w:r>
        <w:rPr>
          <w:highlight w:val="cyan"/>
          <w:u w:val="single"/>
        </w:rPr>
        <w:t>Racial tensions began simmering in East St. Louis</w:t>
      </w:r>
      <w:r>
        <w:rPr>
          <w:sz w:val="16"/>
          <w:szCs w:val="16"/>
        </w:rPr>
        <w:t xml:space="preserve">—a city </w:t>
      </w:r>
      <w:r>
        <w:rPr>
          <w:u w:val="single"/>
        </w:rPr>
        <w:t xml:space="preserve">where </w:t>
      </w:r>
      <w:r>
        <w:rPr>
          <w:highlight w:val="cyan"/>
          <w:u w:val="single"/>
        </w:rPr>
        <w:t>thousands of blacks</w:t>
      </w:r>
      <w:r>
        <w:rPr>
          <w:u w:val="single"/>
        </w:rPr>
        <w:t xml:space="preserve"> had </w:t>
      </w:r>
      <w:r>
        <w:rPr>
          <w:highlight w:val="cyan"/>
          <w:u w:val="single"/>
        </w:rPr>
        <w:t>moved from the South to work in war factories</w:t>
      </w:r>
      <w:r>
        <w:rPr>
          <w:sz w:val="16"/>
          <w:szCs w:val="16"/>
        </w:rPr>
        <w:t xml:space="preserve">—as early as February 1917. The African-American population was 6,000 in 1910 and nearly double that by 1917. In the spring, </w:t>
      </w:r>
      <w:r>
        <w:rPr>
          <w:highlight w:val="cyan"/>
          <w:u w:val="single"/>
        </w:rPr>
        <w:t>the</w:t>
      </w:r>
      <w:r>
        <w:rPr>
          <w:u w:val="single"/>
        </w:rPr>
        <w:t xml:space="preserve"> largely </w:t>
      </w:r>
      <w:r>
        <w:rPr>
          <w:highlight w:val="cyan"/>
          <w:u w:val="single"/>
        </w:rPr>
        <w:t>white workforce</w:t>
      </w:r>
      <w:r>
        <w:rPr>
          <w:u w:val="single"/>
        </w:rPr>
        <w:t xml:space="preserve"> at the Aluminum Ore </w:t>
      </w:r>
      <w:r>
        <w:rPr>
          <w:u w:val="single"/>
        </w:rPr>
        <w:lastRenderedPageBreak/>
        <w:t xml:space="preserve">Company </w:t>
      </w:r>
      <w:r>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Pr>
          <w:highlight w:val="cyan"/>
          <w:u w:val="single"/>
        </w:rPr>
        <w:t>beating any African-Americans they found</w:t>
      </w:r>
      <w:r>
        <w:rPr>
          <w:sz w:val="16"/>
          <w:szCs w:val="16"/>
        </w:rPr>
        <w:t>, even pulling individuals off of streetcars and trolleys. The National Guard was called in but dispersed in June.</w:t>
      </w:r>
    </w:p>
    <w:p w14:paraId="15C7C9AA" w14:textId="54763109" w:rsidR="004A61CE" w:rsidRPr="004A61CE" w:rsidRDefault="00065096" w:rsidP="004A61CE">
      <w:r>
        <w:t>I’ll defend the supreme court enforcement of hate crime laws</w:t>
      </w:r>
    </w:p>
    <w:p w14:paraId="5C67FA8E" w14:textId="5E59715F" w:rsidR="001C2914" w:rsidRDefault="001C2914" w:rsidP="001C2914">
      <w:pPr>
        <w:pStyle w:val="Heading1"/>
      </w:pPr>
      <w:r>
        <w:lastRenderedPageBreak/>
        <w:t>NC</w:t>
      </w:r>
    </w:p>
    <w:p w14:paraId="653DD456" w14:textId="77777777" w:rsidR="001C2914" w:rsidRPr="002E2FFE" w:rsidRDefault="001C2914" w:rsidP="001C2914">
      <w:pPr>
        <w:pStyle w:val="Heading2"/>
        <w:rPr>
          <w:rFonts w:cs="Calibri"/>
        </w:rPr>
      </w:pPr>
      <w:r w:rsidRPr="002E2FFE">
        <w:rPr>
          <w:rFonts w:cs="Calibri"/>
        </w:rPr>
        <w:lastRenderedPageBreak/>
        <w:t>NC</w:t>
      </w:r>
    </w:p>
    <w:p w14:paraId="1007D65D" w14:textId="77777777" w:rsidR="001C2914" w:rsidRPr="002E2FFE" w:rsidRDefault="001C2914" w:rsidP="001C2914"/>
    <w:p w14:paraId="17B76F93" w14:textId="77777777" w:rsidR="001C2914" w:rsidRPr="002E2FFE" w:rsidRDefault="001C2914" w:rsidP="001C2914">
      <w:pPr>
        <w:pStyle w:val="Heading4"/>
        <w:rPr>
          <w:rFonts w:cs="Calibri"/>
        </w:rPr>
      </w:pPr>
      <w:r w:rsidRPr="002E2FFE">
        <w:rPr>
          <w:rFonts w:cs="Calibri"/>
        </w:rPr>
        <w:t>Permissibility negates:</w:t>
      </w:r>
    </w:p>
    <w:p w14:paraId="7340204F" w14:textId="77777777" w:rsidR="001C2914" w:rsidRPr="002E2FFE" w:rsidRDefault="001C2914" w:rsidP="001C2914">
      <w:pPr>
        <w:pStyle w:val="Heading4"/>
        <w:rPr>
          <w:rFonts w:cs="Calibri"/>
        </w:rPr>
      </w:pPr>
      <w:r w:rsidRPr="002E2FFE">
        <w:rPr>
          <w:rFonts w:cs="Calibri"/>
        </w:rPr>
        <w:t xml:space="preserve">[1] Semantics – </w:t>
      </w:r>
      <w:r w:rsidRPr="002E2FFE">
        <w:rPr>
          <w:rFonts w:cs="Calibri"/>
          <w:b w:val="0"/>
          <w:bCs w:val="0"/>
        </w:rPr>
        <w:t>Ought is defined as expressing obligation</w:t>
      </w:r>
      <w:r w:rsidRPr="002E2FFE">
        <w:rPr>
          <w:rStyle w:val="FootnoteReference"/>
          <w:b w:val="0"/>
          <w:bCs w:val="0"/>
        </w:rPr>
        <w:footnoteReference w:id="1"/>
      </w:r>
      <w:r w:rsidRPr="002E2FFE">
        <w:rPr>
          <w:rFonts w:cs="Calibri"/>
          <w:b w:val="0"/>
          <w:bCs w:val="0"/>
        </w:rPr>
        <w:t xml:space="preserve"> which means absent a proactive obligation you vote neg since there’s a trichotomy between prohibition, obligation, and permissibility and proving one disproves the other two.</w:t>
      </w:r>
      <w:r w:rsidRPr="002E2FFE">
        <w:rPr>
          <w:rFonts w:cs="Calibri"/>
        </w:rPr>
        <w:t xml:space="preserve"> Semantics outweighs – A. </w:t>
      </w:r>
      <w:r w:rsidRPr="002E2FFE">
        <w:rPr>
          <w:rFonts w:cs="Calibri"/>
          <w:b w:val="0"/>
          <w:bCs w:val="0"/>
        </w:rPr>
        <w:t xml:space="preserve">it’s key to predictability since we prep based on the wording of the res </w:t>
      </w:r>
      <w:r w:rsidRPr="002E2FFE">
        <w:rPr>
          <w:rFonts w:cs="Calibri"/>
        </w:rPr>
        <w:t xml:space="preserve">B. </w:t>
      </w:r>
      <w:r w:rsidRPr="002E2FFE">
        <w:rPr>
          <w:rFonts w:cs="Calibri"/>
          <w:b w:val="0"/>
          <w:bCs w:val="0"/>
        </w:rPr>
        <w:t xml:space="preserve">It’s constitutive to the rules of debate since the judge is obligated to vote on the </w:t>
      </w:r>
      <w:proofErr w:type="spellStart"/>
      <w:r w:rsidRPr="002E2FFE">
        <w:rPr>
          <w:rFonts w:cs="Calibri"/>
          <w:b w:val="0"/>
          <w:bCs w:val="0"/>
        </w:rPr>
        <w:t>resolutional</w:t>
      </w:r>
      <w:proofErr w:type="spellEnd"/>
      <w:r w:rsidRPr="002E2FFE">
        <w:rPr>
          <w:rFonts w:cs="Calibri"/>
          <w:b w:val="0"/>
          <w:bCs w:val="0"/>
        </w:rPr>
        <w:t xml:space="preserve"> text.</w:t>
      </w:r>
    </w:p>
    <w:p w14:paraId="54E750A3" w14:textId="69E36AD0" w:rsidR="001C2914" w:rsidRPr="002E2FFE" w:rsidRDefault="001C2914" w:rsidP="001C2914">
      <w:pPr>
        <w:pStyle w:val="Heading4"/>
        <w:rPr>
          <w:rFonts w:cs="Calibri"/>
        </w:rPr>
      </w:pPr>
      <w:r w:rsidRPr="002E2FFE">
        <w:rPr>
          <w:rFonts w:cs="Calibri"/>
        </w:rPr>
        <w:t>[</w:t>
      </w:r>
      <w:r w:rsidR="003E055A">
        <w:rPr>
          <w:rFonts w:cs="Calibri"/>
        </w:rPr>
        <w:t>2</w:t>
      </w:r>
      <w:r w:rsidRPr="002E2FFE">
        <w:rPr>
          <w:rFonts w:cs="Calibri"/>
        </w:rPr>
        <w:t xml:space="preserve">] Logic – </w:t>
      </w:r>
      <w:r w:rsidRPr="002E2FFE">
        <w:rPr>
          <w:rFonts w:cs="Calibri"/>
          <w:b w:val="0"/>
          <w:bCs w:val="0"/>
        </w:rPr>
        <w:t xml:space="preserve">Propositions require positive justification before being accepted, otherwise one would be forced to accept the validity of logically contradictory propositions regarding subjects one knows nothing about, </w:t>
      </w:r>
      <w:proofErr w:type="spellStart"/>
      <w:r w:rsidRPr="002E2FFE">
        <w:rPr>
          <w:rFonts w:cs="Calibri"/>
          <w:b w:val="0"/>
          <w:bCs w:val="0"/>
        </w:rPr>
        <w:t>i.e</w:t>
      </w:r>
      <w:proofErr w:type="spellEnd"/>
      <w:r w:rsidRPr="002E2FFE">
        <w:rPr>
          <w:rFonts w:cs="Calibri"/>
          <w:b w:val="0"/>
          <w:bCs w:val="0"/>
        </w:rPr>
        <w:t xml:space="preserve"> if one knew nothing about P one would have to presume that both the “P” and “~P” are true.</w:t>
      </w:r>
    </w:p>
    <w:p w14:paraId="490D5AF3" w14:textId="77777777" w:rsidR="001C2914" w:rsidRPr="002E2FFE" w:rsidRDefault="001C2914" w:rsidP="001C2914"/>
    <w:p w14:paraId="2066FF09" w14:textId="77777777" w:rsidR="001C2914" w:rsidRPr="002E2FFE" w:rsidRDefault="001C2914" w:rsidP="001C2914">
      <w:pPr>
        <w:pStyle w:val="Heading4"/>
        <w:rPr>
          <w:rFonts w:cs="Calibri"/>
          <w:b w:val="0"/>
          <w:bCs w:val="0"/>
        </w:rPr>
      </w:pPr>
      <w:r w:rsidRPr="002E2FFE">
        <w:rPr>
          <w:rFonts w:cs="Calibri"/>
        </w:rPr>
        <w:t xml:space="preserve">The metaethic is perspectivism – </w:t>
      </w:r>
      <w:r w:rsidRPr="002E2FFE">
        <w:rPr>
          <w:rFonts w:cs="Calibri"/>
          <w:b w:val="0"/>
          <w:bCs w:val="0"/>
        </w:rPr>
        <w:t>truth is not absolute but rather created by individuals based on their own individual perspective. Prefer it</w:t>
      </w:r>
    </w:p>
    <w:p w14:paraId="2A52BF2F" w14:textId="77777777" w:rsidR="001C2914" w:rsidRPr="002E2FFE" w:rsidRDefault="001C2914" w:rsidP="001C2914">
      <w:pPr>
        <w:pStyle w:val="Heading4"/>
        <w:rPr>
          <w:rFonts w:cs="Calibri"/>
          <w:b w:val="0"/>
          <w:bCs w:val="0"/>
        </w:rPr>
      </w:pPr>
      <w:r w:rsidRPr="002E2FFE">
        <w:rPr>
          <w:rFonts w:cs="Calibri"/>
        </w:rPr>
        <w:t xml:space="preserve">[1] Opacity – </w:t>
      </w:r>
      <w:r w:rsidRPr="002E2FFE">
        <w:rPr>
          <w:rFonts w:cs="Calibri"/>
          <w:b w:val="0"/>
          <w:bCs w:val="0"/>
        </w:rPr>
        <w:t>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437D296B" w14:textId="77777777" w:rsidR="001C2914" w:rsidRPr="002E2FFE" w:rsidRDefault="001C2914" w:rsidP="001C2914">
      <w:pPr>
        <w:pStyle w:val="Heading4"/>
        <w:rPr>
          <w:rFonts w:cs="Calibri"/>
          <w:b w:val="0"/>
          <w:bCs w:val="0"/>
        </w:rPr>
      </w:pPr>
      <w:r w:rsidRPr="002E2FFE">
        <w:rPr>
          <w:rFonts w:cs="Calibri"/>
        </w:rPr>
        <w:t xml:space="preserve">[2] Linguistics – </w:t>
      </w:r>
      <w:r w:rsidRPr="002E2FFE">
        <w:rPr>
          <w:rFonts w:cs="Calibri"/>
          <w:b w:val="0"/>
          <w:bCs w:val="0"/>
        </w:rPr>
        <w:t xml:space="preserve">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33AAC251" w14:textId="77777777" w:rsidR="001C2914" w:rsidRPr="002E2FFE" w:rsidRDefault="001C2914" w:rsidP="001C2914"/>
    <w:p w14:paraId="38ED6C1A" w14:textId="77777777" w:rsidR="001C2914" w:rsidRPr="002E2FFE" w:rsidRDefault="001C2914" w:rsidP="001C2914">
      <w:pPr>
        <w:pStyle w:val="Heading4"/>
        <w:rPr>
          <w:rFonts w:cs="Calibri"/>
        </w:rPr>
      </w:pPr>
      <w:r w:rsidRPr="002E2FFE">
        <w:rPr>
          <w:rFonts w:cs="Calibri"/>
        </w:rPr>
        <w:lastRenderedPageBreak/>
        <w:t>But, the state of nature leads to infinite violence – competing truth claims means conflicts cannot be resolved. Two warrants:</w:t>
      </w:r>
    </w:p>
    <w:p w14:paraId="0758F0A6" w14:textId="77777777" w:rsidR="001C2914" w:rsidRPr="002E2FFE" w:rsidRDefault="001C2914" w:rsidP="001C2914">
      <w:pPr>
        <w:pStyle w:val="Heading4"/>
        <w:rPr>
          <w:rFonts w:cs="Calibri"/>
          <w:b w:val="0"/>
          <w:bCs w:val="0"/>
        </w:rPr>
      </w:pPr>
      <w:r w:rsidRPr="002E2FFE">
        <w:rPr>
          <w:rFonts w:cs="Calibri"/>
        </w:rPr>
        <w:t xml:space="preserve">[1] Ambiguity – </w:t>
      </w:r>
      <w:r w:rsidRPr="002E2FFE">
        <w:rPr>
          <w:rFonts w:cs="Calibri"/>
          <w:b w:val="0"/>
          <w:bCs w:val="0"/>
        </w:rPr>
        <w:t>everyone can assert their own claims to be true and refuse contestation – this means we always fight over who is correct. This is irresolvable because there is no mediator to adjudicate the dispute and tell who is correct – we just fight forever</w:t>
      </w:r>
    </w:p>
    <w:p w14:paraId="7A14C38D" w14:textId="77777777" w:rsidR="001C2914" w:rsidRPr="002E2FFE" w:rsidRDefault="001C2914" w:rsidP="001C2914">
      <w:pPr>
        <w:pStyle w:val="Heading4"/>
        <w:rPr>
          <w:rFonts w:cs="Calibri"/>
          <w:b w:val="0"/>
          <w:bCs w:val="0"/>
        </w:rPr>
      </w:pPr>
      <w:r w:rsidRPr="002E2FFE">
        <w:rPr>
          <w:rFonts w:cs="Calibri"/>
        </w:rPr>
        <w:t xml:space="preserve">[2] Self-Interest </w:t>
      </w:r>
      <w:r w:rsidRPr="002E2FFE">
        <w:rPr>
          <w:rFonts w:cs="Calibri"/>
          <w:b w:val="0"/>
          <w:bCs w:val="0"/>
        </w:rPr>
        <w:t xml:space="preserve">– everyone wants their truth claims to be true because it benefits them – this leads to conflict because we can’t divide limited resources and must compete with each other – terminates in death because neither of us want to concede to the other </w:t>
      </w:r>
    </w:p>
    <w:p w14:paraId="099F01B8" w14:textId="77777777" w:rsidR="001C2914" w:rsidRPr="002E2FFE" w:rsidRDefault="001C2914" w:rsidP="001C2914">
      <w:pPr>
        <w:pStyle w:val="Heading4"/>
        <w:rPr>
          <w:rFonts w:cs="Calibri"/>
          <w:b w:val="0"/>
          <w:bCs w:val="0"/>
        </w:rPr>
      </w:pPr>
      <w:r w:rsidRPr="002E2FFE">
        <w:rPr>
          <w:rFonts w:cs="Calibri"/>
          <w:b w:val="0"/>
          <w:bCs w:val="0"/>
        </w:rPr>
        <w:t xml:space="preserve">This state of nature is brutish and has no conception of morality because we don’t have any unified truth to guide us, and thus outweighs on magnitude. The solution is the creation of the sovereign to mediate what is true and enforce the law; they are the ultimate ruler and arbitrator. It must eliminate all conflicts to bring peace to our violent natures. </w:t>
      </w:r>
      <w:r w:rsidRPr="002E2FFE">
        <w:rPr>
          <w:rFonts w:cs="Calibri"/>
        </w:rPr>
        <w:t>Thus, the standard is consistency with the will of the sovereign</w:t>
      </w:r>
      <w:r w:rsidRPr="002E2FFE">
        <w:rPr>
          <w:rFonts w:cs="Calibri"/>
          <w:b w:val="0"/>
          <w:bCs w:val="0"/>
        </w:rPr>
        <w:t>. Prefer it because it outweighs on bindingness: Only the sovereign can get everyone to follow their rule and enforce the law, it creates motivations for any moral rules we create. Otherwise, the framework collapses and truth becomes impossible.</w:t>
      </w:r>
    </w:p>
    <w:p w14:paraId="3411AF4F" w14:textId="77777777" w:rsidR="001C2914" w:rsidRPr="002E2FFE" w:rsidRDefault="001C2914" w:rsidP="001C2914"/>
    <w:p w14:paraId="257F3DC5" w14:textId="77777777" w:rsidR="001C2914" w:rsidRPr="002E2FFE" w:rsidRDefault="001C2914" w:rsidP="001C2914">
      <w:pPr>
        <w:pStyle w:val="Heading2"/>
        <w:rPr>
          <w:rFonts w:cs="Calibri"/>
        </w:rPr>
      </w:pPr>
      <w:r w:rsidRPr="002E2FFE">
        <w:rPr>
          <w:rFonts w:cs="Calibri"/>
        </w:rPr>
        <w:lastRenderedPageBreak/>
        <w:t>Offense</w:t>
      </w:r>
    </w:p>
    <w:p w14:paraId="1D7180C4" w14:textId="77777777" w:rsidR="001C2914" w:rsidRPr="002E2FFE" w:rsidRDefault="001C2914" w:rsidP="001C2914"/>
    <w:p w14:paraId="26659CA5" w14:textId="77777777" w:rsidR="001C2914" w:rsidRPr="002E2FFE" w:rsidRDefault="001C2914" w:rsidP="001C2914">
      <w:pPr>
        <w:pStyle w:val="Heading4"/>
        <w:rPr>
          <w:rFonts w:cs="Calibri"/>
        </w:rPr>
      </w:pPr>
      <w:r w:rsidRPr="002E2FFE">
        <w:rPr>
          <w:rFonts w:cs="Calibri"/>
        </w:rPr>
        <w:t xml:space="preserve">Negate – </w:t>
      </w:r>
    </w:p>
    <w:p w14:paraId="23373DAF" w14:textId="77777777" w:rsidR="001C2914" w:rsidRPr="002E2FFE" w:rsidRDefault="001C2914" w:rsidP="001C2914"/>
    <w:p w14:paraId="194630F4" w14:textId="77777777" w:rsidR="001C2914" w:rsidRPr="002E2FFE" w:rsidRDefault="001C2914" w:rsidP="001C2914">
      <w:pPr>
        <w:pStyle w:val="Heading4"/>
        <w:rPr>
          <w:rFonts w:cs="Calibri"/>
        </w:rPr>
      </w:pPr>
      <w:r w:rsidRPr="002E2FFE">
        <w:rPr>
          <w:rFonts w:cs="Calibri"/>
        </w:rPr>
        <w:t>[1] The sovereign has absolute authority; strikes contest the rule of the authority of the sovereign which leads to infinite regress and freezes action. </w:t>
      </w:r>
    </w:p>
    <w:p w14:paraId="34D0B3F8" w14:textId="77777777" w:rsidR="001C2914" w:rsidRPr="002E2FFE" w:rsidRDefault="001C2914" w:rsidP="001C2914">
      <w:pPr>
        <w:shd w:val="clear" w:color="auto" w:fill="FFFFFF"/>
        <w:spacing w:after="0" w:line="240" w:lineRule="auto"/>
        <w:rPr>
          <w:rFonts w:eastAsia="Times New Roman"/>
          <w:color w:val="1A1A1A"/>
          <w:szCs w:val="22"/>
        </w:rPr>
      </w:pPr>
      <w:r w:rsidRPr="00CD015D">
        <w:rPr>
          <w:rStyle w:val="Style13ptBold"/>
        </w:rPr>
        <w:t>Lloyd and Sreedhar</w:t>
      </w:r>
      <w:r w:rsidRPr="00CD015D">
        <w:rPr>
          <w:rFonts w:eastAsia="Times New Roman"/>
          <w:color w:val="1A1A1A"/>
          <w:szCs w:val="22"/>
        </w:rPr>
        <w:t xml:space="preserve"> (Sharon A. Lloyd and Susanne Sreedhar, Sharon Lloyd is Professor of Philosophy, Law, and Political Science at the University of Southern California. She co-founded the USC Center for Law and Philosophy, and directs the USC Levan Institute's Conversations in Practical Ethics Program., Susanne Sreedhar is an Associate Professor of Philosophy at Boston University. Sreedhar's work on social contract theory has been influential, and has mostly been aimed at the nature and scope of obligation within political systems, and the possibility of ethical civil disobedience within a Hobbesian system., 2-12-2002, accessed on 6-29-2021, The Stanford Encyclopedia of Philosophy (Fall 2020 Edition), "Hobbes’s Moral and Political Philosophy (Stanford Encyclopedia of Philosophy)", </w:t>
      </w:r>
      <w:hyperlink r:id="rId22" w:history="1">
        <w:r w:rsidRPr="00CD015D">
          <w:rPr>
            <w:rStyle w:val="Hyperlink"/>
            <w:rFonts w:eastAsia="Times New Roman"/>
            <w:szCs w:val="22"/>
          </w:rPr>
          <w:t>https://plato.stanford.edu/entries/hobbes-moral/)//st</w:t>
        </w:r>
      </w:hyperlink>
    </w:p>
    <w:p w14:paraId="4594F4D4" w14:textId="77777777" w:rsidR="001C2914" w:rsidRPr="00CD015D" w:rsidRDefault="001C2914" w:rsidP="001C2914">
      <w:pPr>
        <w:shd w:val="clear" w:color="auto" w:fill="FFFFFF"/>
        <w:spacing w:after="0" w:line="240" w:lineRule="auto"/>
        <w:rPr>
          <w:rFonts w:eastAsia="Times New Roman"/>
          <w:sz w:val="24"/>
        </w:rPr>
      </w:pPr>
    </w:p>
    <w:p w14:paraId="7E814AA5" w14:textId="77777777" w:rsidR="001C2914" w:rsidRPr="00CD015D" w:rsidRDefault="001C2914" w:rsidP="001C2914">
      <w:pPr>
        <w:shd w:val="clear" w:color="auto" w:fill="FFFFFF"/>
        <w:spacing w:after="0"/>
        <w:rPr>
          <w:rFonts w:eastAsia="Times New Roman"/>
          <w:sz w:val="24"/>
        </w:rPr>
      </w:pPr>
      <w:r w:rsidRPr="00CD015D">
        <w:rPr>
          <w:rFonts w:eastAsia="Times New Roman"/>
          <w:color w:val="1A1A1A"/>
          <w:sz w:val="16"/>
          <w:szCs w:val="16"/>
        </w:rPr>
        <w:t xml:space="preserve">Although Hobbes offered some mild pragmatic grounds for preferring monarchy to other forms of government, his main concern was to argue that </w:t>
      </w:r>
      <w:r w:rsidRPr="00CD015D">
        <w:rPr>
          <w:rFonts w:eastAsia="Times New Roman"/>
          <w:b/>
          <w:bCs/>
          <w:color w:val="1A1A1A"/>
          <w:sz w:val="24"/>
          <w:u w:val="single"/>
          <w:shd w:val="clear" w:color="auto" w:fill="00FBFF"/>
        </w:rPr>
        <w:t>effective government</w:t>
      </w:r>
      <w:r w:rsidRPr="00CD015D">
        <w:rPr>
          <w:rFonts w:eastAsia="Times New Roman"/>
          <w:b/>
          <w:bCs/>
          <w:color w:val="1A1A1A"/>
          <w:sz w:val="24"/>
          <w:u w:val="single"/>
        </w:rPr>
        <w:t>—whatever its form—</w:t>
      </w:r>
      <w:r w:rsidRPr="00CD015D">
        <w:rPr>
          <w:rFonts w:eastAsia="Times New Roman"/>
          <w:b/>
          <w:bCs/>
          <w:color w:val="1A1A1A"/>
          <w:sz w:val="24"/>
          <w:u w:val="single"/>
          <w:shd w:val="clear" w:color="auto" w:fill="00FBFF"/>
        </w:rPr>
        <w:t>must have absolute authority</w:t>
      </w:r>
      <w:r w:rsidRPr="00CD015D">
        <w:rPr>
          <w:rFonts w:eastAsia="Times New Roman"/>
          <w:b/>
          <w:bCs/>
          <w:color w:val="1A1A1A"/>
          <w:sz w:val="24"/>
          <w:u w:val="single"/>
        </w:rPr>
        <w:t xml:space="preserve">. </w:t>
      </w:r>
      <w:r w:rsidRPr="00CD015D">
        <w:rPr>
          <w:rFonts w:eastAsia="Times New Roman"/>
          <w:color w:val="1A1A1A"/>
          <w:sz w:val="16"/>
          <w:szCs w:val="16"/>
        </w:rPr>
        <w:t xml:space="preserve">Its powers must be neither divided nor limited. </w:t>
      </w:r>
      <w:r w:rsidRPr="00CD015D">
        <w:rPr>
          <w:rFonts w:eastAsia="Times New Roman"/>
          <w:b/>
          <w:bCs/>
          <w:color w:val="1A1A1A"/>
          <w:sz w:val="24"/>
          <w:u w:val="single"/>
          <w:shd w:val="clear" w:color="auto" w:fill="00FBFF"/>
        </w:rPr>
        <w:t>The powers of legislation,</w:t>
      </w:r>
      <w:r w:rsidRPr="00CD015D">
        <w:rPr>
          <w:rFonts w:eastAsia="Times New Roman"/>
          <w:b/>
          <w:bCs/>
          <w:color w:val="1A1A1A"/>
          <w:sz w:val="24"/>
          <w:u w:val="single"/>
        </w:rPr>
        <w:t xml:space="preserve"> adjudication, </w:t>
      </w:r>
      <w:r w:rsidRPr="00CD015D">
        <w:rPr>
          <w:rFonts w:eastAsia="Times New Roman"/>
          <w:b/>
          <w:bCs/>
          <w:color w:val="1A1A1A"/>
          <w:sz w:val="24"/>
          <w:u w:val="single"/>
          <w:shd w:val="clear" w:color="auto" w:fill="00FBFF"/>
        </w:rPr>
        <w:t xml:space="preserve">enforcement, </w:t>
      </w:r>
      <w:r w:rsidRPr="00CD015D">
        <w:rPr>
          <w:rFonts w:eastAsia="Times New Roman"/>
          <w:b/>
          <w:bCs/>
          <w:color w:val="1A1A1A"/>
          <w:sz w:val="24"/>
          <w:u w:val="single"/>
        </w:rPr>
        <w:t>taxation, war-making (and the less familiar right of control of normative doctrine)</w:t>
      </w:r>
      <w:r w:rsidRPr="00CD015D">
        <w:rPr>
          <w:rFonts w:eastAsia="Times New Roman"/>
          <w:b/>
          <w:bCs/>
          <w:color w:val="1A1A1A"/>
          <w:sz w:val="24"/>
          <w:u w:val="single"/>
          <w:shd w:val="clear" w:color="auto" w:fill="00FBFF"/>
        </w:rPr>
        <w:t xml:space="preserve"> are connected </w:t>
      </w:r>
      <w:r w:rsidRPr="00CD015D">
        <w:rPr>
          <w:rFonts w:eastAsia="Times New Roman"/>
          <w:b/>
          <w:bCs/>
          <w:color w:val="1A1A1A"/>
          <w:sz w:val="24"/>
          <w:u w:val="single"/>
        </w:rPr>
        <w:t xml:space="preserve">in such a way </w:t>
      </w:r>
      <w:r w:rsidRPr="00CD015D">
        <w:rPr>
          <w:rFonts w:eastAsia="Times New Roman"/>
          <w:b/>
          <w:bCs/>
          <w:color w:val="1A1A1A"/>
          <w:sz w:val="24"/>
          <w:u w:val="single"/>
          <w:shd w:val="clear" w:color="auto" w:fill="00FBFF"/>
        </w:rPr>
        <w:t xml:space="preserve">that a loss of one may thwart </w:t>
      </w:r>
      <w:r w:rsidRPr="00CD015D">
        <w:rPr>
          <w:rFonts w:eastAsia="Times New Roman"/>
          <w:b/>
          <w:bCs/>
          <w:color w:val="1A1A1A"/>
          <w:sz w:val="24"/>
          <w:u w:val="single"/>
        </w:rPr>
        <w:t xml:space="preserve">effective </w:t>
      </w:r>
      <w:r w:rsidRPr="00CD015D">
        <w:rPr>
          <w:rFonts w:eastAsia="Times New Roman"/>
          <w:b/>
          <w:bCs/>
          <w:color w:val="1A1A1A"/>
          <w:sz w:val="24"/>
          <w:u w:val="single"/>
          <w:shd w:val="clear" w:color="auto" w:fill="00FBFF"/>
        </w:rPr>
        <w:t>exercise of the rest;</w:t>
      </w:r>
      <w:r w:rsidRPr="00CD015D">
        <w:rPr>
          <w:rFonts w:eastAsia="Times New Roman"/>
          <w:color w:val="1A1A1A"/>
          <w:sz w:val="16"/>
          <w:szCs w:val="16"/>
        </w:rPr>
        <w:t xml:space="preserve"> for example, </w:t>
      </w:r>
      <w:r w:rsidRPr="00CD015D">
        <w:rPr>
          <w:rFonts w:eastAsia="Times New Roman"/>
          <w:b/>
          <w:bCs/>
          <w:color w:val="1A1A1A"/>
          <w:sz w:val="24"/>
          <w:u w:val="single"/>
        </w:rPr>
        <w:t>legislation without interpretation and enforcement will not serve to regulate conduct. Only a government that possesses all of what Hobbes terms the “essential rights of sovereignty” can be reliably effective</w:t>
      </w:r>
      <w:r w:rsidRPr="00CD015D">
        <w:rPr>
          <w:rFonts w:eastAsia="Times New Roman"/>
          <w:color w:val="1A1A1A"/>
          <w:sz w:val="16"/>
          <w:szCs w:val="16"/>
        </w:rPr>
        <w:t xml:space="preserve">, since </w:t>
      </w:r>
      <w:r w:rsidRPr="00CD015D">
        <w:rPr>
          <w:rFonts w:eastAsia="Times New Roman"/>
          <w:b/>
          <w:bCs/>
          <w:color w:val="1A1A1A"/>
          <w:sz w:val="24"/>
          <w:u w:val="single"/>
        </w:rPr>
        <w:t>where partial sets of these rights are held by different bodies that disagree</w:t>
      </w:r>
      <w:r w:rsidRPr="00CD015D">
        <w:rPr>
          <w:rFonts w:eastAsia="Times New Roman"/>
          <w:color w:val="1A1A1A"/>
          <w:sz w:val="16"/>
          <w:szCs w:val="16"/>
        </w:rPr>
        <w:t xml:space="preserve"> in their judgments as to what is to be done,</w:t>
      </w:r>
      <w:r w:rsidRPr="00CD015D">
        <w:rPr>
          <w:rFonts w:eastAsia="Times New Roman"/>
          <w:b/>
          <w:bCs/>
          <w:color w:val="1A1A1A"/>
          <w:sz w:val="24"/>
          <w:u w:val="single"/>
        </w:rPr>
        <w:t xml:space="preserve"> paralysis of effective government, or degeneration into a civil war to settle their dispute, may occur.</w:t>
      </w:r>
      <w:r w:rsidRPr="00CD015D">
        <w:rPr>
          <w:rFonts w:eastAsia="Times New Roman"/>
          <w:color w:val="1A1A1A"/>
          <w:sz w:val="16"/>
          <w:szCs w:val="16"/>
        </w:rPr>
        <w:t xml:space="preserve"> Similarly,</w:t>
      </w:r>
      <w:r w:rsidRPr="00CD015D">
        <w:rPr>
          <w:rFonts w:eastAsia="Times New Roman"/>
          <w:b/>
          <w:bCs/>
          <w:color w:val="1A1A1A"/>
          <w:sz w:val="24"/>
          <w:u w:val="single"/>
        </w:rPr>
        <w:t xml:space="preserve"> to impose limitation on the authority of the government is to invite irresoluble disputes over whether it has overstepped those limits. </w:t>
      </w:r>
      <w:r w:rsidRPr="00CD015D">
        <w:rPr>
          <w:rFonts w:eastAsia="Times New Roman"/>
          <w:b/>
          <w:bCs/>
          <w:color w:val="1A1A1A"/>
          <w:sz w:val="24"/>
          <w:u w:val="single"/>
          <w:shd w:val="clear" w:color="auto" w:fill="00FBFF"/>
        </w:rPr>
        <w:t>If each person is to decide</w:t>
      </w:r>
      <w:r w:rsidRPr="00CD015D">
        <w:rPr>
          <w:rFonts w:eastAsia="Times New Roman"/>
          <w:b/>
          <w:bCs/>
          <w:color w:val="1A1A1A"/>
          <w:sz w:val="24"/>
          <w:u w:val="single"/>
        </w:rPr>
        <w:t xml:space="preserve"> for herself </w:t>
      </w:r>
      <w:r w:rsidRPr="00CD015D">
        <w:rPr>
          <w:rFonts w:eastAsia="Times New Roman"/>
          <w:b/>
          <w:bCs/>
          <w:color w:val="1A1A1A"/>
          <w:sz w:val="24"/>
          <w:u w:val="single"/>
          <w:shd w:val="clear" w:color="auto" w:fill="00FBFF"/>
        </w:rPr>
        <w:t>whether the government should be obeyed</w:t>
      </w:r>
      <w:r w:rsidRPr="00CD015D">
        <w:rPr>
          <w:rFonts w:eastAsia="Times New Roman"/>
          <w:color w:val="1A1A1A"/>
          <w:sz w:val="16"/>
          <w:szCs w:val="16"/>
        </w:rPr>
        <w:t>, factional disagreement—</w:t>
      </w:r>
      <w:r w:rsidRPr="00CD015D">
        <w:rPr>
          <w:rFonts w:eastAsia="Times New Roman"/>
          <w:b/>
          <w:bCs/>
          <w:color w:val="1A1A1A"/>
          <w:sz w:val="24"/>
          <w:u w:val="single"/>
          <w:shd w:val="clear" w:color="auto" w:fill="00FBFF"/>
        </w:rPr>
        <w:t>and war</w:t>
      </w:r>
      <w:r w:rsidRPr="00CD015D">
        <w:rPr>
          <w:rFonts w:eastAsia="Times New Roman"/>
          <w:b/>
          <w:bCs/>
          <w:color w:val="1A1A1A"/>
          <w:sz w:val="24"/>
          <w:u w:val="single"/>
        </w:rPr>
        <w:t xml:space="preserve"> to settle the issue, or at least </w:t>
      </w:r>
      <w:r w:rsidRPr="00CD015D">
        <w:rPr>
          <w:rFonts w:eastAsia="Times New Roman"/>
          <w:b/>
          <w:bCs/>
          <w:color w:val="1A1A1A"/>
          <w:sz w:val="24"/>
          <w:u w:val="single"/>
          <w:shd w:val="clear" w:color="auto" w:fill="00FBFF"/>
        </w:rPr>
        <w:t>paralysis of effective government</w:t>
      </w:r>
      <w:r w:rsidRPr="00CD015D">
        <w:rPr>
          <w:rFonts w:eastAsia="Times New Roman"/>
          <w:b/>
          <w:bCs/>
          <w:color w:val="1A1A1A"/>
          <w:sz w:val="24"/>
          <w:u w:val="single"/>
        </w:rPr>
        <w:t xml:space="preserve">—are </w:t>
      </w:r>
      <w:r w:rsidRPr="00CD015D">
        <w:rPr>
          <w:rFonts w:eastAsia="Times New Roman"/>
          <w:b/>
          <w:bCs/>
          <w:color w:val="1A1A1A"/>
          <w:sz w:val="24"/>
          <w:u w:val="single"/>
          <w:shd w:val="clear" w:color="auto" w:fill="00FBFF"/>
        </w:rPr>
        <w:t>[is]</w:t>
      </w:r>
      <w:r w:rsidRPr="00CD015D">
        <w:rPr>
          <w:rFonts w:eastAsia="Times New Roman"/>
          <w:b/>
          <w:bCs/>
          <w:color w:val="1A1A1A"/>
          <w:sz w:val="24"/>
          <w:u w:val="single"/>
        </w:rPr>
        <w:t xml:space="preserve"> quite </w:t>
      </w:r>
      <w:r w:rsidRPr="00CD015D">
        <w:rPr>
          <w:rFonts w:eastAsia="Times New Roman"/>
          <w:b/>
          <w:bCs/>
          <w:color w:val="1A1A1A"/>
          <w:sz w:val="24"/>
          <w:u w:val="single"/>
          <w:shd w:val="clear" w:color="auto" w:fill="00FBFF"/>
        </w:rPr>
        <w:t>possible</w:t>
      </w:r>
      <w:r w:rsidRPr="00CD015D">
        <w:rPr>
          <w:rFonts w:eastAsia="Times New Roman"/>
          <w:color w:val="1A1A1A"/>
          <w:sz w:val="16"/>
          <w:szCs w:val="16"/>
        </w:rPr>
        <w:t>.</w:t>
      </w:r>
      <w:r w:rsidRPr="00CD015D">
        <w:rPr>
          <w:rFonts w:eastAsia="Times New Roman"/>
          <w:b/>
          <w:bCs/>
          <w:color w:val="1A1A1A"/>
          <w:sz w:val="24"/>
          <w:u w:val="single"/>
        </w:rPr>
        <w:t xml:space="preserve"> To refer </w:t>
      </w:r>
      <w:r w:rsidRPr="00CD015D">
        <w:rPr>
          <w:rFonts w:eastAsia="Times New Roman"/>
          <w:b/>
          <w:bCs/>
          <w:color w:val="1A1A1A"/>
          <w:sz w:val="24"/>
          <w:u w:val="single"/>
          <w:shd w:val="clear" w:color="auto" w:fill="00FBFF"/>
        </w:rPr>
        <w:t>resolution of the question to some further authority</w:t>
      </w:r>
      <w:r w:rsidRPr="00CD015D">
        <w:rPr>
          <w:rFonts w:eastAsia="Times New Roman"/>
          <w:b/>
          <w:bCs/>
          <w:color w:val="1A1A1A"/>
          <w:sz w:val="24"/>
          <w:u w:val="single"/>
        </w:rPr>
        <w:t>, itself</w:t>
      </w:r>
      <w:r w:rsidRPr="00CD015D">
        <w:rPr>
          <w:rFonts w:eastAsia="Times New Roman"/>
          <w:b/>
          <w:bCs/>
          <w:color w:val="1A1A1A"/>
          <w:sz w:val="24"/>
          <w:u w:val="single"/>
          <w:shd w:val="clear" w:color="auto" w:fill="00FBFF"/>
        </w:rPr>
        <w:t xml:space="preserve"> also</w:t>
      </w:r>
      <w:r w:rsidRPr="00CD015D">
        <w:rPr>
          <w:rFonts w:eastAsia="Times New Roman"/>
          <w:b/>
          <w:bCs/>
          <w:color w:val="1A1A1A"/>
          <w:sz w:val="24"/>
          <w:u w:val="single"/>
        </w:rPr>
        <w:t xml:space="preserve"> limited and so </w:t>
      </w:r>
      <w:r w:rsidRPr="00CD015D">
        <w:rPr>
          <w:rFonts w:eastAsia="Times New Roman"/>
          <w:b/>
          <w:bCs/>
          <w:color w:val="1A1A1A"/>
          <w:sz w:val="24"/>
          <w:u w:val="single"/>
          <w:shd w:val="clear" w:color="auto" w:fill="00FBFF"/>
        </w:rPr>
        <w:t>open to challenge for overstepping its bounds, would be to initiate</w:t>
      </w:r>
      <w:r w:rsidRPr="00CD015D">
        <w:rPr>
          <w:rFonts w:eastAsia="Times New Roman"/>
          <w:b/>
          <w:bCs/>
          <w:color w:val="1A1A1A"/>
          <w:sz w:val="24"/>
          <w:u w:val="single"/>
        </w:rPr>
        <w:t xml:space="preserve"> an</w:t>
      </w:r>
      <w:r w:rsidRPr="00CD015D">
        <w:rPr>
          <w:rFonts w:eastAsia="Times New Roman"/>
          <w:b/>
          <w:bCs/>
          <w:color w:val="1A1A1A"/>
          <w:sz w:val="24"/>
          <w:u w:val="single"/>
          <w:shd w:val="clear" w:color="auto" w:fill="00FBFF"/>
        </w:rPr>
        <w:t xml:space="preserve"> infinite regress </w:t>
      </w:r>
      <w:r w:rsidRPr="00CD015D">
        <w:rPr>
          <w:rFonts w:eastAsia="Times New Roman"/>
          <w:b/>
          <w:bCs/>
          <w:color w:val="1A1A1A"/>
          <w:sz w:val="24"/>
          <w:u w:val="single"/>
        </w:rPr>
        <w:t xml:space="preserve">of non-authoritative ‘authorities’ </w:t>
      </w:r>
      <w:r w:rsidRPr="00CD015D">
        <w:rPr>
          <w:rFonts w:eastAsia="Times New Roman"/>
          <w:color w:val="1A1A1A"/>
          <w:sz w:val="16"/>
          <w:szCs w:val="16"/>
        </w:rPr>
        <w:t xml:space="preserve">(where the buck never stops). To refer it to a further authority itself unlimited, would be just to relocate the seat of absolute sovereignty, a position entirely consistent with Hobbes’s insistence on absolutism. </w:t>
      </w:r>
      <w:r w:rsidRPr="00CD015D">
        <w:rPr>
          <w:rFonts w:eastAsia="Times New Roman"/>
          <w:b/>
          <w:bCs/>
          <w:color w:val="1A1A1A"/>
          <w:sz w:val="24"/>
          <w:u w:val="single"/>
          <w:shd w:val="clear" w:color="auto" w:fill="00FBFF"/>
        </w:rPr>
        <w:t>To avoid the</w:t>
      </w:r>
      <w:r w:rsidRPr="00CD015D">
        <w:rPr>
          <w:rFonts w:eastAsia="Times New Roman"/>
          <w:b/>
          <w:bCs/>
          <w:color w:val="1A1A1A"/>
          <w:sz w:val="24"/>
          <w:u w:val="single"/>
        </w:rPr>
        <w:t xml:space="preserve"> horrible prospect of governmental collapse and return to the </w:t>
      </w:r>
      <w:r w:rsidRPr="00CD015D">
        <w:rPr>
          <w:rFonts w:eastAsia="Times New Roman"/>
          <w:b/>
          <w:bCs/>
          <w:color w:val="1A1A1A"/>
          <w:sz w:val="24"/>
          <w:u w:val="single"/>
          <w:shd w:val="clear" w:color="auto" w:fill="00FBFF"/>
        </w:rPr>
        <w:t>state of nature,</w:t>
      </w:r>
      <w:r w:rsidRPr="00CD015D">
        <w:rPr>
          <w:rFonts w:eastAsia="Times New Roman"/>
          <w:b/>
          <w:bCs/>
          <w:color w:val="1A1A1A"/>
          <w:sz w:val="24"/>
          <w:u w:val="single"/>
        </w:rPr>
        <w:t xml:space="preserve"> people should </w:t>
      </w:r>
      <w:r w:rsidRPr="00CD015D">
        <w:rPr>
          <w:rFonts w:eastAsia="Times New Roman"/>
          <w:b/>
          <w:bCs/>
          <w:color w:val="1A1A1A"/>
          <w:sz w:val="24"/>
          <w:u w:val="single"/>
          <w:shd w:val="clear" w:color="auto" w:fill="00FBFF"/>
        </w:rPr>
        <w:t>treat</w:t>
      </w:r>
      <w:r w:rsidRPr="00CD015D">
        <w:rPr>
          <w:rFonts w:eastAsia="Times New Roman"/>
          <w:b/>
          <w:bCs/>
          <w:color w:val="1A1A1A"/>
          <w:sz w:val="24"/>
          <w:u w:val="single"/>
        </w:rPr>
        <w:t xml:space="preserve"> their </w:t>
      </w:r>
      <w:r w:rsidRPr="00CD015D">
        <w:rPr>
          <w:rFonts w:eastAsia="Times New Roman"/>
          <w:b/>
          <w:bCs/>
          <w:color w:val="1A1A1A"/>
          <w:sz w:val="24"/>
          <w:u w:val="single"/>
          <w:shd w:val="clear" w:color="auto" w:fill="00FBFF"/>
        </w:rPr>
        <w:t>sovereign as having absolute authority.</w:t>
      </w:r>
    </w:p>
    <w:p w14:paraId="41198FC8" w14:textId="77777777" w:rsidR="001C2914" w:rsidRPr="002E2FFE" w:rsidRDefault="001C2914" w:rsidP="001C2914"/>
    <w:p w14:paraId="0CADBE9B" w14:textId="77777777" w:rsidR="001C2914" w:rsidRPr="002E2FFE" w:rsidRDefault="001C2914" w:rsidP="001C2914">
      <w:pPr>
        <w:pStyle w:val="Heading4"/>
        <w:rPr>
          <w:rFonts w:cs="Calibri"/>
        </w:rPr>
      </w:pPr>
      <w:r w:rsidRPr="002E2FFE">
        <w:rPr>
          <w:rFonts w:cs="Calibri"/>
        </w:rPr>
        <w:lastRenderedPageBreak/>
        <w:t xml:space="preserve">[2] The sovereign hasn’t granted the unconditional right to strike in the squo - proves that it doesn’t want it. Passing the res blocks the sovereign’s will. </w:t>
      </w:r>
    </w:p>
    <w:p w14:paraId="7E16324D" w14:textId="69FEEA45" w:rsidR="001C2914" w:rsidRDefault="001C2914" w:rsidP="001C2914"/>
    <w:p w14:paraId="4C538059" w14:textId="77777777" w:rsidR="00D9371A" w:rsidRPr="00D9371A" w:rsidRDefault="00D9371A" w:rsidP="00D9371A"/>
    <w:sectPr w:rsidR="00D9371A" w:rsidRPr="00D9371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7616E" w14:textId="77777777" w:rsidR="001C2914" w:rsidRDefault="001C2914" w:rsidP="001C2914">
      <w:pPr>
        <w:spacing w:after="0" w:line="240" w:lineRule="auto"/>
      </w:pPr>
      <w:r>
        <w:separator/>
      </w:r>
    </w:p>
  </w:endnote>
  <w:endnote w:type="continuationSeparator" w:id="0">
    <w:p w14:paraId="1B213D6A" w14:textId="77777777" w:rsidR="001C2914" w:rsidRDefault="001C2914" w:rsidP="001C2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00346" w14:textId="77777777" w:rsidR="001C2914" w:rsidRDefault="001C2914" w:rsidP="001C2914">
      <w:pPr>
        <w:spacing w:after="0" w:line="240" w:lineRule="auto"/>
      </w:pPr>
      <w:r>
        <w:separator/>
      </w:r>
    </w:p>
  </w:footnote>
  <w:footnote w:type="continuationSeparator" w:id="0">
    <w:p w14:paraId="4AAF11B2" w14:textId="77777777" w:rsidR="001C2914" w:rsidRDefault="001C2914" w:rsidP="001C2914">
      <w:pPr>
        <w:spacing w:after="0" w:line="240" w:lineRule="auto"/>
      </w:pPr>
      <w:r>
        <w:continuationSeparator/>
      </w:r>
    </w:p>
  </w:footnote>
  <w:footnote w:id="1">
    <w:p w14:paraId="0075F6B6" w14:textId="77777777" w:rsidR="001C2914" w:rsidRPr="007B1105" w:rsidRDefault="001C2914" w:rsidP="001C2914">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488652A6" w14:textId="77777777" w:rsidR="001C2914" w:rsidRDefault="001C2914" w:rsidP="001C291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9"/>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1B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096"/>
    <w:rsid w:val="00065FEE"/>
    <w:rsid w:val="00066E3C"/>
    <w:rsid w:val="00072718"/>
    <w:rsid w:val="0007381E"/>
    <w:rsid w:val="00076094"/>
    <w:rsid w:val="0008785F"/>
    <w:rsid w:val="00090CBE"/>
    <w:rsid w:val="00094DEC"/>
    <w:rsid w:val="000A2D8A"/>
    <w:rsid w:val="000A5656"/>
    <w:rsid w:val="000A5D08"/>
    <w:rsid w:val="000D26A6"/>
    <w:rsid w:val="000D2B90"/>
    <w:rsid w:val="000D6ED8"/>
    <w:rsid w:val="000D717B"/>
    <w:rsid w:val="000D7507"/>
    <w:rsid w:val="000D796B"/>
    <w:rsid w:val="00100B28"/>
    <w:rsid w:val="00103199"/>
    <w:rsid w:val="0011211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914"/>
    <w:rsid w:val="001C316D"/>
    <w:rsid w:val="001D133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AC7"/>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1CD5"/>
    <w:rsid w:val="003624A6"/>
    <w:rsid w:val="00364ADF"/>
    <w:rsid w:val="00365C8D"/>
    <w:rsid w:val="003670D9"/>
    <w:rsid w:val="00370B41"/>
    <w:rsid w:val="00371B27"/>
    <w:rsid w:val="003726C3"/>
    <w:rsid w:val="00375D2E"/>
    <w:rsid w:val="00381921"/>
    <w:rsid w:val="00383071"/>
    <w:rsid w:val="00383B19"/>
    <w:rsid w:val="00384CBC"/>
    <w:rsid w:val="003933F9"/>
    <w:rsid w:val="00395864"/>
    <w:rsid w:val="00396557"/>
    <w:rsid w:val="00397316"/>
    <w:rsid w:val="003A248F"/>
    <w:rsid w:val="003A4D9C"/>
    <w:rsid w:val="003A61D9"/>
    <w:rsid w:val="003B1668"/>
    <w:rsid w:val="003C5DE7"/>
    <w:rsid w:val="003C5F4C"/>
    <w:rsid w:val="003D5EA8"/>
    <w:rsid w:val="003D7B28"/>
    <w:rsid w:val="003E055A"/>
    <w:rsid w:val="003E305E"/>
    <w:rsid w:val="003E34DB"/>
    <w:rsid w:val="003E5302"/>
    <w:rsid w:val="003E5BF1"/>
    <w:rsid w:val="003F2452"/>
    <w:rsid w:val="003F41EA"/>
    <w:rsid w:val="003F7DF0"/>
    <w:rsid w:val="004039AF"/>
    <w:rsid w:val="00407AFF"/>
    <w:rsid w:val="0041155D"/>
    <w:rsid w:val="004170BF"/>
    <w:rsid w:val="004270E3"/>
    <w:rsid w:val="00432EF8"/>
    <w:rsid w:val="004348DC"/>
    <w:rsid w:val="00434921"/>
    <w:rsid w:val="00442018"/>
    <w:rsid w:val="00446567"/>
    <w:rsid w:val="00447B10"/>
    <w:rsid w:val="00452EE4"/>
    <w:rsid w:val="00452F0B"/>
    <w:rsid w:val="004536D6"/>
    <w:rsid w:val="00457224"/>
    <w:rsid w:val="0047482C"/>
    <w:rsid w:val="00475436"/>
    <w:rsid w:val="0048047E"/>
    <w:rsid w:val="00482AF9"/>
    <w:rsid w:val="004932D9"/>
    <w:rsid w:val="00496BB2"/>
    <w:rsid w:val="004A61CE"/>
    <w:rsid w:val="004B37B4"/>
    <w:rsid w:val="004B72B4"/>
    <w:rsid w:val="004C0314"/>
    <w:rsid w:val="004C0D3D"/>
    <w:rsid w:val="004C213E"/>
    <w:rsid w:val="004C376C"/>
    <w:rsid w:val="004C657F"/>
    <w:rsid w:val="004D0CEC"/>
    <w:rsid w:val="004D17D8"/>
    <w:rsid w:val="004D52D8"/>
    <w:rsid w:val="004E355B"/>
    <w:rsid w:val="004E4940"/>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1326"/>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643C"/>
    <w:rsid w:val="00717B01"/>
    <w:rsid w:val="007227D9"/>
    <w:rsid w:val="0072491F"/>
    <w:rsid w:val="00725598"/>
    <w:rsid w:val="007374A1"/>
    <w:rsid w:val="00741DF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584"/>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24A"/>
    <w:rsid w:val="008904F9"/>
    <w:rsid w:val="00890E4C"/>
    <w:rsid w:val="00890E74"/>
    <w:rsid w:val="00892798"/>
    <w:rsid w:val="0089418F"/>
    <w:rsid w:val="00897C29"/>
    <w:rsid w:val="008A1A9C"/>
    <w:rsid w:val="008A4633"/>
    <w:rsid w:val="008B032E"/>
    <w:rsid w:val="008C0FA2"/>
    <w:rsid w:val="008C2342"/>
    <w:rsid w:val="008C724C"/>
    <w:rsid w:val="008C77B6"/>
    <w:rsid w:val="008D1B91"/>
    <w:rsid w:val="008D724A"/>
    <w:rsid w:val="008E7A3E"/>
    <w:rsid w:val="008F41FD"/>
    <w:rsid w:val="008F4479"/>
    <w:rsid w:val="008F4BA0"/>
    <w:rsid w:val="00901726"/>
    <w:rsid w:val="00904F46"/>
    <w:rsid w:val="00920E6A"/>
    <w:rsid w:val="00931816"/>
    <w:rsid w:val="00932C71"/>
    <w:rsid w:val="0095005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DB3"/>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B495F"/>
    <w:rsid w:val="00AC2AED"/>
    <w:rsid w:val="00AE0243"/>
    <w:rsid w:val="00AE1BAD"/>
    <w:rsid w:val="00AE2124"/>
    <w:rsid w:val="00AE24BC"/>
    <w:rsid w:val="00AE2CF5"/>
    <w:rsid w:val="00AE3E3F"/>
    <w:rsid w:val="00AF2516"/>
    <w:rsid w:val="00AF4760"/>
    <w:rsid w:val="00AF55D4"/>
    <w:rsid w:val="00AF7BB4"/>
    <w:rsid w:val="00B0505F"/>
    <w:rsid w:val="00B05C2D"/>
    <w:rsid w:val="00B12933"/>
    <w:rsid w:val="00B12B88"/>
    <w:rsid w:val="00B137E0"/>
    <w:rsid w:val="00B13BC8"/>
    <w:rsid w:val="00B140E8"/>
    <w:rsid w:val="00B21BAA"/>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62E1"/>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65C"/>
    <w:rsid w:val="00C81619"/>
    <w:rsid w:val="00C846F0"/>
    <w:rsid w:val="00C928F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71A"/>
    <w:rsid w:val="00D951E2"/>
    <w:rsid w:val="00D9565A"/>
    <w:rsid w:val="00D97461"/>
    <w:rsid w:val="00DB2337"/>
    <w:rsid w:val="00DB2A70"/>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9A3"/>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A4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1E22"/>
    <w:rsid w:val="00F34C06"/>
    <w:rsid w:val="00F35CFC"/>
    <w:rsid w:val="00F43EA3"/>
    <w:rsid w:val="00F50C55"/>
    <w:rsid w:val="00F57FFB"/>
    <w:rsid w:val="00F601E6"/>
    <w:rsid w:val="00F73954"/>
    <w:rsid w:val="00F76BE2"/>
    <w:rsid w:val="00F94060"/>
    <w:rsid w:val="00FA56F6"/>
    <w:rsid w:val="00FA7AB1"/>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A13168"/>
  <w14:defaultImageDpi w14:val="300"/>
  <w15:docId w15:val="{12E7C791-45A9-C942-B603-1CB60B50F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1BA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21B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1B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9"/>
    <w:unhideWhenUsed/>
    <w:qFormat/>
    <w:rsid w:val="00B21B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Debate Text, Ch,TAG,No Spacing211,No Spacing12,ta,No Spacing5,No Spacing2111,Tags"/>
    <w:basedOn w:val="Normal"/>
    <w:next w:val="Normal"/>
    <w:link w:val="Heading4Char"/>
    <w:uiPriority w:val="9"/>
    <w:unhideWhenUsed/>
    <w:qFormat/>
    <w:rsid w:val="00B21B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1B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1BAA"/>
  </w:style>
  <w:style w:type="character" w:customStyle="1" w:styleId="Heading1Char">
    <w:name w:val="Heading 1 Char"/>
    <w:aliases w:val="Pocket Char"/>
    <w:basedOn w:val="DefaultParagraphFont"/>
    <w:link w:val="Heading1"/>
    <w:uiPriority w:val="9"/>
    <w:rsid w:val="00B21B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1BAA"/>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9"/>
    <w:rsid w:val="00B21BAA"/>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B21B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21BAA"/>
    <w:rPr>
      <w:b/>
      <w:sz w:val="26"/>
      <w:u w:val="single"/>
    </w:rPr>
  </w:style>
  <w:style w:type="character" w:customStyle="1" w:styleId="StyleUnderline">
    <w:name w:val="Style Underline"/>
    <w:aliases w:val="Underline"/>
    <w:basedOn w:val="DefaultParagraphFont"/>
    <w:uiPriority w:val="1"/>
    <w:qFormat/>
    <w:rsid w:val="00B21BAA"/>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21BA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21BA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NoSpacing"/>
    <w:uiPriority w:val="99"/>
    <w:unhideWhenUsed/>
    <w:rsid w:val="00B21BAA"/>
    <w:rPr>
      <w:color w:val="auto"/>
      <w:u w:val="none"/>
    </w:rPr>
  </w:style>
  <w:style w:type="paragraph" w:styleId="DocumentMap">
    <w:name w:val="Document Map"/>
    <w:basedOn w:val="Normal"/>
    <w:link w:val="DocumentMapChar"/>
    <w:uiPriority w:val="99"/>
    <w:semiHidden/>
    <w:unhideWhenUsed/>
    <w:rsid w:val="00B21BA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21BAA"/>
    <w:rPr>
      <w:rFonts w:ascii="Lucida Grande" w:hAnsi="Lucida Grande" w:cs="Lucida Grande"/>
      <w:sz w:val="22"/>
    </w:rPr>
  </w:style>
  <w:style w:type="character" w:styleId="FootnoteReference">
    <w:name w:val="footnote reference"/>
    <w:aliases w:val="FN Ref,footnote reference,fr,o,FR,(NECG) Footnote Reference"/>
    <w:basedOn w:val="DefaultParagraphFont"/>
    <w:uiPriority w:val="99"/>
    <w:unhideWhenUsed/>
    <w:qFormat/>
    <w:rsid w:val="001C2914"/>
    <w:rPr>
      <w:vertAlign w:val="superscript"/>
    </w:rPr>
  </w:style>
  <w:style w:type="paragraph" w:styleId="FootnoteText">
    <w:name w:val="footnote text"/>
    <w:basedOn w:val="Normal"/>
    <w:link w:val="FootnoteTextChar"/>
    <w:uiPriority w:val="99"/>
    <w:unhideWhenUsed/>
    <w:qFormat/>
    <w:rsid w:val="001C2914"/>
    <w:rPr>
      <w:rFonts w:eastAsiaTheme="minorHAnsi"/>
      <w:sz w:val="20"/>
      <w:szCs w:val="20"/>
    </w:rPr>
  </w:style>
  <w:style w:type="character" w:customStyle="1" w:styleId="FootnoteTextChar">
    <w:name w:val="Footnote Text Char"/>
    <w:basedOn w:val="DefaultParagraphFont"/>
    <w:link w:val="FootnoteText"/>
    <w:uiPriority w:val="99"/>
    <w:rsid w:val="001C2914"/>
    <w:rPr>
      <w:rFonts w:ascii="Calibri" w:eastAsiaTheme="minorHAnsi" w:hAnsi="Calibri" w:cs="Calibri"/>
      <w:sz w:val="20"/>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C736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B140E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environment/2020/mar/18/tip-of-the-iceberg-is-our-destruction-of-nature-responsible-for-covid-19-aoe" TargetMode="External"/><Relationship Id="rId18" Type="http://schemas.openxmlformats.org/officeDocument/2006/relationships/hyperlink" Target="https://global.oup.com/academic/product/the-golden-age-of-capitalism-9780198287414" TargetMode="External"/><Relationship Id="rId3" Type="http://schemas.openxmlformats.org/officeDocument/2006/relationships/customXml" Target="../customXml/item3.xml"/><Relationship Id="rId21" Type="http://schemas.openxmlformats.org/officeDocument/2006/relationships/hyperlink" Target="https://monthlyreview.org/product/what_every_environmentalist_needs_to_know_about_capitalism/" TargetMode="External"/><Relationship Id="rId7" Type="http://schemas.openxmlformats.org/officeDocument/2006/relationships/settings" Target="settings.xml"/><Relationship Id="rId12" Type="http://schemas.openxmlformats.org/officeDocument/2006/relationships/hyperlink" Target="https://climateandcapitalism.com/2020/03/11/capitalist-agriculture-and-covid-19-a-deadly-combination/" TargetMode="External"/><Relationship Id="rId17" Type="http://schemas.openxmlformats.org/officeDocument/2006/relationships/hyperlink" Target="https://monthlyreview.org/1998/07/01/the-agrarian-origins-of-capitalism/" TargetMode="External"/><Relationship Id="rId2" Type="http://schemas.openxmlformats.org/officeDocument/2006/relationships/customXml" Target="../customXml/item2.xml"/><Relationship Id="rId16" Type="http://schemas.openxmlformats.org/officeDocument/2006/relationships/hyperlink" Target="https://books.google.ca/books?id=SgHuxQEACAAJ" TargetMode="External"/><Relationship Id="rId20" Type="http://schemas.openxmlformats.org/officeDocument/2006/relationships/hyperlink" Target="https://foreignpolicy.com/2018/09/12/why-growth-cant-be-gre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20/01/marxism-trade-unions-socialism-revolutionary-organizing)//s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n.wikipedia.org/wiki/Karl_Polany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global.oup.com/academic/product/the-rise-of-the-rest-978019517059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6Af6b_wyiwI" TargetMode="External"/><Relationship Id="rId22" Type="http://schemas.openxmlformats.org/officeDocument/2006/relationships/hyperlink" Target="https://plato.stanford.edu/entries/hobbes-moral/)//s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16</Pages>
  <Words>6682</Words>
  <Characters>38089</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44682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42</cp:revision>
  <dcterms:created xsi:type="dcterms:W3CDTF">2021-11-06T14:31:00Z</dcterms:created>
  <dcterms:modified xsi:type="dcterms:W3CDTF">2021-11-06T16:04:00Z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