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0164F" w14:textId="1CBB6080" w:rsidR="00E42E4C" w:rsidRDefault="008F7924" w:rsidP="008F7924">
      <w:pPr>
        <w:pStyle w:val="Heading1"/>
      </w:pPr>
      <w:r>
        <w:t>Scarsdale R2</w:t>
      </w:r>
    </w:p>
    <w:p w14:paraId="5B71BF94" w14:textId="35CF69A2" w:rsidR="008F7924" w:rsidRDefault="008F7924" w:rsidP="008F7924"/>
    <w:p w14:paraId="06868AAF" w14:textId="77777777" w:rsidR="004323D3" w:rsidRPr="005F04F4" w:rsidRDefault="004323D3" w:rsidP="004323D3">
      <w:pPr>
        <w:pStyle w:val="Heading2"/>
        <w:rPr>
          <w:rFonts w:cs="Calibri"/>
        </w:rPr>
      </w:pPr>
      <w:r w:rsidRPr="005F04F4">
        <w:rPr>
          <w:rFonts w:cs="Calibri"/>
        </w:rPr>
        <w:lastRenderedPageBreak/>
        <w:t>Syllogism</w:t>
      </w:r>
    </w:p>
    <w:p w14:paraId="728303A8" w14:textId="77777777" w:rsidR="004323D3" w:rsidRPr="005F04F4" w:rsidRDefault="004323D3" w:rsidP="004323D3"/>
    <w:p w14:paraId="27304B0E" w14:textId="77777777" w:rsidR="004323D3" w:rsidRPr="005F04F4" w:rsidRDefault="004323D3" w:rsidP="004323D3">
      <w:pPr>
        <w:pStyle w:val="Heading4"/>
        <w:rPr>
          <w:rFonts w:cs="Calibri"/>
        </w:rPr>
      </w:pPr>
      <w:r w:rsidRPr="005F04F4">
        <w:rPr>
          <w:rFonts w:cs="Calibri"/>
        </w:rPr>
        <w:t>Agents must be practical reasoners –  </w:t>
      </w:r>
    </w:p>
    <w:p w14:paraId="02BC17DB" w14:textId="77777777" w:rsidR="004323D3" w:rsidRPr="005F04F4" w:rsidRDefault="004323D3" w:rsidP="004323D3"/>
    <w:p w14:paraId="04EBCFC7" w14:textId="77777777" w:rsidR="004323D3" w:rsidRPr="005F04F4" w:rsidRDefault="004323D3" w:rsidP="004323D3">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58EC701" w14:textId="77777777" w:rsidR="004323D3" w:rsidRPr="005F04F4" w:rsidRDefault="004323D3" w:rsidP="004323D3"/>
    <w:p w14:paraId="31756DA9" w14:textId="77777777" w:rsidR="004323D3" w:rsidRPr="005F04F4" w:rsidRDefault="004323D3" w:rsidP="004323D3">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00FCC411" w14:textId="77777777" w:rsidR="004323D3" w:rsidRPr="005F04F4" w:rsidRDefault="004323D3" w:rsidP="004323D3"/>
    <w:p w14:paraId="7BFA6137" w14:textId="77777777" w:rsidR="004323D3" w:rsidRPr="005F04F4" w:rsidRDefault="004323D3" w:rsidP="004323D3">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4F707F28" w14:textId="77777777" w:rsidR="004323D3" w:rsidRPr="005F04F4" w:rsidRDefault="004323D3" w:rsidP="004323D3">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29CAF06F" w14:textId="77777777" w:rsidR="004323D3" w:rsidRPr="005F04F4" w:rsidRDefault="004323D3" w:rsidP="004323D3">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w:t>
      </w:r>
      <w:r w:rsidRPr="005F04F4">
        <w:rPr>
          <w:b/>
          <w:bCs/>
          <w:color w:val="000000"/>
          <w:u w:val="single"/>
        </w:rPr>
        <w:lastRenderedPageBreak/>
        <w:t>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69769010" w14:textId="77777777" w:rsidR="004323D3" w:rsidRDefault="004323D3" w:rsidP="004323D3"/>
    <w:p w14:paraId="0481A96E" w14:textId="77777777" w:rsidR="004323D3" w:rsidRPr="005F04F4" w:rsidRDefault="004323D3" w:rsidP="004323D3">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7D4D9ED9" w14:textId="77777777" w:rsidR="004323D3" w:rsidRPr="005F04F4" w:rsidRDefault="004323D3" w:rsidP="004323D3"/>
    <w:p w14:paraId="25D3EC63" w14:textId="77777777" w:rsidR="004323D3" w:rsidRPr="005F04F4" w:rsidRDefault="004323D3" w:rsidP="004323D3">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4E2047B0" w14:textId="77777777" w:rsidR="004323D3" w:rsidRPr="005F04F4" w:rsidRDefault="004323D3" w:rsidP="004323D3"/>
    <w:p w14:paraId="476B0DD8" w14:textId="77777777" w:rsidR="004323D3" w:rsidRPr="005F04F4" w:rsidRDefault="004323D3" w:rsidP="004323D3">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70FEE850" w14:textId="77777777" w:rsidR="004323D3" w:rsidRPr="005F04F4" w:rsidRDefault="004323D3" w:rsidP="004323D3"/>
    <w:p w14:paraId="7E2344E3" w14:textId="77777777" w:rsidR="004323D3" w:rsidRPr="005F04F4" w:rsidRDefault="004323D3" w:rsidP="004323D3">
      <w:pPr>
        <w:pStyle w:val="Heading4"/>
        <w:rPr>
          <w:rFonts w:cs="Calibri"/>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2A16B42C" w14:textId="77777777" w:rsidR="004323D3" w:rsidRPr="005F04F4" w:rsidRDefault="004323D3" w:rsidP="004323D3"/>
    <w:p w14:paraId="440AD1A1" w14:textId="77777777" w:rsidR="004323D3" w:rsidRPr="005F04F4" w:rsidRDefault="004323D3" w:rsidP="004323D3">
      <w:pPr>
        <w:pStyle w:val="Heading4"/>
        <w:rPr>
          <w:rFonts w:cs="Calibri"/>
        </w:rPr>
      </w:pPr>
      <w:r w:rsidRPr="005F04F4">
        <w:rPr>
          <w:rFonts w:cs="Calibri"/>
        </w:rPr>
        <w:lastRenderedPageBreak/>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6E18D890" w14:textId="77777777" w:rsidR="004323D3" w:rsidRPr="005F04F4" w:rsidRDefault="004323D3" w:rsidP="004323D3">
      <w:pPr>
        <w:spacing w:after="120"/>
      </w:pPr>
      <w:r w:rsidRPr="005F04F4">
        <w:rPr>
          <w:rStyle w:val="Style13ptBold"/>
        </w:rPr>
        <w:t>Engstrom</w:t>
      </w:r>
      <w:r w:rsidRPr="005F04F4">
        <w:rPr>
          <w:color w:val="000000"/>
        </w:rPr>
        <w:t xml:space="preserve">, Stephen (Professor of Ethics at </w:t>
      </w:r>
      <w:proofErr w:type="spellStart"/>
      <w:r w:rsidRPr="005F04F4">
        <w:rPr>
          <w:color w:val="000000"/>
        </w:rPr>
        <w:t>UPitt</w:t>
      </w:r>
      <w:proofErr w:type="spellEnd"/>
      <w:r w:rsidRPr="005F04F4">
        <w:rPr>
          <w:color w:val="000000"/>
        </w:rPr>
        <w:t xml:space="preserve">). “Universal Legislation </w:t>
      </w:r>
      <w:proofErr w:type="gramStart"/>
      <w:r w:rsidRPr="005F04F4">
        <w:rPr>
          <w:color w:val="000000"/>
        </w:rPr>
        <w:t>As</w:t>
      </w:r>
      <w:proofErr w:type="gramEnd"/>
      <w:r w:rsidRPr="005F04F4">
        <w:rPr>
          <w:color w:val="000000"/>
        </w:rPr>
        <w:t xml:space="preserve">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1155CC"/>
          <w:u w:val="single"/>
        </w:rPr>
        <w:t> </w:t>
      </w:r>
    </w:p>
    <w:p w14:paraId="4A390CAA" w14:textId="77777777" w:rsidR="004323D3" w:rsidRPr="005F04F4" w:rsidRDefault="004323D3" w:rsidP="004323D3">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w:t>
      </w:r>
      <w:proofErr w:type="gramStart"/>
      <w:r w:rsidRPr="005F04F4">
        <w:rPr>
          <w:b/>
          <w:bCs/>
          <w:color w:val="000000"/>
          <w:u w:val="single"/>
        </w:rPr>
        <w:t>on the whole</w:t>
      </w:r>
      <w:proofErr w:type="gramEnd"/>
      <w:r w:rsidRPr="005F04F4">
        <w:rPr>
          <w:b/>
          <w:bCs/>
          <w:color w:val="000000"/>
          <w:u w:val="single"/>
        </w:rPr>
        <w:t xml:space="preserv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09A7B572" w14:textId="77777777" w:rsidR="004323D3" w:rsidRPr="005F04F4" w:rsidRDefault="004323D3" w:rsidP="004323D3"/>
    <w:p w14:paraId="01E8882C" w14:textId="77777777" w:rsidR="004323D3" w:rsidRPr="005F04F4" w:rsidRDefault="004323D3" w:rsidP="004323D3">
      <w:pPr>
        <w:pStyle w:val="Heading4"/>
        <w:rPr>
          <w:rFonts w:cs="Calibri"/>
        </w:rPr>
      </w:pPr>
      <w:r w:rsidRPr="005F04F4">
        <w:rPr>
          <w:rFonts w:cs="Calibri"/>
        </w:rPr>
        <w:t xml:space="preserve">Only a collective </w:t>
      </w:r>
      <w:proofErr w:type="gramStart"/>
      <w:r>
        <w:rPr>
          <w:rFonts w:cs="Calibri"/>
        </w:rPr>
        <w:t xml:space="preserve">will </w:t>
      </w:r>
      <w:r w:rsidRPr="005F04F4">
        <w:rPr>
          <w:rFonts w:cs="Calibri"/>
        </w:rPr>
        <w:t>that can</w:t>
      </w:r>
      <w:proofErr w:type="gramEnd"/>
      <w:r w:rsidRPr="005F04F4">
        <w:rPr>
          <w:rFonts w:cs="Calibri"/>
        </w:rPr>
        <w:t xml:space="preserve"> have power over individuals can guarantee the enforcement of good maxims. Thus, the standard is consistency with the categorical imperative. </w:t>
      </w:r>
    </w:p>
    <w:p w14:paraId="50BCA479" w14:textId="77777777" w:rsidR="004323D3" w:rsidRPr="005F04F4" w:rsidRDefault="004323D3" w:rsidP="004323D3">
      <w:pPr>
        <w:spacing w:after="240"/>
      </w:pPr>
    </w:p>
    <w:p w14:paraId="6FFEA167" w14:textId="77777777" w:rsidR="004323D3" w:rsidRPr="005F04F4" w:rsidRDefault="004323D3" w:rsidP="004323D3">
      <w:pPr>
        <w:pStyle w:val="Heading4"/>
        <w:rPr>
          <w:rFonts w:cs="Calibri"/>
        </w:rPr>
      </w:pPr>
      <w:r w:rsidRPr="005F04F4">
        <w:rPr>
          <w:rFonts w:cs="Calibri"/>
        </w:rPr>
        <w:t>To clarify, the framework does not value the ability to set any end, but rather the ability to decide which ends to pursue.</w:t>
      </w:r>
    </w:p>
    <w:p w14:paraId="1682EF65" w14:textId="77777777" w:rsidR="004323D3" w:rsidRPr="005F04F4" w:rsidRDefault="004323D3" w:rsidP="004323D3">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 xml:space="preserve">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3826BCA6" w14:textId="77777777" w:rsidR="004323D3" w:rsidRPr="005F04F4" w:rsidRDefault="004323D3" w:rsidP="004323D3">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 xml:space="preserve">guarantees equal free- </w:t>
      </w:r>
      <w:proofErr w:type="spellStart"/>
      <w:r w:rsidRPr="005F04F4">
        <w:rPr>
          <w:b/>
          <w:bCs/>
          <w:color w:val="000000"/>
          <w:u w:val="single"/>
          <w:shd w:val="clear" w:color="auto" w:fill="00FBFF"/>
        </w:rPr>
        <w:t>dom</w:t>
      </w:r>
      <w:proofErr w:type="spellEnd"/>
      <w:r w:rsidRPr="005F04F4">
        <w:rPr>
          <w:b/>
          <w:bCs/>
          <w:color w:val="000000"/>
          <w:u w:val="single"/>
          <w:shd w:val="clear" w:color="auto" w:fill="00FBFF"/>
        </w:rPr>
        <w:t>,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w:t>
      </w:r>
      <w:proofErr w:type="gramStart"/>
      <w:r w:rsidRPr="005F04F4">
        <w:rPr>
          <w:color w:val="000000"/>
          <w:sz w:val="16"/>
        </w:rPr>
        <w:t>similar to</w:t>
      </w:r>
      <w:proofErr w:type="gramEnd"/>
      <w:r w:rsidRPr="005F04F4">
        <w:rPr>
          <w:color w:val="000000"/>
          <w:sz w:val="16"/>
        </w:rPr>
        <w:t xml:space="preserve">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w:t>
      </w:r>
      <w:proofErr w:type="spellStart"/>
      <w:r w:rsidRPr="005F04F4">
        <w:rPr>
          <w:color w:val="000000"/>
          <w:sz w:val="16"/>
        </w:rPr>
        <w:t>ent</w:t>
      </w:r>
      <w:proofErr w:type="spellEnd"/>
      <w:r w:rsidRPr="005F04F4">
        <w:rPr>
          <w:color w:val="000000"/>
          <w:sz w:val="16"/>
        </w:rPr>
        <w:t xml:space="preserve">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 xml:space="preserve">As I will explain in more detail in Chapter 2, such an objection has some force against freedom understood as the ability to do whatever you </w:t>
      </w:r>
      <w:proofErr w:type="gramStart"/>
      <w:r w:rsidRPr="005F04F4">
        <w:rPr>
          <w:color w:val="000000"/>
          <w:sz w:val="16"/>
        </w:rPr>
        <w:t>wish, but</w:t>
      </w:r>
      <w:proofErr w:type="gramEnd"/>
      <w:r w:rsidRPr="005F04F4">
        <w:rPr>
          <w:color w:val="000000"/>
          <w:sz w:val="16"/>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 xml:space="preserve">Limits on </w:t>
      </w:r>
      <w:proofErr w:type="spellStart"/>
      <w:r w:rsidRPr="005F04F4">
        <w:rPr>
          <w:b/>
          <w:bCs/>
          <w:color w:val="000000"/>
          <w:u w:val="single"/>
          <w:shd w:val="clear" w:color="auto" w:fill="00FBFF"/>
        </w:rPr>
        <w:t>indepen</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dence</w:t>
      </w:r>
      <w:proofErr w:type="spellEnd"/>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 xml:space="preserve">on the capacity to set purposes without </w:t>
      </w:r>
      <w:proofErr w:type="spellStart"/>
      <w:r w:rsidRPr="005F04F4">
        <w:rPr>
          <w:b/>
          <w:bCs/>
          <w:color w:val="000000"/>
          <w:u w:val="single"/>
          <w:shd w:val="clear" w:color="auto" w:fill="00FBFF"/>
        </w:rPr>
        <w:t>hav</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ing</w:t>
      </w:r>
      <w:proofErr w:type="spellEnd"/>
      <w:r w:rsidRPr="005F04F4">
        <w:rPr>
          <w:b/>
          <w:bCs/>
          <w:color w:val="000000"/>
          <w:u w:val="single"/>
          <w:shd w:val="clear" w:color="auto" w:fill="00FBFF"/>
        </w:rPr>
        <w:t xml:space="preserve"> them set by others.</w:t>
      </w:r>
      <w:r w:rsidRPr="005F04F4">
        <w:rPr>
          <w:color w:val="000000"/>
          <w:sz w:val="16"/>
          <w:shd w:val="clear" w:color="auto" w:fill="00FBFF"/>
        </w:rPr>
        <w:t xml:space="preserve"> </w:t>
      </w:r>
      <w:r w:rsidRPr="005F04F4">
        <w:rPr>
          <w:b/>
          <w:bCs/>
          <w:color w:val="000000"/>
          <w:u w:val="single"/>
          <w:shd w:val="clear" w:color="auto" w:fill="00FBFF"/>
        </w:rPr>
        <w:t xml:space="preserve">What you can accomplish depends on what </w:t>
      </w:r>
      <w:proofErr w:type="spellStart"/>
      <w:r w:rsidRPr="005F04F4">
        <w:rPr>
          <w:b/>
          <w:bCs/>
          <w:color w:val="000000"/>
          <w:u w:val="single"/>
          <w:shd w:val="clear" w:color="auto" w:fill="00FBFF"/>
        </w:rPr>
        <w:t>oth</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ers</w:t>
      </w:r>
      <w:proofErr w:type="spellEnd"/>
      <w:r w:rsidRPr="005F04F4">
        <w:rPr>
          <w:b/>
          <w:bCs/>
          <w:color w:val="000000"/>
          <w:u w:val="single"/>
          <w:shd w:val="clear" w:color="auto" w:fill="00FBFF"/>
        </w:rPr>
        <w:t xml:space="preserve">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w:t>
      </w:r>
      <w:proofErr w:type="gramStart"/>
      <w:r w:rsidRPr="005F04F4">
        <w:rPr>
          <w:color w:val="000000"/>
          <w:sz w:val="16"/>
        </w:rPr>
        <w:t>enter into</w:t>
      </w:r>
      <w:proofErr w:type="gramEnd"/>
      <w:r w:rsidRPr="005F04F4">
        <w:rPr>
          <w:color w:val="000000"/>
          <w:sz w:val="16"/>
        </w:rPr>
        <w:t xml:space="preserve"> cooperative activities with others depends upon their willingness to co- operate with you, and their entitlement to accept or decline your </w:t>
      </w:r>
      <w:proofErr w:type="spellStart"/>
      <w:r w:rsidRPr="005F04F4">
        <w:rPr>
          <w:color w:val="000000"/>
          <w:sz w:val="16"/>
        </w:rPr>
        <w:t>invita</w:t>
      </w:r>
      <w:proofErr w:type="spellEnd"/>
      <w:r w:rsidRPr="005F04F4">
        <w:rPr>
          <w:color w:val="000000"/>
          <w:sz w:val="16"/>
        </w:rPr>
        <w:t xml:space="preserve">- </w:t>
      </w:r>
      <w:proofErr w:type="spellStart"/>
      <w:r w:rsidRPr="005F04F4">
        <w:rPr>
          <w:color w:val="000000"/>
          <w:sz w:val="16"/>
        </w:rPr>
        <w:t>tions</w:t>
      </w:r>
      <w:proofErr w:type="spellEnd"/>
      <w:r w:rsidRPr="005F04F4">
        <w:rPr>
          <w:color w:val="000000"/>
          <w:sz w:val="16"/>
        </w:rPr>
        <w:t xml:space="preserve"> is simply their right to independence</w:t>
      </w:r>
    </w:p>
    <w:p w14:paraId="412006AB" w14:textId="77777777" w:rsidR="004323D3" w:rsidRPr="005F04F4" w:rsidRDefault="004323D3" w:rsidP="004323D3"/>
    <w:p w14:paraId="04ACAA36" w14:textId="77777777" w:rsidR="004323D3" w:rsidRPr="005F04F4" w:rsidRDefault="004323D3" w:rsidP="004323D3">
      <w:pPr>
        <w:pStyle w:val="Heading4"/>
        <w:rPr>
          <w:rFonts w:cs="Calibri"/>
        </w:rPr>
      </w:pPr>
      <w:r w:rsidRPr="005F04F4">
        <w:rPr>
          <w:rFonts w:cs="Calibri"/>
        </w:rPr>
        <w:t xml:space="preserve">Impact calc – </w:t>
      </w:r>
    </w:p>
    <w:p w14:paraId="6F0A9628" w14:textId="77777777" w:rsidR="004323D3" w:rsidRPr="005F04F4" w:rsidRDefault="004323D3" w:rsidP="004323D3"/>
    <w:p w14:paraId="042F73BF" w14:textId="77777777" w:rsidR="004323D3" w:rsidRPr="005F04F4" w:rsidRDefault="004323D3" w:rsidP="004323D3">
      <w:pPr>
        <w:pStyle w:val="Heading4"/>
        <w:rPr>
          <w:rFonts w:cs="Calibri"/>
        </w:rPr>
      </w:pPr>
      <w:r w:rsidRPr="005F04F4">
        <w:rPr>
          <w:rFonts w:cs="Calibri"/>
        </w:rPr>
        <w:t xml:space="preserve">[1] Only the categorical imperative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2B781990" w14:textId="77777777" w:rsidR="004323D3" w:rsidRPr="005F04F4" w:rsidRDefault="004323D3" w:rsidP="004323D3"/>
    <w:p w14:paraId="3979857A" w14:textId="77777777" w:rsidR="004323D3" w:rsidRPr="002C3D31" w:rsidRDefault="004323D3" w:rsidP="004323D3">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06025CD6" w14:textId="77777777" w:rsidR="004323D3" w:rsidRPr="005F04F4" w:rsidRDefault="004323D3" w:rsidP="004323D3"/>
    <w:p w14:paraId="23B0241C" w14:textId="77777777" w:rsidR="004323D3" w:rsidRPr="005F04F4" w:rsidRDefault="004323D3" w:rsidP="004323D3">
      <w:pPr>
        <w:pStyle w:val="Heading4"/>
        <w:rPr>
          <w:rFonts w:cs="Calibri"/>
        </w:rPr>
      </w:pPr>
      <w:r w:rsidRPr="005F04F4">
        <w:rPr>
          <w:rFonts w:cs="Calibri"/>
        </w:rPr>
        <w:t>Prefer additionally –</w:t>
      </w:r>
    </w:p>
    <w:p w14:paraId="3765F9A6" w14:textId="77777777" w:rsidR="004323D3" w:rsidRPr="005F04F4" w:rsidRDefault="004323D3" w:rsidP="004323D3"/>
    <w:p w14:paraId="3032E92A" w14:textId="3D261855" w:rsidR="005D72A3" w:rsidRPr="005F04F4" w:rsidRDefault="00D45FDD" w:rsidP="005D72A3">
      <w:pPr>
        <w:pStyle w:val="Heading4"/>
        <w:rPr>
          <w:rFonts w:cs="Calibri"/>
        </w:rPr>
      </w:pPr>
      <w:r>
        <w:rPr>
          <w:rFonts w:cs="Calibri"/>
        </w:rPr>
        <w:t xml:space="preserve">[1] </w:t>
      </w:r>
      <w:r w:rsidR="005D72A3" w:rsidRPr="005F04F4">
        <w:rPr>
          <w:rFonts w:cs="Calibri"/>
        </w:rPr>
        <w:t>Changes in the subject stem from practical reason: that means the core of the subject remains the same, it’s an internal link.</w:t>
      </w:r>
    </w:p>
    <w:p w14:paraId="2C27CB13" w14:textId="77777777" w:rsidR="005D72A3" w:rsidRPr="005F04F4" w:rsidRDefault="005D72A3" w:rsidP="005D72A3">
      <w:pPr>
        <w:spacing w:after="100"/>
      </w:pPr>
      <w:r w:rsidRPr="005F04F4">
        <w:rPr>
          <w:rStyle w:val="Style13ptBold"/>
        </w:rPr>
        <w:t>Tiberius:</w:t>
      </w:r>
      <w:r w:rsidRPr="005F04F4">
        <w:rPr>
          <w:color w:val="000000"/>
        </w:rPr>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w:t>
      </w:r>
    </w:p>
    <w:p w14:paraId="0DA65113" w14:textId="77777777" w:rsidR="005D72A3" w:rsidRPr="005F04F4" w:rsidRDefault="005D72A3" w:rsidP="005D72A3">
      <w:pPr>
        <w:spacing w:after="120"/>
      </w:pPr>
      <w:r w:rsidRPr="005F04F4">
        <w:rPr>
          <w:color w:val="000000"/>
          <w:sz w:val="16"/>
          <w:szCs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5F04F4">
        <w:rPr>
          <w:b/>
          <w:bCs/>
          <w:color w:val="000000"/>
          <w:u w:val="single"/>
          <w:shd w:val="clear" w:color="auto" w:fill="23FF06"/>
        </w:rPr>
        <w:t>Judgments about</w:t>
      </w:r>
      <w:r w:rsidRPr="005F04F4">
        <w:rPr>
          <w:b/>
          <w:bCs/>
          <w:color w:val="000000"/>
          <w:u w:val="single"/>
        </w:rPr>
        <w:t xml:space="preserve"> continued or </w:t>
      </w:r>
      <w:r w:rsidRPr="005F04F4">
        <w:rPr>
          <w:b/>
          <w:bCs/>
          <w:color w:val="000000"/>
          <w:u w:val="single"/>
          <w:shd w:val="clear" w:color="auto" w:fill="23FF06"/>
        </w:rPr>
        <w:t>stable attitudes are normative</w:t>
      </w:r>
      <w:r w:rsidRPr="005F04F4">
        <w:rPr>
          <w:b/>
          <w:bCs/>
          <w:color w:val="000000"/>
          <w:u w:val="single"/>
        </w:rPr>
        <w:t xml:space="preserve"> judgments, </w:t>
      </w:r>
      <w:r w:rsidRPr="005F04F4">
        <w:rPr>
          <w:b/>
          <w:bCs/>
          <w:color w:val="000000"/>
          <w:u w:val="single"/>
          <w:shd w:val="clear" w:color="auto" w:fill="23FF06"/>
        </w:rPr>
        <w:t>not empirical</w:t>
      </w:r>
      <w:r w:rsidRPr="005F04F4">
        <w:rPr>
          <w:b/>
          <w:bCs/>
          <w:color w:val="000000"/>
          <w:u w:val="single"/>
        </w:rPr>
        <w:t xml:space="preserve"> predictions</w:t>
      </w:r>
      <w:r w:rsidRPr="005F04F4">
        <w:rPr>
          <w:color w:val="000000"/>
          <w:sz w:val="16"/>
          <w:szCs w:val="16"/>
        </w:rPr>
        <w:t xml:space="preserve">. The emphasis on stability, then, should not be taken to imply that </w:t>
      </w:r>
      <w:r w:rsidRPr="005F04F4">
        <w:rPr>
          <w:b/>
          <w:bCs/>
          <w:color w:val="000000"/>
          <w:u w:val="single"/>
          <w:shd w:val="clear" w:color="auto" w:fill="23FF06"/>
        </w:rPr>
        <w:t>there is one</w:t>
      </w:r>
      <w:r w:rsidRPr="005F04F4">
        <w:rPr>
          <w:b/>
          <w:bCs/>
          <w:color w:val="000000"/>
          <w:u w:val="single"/>
        </w:rPr>
        <w:t xml:space="preserve">, fixed, </w:t>
      </w:r>
      <w:r w:rsidRPr="005F04F4">
        <w:rPr>
          <w:b/>
          <w:bCs/>
          <w:color w:val="000000"/>
          <w:u w:val="single"/>
          <w:shd w:val="clear" w:color="auto" w:fill="23FF06"/>
        </w:rPr>
        <w:t>stable pattern that provides the</w:t>
      </w:r>
      <w:r w:rsidRPr="005F04F4">
        <w:rPr>
          <w:b/>
          <w:bCs/>
          <w:color w:val="000000"/>
          <w:u w:val="single"/>
        </w:rPr>
        <w:t xml:space="preserve"> ultimate and perpetual </w:t>
      </w:r>
      <w:r w:rsidRPr="005F04F4">
        <w:rPr>
          <w:b/>
          <w:bCs/>
          <w:color w:val="000000"/>
          <w:u w:val="single"/>
          <w:shd w:val="clear" w:color="auto" w:fill="23FF06"/>
        </w:rPr>
        <w:t>goal of all reasoning</w:t>
      </w:r>
      <w:r w:rsidRPr="005F04F4">
        <w:rPr>
          <w:color w:val="000000"/>
          <w:sz w:val="16"/>
          <w:szCs w:val="16"/>
        </w:rPr>
        <w:t xml:space="preserve">. The ideally stable pattern of attitudes I have described above is not a static ideal that could be represented by a hypothetical, idealized agent whose choices determine the choices that actual people have reason to make. Because on my view </w:t>
      </w:r>
      <w:r w:rsidRPr="005F04F4">
        <w:rPr>
          <w:b/>
          <w:bCs/>
          <w:color w:val="000000"/>
          <w:u w:val="single"/>
        </w:rPr>
        <w:t>what counts as appropriate reflection is inherently normative, and the norms of appropriate reflection evolve along with the people who endorse them,</w:t>
      </w:r>
      <w:r w:rsidRPr="005F04F4">
        <w:rPr>
          <w:color w:val="000000"/>
          <w:sz w:val="16"/>
          <w:szCs w:val="16"/>
        </w:rPr>
        <w:t xml:space="preserve"> there is no fact of the matter about what an ideally stable </w:t>
      </w:r>
      <w:proofErr w:type="spellStart"/>
      <w:r w:rsidRPr="005F04F4">
        <w:rPr>
          <w:color w:val="000000"/>
          <w:sz w:val="16"/>
          <w:szCs w:val="16"/>
        </w:rPr>
        <w:t>ver</w:t>
      </w:r>
      <w:proofErr w:type="spellEnd"/>
      <w:r w:rsidRPr="005F04F4">
        <w:rPr>
          <w:color w:val="000000"/>
          <w:sz w:val="16"/>
          <w:szCs w:val="16"/>
        </w:rPr>
        <w:t xml:space="preserve"> </w:t>
      </w:r>
      <w:proofErr w:type="spellStart"/>
      <w:r w:rsidRPr="005F04F4">
        <w:rPr>
          <w:color w:val="000000"/>
          <w:sz w:val="16"/>
          <w:szCs w:val="16"/>
        </w:rPr>
        <w:t>sion</w:t>
      </w:r>
      <w:proofErr w:type="spellEnd"/>
      <w:r w:rsidRPr="005F04F4">
        <w:rPr>
          <w:color w:val="000000"/>
          <w:sz w:val="16"/>
          <w:szCs w:val="16"/>
        </w:rPr>
        <w:t xml:space="preserve"> of a particular person would choose that can be determined outside of the context </w:t>
      </w:r>
      <w:proofErr w:type="spellStart"/>
      <w:r w:rsidRPr="005F04F4">
        <w:rPr>
          <w:color w:val="000000"/>
          <w:sz w:val="16"/>
          <w:szCs w:val="16"/>
        </w:rPr>
        <w:t>ofthat</w:t>
      </w:r>
      <w:proofErr w:type="spellEnd"/>
      <w:r w:rsidRPr="005F04F4">
        <w:rPr>
          <w:color w:val="000000"/>
          <w:sz w:val="16"/>
          <w:szCs w:val="16"/>
        </w:rPr>
        <w:t xml:space="preserve"> person's reflection and deliberation. </w:t>
      </w:r>
      <w:r w:rsidRPr="005F04F4">
        <w:rPr>
          <w:b/>
          <w:bCs/>
          <w:color w:val="000000"/>
          <w:u w:val="single"/>
          <w:shd w:val="clear" w:color="auto" w:fill="23FF06"/>
        </w:rPr>
        <w:t>The ideal</w:t>
      </w:r>
      <w:r w:rsidRPr="005F04F4">
        <w:rPr>
          <w:b/>
          <w:bCs/>
          <w:color w:val="000000"/>
          <w:u w:val="single"/>
        </w:rPr>
        <w:t xml:space="preserve"> of stability, then, </w:t>
      </w:r>
      <w:r w:rsidRPr="005F04F4">
        <w:rPr>
          <w:b/>
          <w:bCs/>
          <w:color w:val="000000"/>
          <w:u w:val="single"/>
          <w:shd w:val="clear" w:color="auto" w:fill="23FF06"/>
        </w:rPr>
        <w:t>is</w:t>
      </w:r>
      <w:r w:rsidRPr="005F04F4">
        <w:rPr>
          <w:b/>
          <w:bCs/>
          <w:color w:val="000000"/>
          <w:u w:val="single"/>
        </w:rPr>
        <w:t xml:space="preserve"> a </w:t>
      </w:r>
      <w:r w:rsidRPr="005F04F4">
        <w:rPr>
          <w:b/>
          <w:bCs/>
          <w:color w:val="000000"/>
          <w:u w:val="single"/>
          <w:shd w:val="clear" w:color="auto" w:fill="23FF06"/>
        </w:rPr>
        <w:t>regulative</w:t>
      </w:r>
      <w:r w:rsidRPr="005F04F4">
        <w:rPr>
          <w:b/>
          <w:bCs/>
          <w:color w:val="000000"/>
          <w:u w:val="single"/>
        </w:rPr>
        <w:t xml:space="preserve"> ideal, in the sense that we can use it to make judgments about the ways in which our own choices could be improved</w:t>
      </w:r>
      <w:r w:rsidRPr="005F04F4">
        <w:rPr>
          <w:color w:val="000000"/>
          <w:sz w:val="16"/>
          <w:szCs w:val="16"/>
        </w:rPr>
        <w:t xml:space="preserve">. It is not a fixed ideal that determines the correct choices independently of the process of reasoning.6 </w:t>
      </w:r>
      <w:r w:rsidRPr="005F04F4">
        <w:rPr>
          <w:b/>
          <w:bCs/>
          <w:color w:val="000000"/>
          <w:u w:val="single"/>
        </w:rPr>
        <w:t>The point</w:t>
      </w:r>
      <w:r w:rsidRPr="005F04F4">
        <w:rPr>
          <w:color w:val="000000"/>
          <w:sz w:val="16"/>
          <w:szCs w:val="16"/>
        </w:rPr>
        <w:t xml:space="preserve"> of the ideal </w:t>
      </w:r>
      <w:r w:rsidRPr="005F04F4">
        <w:rPr>
          <w:b/>
          <w:bCs/>
          <w:color w:val="000000"/>
          <w:u w:val="single"/>
        </w:rPr>
        <w:t xml:space="preserve">is </w:t>
      </w:r>
      <w:r w:rsidRPr="005F04F4">
        <w:rPr>
          <w:b/>
          <w:bCs/>
          <w:color w:val="000000"/>
          <w:u w:val="single"/>
          <w:shd w:val="clear" w:color="auto" w:fill="23FF06"/>
        </w:rPr>
        <w:t>to urge us toward improvement,</w:t>
      </w:r>
      <w:r w:rsidRPr="005F04F4">
        <w:rPr>
          <w:color w:val="000000"/>
          <w:sz w:val="16"/>
          <w:szCs w:val="16"/>
        </w:rPr>
        <w:t xml:space="preserve"> not to describe a state of perfection. An important implication of taking the ideal of stability in this way is that </w:t>
      </w:r>
      <w:r w:rsidRPr="005F04F4">
        <w:rPr>
          <w:b/>
          <w:bCs/>
          <w:color w:val="000000"/>
          <w:u w:val="single"/>
          <w:shd w:val="clear" w:color="auto" w:fill="23FF06"/>
        </w:rPr>
        <w:t>what a person has reason to choose is likely to change over time</w:t>
      </w:r>
      <w:r w:rsidRPr="005F04F4">
        <w:rPr>
          <w:b/>
          <w:bCs/>
          <w:color w:val="000000"/>
          <w:u w:val="single"/>
        </w:rPr>
        <w:t xml:space="preserve"> as the person has new experiences and improves her own views about ideal reflection</w:t>
      </w:r>
      <w:r w:rsidRPr="005F04F4">
        <w:rPr>
          <w:color w:val="000000"/>
          <w:sz w:val="16"/>
          <w:szCs w:val="16"/>
        </w:rPr>
        <w:t xml:space="preserve">. Furthermore, taking </w:t>
      </w:r>
      <w:r w:rsidRPr="005F04F4">
        <w:rPr>
          <w:b/>
          <w:bCs/>
          <w:color w:val="000000"/>
          <w:u w:val="single"/>
        </w:rPr>
        <w:t xml:space="preserve">the ideal of </w:t>
      </w:r>
      <w:r w:rsidRPr="005F04F4">
        <w:rPr>
          <w:b/>
          <w:bCs/>
          <w:color w:val="000000"/>
          <w:u w:val="single"/>
          <w:shd w:val="clear" w:color="auto" w:fill="23FF06"/>
        </w:rPr>
        <w:t>stability</w:t>
      </w:r>
      <w:r w:rsidRPr="005F04F4">
        <w:rPr>
          <w:b/>
          <w:bCs/>
          <w:color w:val="000000"/>
          <w:u w:val="single"/>
        </w:rPr>
        <w:t xml:space="preserve"> to be one </w:t>
      </w:r>
      <w:r w:rsidRPr="005F04F4">
        <w:rPr>
          <w:b/>
          <w:bCs/>
          <w:color w:val="000000"/>
          <w:u w:val="single"/>
          <w:shd w:val="clear" w:color="auto" w:fill="23FF06"/>
        </w:rPr>
        <w:t>[is] of improvement rather than perfection</w:t>
      </w:r>
      <w:r w:rsidRPr="005F04F4">
        <w:rPr>
          <w:color w:val="000000"/>
          <w:sz w:val="16"/>
          <w:szCs w:val="16"/>
        </w:rPr>
        <w:t xml:space="preserve"> also has implications for the appropriate goal of reasoning. According to the stability standard interpreted as a norm of improvement, </w:t>
      </w:r>
      <w:r w:rsidRPr="005F04F4">
        <w:rPr>
          <w:b/>
          <w:bCs/>
          <w:color w:val="000000"/>
          <w:u w:val="single"/>
          <w:shd w:val="clear" w:color="auto" w:fill="23FF06"/>
        </w:rPr>
        <w:t>it is not the goal of reasoners to arrive at a stable state</w:t>
      </w:r>
      <w:r w:rsidRPr="005F04F4">
        <w:rPr>
          <w:b/>
          <w:bCs/>
          <w:color w:val="000000"/>
          <w:u w:val="single"/>
        </w:rPr>
        <w:t xml:space="preserve"> at </w:t>
      </w:r>
      <w:r w:rsidRPr="005F04F4">
        <w:rPr>
          <w:b/>
          <w:bCs/>
          <w:color w:val="000000"/>
          <w:u w:val="single"/>
          <w:shd w:val="clear" w:color="auto" w:fill="23FF06"/>
        </w:rPr>
        <w:t>which [where] there is no</w:t>
      </w:r>
      <w:r w:rsidRPr="005F04F4">
        <w:rPr>
          <w:b/>
          <w:bCs/>
          <w:color w:val="000000"/>
          <w:u w:val="single"/>
        </w:rPr>
        <w:t xml:space="preserve"> further </w:t>
      </w:r>
      <w:r w:rsidRPr="005F04F4">
        <w:rPr>
          <w:b/>
          <w:bCs/>
          <w:color w:val="000000"/>
          <w:u w:val="single"/>
          <w:shd w:val="clear" w:color="auto" w:fill="23FF06"/>
        </w:rPr>
        <w:t>need for reasoning.</w:t>
      </w:r>
      <w:r w:rsidRPr="005F04F4">
        <w:rPr>
          <w:b/>
          <w:bCs/>
          <w:color w:val="000000"/>
          <w:u w:val="single"/>
        </w:rPr>
        <w:t xml:space="preserve"> Rather, </w:t>
      </w:r>
      <w:r w:rsidRPr="005F04F4">
        <w:rPr>
          <w:b/>
          <w:bCs/>
          <w:color w:val="000000"/>
          <w:u w:val="single"/>
          <w:shd w:val="clear" w:color="auto" w:fill="23FF06"/>
        </w:rPr>
        <w:t>a reasoner's</w:t>
      </w:r>
      <w:r w:rsidRPr="005F04F4">
        <w:rPr>
          <w:b/>
          <w:bCs/>
          <w:color w:val="000000"/>
          <w:u w:val="single"/>
        </w:rPr>
        <w:t xml:space="preserve"> proper </w:t>
      </w:r>
      <w:r w:rsidRPr="005F04F4">
        <w:rPr>
          <w:b/>
          <w:bCs/>
          <w:color w:val="000000"/>
          <w:u w:val="single"/>
          <w:shd w:val="clear" w:color="auto" w:fill="23FF06"/>
        </w:rPr>
        <w:t>goal is to make choices that are part of the most stable pattern now</w:t>
      </w:r>
      <w:r w:rsidRPr="005F04F4">
        <w:rPr>
          <w:b/>
          <w:bCs/>
          <w:color w:val="000000"/>
          <w:u w:val="single"/>
        </w:rPr>
        <w:t xml:space="preserve">, </w:t>
      </w:r>
      <w:r w:rsidRPr="005F04F4">
        <w:rPr>
          <w:color w:val="000000"/>
          <w:sz w:val="16"/>
          <w:szCs w:val="16"/>
        </w:rPr>
        <w:t>with the knowledge that what choice will be most stable in the future might very well be different.7 </w:t>
      </w:r>
    </w:p>
    <w:p w14:paraId="40811015" w14:textId="77777777" w:rsidR="005D72A3" w:rsidRPr="005F04F4" w:rsidRDefault="005D72A3" w:rsidP="005D72A3"/>
    <w:p w14:paraId="3252C8BA" w14:textId="77777777" w:rsidR="005D72A3" w:rsidRPr="005F04F4" w:rsidRDefault="005D72A3" w:rsidP="005D72A3"/>
    <w:p w14:paraId="133FEDD9" w14:textId="77B395E4" w:rsidR="00F31DDD" w:rsidRPr="005F04F4" w:rsidRDefault="00D45FDD" w:rsidP="00F31DDD">
      <w:pPr>
        <w:pStyle w:val="Heading4"/>
        <w:rPr>
          <w:rFonts w:cs="Calibri"/>
        </w:rPr>
      </w:pPr>
      <w:r>
        <w:rPr>
          <w:rFonts w:cs="Calibri"/>
        </w:rPr>
        <w:t xml:space="preserve">[2] </w:t>
      </w:r>
      <w:r w:rsidR="00F31DDD" w:rsidRPr="005F04F4">
        <w:rPr>
          <w:rFonts w:cs="Calibri"/>
        </w:rPr>
        <w:t>Oppression is caused by arbitrary exclusion of others – only universalizability makes sure that include everyone equally. Farr 02</w:t>
      </w:r>
    </w:p>
    <w:p w14:paraId="16945FBC" w14:textId="77777777" w:rsidR="00F31DDD" w:rsidRPr="005F04F4" w:rsidRDefault="00F31DDD" w:rsidP="00F31DDD">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55296C7A" w14:textId="77777777" w:rsidR="00F31DDD" w:rsidRPr="005F04F4" w:rsidRDefault="00F31DDD" w:rsidP="00F31DDD">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w:t>
      </w:r>
      <w:proofErr w:type="spellStart"/>
      <w:r w:rsidRPr="005F04F4">
        <w:rPr>
          <w:color w:val="000000"/>
          <w:sz w:val="16"/>
          <w:szCs w:val="16"/>
        </w:rPr>
        <w:t>Onora</w:t>
      </w:r>
      <w:proofErr w:type="spellEnd"/>
      <w:r w:rsidRPr="005F04F4">
        <w:rPr>
          <w:color w:val="000000"/>
          <w:sz w:val="16"/>
          <w:szCs w:val="16"/>
        </w:rPr>
        <w:t xml:space="preserve">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w:t>
      </w:r>
      <w:proofErr w:type="spellStart"/>
      <w:r w:rsidRPr="005F04F4">
        <w:rPr>
          <w:b/>
          <w:bCs/>
          <w:color w:val="000000"/>
          <w:u w:val="single"/>
        </w:rPr>
        <w:t>universilizability</w:t>
      </w:r>
      <w:proofErr w:type="spellEnd"/>
      <w:r w:rsidRPr="005F04F4">
        <w:rPr>
          <w:b/>
          <w:bCs/>
          <w:color w:val="000000"/>
          <w:u w:val="single"/>
        </w:rPr>
        <w:t xml:space="preserve">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w:t>
      </w:r>
      <w:proofErr w:type="gramStart"/>
      <w:r w:rsidRPr="005F04F4">
        <w:rPr>
          <w:b/>
          <w:bCs/>
          <w:color w:val="000000"/>
          <w:u w:val="single"/>
        </w:rPr>
        <w:t xml:space="preserve">particular </w:t>
      </w:r>
      <w:r w:rsidRPr="005F04F4">
        <w:rPr>
          <w:b/>
          <w:bCs/>
          <w:color w:val="000000"/>
          <w:u w:val="single"/>
          <w:shd w:val="clear" w:color="auto" w:fill="21FFFF"/>
        </w:rPr>
        <w:t>desires</w:t>
      </w:r>
      <w:proofErr w:type="gramEnd"/>
      <w:r w:rsidRPr="005F04F4">
        <w:rPr>
          <w:b/>
          <w:bCs/>
          <w:color w:val="000000"/>
          <w:u w:val="single"/>
          <w:shd w:val="clear" w:color="auto" w:fill="21FFFF"/>
        </w:rPr>
        <w:t>.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w:t>
      </w:r>
      <w:proofErr w:type="gramStart"/>
      <w:r w:rsidRPr="005F04F4">
        <w:rPr>
          <w:b/>
          <w:bCs/>
          <w:color w:val="000000"/>
          <w:u w:val="single"/>
        </w:rPr>
        <w:t>in a given</w:t>
      </w:r>
      <w:proofErr w:type="gramEnd"/>
      <w:r w:rsidRPr="005F04F4">
        <w:rPr>
          <w:b/>
          <w:bCs/>
          <w:color w:val="000000"/>
          <w:u w:val="single"/>
        </w:rPr>
        <w:t xml:space="preserve"> situation</w:t>
      </w:r>
      <w:r w:rsidRPr="005F04F4">
        <w:rPr>
          <w:color w:val="000000"/>
          <w:sz w:val="16"/>
          <w:szCs w:val="16"/>
        </w:rPr>
        <w:t xml:space="preserve">. For example, if I decide to use another person merely as a means for my own </w:t>
      </w:r>
      <w:proofErr w:type="gramStart"/>
      <w:r w:rsidRPr="005F04F4">
        <w:rPr>
          <w:color w:val="000000"/>
          <w:sz w:val="16"/>
          <w:szCs w:val="16"/>
        </w:rPr>
        <w:t>end</w:t>
      </w:r>
      <w:proofErr w:type="gramEnd"/>
      <w:r w:rsidRPr="005F04F4">
        <w:rPr>
          <w:color w:val="000000"/>
          <w:sz w:val="16"/>
          <w:szCs w:val="16"/>
        </w:rPr>
        <w:t xml:space="preserve"> I must recognize the other person’s right to do the same to me. I </w:t>
      </w:r>
      <w:proofErr w:type="gramStart"/>
      <w:r w:rsidRPr="005F04F4">
        <w:rPr>
          <w:color w:val="000000"/>
          <w:sz w:val="16"/>
          <w:szCs w:val="16"/>
        </w:rPr>
        <w:t>cannot consistently will</w:t>
      </w:r>
      <w:proofErr w:type="gramEnd"/>
      <w:r w:rsidRPr="005F04F4">
        <w:rPr>
          <w:color w:val="000000"/>
          <w:sz w:val="16"/>
          <w:szCs w:val="16"/>
        </w:rPr>
        <w:t xml:space="preserve">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313356DB" w14:textId="77777777" w:rsidR="00F31DDD" w:rsidRPr="005F04F4" w:rsidRDefault="00F31DDD" w:rsidP="00F31DDD"/>
    <w:p w14:paraId="5E2726FA" w14:textId="77777777" w:rsidR="004323D3" w:rsidRPr="005F04F4" w:rsidRDefault="004323D3" w:rsidP="004323D3"/>
    <w:p w14:paraId="7D3B3B63" w14:textId="77777777" w:rsidR="00C55EED" w:rsidRPr="005F04F4" w:rsidRDefault="00C55EED" w:rsidP="00C55EED">
      <w:pPr>
        <w:pStyle w:val="Heading2"/>
        <w:rPr>
          <w:rFonts w:cs="Calibri"/>
        </w:rPr>
      </w:pPr>
      <w:r w:rsidRPr="005F04F4">
        <w:rPr>
          <w:rFonts w:cs="Calibri"/>
        </w:rPr>
        <w:lastRenderedPageBreak/>
        <w:t>Offense</w:t>
      </w:r>
    </w:p>
    <w:p w14:paraId="64623475" w14:textId="77777777" w:rsidR="00C55EED" w:rsidRPr="005F04F4" w:rsidRDefault="00C55EED" w:rsidP="00C55EED"/>
    <w:p w14:paraId="26835122" w14:textId="77777777" w:rsidR="00C55EED" w:rsidRPr="005F04F4" w:rsidRDefault="00C55EED" w:rsidP="00C55EED">
      <w:pPr>
        <w:pStyle w:val="Heading4"/>
        <w:rPr>
          <w:rFonts w:cs="Calibri"/>
        </w:rPr>
      </w:pPr>
      <w:r w:rsidRPr="005F04F4">
        <w:rPr>
          <w:rFonts w:cs="Calibri"/>
        </w:rPr>
        <w:t>I defend “Resolved: A just government ought to recognize an unconditional right of workers to strike.” as a general principle.</w:t>
      </w:r>
    </w:p>
    <w:p w14:paraId="16CC5D05" w14:textId="77777777" w:rsidR="00C55EED" w:rsidRPr="005F04F4" w:rsidRDefault="00C55EED" w:rsidP="00C55EED"/>
    <w:p w14:paraId="39195039" w14:textId="77777777" w:rsidR="00C55EED" w:rsidRPr="005F04F4" w:rsidRDefault="00C55EED" w:rsidP="00C55EED">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PICs 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1B277885" w14:textId="77777777" w:rsidR="00C55EED" w:rsidRPr="005F04F4" w:rsidRDefault="00C55EED" w:rsidP="00C55EED"/>
    <w:p w14:paraId="544749AD" w14:textId="77777777" w:rsidR="00C55EED" w:rsidRPr="005F04F4" w:rsidRDefault="00C55EED" w:rsidP="00C55EED">
      <w:pPr>
        <w:pStyle w:val="Heading4"/>
        <w:rPr>
          <w:rFonts w:cs="Calibri"/>
        </w:rPr>
      </w:pPr>
      <w:r w:rsidRPr="005F04F4">
        <w:rPr>
          <w:rFonts w:cs="Calibri"/>
        </w:rPr>
        <w:t>Not recognizing the right to strike is not universalizable – affirm:</w:t>
      </w:r>
    </w:p>
    <w:p w14:paraId="4DE25700" w14:textId="77777777" w:rsidR="00C55EED" w:rsidRPr="005F04F4" w:rsidRDefault="00C55EED" w:rsidP="00C55EED"/>
    <w:p w14:paraId="7F307D14" w14:textId="77777777" w:rsidR="00C55EED" w:rsidRPr="005F04F4" w:rsidRDefault="00C55EED" w:rsidP="00C55EED">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023B5F8E" w14:textId="77777777" w:rsidR="00C55EED" w:rsidRPr="005F04F4" w:rsidRDefault="00C55EED" w:rsidP="00C55EED">
      <w:pPr>
        <w:shd w:val="clear" w:color="auto" w:fill="FFFFFF"/>
      </w:pPr>
      <w:proofErr w:type="spellStart"/>
      <w:r w:rsidRPr="005F04F4">
        <w:rPr>
          <w:rStyle w:val="Style13ptBold"/>
        </w:rPr>
        <w:t>Gourevitch</w:t>
      </w:r>
      <w:proofErr w:type="spellEnd"/>
      <w:r w:rsidRPr="005F04F4">
        <w:rPr>
          <w:rStyle w:val="Style13ptBold"/>
        </w:rPr>
        <w:t xml:space="preserve"> </w:t>
      </w:r>
      <w:r w:rsidRPr="005F04F4">
        <w:rPr>
          <w:color w:val="000000"/>
        </w:rPr>
        <w:t xml:space="preserve">(Alex </w:t>
      </w:r>
      <w:proofErr w:type="spellStart"/>
      <w:r w:rsidRPr="005F04F4">
        <w:rPr>
          <w:color w:val="000000"/>
        </w:rPr>
        <w:t>Gourevitch</w:t>
      </w:r>
      <w:proofErr w:type="spellEnd"/>
      <w:proofErr w:type="gramStart"/>
      <w:r w:rsidRPr="005F04F4">
        <w:rPr>
          <w:color w:val="000000"/>
        </w:rPr>
        <w:t>, ,</w:t>
      </w:r>
      <w:proofErr w:type="gramEnd"/>
      <w:r w:rsidRPr="005F04F4">
        <w:rPr>
          <w:color w:val="000000"/>
        </w:rPr>
        <w:t xml:space="preserve"> </w:t>
      </w:r>
      <w:r>
        <w:rPr>
          <w:color w:val="000000"/>
        </w:rPr>
        <w:t>I am</w:t>
      </w:r>
      <w:r w:rsidRPr="0059285B">
        <w:rPr>
          <w:color w:val="000000"/>
        </w:rPr>
        <w:t xml:space="preserve"> an associate professor of political science in the Department of Political Science. I have been an assistant professor at McMaster University, a Post-Doctoral Research Associate at Brown University's Political Theory Project, and a College Fellow at Harvard University. I received my </w:t>
      </w:r>
      <w:proofErr w:type="spellStart"/>
      <w:proofErr w:type="gramStart"/>
      <w:r w:rsidRPr="0059285B">
        <w:rPr>
          <w:color w:val="000000"/>
        </w:rPr>
        <w:t>Ph.D</w:t>
      </w:r>
      <w:proofErr w:type="spellEnd"/>
      <w:proofErr w:type="gramEnd"/>
      <w:r w:rsidRPr="0059285B">
        <w:rPr>
          <w:color w:val="000000"/>
        </w:rPr>
        <w:t xml:space="preserve"> in political science from Columbia University in 2010.</w:t>
      </w:r>
      <w:r w:rsidRPr="005F04F4">
        <w:rPr>
          <w:color w:val="000000"/>
        </w:rPr>
        <w:t>, June 2016, accessed on 10-4-2021, American Political Science Association, "Quitting Work but Not the Job: Liberty and the Right to Strike", doi:10.1017/S1537592716000049)//</w:t>
      </w:r>
      <w:proofErr w:type="spellStart"/>
      <w:r w:rsidRPr="005F04F4">
        <w:rPr>
          <w:color w:val="000000"/>
        </w:rPr>
        <w:t>st</w:t>
      </w:r>
      <w:proofErr w:type="spellEnd"/>
      <w:r w:rsidRPr="005F04F4">
        <w:rPr>
          <w:color w:val="000000"/>
        </w:rPr>
        <w:t xml:space="preserve"> *brackets for grammar*</w:t>
      </w:r>
    </w:p>
    <w:p w14:paraId="3ACD84A8" w14:textId="77777777" w:rsidR="00C55EED" w:rsidRPr="005F04F4" w:rsidRDefault="00C55EED" w:rsidP="00C55EED">
      <w:pPr>
        <w:shd w:val="clear" w:color="auto" w:fill="FFFFFF"/>
        <w:rPr>
          <w:color w:val="000000"/>
          <w:sz w:val="16"/>
        </w:rPr>
      </w:pPr>
      <w:r w:rsidRPr="005F04F4">
        <w:rPr>
          <w:color w:val="000000"/>
          <w:sz w:val="16"/>
        </w:rPr>
        <w:t xml:space="preserve">On top of which, as Smith noted, “masters are always and </w:t>
      </w:r>
      <w:proofErr w:type="spellStart"/>
      <w:r w:rsidRPr="005F04F4">
        <w:rPr>
          <w:color w:val="000000"/>
          <w:sz w:val="16"/>
        </w:rPr>
        <w:t>every where</w:t>
      </w:r>
      <w:proofErr w:type="spellEnd"/>
      <w:r w:rsidRPr="005F04F4">
        <w:rPr>
          <w:color w:val="000000"/>
          <w:sz w:val="16"/>
        </w:rPr>
        <w:t xml:space="preserve"> in a sort of tacit, but constant </w:t>
      </w:r>
      <w:proofErr w:type="spellStart"/>
      <w:r w:rsidRPr="005F04F4">
        <w:rPr>
          <w:color w:val="000000"/>
          <w:sz w:val="16"/>
        </w:rPr>
        <w:t>anduniform</w:t>
      </w:r>
      <w:proofErr w:type="spellEnd"/>
      <w:r w:rsidRPr="005F04F4">
        <w:rPr>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5F04F4">
        <w:rPr>
          <w:color w:val="000000"/>
          <w:sz w:val="16"/>
        </w:rPr>
        <w:t>labour</w:t>
      </w:r>
      <w:proofErr w:type="spellEnd"/>
      <w:r w:rsidRPr="005F04F4">
        <w:rPr>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b/>
          <w:bCs/>
          <w:color w:val="000000"/>
          <w:u w:val="single"/>
          <w:shd w:val="clear" w:color="auto" w:fill="00FBFF"/>
        </w:rPr>
        <w:t>strikes</w:t>
      </w:r>
      <w:r w:rsidRPr="005F04F4">
        <w:rPr>
          <w:b/>
          <w:bCs/>
          <w:color w:val="000000"/>
          <w:u w:val="single"/>
        </w:rPr>
        <w:t xml:space="preserve"> might even be connected to human freedom:</w:t>
      </w:r>
      <w:r w:rsidRPr="005F04F4">
        <w:rPr>
          <w:color w:val="000000"/>
          <w:sz w:val="16"/>
        </w:rPr>
        <w:t xml:space="preserve"> The emancipation of </w:t>
      </w:r>
      <w:r w:rsidRPr="005F04F4">
        <w:rPr>
          <w:b/>
          <w:bCs/>
          <w:color w:val="000000"/>
          <w:u w:val="single"/>
        </w:rPr>
        <w:t>trade unions,</w:t>
      </w:r>
      <w:r w:rsidRPr="005F04F4">
        <w:rPr>
          <w:color w:val="000000"/>
          <w:sz w:val="16"/>
        </w:rPr>
        <w:t xml:space="preserve"> however, extending over the period from 1824 to 1906, and perhaps not yet complete, </w:t>
      </w:r>
      <w:r w:rsidRPr="005F04F4">
        <w:rPr>
          <w:b/>
          <w:bCs/>
          <w:color w:val="000000"/>
          <w:u w:val="single"/>
        </w:rPr>
        <w:t xml:space="preserve">was in the main a liberating movement, because combination was </w:t>
      </w:r>
      <w:r w:rsidRPr="005F04F4">
        <w:rPr>
          <w:b/>
          <w:bCs/>
          <w:color w:val="000000"/>
          <w:u w:val="single"/>
          <w:shd w:val="clear" w:color="auto" w:fill="00FBFF"/>
        </w:rPr>
        <w:t>[are] necessary to place the workman on</w:t>
      </w:r>
      <w:r w:rsidRPr="005F04F4">
        <w:rPr>
          <w:b/>
          <w:bCs/>
          <w:color w:val="000000"/>
          <w:u w:val="single"/>
        </w:rPr>
        <w:t xml:space="preserve"> something approaching </w:t>
      </w:r>
      <w:r w:rsidRPr="005F04F4">
        <w:rPr>
          <w:b/>
          <w:bCs/>
          <w:color w:val="000000"/>
          <w:u w:val="single"/>
          <w:shd w:val="clear" w:color="auto" w:fill="00FBFF"/>
        </w:rPr>
        <w:t>terms of equality with the employer</w:t>
      </w:r>
      <w:r w:rsidRPr="005F04F4">
        <w:rPr>
          <w:b/>
          <w:bCs/>
          <w:color w:val="000000"/>
          <w:u w:val="single"/>
        </w:rPr>
        <w:t xml:space="preserve">, and </w:t>
      </w:r>
      <w:r w:rsidRPr="005F04F4">
        <w:rPr>
          <w:b/>
          <w:bCs/>
          <w:color w:val="000000"/>
          <w:u w:val="single"/>
          <w:shd w:val="clear" w:color="auto" w:fill="00FBFF"/>
        </w:rPr>
        <w:t>because</w:t>
      </w:r>
      <w:r w:rsidRPr="005F04F4">
        <w:rPr>
          <w:b/>
          <w:bCs/>
          <w:color w:val="000000"/>
          <w:u w:val="single"/>
        </w:rPr>
        <w:t xml:space="preserve"> tacit combinations of </w:t>
      </w:r>
      <w:r w:rsidRPr="005F04F4">
        <w:rPr>
          <w:b/>
          <w:bCs/>
          <w:color w:val="000000"/>
          <w:u w:val="single"/>
          <w:shd w:val="clear" w:color="auto" w:fill="00FBFF"/>
        </w:rPr>
        <w:t>employers could never,</w:t>
      </w:r>
      <w:r w:rsidRPr="005F04F4">
        <w:rPr>
          <w:b/>
          <w:bCs/>
          <w:color w:val="000000"/>
          <w:u w:val="single"/>
        </w:rPr>
        <w:t xml:space="preserve"> in fact, </w:t>
      </w:r>
      <w:r w:rsidRPr="005F04F4">
        <w:rPr>
          <w:b/>
          <w:bCs/>
          <w:color w:val="000000"/>
          <w:u w:val="single"/>
          <w:shd w:val="clear" w:color="auto" w:fill="00FBFF"/>
        </w:rPr>
        <w:t>be prevented by law</w:t>
      </w:r>
      <w:r w:rsidRPr="005F04F4">
        <w:rPr>
          <w:b/>
          <w:bCs/>
          <w:color w:val="000000"/>
          <w:u w:val="single"/>
        </w:rPr>
        <w:t>.</w:t>
      </w:r>
      <w:r w:rsidRPr="005F04F4">
        <w:rPr>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b/>
          <w:bCs/>
          <w:color w:val="000000"/>
          <w:u w:val="single"/>
        </w:rPr>
        <w:t xml:space="preserve"> the matter of </w:t>
      </w:r>
      <w:r w:rsidRPr="005F04F4">
        <w:rPr>
          <w:b/>
          <w:bCs/>
          <w:color w:val="000000"/>
          <w:u w:val="single"/>
          <w:shd w:val="clear" w:color="auto" w:fill="00FBFF"/>
        </w:rPr>
        <w:t xml:space="preserve">contract </w:t>
      </w:r>
      <w:r w:rsidRPr="005F04F4">
        <w:rPr>
          <w:b/>
          <w:bCs/>
          <w:color w:val="000000"/>
          <w:u w:val="single"/>
        </w:rPr>
        <w:t xml:space="preserve">true </w:t>
      </w:r>
      <w:r w:rsidRPr="005F04F4">
        <w:rPr>
          <w:b/>
          <w:bCs/>
          <w:color w:val="000000"/>
          <w:u w:val="single"/>
          <w:shd w:val="clear" w:color="auto" w:fill="00FBFF"/>
        </w:rPr>
        <w:t xml:space="preserve">freedom postulates </w:t>
      </w:r>
      <w:r w:rsidRPr="005F04F4">
        <w:rPr>
          <w:b/>
          <w:bCs/>
          <w:color w:val="000000"/>
          <w:u w:val="single"/>
        </w:rPr>
        <w:t xml:space="preserve">substantial </w:t>
      </w:r>
      <w:r w:rsidRPr="005F04F4">
        <w:rPr>
          <w:b/>
          <w:bCs/>
          <w:color w:val="000000"/>
          <w:u w:val="single"/>
          <w:shd w:val="clear" w:color="auto" w:fill="00FBFF"/>
        </w:rPr>
        <w:t>equality between</w:t>
      </w:r>
      <w:r w:rsidRPr="005F04F4">
        <w:rPr>
          <w:b/>
          <w:bCs/>
          <w:color w:val="000000"/>
          <w:u w:val="single"/>
        </w:rPr>
        <w:t xml:space="preserve"> the </w:t>
      </w:r>
      <w:r w:rsidRPr="005F04F4">
        <w:rPr>
          <w:b/>
          <w:bCs/>
          <w:color w:val="000000"/>
          <w:u w:val="single"/>
          <w:shd w:val="clear" w:color="auto" w:fill="00FBFF"/>
        </w:rPr>
        <w:t>parties.</w:t>
      </w:r>
      <w:r w:rsidRPr="005F04F4">
        <w:rPr>
          <w:b/>
          <w:bCs/>
          <w:color w:val="000000"/>
          <w:u w:val="single"/>
        </w:rPr>
        <w:t xml:space="preserve"> In proportion as </w:t>
      </w:r>
      <w:r w:rsidRPr="005F04F4">
        <w:rPr>
          <w:b/>
          <w:bCs/>
          <w:color w:val="000000"/>
          <w:u w:val="single"/>
          <w:shd w:val="clear" w:color="auto" w:fill="00FBFF"/>
        </w:rPr>
        <w:t>one party is in a position</w:t>
      </w:r>
      <w:r w:rsidRPr="005F04F4">
        <w:rPr>
          <w:b/>
          <w:bCs/>
          <w:color w:val="000000"/>
          <w:u w:val="single"/>
        </w:rPr>
        <w:t xml:space="preserve"> of vantage, he </w:t>
      </w:r>
      <w:proofErr w:type="gramStart"/>
      <w:r w:rsidRPr="005F04F4">
        <w:rPr>
          <w:b/>
          <w:bCs/>
          <w:color w:val="000000"/>
          <w:u w:val="single"/>
        </w:rPr>
        <w:t xml:space="preserve">is able </w:t>
      </w:r>
      <w:r w:rsidRPr="005F04F4">
        <w:rPr>
          <w:b/>
          <w:bCs/>
          <w:color w:val="000000"/>
          <w:u w:val="single"/>
          <w:shd w:val="clear" w:color="auto" w:fill="00FBFF"/>
        </w:rPr>
        <w:t>to</w:t>
      </w:r>
      <w:proofErr w:type="gramEnd"/>
      <w:r w:rsidRPr="005F04F4">
        <w:rPr>
          <w:b/>
          <w:bCs/>
          <w:color w:val="000000"/>
          <w:u w:val="single"/>
          <w:shd w:val="clear" w:color="auto" w:fill="00FBFF"/>
        </w:rPr>
        <w:t xml:space="preserve"> dictate</w:t>
      </w:r>
      <w:r w:rsidRPr="005F04F4">
        <w:rPr>
          <w:b/>
          <w:bCs/>
          <w:color w:val="000000"/>
          <w:u w:val="single"/>
        </w:rPr>
        <w:t xml:space="preserve"> his </w:t>
      </w:r>
      <w:r w:rsidRPr="005F04F4">
        <w:rPr>
          <w:b/>
          <w:bCs/>
          <w:color w:val="000000"/>
          <w:u w:val="single"/>
          <w:shd w:val="clear" w:color="auto" w:fill="00FBFF"/>
        </w:rPr>
        <w:t>terms</w:t>
      </w:r>
      <w:r w:rsidRPr="005F04F4">
        <w:rPr>
          <w:b/>
          <w:bCs/>
          <w:color w:val="000000"/>
          <w:u w:val="single"/>
        </w:rPr>
        <w:t xml:space="preserve">. In proportion as </w:t>
      </w:r>
      <w:r w:rsidRPr="005F04F4">
        <w:rPr>
          <w:b/>
          <w:bCs/>
          <w:color w:val="000000"/>
          <w:u w:val="single"/>
          <w:shd w:val="clear" w:color="auto" w:fill="00FBFF"/>
        </w:rPr>
        <w:t xml:space="preserve">the other </w:t>
      </w:r>
      <w:r w:rsidRPr="005F04F4">
        <w:rPr>
          <w:b/>
          <w:bCs/>
          <w:color w:val="000000"/>
          <w:u w:val="single"/>
        </w:rPr>
        <w:t xml:space="preserve">party </w:t>
      </w:r>
      <w:r w:rsidRPr="005F04F4">
        <w:rPr>
          <w:b/>
          <w:bCs/>
          <w:color w:val="000000"/>
          <w:u w:val="single"/>
          <w:shd w:val="clear" w:color="auto" w:fill="00FBFF"/>
        </w:rPr>
        <w:t>is in a weak position</w:t>
      </w:r>
      <w:r w:rsidRPr="005F04F4">
        <w:rPr>
          <w:b/>
          <w:bCs/>
          <w:color w:val="000000"/>
          <w:u w:val="single"/>
        </w:rPr>
        <w:t xml:space="preserve">, he </w:t>
      </w:r>
      <w:r w:rsidRPr="005F04F4">
        <w:rPr>
          <w:b/>
          <w:bCs/>
          <w:color w:val="000000"/>
          <w:u w:val="single"/>
          <w:shd w:val="clear" w:color="auto" w:fill="00FBFF"/>
        </w:rPr>
        <w:t xml:space="preserve">[and] must accept </w:t>
      </w:r>
      <w:proofErr w:type="spellStart"/>
      <w:r w:rsidRPr="005F04F4">
        <w:rPr>
          <w:b/>
          <w:bCs/>
          <w:color w:val="000000"/>
          <w:u w:val="single"/>
          <w:shd w:val="clear" w:color="auto" w:fill="00FBFF"/>
        </w:rPr>
        <w:t>unfavourable</w:t>
      </w:r>
      <w:proofErr w:type="spellEnd"/>
      <w:r w:rsidRPr="005F04F4">
        <w:rPr>
          <w:b/>
          <w:bCs/>
          <w:color w:val="000000"/>
          <w:u w:val="single"/>
          <w:shd w:val="clear" w:color="auto" w:fill="00FBFF"/>
        </w:rPr>
        <w:t xml:space="preserve"> terms</w:t>
      </w:r>
      <w:r w:rsidRPr="005F04F4">
        <w:rPr>
          <w:b/>
          <w:bCs/>
          <w:color w:val="000000"/>
          <w:u w:val="single"/>
        </w:rPr>
        <w:t>.”</w:t>
      </w:r>
      <w:r w:rsidRPr="005F04F4">
        <w:rPr>
          <w:color w:val="000000"/>
          <w:sz w:val="16"/>
        </w:rPr>
        <w:t xml:space="preserve"> 54 On this account, the right to strike is defensible only insofar as it helps maintain a position of relative equality among independent bargaining parties. It thereby secures contracts that </w:t>
      </w:r>
      <w:r w:rsidRPr="005F04F4">
        <w:rPr>
          <w:color w:val="000000"/>
          <w:sz w:val="16"/>
        </w:rPr>
        <w:lastRenderedPageBreak/>
        <w:t>are not just voluntary but truly free—Mill’s “necessary instrumentality of that free market.” This basic idea reappears in any number of twentieth-century acts of labor legislation and jurisprudence, perhaps most notably in the 1935 law granting American workers the right to strike.55</w:t>
      </w:r>
    </w:p>
    <w:p w14:paraId="7966F21A" w14:textId="77777777" w:rsidR="00C55EED" w:rsidRPr="005F04F4" w:rsidRDefault="00C55EED" w:rsidP="00C55EED">
      <w:pPr>
        <w:shd w:val="clear" w:color="auto" w:fill="FFFFFF"/>
      </w:pPr>
    </w:p>
    <w:p w14:paraId="7D62D4D0" w14:textId="77777777" w:rsidR="00C55EED" w:rsidRPr="005F04F4" w:rsidRDefault="00C55EED" w:rsidP="00C55EED">
      <w:pPr>
        <w:pStyle w:val="Heading4"/>
        <w:rPr>
          <w:rFonts w:cs="Calibri"/>
        </w:rPr>
      </w:pPr>
      <w:r w:rsidRPr="005F04F4">
        <w:rPr>
          <w:rFonts w:cs="Calibri"/>
        </w:rPr>
        <w:t xml:space="preserve">[2] Coercion – coercion in the workplace treats agents as a means to an </w:t>
      </w:r>
      <w:proofErr w:type="gramStart"/>
      <w:r w:rsidRPr="005F04F4">
        <w:rPr>
          <w:rFonts w:cs="Calibri"/>
        </w:rPr>
        <w:t>ends</w:t>
      </w:r>
      <w:proofErr w:type="gramEnd"/>
      <w:r w:rsidRPr="005F04F4">
        <w:rPr>
          <w:rFonts w:cs="Calibri"/>
        </w:rPr>
        <w:t xml:space="preserve"> by overriding suitable working conditions. </w:t>
      </w:r>
    </w:p>
    <w:p w14:paraId="538B3C0D" w14:textId="77777777" w:rsidR="00C55EED" w:rsidRPr="005F04F4" w:rsidRDefault="00C55EED" w:rsidP="00C55EED">
      <w:pPr>
        <w:shd w:val="clear" w:color="auto" w:fill="FFFFFF"/>
      </w:pPr>
      <w:proofErr w:type="spellStart"/>
      <w:r w:rsidRPr="005F04F4">
        <w:rPr>
          <w:rStyle w:val="Style13ptBold"/>
        </w:rPr>
        <w:t>Chima</w:t>
      </w:r>
      <w:proofErr w:type="spellEnd"/>
      <w:r w:rsidRPr="005F04F4">
        <w:rPr>
          <w:b/>
          <w:bCs/>
          <w:color w:val="000000"/>
          <w:u w:val="single"/>
        </w:rPr>
        <w:t xml:space="preserve"> </w:t>
      </w:r>
      <w:r w:rsidRPr="005F04F4">
        <w:rPr>
          <w:color w:val="000000"/>
        </w:rPr>
        <w:t xml:space="preserve">(Sylvester C </w:t>
      </w:r>
      <w:proofErr w:type="spellStart"/>
      <w:r w:rsidRPr="005F04F4">
        <w:rPr>
          <w:color w:val="000000"/>
        </w:rPr>
        <w:t>Chima</w:t>
      </w:r>
      <w:proofErr w:type="spellEnd"/>
      <w:r w:rsidRPr="005F04F4">
        <w:rPr>
          <w:color w:val="000000"/>
        </w:rPr>
        <w:t>,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14:paraId="1F8BAEBE" w14:textId="77777777" w:rsidR="00C55EED" w:rsidRPr="005F04F4" w:rsidRDefault="00C55EED" w:rsidP="00C55EED">
      <w:pPr>
        <w:shd w:val="clear" w:color="auto" w:fill="FFFFFF"/>
        <w:rPr>
          <w:color w:val="000000"/>
          <w:sz w:val="16"/>
        </w:rPr>
      </w:pPr>
      <w:r w:rsidRPr="005F04F4">
        <w:rPr>
          <w:color w:val="000000"/>
          <w:sz w:val="16"/>
        </w:rPr>
        <w:t>One can also argue that denial of such striking rights may also be considered unfair discrimination and therefore morally unjustifiable.</w:t>
      </w:r>
      <w:r w:rsidRPr="005F04F4">
        <w:rPr>
          <w:b/>
          <w:bCs/>
          <w:color w:val="724128"/>
          <w:sz w:val="16"/>
        </w:rPr>
        <w:t xml:space="preserve"> </w:t>
      </w:r>
      <w:r w:rsidRPr="005F04F4">
        <w:rPr>
          <w:color w:val="000000"/>
          <w:sz w:val="16"/>
        </w:rPr>
        <w:t>Some philosophers have described moral obligations or duties, which ought to guide ethical behavior, such as the duty of fidelity or the obligation to keep promises, and beneficence - the obligation to do 'good' [</w:t>
      </w:r>
      <w:hyperlink r:id="rId10" w:anchor="B10" w:history="1">
        <w:r w:rsidRPr="005F04F4">
          <w:rPr>
            <w:color w:val="2F4A8B"/>
            <w:u w:val="single"/>
          </w:rPr>
          <w:t>10</w:t>
        </w:r>
      </w:hyperlink>
      <w:r w:rsidRPr="005F04F4">
        <w:rPr>
          <w:color w:val="000000"/>
          <w:sz w:val="16"/>
        </w:rPr>
        <w:t xml:space="preserve">]. However, it has been suggested that some other equally compelling moral duties or ethical obligations may conflict with the above duties, such as the right to justice. Justice is the right to fair treatment </w:t>
      </w:r>
      <w:proofErr w:type="gramStart"/>
      <w:r w:rsidRPr="005F04F4">
        <w:rPr>
          <w:color w:val="000000"/>
          <w:sz w:val="16"/>
        </w:rPr>
        <w:t>in light of</w:t>
      </w:r>
      <w:proofErr w:type="gramEnd"/>
      <w:r w:rsidRPr="005F04F4">
        <w:rPr>
          <w:color w:val="000000"/>
          <w:sz w:val="16"/>
        </w:rPr>
        <w:t xml:space="preserve"> what is owed a person [</w:t>
      </w:r>
      <w:hyperlink r:id="rId11" w:anchor="B63" w:history="1">
        <w:r w:rsidRPr="005F04F4">
          <w:rPr>
            <w:color w:val="2F4A8B"/>
            <w:u w:val="single"/>
          </w:rPr>
          <w:t>63</w:t>
        </w:r>
      </w:hyperlink>
      <w:r w:rsidRPr="005F04F4">
        <w:rPr>
          <w:color w:val="000000"/>
          <w:sz w:val="16"/>
        </w:rPr>
        <w:t xml:space="preserve">]. For example, it may be argued that </w:t>
      </w:r>
      <w:r w:rsidRPr="005F04F4">
        <w:rPr>
          <w:i/>
          <w:iCs/>
          <w:color w:val="000000"/>
          <w:sz w:val="16"/>
        </w:rPr>
        <w:t>everybody is equally entitled to a just wage for just work</w:t>
      </w:r>
      <w:r w:rsidRPr="005F04F4">
        <w:rPr>
          <w:color w:val="000000"/>
          <w:sz w:val="16"/>
        </w:rPr>
        <w:t>. The philosopher Immanuel Kant based his moral theory on a categorical imperative which encourages moral agents to act, based on a principle, which they would deem to become a universal law [</w:t>
      </w:r>
      <w:hyperlink r:id="rId12" w:anchor="B64" w:history="1">
        <w:r w:rsidRPr="005F04F4">
          <w:rPr>
            <w:color w:val="2F4A8B"/>
            <w:u w:val="single"/>
          </w:rPr>
          <w:t>64</w:t>
        </w:r>
      </w:hyperlink>
      <w:r w:rsidRPr="005F04F4">
        <w:rPr>
          <w:color w:val="000000"/>
          <w:sz w:val="16"/>
        </w:rPr>
        <w:t xml:space="preserve">]. One can argue that the decision by any HCW to go on strike may not be </w:t>
      </w:r>
      <w:proofErr w:type="spellStart"/>
      <w:r w:rsidRPr="005F04F4">
        <w:rPr>
          <w:color w:val="000000"/>
          <w:sz w:val="16"/>
        </w:rPr>
        <w:t>universalisable</w:t>
      </w:r>
      <w:proofErr w:type="spellEnd"/>
      <w:r w:rsidRPr="005F04F4">
        <w:rPr>
          <w:color w:val="000000"/>
          <w:sz w:val="16"/>
        </w:rPr>
        <w:t xml:space="preserve">. However, looking at this decision from the principle of respect for autonomy, or freedom of choice, </w:t>
      </w:r>
      <w:r w:rsidRPr="005F04F4">
        <w:rPr>
          <w:b/>
          <w:bCs/>
          <w:color w:val="000000"/>
          <w:u w:val="single"/>
        </w:rPr>
        <w:t xml:space="preserve">one can conclude that </w:t>
      </w:r>
      <w:r w:rsidRPr="005F04F4">
        <w:rPr>
          <w:b/>
          <w:bCs/>
          <w:color w:val="000000"/>
          <w:u w:val="single"/>
          <w:shd w:val="clear" w:color="auto" w:fill="00FBFF"/>
        </w:rPr>
        <w:t>individual autonomy is a</w:t>
      </w:r>
      <w:r w:rsidRPr="005F04F4">
        <w:rPr>
          <w:b/>
          <w:bCs/>
          <w:color w:val="000000"/>
          <w:u w:val="single"/>
        </w:rPr>
        <w:t xml:space="preserve"> sentiment which is </w:t>
      </w:r>
      <w:r w:rsidRPr="005F04F4">
        <w:rPr>
          <w:b/>
          <w:bCs/>
          <w:color w:val="000000"/>
          <w:u w:val="single"/>
          <w:shd w:val="clear" w:color="auto" w:fill="00FBFF"/>
        </w:rPr>
        <w:t>desirable</w:t>
      </w:r>
      <w:r w:rsidRPr="005F04F4">
        <w:rPr>
          <w:b/>
          <w:bCs/>
          <w:color w:val="000000"/>
          <w:u w:val="single"/>
        </w:rPr>
        <w:t xml:space="preserve"> for all human beings. Accordingly, </w:t>
      </w:r>
      <w:r w:rsidRPr="005F04F4">
        <w:rPr>
          <w:b/>
          <w:bCs/>
          <w:color w:val="000000"/>
          <w:u w:val="single"/>
          <w:shd w:val="clear" w:color="auto" w:fill="00FBFF"/>
        </w:rPr>
        <w:t>every worker should be free to choose whether to work or not, based on</w:t>
      </w:r>
      <w:r w:rsidRPr="005F04F4">
        <w:rPr>
          <w:b/>
          <w:bCs/>
          <w:color w:val="000000"/>
          <w:u w:val="single"/>
        </w:rPr>
        <w:t xml:space="preserve"> a </w:t>
      </w:r>
      <w:r w:rsidRPr="005F04F4">
        <w:rPr>
          <w:b/>
          <w:bCs/>
          <w:color w:val="000000"/>
          <w:u w:val="single"/>
          <w:shd w:val="clear" w:color="auto" w:fill="00FBFF"/>
        </w:rPr>
        <w:t>whether any specific</w:t>
      </w:r>
      <w:r w:rsidRPr="005F04F4">
        <w:rPr>
          <w:b/>
          <w:bCs/>
          <w:color w:val="000000"/>
          <w:u w:val="single"/>
        </w:rPr>
        <w:t xml:space="preserve"> set of </w:t>
      </w:r>
      <w:r w:rsidRPr="005F04F4">
        <w:rPr>
          <w:b/>
          <w:bCs/>
          <w:color w:val="000000"/>
          <w:u w:val="single"/>
          <w:shd w:val="clear" w:color="auto" w:fill="00FBFF"/>
        </w:rPr>
        <w:t>conditions</w:t>
      </w:r>
      <w:r w:rsidRPr="005F04F4">
        <w:rPr>
          <w:b/>
          <w:bCs/>
          <w:color w:val="000000"/>
          <w:u w:val="single"/>
        </w:rPr>
        <w:t xml:space="preserve"> of their own choosing </w:t>
      </w:r>
      <w:r w:rsidRPr="005F04F4">
        <w:rPr>
          <w:b/>
          <w:bCs/>
          <w:color w:val="000000"/>
          <w:u w:val="single"/>
          <w:shd w:val="clear" w:color="auto" w:fill="00FBFF"/>
        </w:rPr>
        <w:t xml:space="preserve">have been met. Kant argues </w:t>
      </w:r>
      <w:r w:rsidRPr="005F04F4">
        <w:rPr>
          <w:b/>
          <w:bCs/>
          <w:color w:val="000000"/>
          <w:u w:val="single"/>
        </w:rPr>
        <w:t xml:space="preserve">further that moral </w:t>
      </w:r>
      <w:r w:rsidRPr="005F04F4">
        <w:rPr>
          <w:b/>
          <w:bCs/>
          <w:color w:val="000000"/>
          <w:u w:val="single"/>
          <w:shd w:val="clear" w:color="auto" w:fill="00FBFF"/>
        </w:rPr>
        <w:t>agents</w:t>
      </w:r>
      <w:r w:rsidRPr="005F04F4">
        <w:rPr>
          <w:b/>
          <w:bCs/>
          <w:color w:val="000000"/>
          <w:u w:val="single"/>
        </w:rPr>
        <w:t xml:space="preserve"> or individuals </w:t>
      </w:r>
      <w:r w:rsidRPr="005F04F4">
        <w:rPr>
          <w:b/>
          <w:bCs/>
          <w:color w:val="000000"/>
          <w:u w:val="single"/>
          <w:shd w:val="clear" w:color="auto" w:fill="00FBFF"/>
        </w:rPr>
        <w:t xml:space="preserve">should be treated, </w:t>
      </w:r>
      <w:r w:rsidRPr="005F04F4">
        <w:rPr>
          <w:b/>
          <w:bCs/>
          <w:color w:val="000000"/>
          <w:u w:val="single"/>
        </w:rPr>
        <w:t xml:space="preserve">"whether in your own person or in that of any other, </w:t>
      </w:r>
      <w:r w:rsidRPr="005F04F4">
        <w:rPr>
          <w:b/>
          <w:bCs/>
          <w:color w:val="000000"/>
          <w:u w:val="single"/>
          <w:shd w:val="clear" w:color="auto" w:fill="00FBFF"/>
        </w:rPr>
        <w:t>never</w:t>
      </w:r>
      <w:r w:rsidRPr="005F04F4">
        <w:rPr>
          <w:b/>
          <w:bCs/>
          <w:color w:val="000000"/>
          <w:u w:val="single"/>
        </w:rPr>
        <w:t xml:space="preserve"> solely </w:t>
      </w:r>
      <w:r w:rsidRPr="005F04F4">
        <w:rPr>
          <w:b/>
          <w:bCs/>
          <w:color w:val="000000"/>
          <w:u w:val="single"/>
          <w:shd w:val="clear" w:color="auto" w:fill="00FBFF"/>
        </w:rPr>
        <w:t>as a means,</w:t>
      </w:r>
      <w:r w:rsidRPr="005F04F4">
        <w:rPr>
          <w:b/>
          <w:bCs/>
          <w:color w:val="000000"/>
          <w:u w:val="single"/>
        </w:rPr>
        <w:t xml:space="preserve"> but always as an end" </w:t>
      </w:r>
      <w:r w:rsidRPr="005F04F4">
        <w:rPr>
          <w:color w:val="000000"/>
          <w:sz w:val="16"/>
        </w:rPr>
        <w:t>[</w:t>
      </w:r>
      <w:hyperlink r:id="rId13" w:anchor="B64" w:history="1">
        <w:r w:rsidRPr="005F04F4">
          <w:rPr>
            <w:color w:val="2F4A8B"/>
            <w:u w:val="single"/>
          </w:rPr>
          <w:t>64</w:t>
        </w:r>
      </w:hyperlink>
      <w:r w:rsidRPr="005F04F4">
        <w:rPr>
          <w:color w:val="000000"/>
          <w:sz w:val="16"/>
        </w:rPr>
        <w:t xml:space="preserve">]. This idea that individuals should be treated as ends in themselves has influenced political philosophy for centuries, and stresses the libertarian ideology that </w:t>
      </w:r>
      <w:r w:rsidRPr="005F04F4">
        <w:rPr>
          <w:b/>
          <w:bCs/>
          <w:color w:val="000000"/>
          <w:u w:val="single"/>
        </w:rPr>
        <w:t xml:space="preserve">people should not have their individual freedoms curtailed either for others or for the good of society in general </w:t>
      </w:r>
      <w:r w:rsidRPr="005F04F4">
        <w:rPr>
          <w:color w:val="000000"/>
          <w:sz w:val="16"/>
        </w:rPr>
        <w:t>[</w:t>
      </w:r>
      <w:hyperlink r:id="rId14" w:anchor="B10" w:history="1">
        <w:r w:rsidRPr="005F04F4">
          <w:rPr>
            <w:color w:val="2F4A8B"/>
            <w:u w:val="single"/>
          </w:rPr>
          <w:t>10</w:t>
        </w:r>
      </w:hyperlink>
      <w:r w:rsidRPr="005F04F4">
        <w:rPr>
          <w:color w:val="000000"/>
          <w:sz w:val="16"/>
        </w:rPr>
        <w:t>,</w:t>
      </w:r>
      <w:hyperlink r:id="rId15" w:anchor="B64" w:history="1">
        <w:r w:rsidRPr="005F04F4">
          <w:rPr>
            <w:color w:val="2F4A8B"/>
            <w:u w:val="single"/>
          </w:rPr>
          <w:t>64</w:t>
        </w:r>
      </w:hyperlink>
      <w:r w:rsidRPr="005F04F4">
        <w:rPr>
          <w:color w:val="000000"/>
          <w:sz w:val="16"/>
        </w:rPr>
        <w:t xml:space="preserve">]. From this axiomatic considerations, </w:t>
      </w:r>
      <w:r w:rsidRPr="005F04F4">
        <w:rPr>
          <w:b/>
          <w:bCs/>
          <w:color w:val="000000"/>
          <w:u w:val="single"/>
        </w:rPr>
        <w:t xml:space="preserve">one can conclude that </w:t>
      </w:r>
      <w:r w:rsidRPr="005F04F4">
        <w:rPr>
          <w:b/>
          <w:bCs/>
          <w:color w:val="000000"/>
          <w:u w:val="single"/>
          <w:shd w:val="clear" w:color="auto" w:fill="00FBFF"/>
        </w:rPr>
        <w:t>it would be unethical for people to be used</w:t>
      </w:r>
      <w:r w:rsidRPr="005F04F4">
        <w:rPr>
          <w:b/>
          <w:bCs/>
          <w:color w:val="000000"/>
          <w:u w:val="single"/>
        </w:rPr>
        <w:t xml:space="preserve"> as slaves </w:t>
      </w:r>
      <w:r w:rsidRPr="005F04F4">
        <w:rPr>
          <w:b/>
          <w:bCs/>
          <w:color w:val="000000"/>
          <w:u w:val="single"/>
          <w:shd w:val="clear" w:color="auto" w:fill="00FBFF"/>
        </w:rPr>
        <w:t>or</w:t>
      </w:r>
      <w:r w:rsidRPr="005F04F4">
        <w:rPr>
          <w:b/>
          <w:bCs/>
          <w:color w:val="000000"/>
          <w:u w:val="single"/>
        </w:rPr>
        <w:t xml:space="preserve"> be </w:t>
      </w:r>
      <w:r w:rsidRPr="005F04F4">
        <w:rPr>
          <w:b/>
          <w:bCs/>
          <w:color w:val="000000"/>
          <w:u w:val="single"/>
          <w:shd w:val="clear" w:color="auto" w:fill="00FBFF"/>
        </w:rPr>
        <w:t>forced to work for inadequate</w:t>
      </w:r>
      <w:r w:rsidRPr="005F04F4">
        <w:rPr>
          <w:b/>
          <w:bCs/>
          <w:color w:val="000000"/>
          <w:u w:val="single"/>
        </w:rPr>
        <w:t xml:space="preserve"> wages or under slave-like </w:t>
      </w:r>
      <w:r w:rsidRPr="005F04F4">
        <w:rPr>
          <w:b/>
          <w:bCs/>
          <w:color w:val="000000"/>
          <w:u w:val="single"/>
          <w:shd w:val="clear" w:color="auto" w:fill="00FBFF"/>
        </w:rPr>
        <w:t xml:space="preserve">conditions </w:t>
      </w:r>
      <w:r w:rsidRPr="005F04F4">
        <w:rPr>
          <w:color w:val="000000"/>
          <w:sz w:val="16"/>
        </w:rPr>
        <w:t>[</w:t>
      </w:r>
      <w:hyperlink r:id="rId16" w:anchor="B4" w:history="1">
        <w:r w:rsidRPr="005F04F4">
          <w:rPr>
            <w:color w:val="2F4A8B"/>
            <w:u w:val="single"/>
          </w:rPr>
          <w:t>4</w:t>
        </w:r>
      </w:hyperlink>
      <w:r w:rsidRPr="005F04F4">
        <w:rPr>
          <w:color w:val="000000"/>
          <w:sz w:val="16"/>
        </w:rPr>
        <w:t>,</w:t>
      </w:r>
      <w:hyperlink r:id="rId17" w:anchor="B10" w:history="1">
        <w:r w:rsidRPr="005F04F4">
          <w:rPr>
            <w:color w:val="2F4A8B"/>
            <w:u w:val="single"/>
          </w:rPr>
          <w:t>10</w:t>
        </w:r>
      </w:hyperlink>
      <w:r w:rsidRPr="005F04F4">
        <w:rPr>
          <w:color w:val="000000"/>
          <w:sz w:val="16"/>
        </w:rPr>
        <w:t>,</w:t>
      </w:r>
      <w:hyperlink r:id="rId18" w:anchor="B12" w:history="1">
        <w:r w:rsidRPr="005F04F4">
          <w:rPr>
            <w:color w:val="2F4A8B"/>
            <w:u w:val="single"/>
          </w:rPr>
          <w:t>12</w:t>
        </w:r>
      </w:hyperlink>
      <w:r w:rsidRPr="005F04F4">
        <w:rPr>
          <w:color w:val="000000"/>
          <w:sz w:val="16"/>
        </w:rPr>
        <w:t>,</w:t>
      </w:r>
      <w:hyperlink r:id="rId19" w:anchor="B51" w:history="1">
        <w:r w:rsidRPr="005F04F4">
          <w:rPr>
            <w:color w:val="2F4A8B"/>
            <w:u w:val="single"/>
          </w:rPr>
          <w:t>51</w:t>
        </w:r>
      </w:hyperlink>
      <w:r w:rsidRPr="005F04F4">
        <w:rPr>
          <w:color w:val="000000"/>
          <w:sz w:val="16"/>
        </w:rPr>
        <w:t>]. The issue of HCW strikes can also be analyzed from utilitarian principles as formulated by one of its major disciples JS Mills as follows [</w:t>
      </w:r>
      <w:hyperlink r:id="rId20" w:anchor="B65" w:history="1">
        <w:r w:rsidRPr="005F04F4">
          <w:rPr>
            <w:color w:val="2F4A8B"/>
            <w:u w:val="single"/>
          </w:rPr>
          <w:t>65</w:t>
        </w:r>
      </w:hyperlink>
      <w:r w:rsidRPr="005F04F4">
        <w:rPr>
          <w:color w:val="000000"/>
          <w:sz w:val="16"/>
        </w:rPr>
        <w:t xml:space="preserve">]: </w:t>
      </w:r>
      <w:r w:rsidRPr="005F04F4">
        <w:rPr>
          <w:i/>
          <w:iCs/>
          <w:color w:val="000000"/>
          <w:sz w:val="16"/>
        </w:rPr>
        <w:t>The creed which accepts as the foundation of morals, utility, or the greatest happiness principle, holds that actions are right in proportion as they tend to promote happiness, wrong as they tend to produce the reverse of happiness</w:t>
      </w:r>
      <w:r w:rsidRPr="005F04F4">
        <w:rPr>
          <w:color w:val="000000"/>
          <w:sz w:val="16"/>
        </w:rPr>
        <w:t>. One can argue based on utilitarian principles that the short term suffering induced by doctor and HCW strikes can be mitigated by the long-term benefits such as improvement of healthcare services for the greatest number of people over time [</w:t>
      </w:r>
      <w:hyperlink r:id="rId21" w:anchor="B2" w:history="1">
        <w:r w:rsidRPr="005F04F4">
          <w:rPr>
            <w:color w:val="2F4A8B"/>
            <w:u w:val="single"/>
          </w:rPr>
          <w:t>2</w:t>
        </w:r>
      </w:hyperlink>
      <w:r w:rsidRPr="005F04F4">
        <w:rPr>
          <w:color w:val="000000"/>
          <w:sz w:val="16"/>
        </w:rPr>
        <w:t xml:space="preserve">]. Even if the immediate gains are improved wages and conditions of employment for HCWs alone, in the long-term these will translate into better healthcare service delivery to the local community and society-at-large. Similarly a </w:t>
      </w:r>
      <w:proofErr w:type="gramStart"/>
      <w:r w:rsidRPr="005F04F4">
        <w:rPr>
          <w:color w:val="000000"/>
          <w:sz w:val="16"/>
        </w:rPr>
        <w:t>rights based</w:t>
      </w:r>
      <w:proofErr w:type="gramEnd"/>
      <w:r w:rsidRPr="005F04F4">
        <w:rPr>
          <w:color w:val="000000"/>
          <w:sz w:val="16"/>
        </w:rPr>
        <w:t xml:space="preserve">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4CBB77B4" w14:textId="77777777" w:rsidR="00C55EED" w:rsidRPr="005F04F4" w:rsidRDefault="00C55EED" w:rsidP="00C55EED">
      <w:pPr>
        <w:shd w:val="clear" w:color="auto" w:fill="FFFFFF"/>
        <w:rPr>
          <w:sz w:val="16"/>
        </w:rPr>
      </w:pPr>
    </w:p>
    <w:p w14:paraId="4EEC1592" w14:textId="77777777" w:rsidR="00C55EED" w:rsidRPr="005F04F4" w:rsidRDefault="00C55EED" w:rsidP="00C55EED">
      <w:pPr>
        <w:pStyle w:val="Heading4"/>
        <w:rPr>
          <w:rFonts w:cs="Calibri"/>
        </w:rPr>
      </w:pPr>
      <w:r w:rsidRPr="005F04F4">
        <w:rPr>
          <w:rFonts w:cs="Calibri"/>
        </w:rPr>
        <w:t xml:space="preserve">Strikes allow workers to </w:t>
      </w:r>
      <w:proofErr w:type="gramStart"/>
      <w:r w:rsidRPr="005F04F4">
        <w:rPr>
          <w:rFonts w:cs="Calibri"/>
        </w:rPr>
        <w:t>protest against</w:t>
      </w:r>
      <w:proofErr w:type="gramEnd"/>
      <w:r w:rsidRPr="005F04F4">
        <w:rPr>
          <w:rFonts w:cs="Calibri"/>
        </w:rPr>
        <w:t xml:space="preserve"> unfair working conditions. </w:t>
      </w:r>
    </w:p>
    <w:p w14:paraId="5204726E" w14:textId="77777777" w:rsidR="00C55EED" w:rsidRPr="005F04F4" w:rsidRDefault="00C55EED" w:rsidP="00C55EED">
      <w:pPr>
        <w:shd w:val="clear" w:color="auto" w:fill="FFFFFF"/>
        <w:rPr>
          <w:color w:val="000000"/>
        </w:rPr>
      </w:pPr>
      <w:proofErr w:type="spellStart"/>
      <w:r w:rsidRPr="005F04F4">
        <w:rPr>
          <w:rStyle w:val="Style13ptBold"/>
        </w:rPr>
        <w:t>Chima</w:t>
      </w:r>
      <w:proofErr w:type="spellEnd"/>
      <w:r>
        <w:rPr>
          <w:rStyle w:val="Style13ptBold"/>
        </w:rPr>
        <w:t xml:space="preserve"> </w:t>
      </w:r>
      <w:r w:rsidRPr="005F04F4">
        <w:rPr>
          <w:color w:val="000000"/>
        </w:rPr>
        <w:t xml:space="preserve">(Sylvester C </w:t>
      </w:r>
      <w:proofErr w:type="spellStart"/>
      <w:r w:rsidRPr="005F04F4">
        <w:rPr>
          <w:color w:val="000000"/>
        </w:rPr>
        <w:t>Chima</w:t>
      </w:r>
      <w:proofErr w:type="spellEnd"/>
      <w:r w:rsidRPr="005F04F4">
        <w:rPr>
          <w:color w:val="000000"/>
        </w:rPr>
        <w:t xml:space="preserve">, 1Programme of Bio &amp; Research Ethics and Medical Law, Nelson R Mandela School of Medicine &amp; School of Nursing and Public Health, College of Health Sciences, University of KwaZulu-Natal, Durban, South Africa, 12-19-2013, accessed on 10-4-2021, PubMed </w:t>
      </w:r>
      <w:r w:rsidRPr="005F04F4">
        <w:rPr>
          <w:color w:val="000000"/>
        </w:rPr>
        <w:lastRenderedPageBreak/>
        <w:t xml:space="preserve">Central (PMC), "Global medicine: Is it ethical or morally justifiable for doctors and other healthcare workers to go on strike?", </w:t>
      </w:r>
      <w:hyperlink r:id="rId22" w:anchor="B64" w:history="1">
        <w:r w:rsidRPr="005F04F4">
          <w:rPr>
            <w:rStyle w:val="Hyperlink"/>
          </w:rPr>
          <w:t>https://www.ncbi.nlm.nih.gov/pmc/articles/PMC3878318/#B64</w:t>
        </w:r>
      </w:hyperlink>
      <w:r w:rsidRPr="005F04F4">
        <w:rPr>
          <w:color w:val="000000"/>
        </w:rPr>
        <w:t>)</w:t>
      </w:r>
    </w:p>
    <w:p w14:paraId="0FA6D17C" w14:textId="77777777" w:rsidR="00C55EED" w:rsidRPr="005F04F4" w:rsidRDefault="00C55EED" w:rsidP="00C55EED">
      <w:pPr>
        <w:rPr>
          <w:sz w:val="16"/>
        </w:rPr>
      </w:pPr>
      <w:r w:rsidRPr="005F04F4">
        <w:rPr>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3" w:anchor="B2" w:history="1">
        <w:r w:rsidRPr="005F04F4">
          <w:rPr>
            <w:color w:val="2F4A8B"/>
            <w:u w:val="single"/>
            <w:shd w:val="clear" w:color="auto" w:fill="FFFFFF"/>
          </w:rPr>
          <w:t>2</w:t>
        </w:r>
      </w:hyperlink>
      <w:r w:rsidRPr="005F04F4">
        <w:rPr>
          <w:color w:val="000000"/>
          <w:sz w:val="16"/>
          <w:shd w:val="clear" w:color="auto" w:fill="FFFFFF"/>
        </w:rPr>
        <w:t>,</w:t>
      </w:r>
      <w:hyperlink r:id="rId24" w:anchor="B31" w:history="1">
        <w:r w:rsidRPr="005F04F4">
          <w:rPr>
            <w:color w:val="2F4A8B"/>
            <w:u w:val="single"/>
            <w:shd w:val="clear" w:color="auto" w:fill="FFFFFF"/>
          </w:rPr>
          <w:t>31</w:t>
        </w:r>
      </w:hyperlink>
      <w:r w:rsidRPr="005F04F4">
        <w:rPr>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25" w:anchor="B4" w:history="1">
        <w:r w:rsidRPr="005F04F4">
          <w:rPr>
            <w:color w:val="2F4A8B"/>
            <w:u w:val="single"/>
            <w:shd w:val="clear" w:color="auto" w:fill="FFFFFF"/>
          </w:rPr>
          <w:t>4</w:t>
        </w:r>
      </w:hyperlink>
      <w:r w:rsidRPr="005F04F4">
        <w:rPr>
          <w:color w:val="000000"/>
          <w:sz w:val="16"/>
          <w:shd w:val="clear" w:color="auto" w:fill="FFFFFF"/>
        </w:rPr>
        <w:t>,</w:t>
      </w:r>
      <w:hyperlink r:id="rId26" w:anchor="B32" w:history="1">
        <w:r w:rsidRPr="005F04F4">
          <w:rPr>
            <w:color w:val="2F4A8B"/>
            <w:u w:val="single"/>
            <w:shd w:val="clear" w:color="auto" w:fill="FFFFFF"/>
          </w:rPr>
          <w:t>32</w:t>
        </w:r>
      </w:hyperlink>
      <w:r w:rsidRPr="005F04F4">
        <w:rPr>
          <w:color w:val="000000"/>
          <w:sz w:val="16"/>
          <w:shd w:val="clear" w:color="auto" w:fill="FFFFFF"/>
        </w:rPr>
        <w:t>].</w:t>
      </w:r>
      <w:r w:rsidRPr="005F04F4">
        <w:rPr>
          <w:b/>
          <w:bCs/>
          <w:color w:val="000000"/>
          <w:u w:val="single"/>
          <w:shd w:val="clear" w:color="auto" w:fill="FFFFFF"/>
        </w:rPr>
        <w:t xml:space="preserve"> It has been suggested that since </w:t>
      </w:r>
      <w:r w:rsidRPr="005F04F4">
        <w:rPr>
          <w:b/>
          <w:bCs/>
          <w:color w:val="000000"/>
          <w:u w:val="single"/>
          <w:shd w:val="clear" w:color="auto" w:fill="00FBFF"/>
        </w:rPr>
        <w:t xml:space="preserve">strikes are considered a </w:t>
      </w:r>
      <w:r w:rsidRPr="005F04F4">
        <w:rPr>
          <w:b/>
          <w:bCs/>
          <w:color w:val="000000"/>
          <w:u w:val="single"/>
          <w:shd w:val="clear" w:color="auto" w:fill="FFFFFF"/>
        </w:rPr>
        <w:t xml:space="preserve">fundamental </w:t>
      </w:r>
      <w:r w:rsidRPr="005F04F4">
        <w:rPr>
          <w:b/>
          <w:bCs/>
          <w:color w:val="000000"/>
          <w:u w:val="single"/>
          <w:shd w:val="clear" w:color="auto" w:fill="00FBFF"/>
        </w:rPr>
        <w:t>right</w:t>
      </w:r>
      <w:r w:rsidRPr="005F04F4">
        <w:rPr>
          <w:b/>
          <w:bCs/>
          <w:color w:val="000000"/>
          <w:u w:val="single"/>
          <w:shd w:val="clear" w:color="auto" w:fill="FFFFFF"/>
        </w:rPr>
        <w:t xml:space="preserve"> or entitlement </w:t>
      </w:r>
      <w:r w:rsidRPr="005F04F4">
        <w:rPr>
          <w:b/>
          <w:bCs/>
          <w:color w:val="000000"/>
          <w:u w:val="single"/>
          <w:shd w:val="clear" w:color="auto" w:fill="00FBFF"/>
        </w:rPr>
        <w:t xml:space="preserve">during </w:t>
      </w:r>
      <w:r w:rsidRPr="005F04F4">
        <w:rPr>
          <w:b/>
          <w:bCs/>
          <w:color w:val="000000"/>
          <w:u w:val="single"/>
          <w:shd w:val="clear" w:color="auto" w:fill="FFFFFF"/>
        </w:rPr>
        <w:t xml:space="preserve">collective </w:t>
      </w:r>
      <w:r w:rsidRPr="005F04F4">
        <w:rPr>
          <w:b/>
          <w:bCs/>
          <w:color w:val="000000"/>
          <w:u w:val="single"/>
          <w:shd w:val="clear" w:color="auto" w:fill="00FBFF"/>
        </w:rPr>
        <w:t xml:space="preserve">bargaining and </w:t>
      </w:r>
      <w:proofErr w:type="spellStart"/>
      <w:r w:rsidRPr="005F04F4">
        <w:rPr>
          <w:b/>
          <w:bCs/>
          <w:color w:val="000000"/>
          <w:u w:val="single"/>
          <w:shd w:val="clear" w:color="auto" w:fill="00FBFF"/>
        </w:rPr>
        <w:t>labour</w:t>
      </w:r>
      <w:proofErr w:type="spellEnd"/>
      <w:r w:rsidRPr="005F04F4">
        <w:rPr>
          <w:b/>
          <w:bCs/>
          <w:color w:val="000000"/>
          <w:u w:val="single"/>
          <w:shd w:val="clear" w:color="auto" w:fill="00FBFF"/>
        </w:rPr>
        <w:t xml:space="preserve"> negotiations </w:t>
      </w:r>
      <w:r w:rsidRPr="005F04F4">
        <w:rPr>
          <w:b/>
          <w:bCs/>
          <w:color w:val="000000"/>
          <w:u w:val="single"/>
          <w:shd w:val="clear" w:color="auto" w:fill="FFFFFF"/>
        </w:rPr>
        <w:t>[</w:t>
      </w:r>
      <w:hyperlink r:id="rId27" w:anchor="B33" w:history="1">
        <w:r w:rsidRPr="005F04F4">
          <w:rPr>
            <w:b/>
            <w:bCs/>
            <w:color w:val="2F4A8B"/>
            <w:u w:val="single"/>
            <w:shd w:val="clear" w:color="auto" w:fill="FFFFFF"/>
          </w:rPr>
          <w:t>33</w:t>
        </w:r>
      </w:hyperlink>
      <w:r w:rsidRPr="005F04F4">
        <w:rPr>
          <w:b/>
          <w:bCs/>
          <w:color w:val="000000"/>
          <w:u w:val="single"/>
          <w:shd w:val="clear" w:color="auto" w:fill="FFFFFF"/>
        </w:rPr>
        <w:t xml:space="preserve">]. Therefore </w:t>
      </w:r>
      <w:r w:rsidRPr="005F04F4">
        <w:rPr>
          <w:b/>
          <w:bCs/>
          <w:color w:val="000000"/>
          <w:u w:val="single"/>
          <w:shd w:val="clear" w:color="auto" w:fill="00FBFF"/>
        </w:rPr>
        <w:t xml:space="preserve">to deny </w:t>
      </w:r>
      <w:r w:rsidRPr="005F04F4">
        <w:rPr>
          <w:b/>
          <w:bCs/>
          <w:color w:val="000000"/>
          <w:u w:val="single"/>
          <w:shd w:val="clear" w:color="auto" w:fill="FFFFFF"/>
        </w:rPr>
        <w:t xml:space="preserve">any employee </w:t>
      </w:r>
      <w:r w:rsidRPr="005F04F4">
        <w:rPr>
          <w:b/>
          <w:bCs/>
          <w:color w:val="000000"/>
          <w:u w:val="single"/>
          <w:shd w:val="clear" w:color="auto" w:fill="00FBFF"/>
        </w:rPr>
        <w:t>the right to strike would be an argument for enslavement</w:t>
      </w:r>
      <w:r w:rsidRPr="005F04F4">
        <w:rPr>
          <w:b/>
          <w:bCs/>
          <w:color w:val="000000"/>
          <w:u w:val="single"/>
          <w:shd w:val="clear" w:color="auto" w:fill="FFFFFF"/>
        </w:rPr>
        <w:t xml:space="preserve"> of such an employee, </w:t>
      </w:r>
      <w:r w:rsidRPr="005F04F4">
        <w:rPr>
          <w:b/>
          <w:bCs/>
          <w:color w:val="000000"/>
          <w:u w:val="single"/>
          <w:shd w:val="clear" w:color="auto" w:fill="00FBFF"/>
        </w:rPr>
        <w:t>because this would</w:t>
      </w:r>
      <w:r w:rsidRPr="005F04F4">
        <w:rPr>
          <w:b/>
          <w:bCs/>
          <w:color w:val="000000"/>
          <w:u w:val="single"/>
          <w:shd w:val="clear" w:color="auto" w:fill="FFFFFF"/>
        </w:rPr>
        <w:t xml:space="preserve"> simply </w:t>
      </w:r>
      <w:r w:rsidRPr="005F04F4">
        <w:rPr>
          <w:b/>
          <w:bCs/>
          <w:color w:val="000000"/>
          <w:u w:val="single"/>
          <w:shd w:val="clear" w:color="auto" w:fill="00FBFF"/>
        </w:rPr>
        <w:t>mean</w:t>
      </w:r>
      <w:r w:rsidRPr="005F04F4">
        <w:rPr>
          <w:b/>
          <w:bCs/>
          <w:color w:val="000000"/>
          <w:u w:val="single"/>
          <w:shd w:val="clear" w:color="auto" w:fill="FFFFFF"/>
        </w:rPr>
        <w:t xml:space="preserve"> that </w:t>
      </w:r>
      <w:r w:rsidRPr="005F04F4">
        <w:rPr>
          <w:b/>
          <w:bCs/>
          <w:color w:val="000000"/>
          <w:u w:val="single"/>
          <w:shd w:val="clear" w:color="auto" w:fill="00FBFF"/>
        </w:rPr>
        <w:t>whatever the circumstances</w:t>
      </w:r>
      <w:r w:rsidRPr="005F04F4">
        <w:rPr>
          <w:b/>
          <w:bCs/>
          <w:color w:val="000000"/>
          <w:u w:val="single"/>
          <w:shd w:val="clear" w:color="auto" w:fill="FFFFFF"/>
        </w:rPr>
        <w:t xml:space="preserve">-such </w:t>
      </w:r>
      <w:r w:rsidRPr="005F04F4">
        <w:rPr>
          <w:b/>
          <w:bCs/>
          <w:color w:val="000000"/>
          <w:u w:val="single"/>
          <w:shd w:val="clear" w:color="auto" w:fill="00FBFF"/>
        </w:rPr>
        <w:t xml:space="preserve">an individual </w:t>
      </w:r>
      <w:r w:rsidRPr="005F04F4">
        <w:rPr>
          <w:b/>
          <w:bCs/>
          <w:color w:val="000000"/>
          <w:u w:val="single"/>
          <w:shd w:val="clear" w:color="auto" w:fill="FFFFFF"/>
        </w:rPr>
        <w:t xml:space="preserve">must </w:t>
      </w:r>
      <w:r w:rsidRPr="005F04F4">
        <w:rPr>
          <w:b/>
          <w:bCs/>
          <w:color w:val="000000"/>
          <w:u w:val="single"/>
          <w:shd w:val="clear" w:color="auto" w:fill="00FBFF"/>
        </w:rPr>
        <w:t>work!</w:t>
      </w:r>
      <w:r w:rsidRPr="005F04F4">
        <w:rPr>
          <w:b/>
          <w:bCs/>
          <w:color w:val="000000"/>
          <w:u w:val="single"/>
          <w:shd w:val="clear" w:color="auto" w:fill="FFFFFF"/>
        </w:rPr>
        <w:t xml:space="preserve"> </w:t>
      </w:r>
      <w:r w:rsidRPr="005F04F4">
        <w:rPr>
          <w:color w:val="000000"/>
          <w:sz w:val="16"/>
          <w:shd w:val="clear" w:color="auto" w:fill="FFFFFF"/>
        </w:rPr>
        <w:t>A situation deemed to be both ethically and morally indefensible [</w:t>
      </w:r>
      <w:hyperlink r:id="rId28" w:anchor="B4" w:history="1">
        <w:r w:rsidRPr="005F04F4">
          <w:rPr>
            <w:color w:val="2F4A8B"/>
            <w:u w:val="single"/>
            <w:shd w:val="clear" w:color="auto" w:fill="FFFFFF"/>
          </w:rPr>
          <w:t>4</w:t>
        </w:r>
      </w:hyperlink>
      <w:r w:rsidRPr="005F04F4">
        <w:rPr>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9" w:anchor="B2" w:history="1">
        <w:r w:rsidRPr="005F04F4">
          <w:rPr>
            <w:color w:val="2F4A8B"/>
            <w:u w:val="single"/>
            <w:shd w:val="clear" w:color="auto" w:fill="FFFFFF"/>
          </w:rPr>
          <w:t>2</w:t>
        </w:r>
      </w:hyperlink>
      <w:r w:rsidRPr="005F04F4">
        <w:rPr>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30" w:anchor="B2" w:history="1">
        <w:r w:rsidRPr="005F04F4">
          <w:rPr>
            <w:color w:val="2F4A8B"/>
            <w:u w:val="single"/>
            <w:shd w:val="clear" w:color="auto" w:fill="FFFFFF"/>
          </w:rPr>
          <w:t>2</w:t>
        </w:r>
      </w:hyperlink>
      <w:r w:rsidRPr="005F04F4">
        <w:rPr>
          <w:color w:val="000000"/>
          <w:sz w:val="16"/>
          <w:shd w:val="clear" w:color="auto" w:fill="FFFFFF"/>
        </w:rPr>
        <w:t>,</w:t>
      </w:r>
      <w:hyperlink r:id="rId31" w:anchor="B34" w:history="1">
        <w:r w:rsidRPr="005F04F4">
          <w:rPr>
            <w:color w:val="2F4A8B"/>
            <w:u w:val="single"/>
            <w:shd w:val="clear" w:color="auto" w:fill="FFFFFF"/>
          </w:rPr>
          <w:t>34</w:t>
        </w:r>
      </w:hyperlink>
      <w:r w:rsidRPr="005F04F4">
        <w:rPr>
          <w:color w:val="000000"/>
          <w:sz w:val="16"/>
          <w:shd w:val="clear" w:color="auto" w:fill="FFFFFF"/>
        </w:rPr>
        <w:t>-</w:t>
      </w:r>
      <w:hyperlink r:id="rId32" w:anchor="B36" w:history="1">
        <w:r w:rsidRPr="005F04F4">
          <w:rPr>
            <w:color w:val="2F4A8B"/>
            <w:u w:val="single"/>
            <w:shd w:val="clear" w:color="auto" w:fill="FFFFFF"/>
          </w:rPr>
          <w:t>36</w:t>
        </w:r>
      </w:hyperlink>
      <w:r w:rsidRPr="005F04F4">
        <w:rPr>
          <w:color w:val="000000"/>
          <w:sz w:val="16"/>
          <w:shd w:val="clear" w:color="auto" w:fill="FFFFFF"/>
        </w:rPr>
        <w:t>]. </w:t>
      </w:r>
    </w:p>
    <w:p w14:paraId="0DBF4EA1" w14:textId="77777777" w:rsidR="00C55EED" w:rsidRPr="005F04F4" w:rsidRDefault="00C55EED" w:rsidP="00C55EED">
      <w:pPr>
        <w:spacing w:after="240"/>
      </w:pPr>
    </w:p>
    <w:p w14:paraId="7F381C06" w14:textId="77777777" w:rsidR="00C55EED" w:rsidRPr="005F04F4" w:rsidRDefault="00C55EED" w:rsidP="00C55EED">
      <w:pPr>
        <w:pStyle w:val="Heading4"/>
        <w:rPr>
          <w:rFonts w:cs="Calibri"/>
        </w:rPr>
      </w:pPr>
      <w:r w:rsidRPr="005F04F4">
        <w:rPr>
          <w:rFonts w:cs="Calibri"/>
        </w:rPr>
        <w:t>[3] Bargaining Rights – because employees are dependent upon their employer, employees are subject to a severe power imbalance that constitutes coercion. </w:t>
      </w:r>
    </w:p>
    <w:p w14:paraId="26981275" w14:textId="77777777" w:rsidR="00C55EED" w:rsidRPr="005F04F4" w:rsidRDefault="00C55EED" w:rsidP="00C55EED">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[Norman E., professor emeritus at the University of Minnesota "A Kantian Theory of Meaningful Work."  Springer, 01 July 1998.]</w:t>
      </w:r>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3308EB25" w14:textId="77777777" w:rsidR="00C55EED" w:rsidRPr="005F04F4" w:rsidRDefault="00C55EED" w:rsidP="00C55EED">
      <w:pPr>
        <w:shd w:val="clear" w:color="auto" w:fill="FFFFFF"/>
        <w:rPr>
          <w:sz w:val="16"/>
        </w:rPr>
      </w:pPr>
      <w:r w:rsidRPr="005F04F4">
        <w:rPr>
          <w:b/>
          <w:bCs/>
          <w:color w:val="000000"/>
          <w:u w:val="single"/>
        </w:rPr>
        <w:t xml:space="preserve">The overwhelming number of </w:t>
      </w:r>
      <w:r w:rsidRPr="005F04F4">
        <w:rPr>
          <w:b/>
          <w:bCs/>
          <w:color w:val="000000"/>
          <w:u w:val="single"/>
          <w:shd w:val="clear" w:color="auto" w:fill="00FBFF"/>
        </w:rPr>
        <w:t>people need to work to survive,</w:t>
      </w:r>
      <w:r w:rsidRPr="005F04F4">
        <w:rPr>
          <w:color w:val="000000"/>
          <w:sz w:val="16"/>
        </w:rPr>
        <w:t xml:space="preserve"> at least for a large portion of their lives. </w:t>
      </w:r>
      <w:r w:rsidRPr="005F04F4">
        <w:rPr>
          <w:b/>
          <w:bCs/>
          <w:color w:val="000000"/>
          <w:u w:val="single"/>
        </w:rPr>
        <w:t>There is a sense in which people are forced to work. When an assailant says, “Your wallet or your life,” you technically have a choice.</w:t>
      </w:r>
      <w:r w:rsidRPr="005F04F4">
        <w:rPr>
          <w:color w:val="000000"/>
          <w:sz w:val="16"/>
        </w:rPr>
        <w:t xml:space="preserve"> However, for many </w:t>
      </w:r>
      <w:r w:rsidRPr="005F04F4">
        <w:rPr>
          <w:b/>
          <w:bCs/>
          <w:color w:val="000000"/>
          <w:u w:val="single"/>
          <w:shd w:val="clear" w:color="auto" w:fill="00FBFF"/>
        </w:rPr>
        <w:t xml:space="preserve">this situation is </w:t>
      </w:r>
      <w:r w:rsidRPr="005F04F4">
        <w:rPr>
          <w:b/>
          <w:bCs/>
          <w:color w:val="000000"/>
          <w:u w:val="single"/>
        </w:rPr>
        <w:t xml:space="preserve">the paradigm of </w:t>
      </w:r>
      <w:r w:rsidRPr="005F04F4">
        <w:rPr>
          <w:b/>
          <w:bCs/>
          <w:color w:val="000000"/>
          <w:u w:val="single"/>
          <w:shd w:val="clear" w:color="auto" w:fill="00FBFF"/>
        </w:rPr>
        <w:t>coercion</w:t>
      </w:r>
      <w:r w:rsidRPr="005F04F4">
        <w:rPr>
          <w:b/>
          <w:bCs/>
          <w:color w:val="000000"/>
          <w:u w:val="single"/>
        </w:rPr>
        <w:t>.</w:t>
      </w:r>
      <w:r w:rsidRPr="005F04F4">
        <w:rPr>
          <w:color w:val="000000"/>
          <w:sz w:val="16"/>
        </w:rPr>
        <w:t xml:space="preserve"> How close is the analogy between the assailant and</w:t>
      </w:r>
      <w:r w:rsidRPr="005F04F4">
        <w:rPr>
          <w:b/>
          <w:bCs/>
          <w:color w:val="000000"/>
          <w:u w:val="single"/>
        </w:rPr>
        <w:t xml:space="preserve"> the requirements of the employer? </w:t>
      </w:r>
      <w:r w:rsidRPr="005F04F4">
        <w:rPr>
          <w:color w:val="000000"/>
          <w:sz w:val="16"/>
        </w:rPr>
        <w:t>Admittedly, in good times the balance of power shifts somewhat, but in hard times</w:t>
      </w:r>
      <w:r w:rsidRPr="005F04F4">
        <w:rPr>
          <w:b/>
          <w:bCs/>
          <w:color w:val="000000"/>
          <w:u w:val="single"/>
        </w:rPr>
        <w:t xml:space="preserve"> the balance of power is with the employer. </w:t>
      </w:r>
      <w:r w:rsidRPr="005F04F4">
        <w:rPr>
          <w:color w:val="000000"/>
          <w:sz w:val="16"/>
        </w:rPr>
        <w:t xml:space="preserve">Most people have to take the terms of employment </w:t>
      </w:r>
      <w:proofErr w:type="spellStart"/>
      <w:proofErr w:type="gramStart"/>
      <w:r w:rsidRPr="005F04F4">
        <w:rPr>
          <w:color w:val="000000"/>
          <w:sz w:val="16"/>
        </w:rPr>
        <w:t>a</w:t>
      </w:r>
      <w:proofErr w:type="spellEnd"/>
      <w:r w:rsidRPr="005F04F4">
        <w:rPr>
          <w:color w:val="000000"/>
          <w:sz w:val="16"/>
        </w:rPr>
        <w:t xml:space="preserve"> they</w:t>
      </w:r>
      <w:proofErr w:type="gramEnd"/>
      <w:r w:rsidRPr="005F04F4">
        <w:rPr>
          <w:color w:val="000000"/>
          <w:sz w:val="16"/>
        </w:rPr>
        <w:t xml:space="preserve"> get them (Manning 2003). Someone wanting employment does not negotiate about </w:t>
      </w:r>
      <w:proofErr w:type="gramStart"/>
      <w:r w:rsidRPr="005F04F4">
        <w:rPr>
          <w:color w:val="000000"/>
          <w:sz w:val="16"/>
        </w:rPr>
        <w:t>whether or not</w:t>
      </w:r>
      <w:proofErr w:type="gramEnd"/>
      <w:r w:rsidRPr="005F04F4">
        <w:rPr>
          <w:color w:val="000000"/>
          <w:sz w:val="16"/>
        </w:rPr>
        <w:t xml:space="preserve"> to be tested for drugs, for example. If drug testing is the company policy, you either submit to the test or forfeit the job. </w:t>
      </w:r>
      <w:r w:rsidRPr="005F04F4">
        <w:rPr>
          <w:b/>
          <w:bCs/>
          <w:color w:val="000000"/>
          <w:u w:val="single"/>
          <w:shd w:val="clear" w:color="auto" w:fill="00FBFF"/>
        </w:rPr>
        <w:t xml:space="preserve">If you want a job, you agree to employment at will </w:t>
      </w:r>
      <w:r w:rsidRPr="005F04F4">
        <w:rPr>
          <w:b/>
          <w:bCs/>
          <w:color w:val="000000"/>
          <w:u w:val="single"/>
        </w:rPr>
        <w:t xml:space="preserve">and to layoffs if management believes that they are necessary. </w:t>
      </w:r>
      <w:r w:rsidRPr="005F04F4">
        <w:rPr>
          <w:b/>
          <w:bCs/>
          <w:color w:val="000000"/>
          <w:u w:val="single"/>
          <w:shd w:val="clear" w:color="auto" w:fill="00FBFF"/>
        </w:rPr>
        <w:t>Survival</w:t>
      </w:r>
      <w:r w:rsidRPr="005F04F4">
        <w:rPr>
          <w:color w:val="000000"/>
          <w:sz w:val="16"/>
          <w:shd w:val="clear" w:color="auto" w:fill="00FBFF"/>
        </w:rPr>
        <w:t xml:space="preserve"> </w:t>
      </w:r>
      <w:r w:rsidRPr="005F04F4">
        <w:rPr>
          <w:color w:val="000000"/>
          <w:sz w:val="16"/>
        </w:rPr>
        <w:t xml:space="preserve">for yourself and any dependents </w:t>
      </w:r>
      <w:r w:rsidRPr="005F04F4">
        <w:rPr>
          <w:b/>
          <w:bCs/>
          <w:color w:val="000000"/>
          <w:u w:val="single"/>
          <w:shd w:val="clear" w:color="auto" w:fill="00FBFF"/>
        </w:rPr>
        <w:t>requires it.</w:t>
      </w:r>
      <w:r w:rsidRPr="005F04F4">
        <w:rPr>
          <w:b/>
          <w:bCs/>
          <w:color w:val="000000"/>
          <w:u w:val="single"/>
        </w:rPr>
        <w:t xml:space="preserve"> As with the assailant, </w:t>
      </w:r>
      <w:r w:rsidRPr="005F04F4">
        <w:rPr>
          <w:b/>
          <w:bCs/>
          <w:color w:val="000000"/>
          <w:u w:val="single"/>
          <w:shd w:val="clear" w:color="auto" w:fill="00FBFF"/>
        </w:rPr>
        <w:t>you technically have a choice, but</w:t>
      </w:r>
      <w:r w:rsidRPr="005F04F4">
        <w:rPr>
          <w:b/>
          <w:bCs/>
          <w:color w:val="000000"/>
          <w:u w:val="single"/>
        </w:rPr>
        <w:t xml:space="preserve"> </w:t>
      </w:r>
      <w:r w:rsidRPr="005F04F4">
        <w:rPr>
          <w:color w:val="000000"/>
          <w:sz w:val="16"/>
        </w:rPr>
        <w:t xml:space="preserve">most </w:t>
      </w:r>
      <w:r w:rsidRPr="005F04F4">
        <w:rPr>
          <w:b/>
          <w:bCs/>
          <w:color w:val="000000"/>
          <w:u w:val="single"/>
          <w:shd w:val="clear" w:color="auto" w:fill="00FBFF"/>
        </w:rPr>
        <w:t>employees</w:t>
      </w:r>
      <w:r w:rsidRPr="005F04F4">
        <w:rPr>
          <w:color w:val="000000"/>
          <w:sz w:val="16"/>
        </w:rPr>
        <w:t xml:space="preserve"> argue they </w:t>
      </w:r>
      <w:r w:rsidRPr="005F04F4">
        <w:rPr>
          <w:b/>
          <w:bCs/>
          <w:color w:val="000000"/>
          <w:u w:val="single"/>
          <w:shd w:val="clear" w:color="auto" w:fill="00FBFF"/>
        </w:rPr>
        <w:t>have little choice about</w:t>
      </w:r>
      <w:r w:rsidRPr="005F04F4">
        <w:rPr>
          <w:b/>
          <w:bCs/>
          <w:color w:val="000000"/>
          <w:u w:val="single"/>
        </w:rPr>
        <w:t xml:space="preserve"> multiple </w:t>
      </w:r>
      <w:r w:rsidRPr="005F04F4">
        <w:rPr>
          <w:b/>
          <w:bCs/>
          <w:color w:val="000000"/>
          <w:u w:val="single"/>
          <w:shd w:val="clear" w:color="auto" w:fill="00FBFF"/>
        </w:rPr>
        <w:t>important terms of employment.</w:t>
      </w:r>
      <w:r w:rsidRPr="005F04F4">
        <w:rPr>
          <w:b/>
          <w:bCs/>
          <w:color w:val="000000"/>
          <w:u w:val="single"/>
        </w:rPr>
        <w:t xml:space="preserve"> A </w:t>
      </w:r>
      <w:r w:rsidRPr="005F04F4">
        <w:rPr>
          <w:b/>
          <w:bCs/>
          <w:color w:val="000000"/>
          <w:u w:val="single"/>
          <w:shd w:val="clear" w:color="auto" w:fill="00FBFF"/>
        </w:rPr>
        <w:t>Kant</w:t>
      </w:r>
      <w:r w:rsidRPr="005F04F4">
        <w:rPr>
          <w:b/>
          <w:bCs/>
          <w:color w:val="000000"/>
          <w:u w:val="single"/>
        </w:rPr>
        <w:t xml:space="preserve">ian, </w:t>
      </w:r>
      <w:r w:rsidRPr="005F04F4">
        <w:rPr>
          <w:color w:val="000000"/>
          <w:sz w:val="16"/>
        </w:rPr>
        <w:t xml:space="preserve">in common with the pluralist school of industrial relations, </w:t>
      </w:r>
      <w:r w:rsidRPr="005F04F4">
        <w:rPr>
          <w:b/>
          <w:bCs/>
          <w:color w:val="000000"/>
          <w:u w:val="single"/>
          <w:shd w:val="clear" w:color="auto" w:fill="00FBFF"/>
        </w:rPr>
        <w:t xml:space="preserve">maintains that the imbalance between employer and employee ought to be addressed. </w:t>
      </w:r>
      <w:r w:rsidRPr="005F04F4">
        <w:rPr>
          <w:b/>
          <w:bCs/>
          <w:color w:val="000000"/>
          <w:u w:val="single"/>
        </w:rPr>
        <w:t>Otherwise, industrial relations rests on an unethical foundation. </w:t>
      </w:r>
    </w:p>
    <w:p w14:paraId="7831BFB5" w14:textId="77777777" w:rsidR="00C55EED" w:rsidRPr="005F04F4" w:rsidRDefault="00C55EED" w:rsidP="00C55EED">
      <w:pPr>
        <w:shd w:val="clear" w:color="auto" w:fill="FFFFFF"/>
      </w:pPr>
      <w:r w:rsidRPr="005F04F4">
        <w:t> </w:t>
      </w:r>
    </w:p>
    <w:p w14:paraId="279477B8" w14:textId="77777777" w:rsidR="00C55EED" w:rsidRPr="005F04F4" w:rsidRDefault="00C55EED" w:rsidP="00C55EED">
      <w:pPr>
        <w:pStyle w:val="Heading4"/>
        <w:rPr>
          <w:rFonts w:cs="Calibri"/>
        </w:rPr>
      </w:pPr>
      <w:r w:rsidRPr="005F04F4">
        <w:rPr>
          <w:rFonts w:cs="Calibri"/>
        </w:rPr>
        <w:t>The right to strike via unions corrects this power imbalance by ensuring an opportunity for organization and collective bargaining.</w:t>
      </w:r>
    </w:p>
    <w:p w14:paraId="05C19627" w14:textId="77777777" w:rsidR="00C55EED" w:rsidRPr="005F04F4" w:rsidRDefault="00C55EED" w:rsidP="00C55EED">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 xml:space="preserve">[Norman E., professor emeritus at the University of Minnesota </w:t>
      </w:r>
      <w:r w:rsidRPr="005F04F4">
        <w:rPr>
          <w:color w:val="000000"/>
        </w:rPr>
        <w:t>“Business Ethics: A Kantian Perspective” Wiley Blackwell.</w:t>
      </w:r>
      <w:hyperlink r:id="rId33" w:history="1">
        <w:r w:rsidRPr="005F04F4">
          <w:rPr>
            <w:color w:val="000000"/>
            <w:u w:val="single"/>
          </w:rPr>
          <w:t xml:space="preserve"> </w:t>
        </w:r>
        <w:r w:rsidRPr="005F04F4">
          <w:rPr>
            <w:color w:val="1155CC"/>
            <w:u w:val="single"/>
          </w:rPr>
          <w:t>http://www.wiley.com/WileyCDA/WileyTitle/productCd-063121173X.html</w:t>
        </w:r>
      </w:hyperlink>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6EAA1481" w14:textId="77777777" w:rsidR="00C55EED" w:rsidRPr="005F04F4" w:rsidRDefault="00C55EED" w:rsidP="00C55EED">
      <w:pPr>
        <w:shd w:val="clear" w:color="auto" w:fill="FFFFFF"/>
        <w:rPr>
          <w:sz w:val="16"/>
        </w:rPr>
      </w:pPr>
      <w:r w:rsidRPr="005F04F4">
        <w:rPr>
          <w:color w:val="000000"/>
          <w:sz w:val="16"/>
        </w:rPr>
        <w:lastRenderedPageBreak/>
        <w:t xml:space="preserve">Although I emphasize meaningful work </w:t>
      </w:r>
      <w:proofErr w:type="gramStart"/>
      <w:r w:rsidRPr="005F04F4">
        <w:rPr>
          <w:color w:val="000000"/>
          <w:sz w:val="16"/>
        </w:rPr>
        <w:t>as a means to</w:t>
      </w:r>
      <w:proofErr w:type="gramEnd"/>
      <w:r w:rsidRPr="005F04F4">
        <w:rPr>
          <w:color w:val="000000"/>
          <w:sz w:val="16"/>
        </w:rPr>
        <w:t xml:space="preserve"> gain respect and grow as a human being by exercising one’s talents, </w:t>
      </w:r>
      <w:proofErr w:type="spellStart"/>
      <w:r w:rsidRPr="005F04F4">
        <w:rPr>
          <w:color w:val="000000"/>
          <w:sz w:val="16"/>
        </w:rPr>
        <w:t>Ciulla</w:t>
      </w:r>
      <w:proofErr w:type="spellEnd"/>
      <w:r w:rsidRPr="005F04F4">
        <w:rPr>
          <w:color w:val="000000"/>
          <w:sz w:val="16"/>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5F04F4">
        <w:rPr>
          <w:b/>
          <w:bCs/>
          <w:color w:val="000000"/>
          <w:u w:val="single"/>
        </w:rPr>
        <w:t xml:space="preserve">having </w:t>
      </w:r>
      <w:r w:rsidRPr="005F04F4">
        <w:rPr>
          <w:b/>
          <w:bCs/>
          <w:color w:val="000000"/>
          <w:u w:val="single"/>
          <w:shd w:val="clear" w:color="auto" w:fill="00FBFF"/>
        </w:rPr>
        <w:t>a job provides income, and income expands</w:t>
      </w:r>
      <w:r w:rsidRPr="005F04F4">
        <w:rPr>
          <w:b/>
          <w:bCs/>
          <w:color w:val="000000"/>
          <w:u w:val="single"/>
        </w:rPr>
        <w:t xml:space="preserve"> choices because it </w:t>
      </w:r>
      <w:proofErr w:type="gramStart"/>
      <w:r w:rsidRPr="005F04F4">
        <w:rPr>
          <w:b/>
          <w:bCs/>
          <w:color w:val="000000"/>
          <w:u w:val="single"/>
        </w:rPr>
        <w:t>opens up</w:t>
      </w:r>
      <w:proofErr w:type="gramEnd"/>
      <w:r w:rsidRPr="005F04F4">
        <w:rPr>
          <w:b/>
          <w:bCs/>
          <w:color w:val="000000"/>
          <w:u w:val="single"/>
        </w:rPr>
        <w:t xml:space="preserve"> </w:t>
      </w:r>
      <w:r w:rsidRPr="005F04F4">
        <w:rPr>
          <w:b/>
          <w:bCs/>
          <w:color w:val="000000"/>
          <w:u w:val="single"/>
          <w:shd w:val="clear" w:color="auto" w:fill="00FBFF"/>
        </w:rPr>
        <w:t>possibilities</w:t>
      </w:r>
      <w:r w:rsidRPr="005F04F4">
        <w:rPr>
          <w:b/>
          <w:bCs/>
          <w:color w:val="000000"/>
          <w:u w:val="single"/>
        </w:rPr>
        <w:t>. This is especially true when one has an adequate wage</w:t>
      </w:r>
      <w:r w:rsidRPr="005F04F4">
        <w:rPr>
          <w:color w:val="000000"/>
          <w:sz w:val="16"/>
        </w:rPr>
        <w:t xml:space="preserve">, and that is why I have emphasized the role that </w:t>
      </w:r>
      <w:r w:rsidRPr="005F04F4">
        <w:rPr>
          <w:b/>
          <w:bCs/>
          <w:color w:val="000000"/>
          <w:u w:val="single"/>
        </w:rPr>
        <w:t>an adequate wage plays in meaningful work.</w:t>
      </w:r>
      <w:r w:rsidRPr="005F04F4">
        <w:rPr>
          <w:color w:val="000000"/>
          <w:sz w:val="16"/>
        </w:rPr>
        <w:t xml:space="preserve"> Of course, </w:t>
      </w:r>
      <w:proofErr w:type="spellStart"/>
      <w:r w:rsidRPr="005F04F4">
        <w:rPr>
          <w:color w:val="000000"/>
          <w:sz w:val="16"/>
        </w:rPr>
        <w:t>Ciulla</w:t>
      </w:r>
      <w:proofErr w:type="spellEnd"/>
      <w:r w:rsidRPr="005F04F4">
        <w:rPr>
          <w:color w:val="000000"/>
          <w:sz w:val="16"/>
        </w:rPr>
        <w:t xml:space="preserve"> is well aware of all this and in her </w:t>
      </w:r>
      <w:proofErr w:type="gramStart"/>
      <w:r w:rsidRPr="005F04F4">
        <w:rPr>
          <w:color w:val="000000"/>
          <w:sz w:val="16"/>
        </w:rPr>
        <w:t>analysis</w:t>
      </w:r>
      <w:proofErr w:type="gramEnd"/>
      <w:r w:rsidRPr="005F04F4">
        <w:rPr>
          <w:color w:val="000000"/>
          <w:sz w:val="16"/>
        </w:rPr>
        <w:t xml:space="preserve"> she points out that </w:t>
      </w:r>
      <w:r w:rsidRPr="005F04F4">
        <w:rPr>
          <w:b/>
          <w:bCs/>
          <w:color w:val="000000"/>
          <w:u w:val="single"/>
          <w:shd w:val="clear" w:color="auto" w:fill="00FBFF"/>
        </w:rPr>
        <w:t xml:space="preserve">for the unskilled their range of options is </w:t>
      </w:r>
      <w:r w:rsidRPr="005F04F4">
        <w:rPr>
          <w:b/>
          <w:bCs/>
          <w:color w:val="000000"/>
          <w:u w:val="single"/>
        </w:rPr>
        <w:t xml:space="preserve">extremely </w:t>
      </w:r>
      <w:r w:rsidRPr="005F04F4">
        <w:rPr>
          <w:b/>
          <w:bCs/>
          <w:color w:val="000000"/>
          <w:u w:val="single"/>
          <w:shd w:val="clear" w:color="auto" w:fill="00FBFF"/>
        </w:rPr>
        <w:t>limited</w:t>
      </w:r>
      <w:r w:rsidRPr="005F04F4">
        <w:rPr>
          <w:b/>
          <w:bCs/>
          <w:color w:val="000000"/>
          <w:u w:val="single"/>
        </w:rPr>
        <w:t xml:space="preserve">, that </w:t>
      </w:r>
      <w:r w:rsidRPr="005F04F4">
        <w:rPr>
          <w:b/>
          <w:bCs/>
          <w:color w:val="000000"/>
          <w:u w:val="single"/>
          <w:shd w:val="clear" w:color="auto" w:fill="00FBFF"/>
        </w:rPr>
        <w:t>the demise of unions has given</w:t>
      </w:r>
      <w:r w:rsidRPr="005F04F4">
        <w:rPr>
          <w:b/>
          <w:bCs/>
          <w:color w:val="000000"/>
          <w:u w:val="single"/>
        </w:rPr>
        <w:t xml:space="preserve"> much </w:t>
      </w:r>
      <w:r w:rsidRPr="005F04F4">
        <w:rPr>
          <w:b/>
          <w:bCs/>
          <w:color w:val="000000"/>
          <w:u w:val="single"/>
          <w:shd w:val="clear" w:color="auto" w:fill="00FBFF"/>
        </w:rPr>
        <w:t xml:space="preserve">more power to manage- </w:t>
      </w:r>
      <w:proofErr w:type="spellStart"/>
      <w:r w:rsidRPr="005F04F4">
        <w:rPr>
          <w:b/>
          <w:bCs/>
          <w:color w:val="000000"/>
          <w:u w:val="single"/>
          <w:shd w:val="clear" w:color="auto" w:fill="00FBFF"/>
        </w:rPr>
        <w:t>ment</w:t>
      </w:r>
      <w:proofErr w:type="spellEnd"/>
      <w:r w:rsidRPr="005F04F4">
        <w:rPr>
          <w:color w:val="000000"/>
          <w:sz w:val="16"/>
          <w:shd w:val="clear" w:color="auto" w:fill="00FBFF"/>
        </w:rPr>
        <w:t>,</w:t>
      </w:r>
      <w:r w:rsidRPr="005F04F4">
        <w:rPr>
          <w:color w:val="000000"/>
          <w:sz w:val="16"/>
        </w:rPr>
        <w:t xml:space="preserve"> and that </w:t>
      </w:r>
      <w:r w:rsidRPr="005F04F4">
        <w:rPr>
          <w:b/>
          <w:bCs/>
          <w:color w:val="000000"/>
          <w:u w:val="single"/>
        </w:rPr>
        <w:t xml:space="preserve">there is a correlation between higher-paying jobs and the amount of freedom one has. </w:t>
      </w:r>
      <w:r w:rsidRPr="005F04F4">
        <w:rPr>
          <w:color w:val="000000"/>
          <w:sz w:val="16"/>
        </w:rPr>
        <w:t xml:space="preserve">All these points are well taken. I especially agree with </w:t>
      </w:r>
      <w:proofErr w:type="spellStart"/>
      <w:r w:rsidRPr="005F04F4">
        <w:rPr>
          <w:color w:val="000000"/>
          <w:sz w:val="16"/>
        </w:rPr>
        <w:t>Ciulla</w:t>
      </w:r>
      <w:proofErr w:type="spellEnd"/>
      <w:r w:rsidRPr="005F04F4">
        <w:rPr>
          <w:color w:val="000000"/>
          <w:sz w:val="16"/>
        </w:rPr>
        <w:t xml:space="preserve"> that </w:t>
      </w:r>
      <w:r w:rsidRPr="005F04F4">
        <w:rPr>
          <w:b/>
          <w:bCs/>
          <w:color w:val="000000"/>
          <w:u w:val="single"/>
          <w:shd w:val="clear" w:color="auto" w:fill="00FBFF"/>
        </w:rPr>
        <w:t>unions provide a means for enhancing employee freedom.</w:t>
      </w:r>
      <w:r w:rsidRPr="005F04F4">
        <w:rPr>
          <w:color w:val="000000"/>
          <w:sz w:val="16"/>
        </w:rPr>
        <w:t xml:space="preserve"> In this case I practiced what I now preach. I am a former president of the AAUP union at the University of Delaware. I also point out that the United States is the most anti-union country in the G-20. </w:t>
      </w:r>
      <w:r w:rsidRPr="005F04F4">
        <w:rPr>
          <w:b/>
          <w:bCs/>
          <w:color w:val="000000"/>
          <w:u w:val="single"/>
        </w:rPr>
        <w:t xml:space="preserve">Unionization is considered a human right by the United Nations. </w:t>
      </w:r>
      <w:proofErr w:type="gramStart"/>
      <w:r w:rsidRPr="005F04F4">
        <w:rPr>
          <w:color w:val="000000"/>
          <w:sz w:val="16"/>
        </w:rPr>
        <w:t>Obviously</w:t>
      </w:r>
      <w:proofErr w:type="gramEnd"/>
      <w:r w:rsidRPr="005F04F4">
        <w:rPr>
          <w:color w:val="000000"/>
          <w:sz w:val="16"/>
        </w:rPr>
        <w:t xml:space="preserve"> </w:t>
      </w:r>
      <w:r w:rsidRPr="005F04F4">
        <w:rPr>
          <w:b/>
          <w:bCs/>
          <w:color w:val="000000"/>
          <w:u w:val="single"/>
          <w:shd w:val="clear" w:color="auto" w:fill="00FBFF"/>
        </w:rPr>
        <w:t>unions provide an opportunity for participation</w:t>
      </w:r>
      <w:r w:rsidRPr="005F04F4">
        <w:rPr>
          <w:b/>
          <w:bCs/>
          <w:color w:val="000000"/>
          <w:u w:val="single"/>
        </w:rPr>
        <w:t>,</w:t>
      </w:r>
      <w:r w:rsidRPr="005F04F4">
        <w:rPr>
          <w:color w:val="000000"/>
          <w:sz w:val="16"/>
        </w:rPr>
        <w:t xml:space="preserve"> and I think </w:t>
      </w:r>
      <w:proofErr w:type="spellStart"/>
      <w:r w:rsidRPr="005F04F4">
        <w:rPr>
          <w:color w:val="000000"/>
          <w:sz w:val="16"/>
        </w:rPr>
        <w:t>Ciulla</w:t>
      </w:r>
      <w:proofErr w:type="spellEnd"/>
      <w:r w:rsidRPr="005F04F4">
        <w:rPr>
          <w:color w:val="000000"/>
          <w:sz w:val="16"/>
        </w:rPr>
        <w:t xml:space="preserve"> and I agree that </w:t>
      </w:r>
      <w:r w:rsidRPr="005F04F4">
        <w:rPr>
          <w:b/>
          <w:bCs/>
          <w:color w:val="000000"/>
          <w:u w:val="single"/>
        </w:rPr>
        <w:t xml:space="preserve">participation schemes are one way </w:t>
      </w:r>
      <w:r w:rsidRPr="005F04F4">
        <w:rPr>
          <w:b/>
          <w:bCs/>
          <w:color w:val="000000"/>
          <w:u w:val="single"/>
          <w:shd w:val="clear" w:color="auto" w:fill="00FBFF"/>
        </w:rPr>
        <w:t>to limit coercion</w:t>
      </w:r>
      <w:r w:rsidRPr="005F04F4">
        <w:rPr>
          <w:b/>
          <w:bCs/>
          <w:color w:val="000000"/>
          <w:u w:val="single"/>
        </w:rPr>
        <w:t>.</w:t>
      </w:r>
      <w:r w:rsidRPr="005F04F4">
        <w:rPr>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0DE19DDD" w14:textId="77777777" w:rsidR="00C55EED" w:rsidRPr="005F04F4" w:rsidRDefault="00C55EED" w:rsidP="00C55EED">
      <w:pPr>
        <w:shd w:val="clear" w:color="auto" w:fill="FFFFFF"/>
      </w:pPr>
      <w:r w:rsidRPr="005F04F4">
        <w:t> </w:t>
      </w:r>
    </w:p>
    <w:p w14:paraId="2371EAA6" w14:textId="0DB1731B" w:rsidR="00C55EED" w:rsidRDefault="005E369F" w:rsidP="005E369F">
      <w:pPr>
        <w:pStyle w:val="Heading1"/>
      </w:pPr>
      <w:proofErr w:type="spellStart"/>
      <w:r>
        <w:lastRenderedPageBreak/>
        <w:t>Underview</w:t>
      </w:r>
      <w:proofErr w:type="spellEnd"/>
    </w:p>
    <w:p w14:paraId="6B998EC0" w14:textId="133C6364" w:rsidR="005E369F" w:rsidRDefault="005E369F" w:rsidP="005E369F"/>
    <w:p w14:paraId="64FAF46C" w14:textId="77777777" w:rsidR="00062376" w:rsidRDefault="00062376" w:rsidP="00062376">
      <w:pPr>
        <w:pStyle w:val="Heading4"/>
        <w:rPr>
          <w:b w:val="0"/>
          <w:bCs w:val="0"/>
        </w:rPr>
      </w:pPr>
      <w:r>
        <w:rPr>
          <w:b w:val="0"/>
          <w:bCs w:val="0"/>
        </w:rPr>
        <w:t xml:space="preserve">[1] The </w:t>
      </w:r>
      <w:r w:rsidRPr="00593027">
        <w:t>role of the ballot</w:t>
      </w:r>
      <w:r>
        <w:rPr>
          <w:b w:val="0"/>
          <w:bCs w:val="0"/>
        </w:rPr>
        <w:t xml:space="preserve"> is to vote for the debater who proves the truth or falsity of the resolution. </w:t>
      </w:r>
      <w:r>
        <w:t>Prefer:</w:t>
      </w:r>
    </w:p>
    <w:p w14:paraId="0A7FB2B2" w14:textId="77777777" w:rsidR="00062376" w:rsidRDefault="00062376" w:rsidP="00062376">
      <w:pPr>
        <w:pStyle w:val="Heading4"/>
        <w:rPr>
          <w:b w:val="0"/>
          <w:bCs w:val="0"/>
        </w:rPr>
      </w:pPr>
      <w:r w:rsidRPr="00232E84">
        <w:t>[</w:t>
      </w:r>
      <w:r>
        <w:t>A</w:t>
      </w:r>
      <w:r w:rsidRPr="00232E84">
        <w:t xml:space="preserve">] </w:t>
      </w:r>
      <w:r>
        <w:t>Textuality</w:t>
      </w:r>
      <w:r>
        <w:rPr>
          <w:b w:val="0"/>
          <w:bCs w:val="0"/>
        </w:rPr>
        <w:t xml:space="preserve"> </w:t>
      </w:r>
      <w:r w:rsidRPr="007D4240">
        <w:t xml:space="preserve">– “affirm” is defined </w:t>
      </w:r>
      <w:proofErr w:type="gramStart"/>
      <w:r w:rsidRPr="007D4240">
        <w:t>as</w:t>
      </w:r>
      <w:r>
        <w:rPr>
          <w:b w:val="0"/>
          <w:bCs w:val="0"/>
        </w:rPr>
        <w:t xml:space="preserve"> </w:t>
      </w:r>
      <w:r w:rsidRPr="005635D2">
        <w:rPr>
          <w:rStyle w:val="Emphasis"/>
        </w:rPr>
        <w:t>:</w:t>
      </w:r>
      <w:proofErr w:type="gramEnd"/>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r>
        <w:rPr>
          <w:rStyle w:val="Emphasis"/>
          <w:rFonts w:cstheme="majorBidi"/>
          <w:bCs w:val="0"/>
          <w:iCs w:val="0"/>
          <w:sz w:val="26"/>
          <w:u w:val="none"/>
        </w:rPr>
        <w:t xml:space="preserve"> </w:t>
      </w:r>
      <w:r>
        <w:t xml:space="preserve">and “negate” is </w:t>
      </w:r>
      <w:r w:rsidRPr="007D4240">
        <w:rPr>
          <w:rStyle w:val="Emphasis"/>
          <w:highlight w:val="cyan"/>
        </w:rPr>
        <w:t>: to deny the existence or truth of</w:t>
      </w:r>
      <w:r>
        <w:rPr>
          <w:rStyle w:val="Emphasis"/>
          <w:rFonts w:cstheme="majorBidi"/>
          <w:bCs w:val="0"/>
          <w:iCs w:val="0"/>
          <w:sz w:val="26"/>
          <w:u w:val="none"/>
        </w:rPr>
        <w:t xml:space="preserve"> </w:t>
      </w: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5FF719E0" w14:textId="77777777" w:rsidR="00062376" w:rsidRPr="002005B1" w:rsidRDefault="00062376" w:rsidP="00062376">
      <w:pPr>
        <w:rPr>
          <w:sz w:val="16"/>
          <w:szCs w:val="16"/>
        </w:rPr>
      </w:pPr>
    </w:p>
    <w:p w14:paraId="25A87D98" w14:textId="77777777" w:rsidR="00062376" w:rsidRPr="002005B1" w:rsidRDefault="00062376" w:rsidP="00062376">
      <w:pPr>
        <w:pStyle w:val="Heading4"/>
        <w:rPr>
          <w:b w:val="0"/>
          <w:bCs w:val="0"/>
          <w:sz w:val="16"/>
          <w:szCs w:val="16"/>
        </w:rPr>
      </w:pPr>
      <w:r w:rsidRPr="002005B1">
        <w:rPr>
          <w:sz w:val="16"/>
          <w:szCs w:val="16"/>
        </w:rPr>
        <w:t>*</w:t>
      </w:r>
      <w:r w:rsidRPr="002005B1">
        <w:rPr>
          <w:b w:val="0"/>
          <w:bCs w:val="0"/>
          <w:sz w:val="16"/>
          <w:szCs w:val="16"/>
        </w:rPr>
        <w:t xml:space="preserve"> Merriam Webster, ND (no date, 9-25-2021, No Publication, Definition of AFFIRM, https://www.merriam-webster.com/dictionary/affirm)//st</w:t>
      </w:r>
    </w:p>
    <w:p w14:paraId="4BE6F42E" w14:textId="77777777" w:rsidR="00062376" w:rsidRPr="002005B1" w:rsidRDefault="00062376" w:rsidP="00062376">
      <w:pPr>
        <w:pStyle w:val="Heading4"/>
        <w:rPr>
          <w:b w:val="0"/>
          <w:bCs w:val="0"/>
          <w:sz w:val="16"/>
          <w:szCs w:val="16"/>
        </w:rPr>
      </w:pPr>
      <w:r w:rsidRPr="002005B1">
        <w:rPr>
          <w:b w:val="0"/>
          <w:bCs w:val="0"/>
          <w:sz w:val="16"/>
          <w:szCs w:val="16"/>
        </w:rPr>
        <w:t>*Merriam Webster, ND (no date, 9-25-2021, No Publication, Definition of NEGATE, https://www.merriam-webster.com/dictionary/negate)//st</w:t>
      </w:r>
    </w:p>
    <w:p w14:paraId="763258E2" w14:textId="77777777" w:rsidR="00062376" w:rsidRPr="00B04AAD" w:rsidRDefault="00062376" w:rsidP="00062376"/>
    <w:p w14:paraId="0488BD95" w14:textId="77777777" w:rsidR="00062376" w:rsidRDefault="00062376" w:rsidP="00062376">
      <w:pPr>
        <w:pStyle w:val="Heading4"/>
        <w:rPr>
          <w:b w:val="0"/>
          <w:bCs w:val="0"/>
        </w:rPr>
      </w:pPr>
      <w:r w:rsidRPr="001A6F32">
        <w:t>[</w:t>
      </w:r>
      <w:r>
        <w:t>B</w:t>
      </w:r>
      <w:r w:rsidRPr="001A6F32">
        <w:t xml:space="preserve">] </w:t>
      </w:r>
      <w:r>
        <w:t>Ethics</w:t>
      </w:r>
      <w:r>
        <w:rPr>
          <w:b w:val="0"/>
          <w:bCs w:val="0"/>
        </w:rPr>
        <w:t xml:space="preserve"> – “ought” is defined </w:t>
      </w:r>
      <w:proofErr w:type="gramStart"/>
      <w:r>
        <w:rPr>
          <w:b w:val="0"/>
          <w:bCs w:val="0"/>
        </w:rPr>
        <w:t xml:space="preserve">as </w:t>
      </w:r>
      <w:r w:rsidRPr="00B04AAD">
        <w:rPr>
          <w:b w:val="0"/>
          <w:bCs w:val="0"/>
          <w:sz w:val="16"/>
          <w:highlight w:val="cyan"/>
        </w:rPr>
        <w:t>:</w:t>
      </w:r>
      <w:proofErr w:type="gramEnd"/>
      <w:r w:rsidRPr="00B04AAD">
        <w:rPr>
          <w:rStyle w:val="Emphasis"/>
          <w:highlight w:val="cyan"/>
        </w:rPr>
        <w:t xml:space="preserve"> moral obligation </w:t>
      </w:r>
      <w:r w:rsidRPr="00B04AAD">
        <w:rPr>
          <w:b w:val="0"/>
          <w:bCs w:val="0"/>
          <w:sz w:val="16"/>
          <w:highlight w:val="cyan"/>
        </w:rPr>
        <w:t>:</w:t>
      </w:r>
      <w:r w:rsidRPr="00B04AAD">
        <w:rPr>
          <w:b w:val="0"/>
          <w:bCs w:val="0"/>
          <w:sz w:val="16"/>
        </w:rPr>
        <w:t xml:space="preserve"> DUTY</w:t>
      </w:r>
      <w:r>
        <w:rPr>
          <w:b w:val="0"/>
          <w:bCs w:val="0"/>
          <w:sz w:val="16"/>
        </w:rPr>
        <w:t xml:space="preserve"> </w:t>
      </w:r>
      <w:r>
        <w:rPr>
          <w:b w:val="0"/>
          <w:bCs w:val="0"/>
        </w:rPr>
        <w:t xml:space="preserve">so the resolution can only be proven true or false through an ethically justified framework. Two implications: </w:t>
      </w:r>
      <w:r>
        <w:t xml:space="preserve">A. </w:t>
      </w:r>
      <w:r>
        <w:rPr>
          <w:b w:val="0"/>
          <w:bCs w:val="0"/>
        </w:rPr>
        <w:t xml:space="preserve">Your ROTB must </w:t>
      </w:r>
      <w:proofErr w:type="gramStart"/>
      <w:r>
        <w:rPr>
          <w:b w:val="0"/>
          <w:bCs w:val="0"/>
        </w:rPr>
        <w:t>guide action for all agents at all times</w:t>
      </w:r>
      <w:proofErr w:type="gramEnd"/>
      <w:r>
        <w:rPr>
          <w:b w:val="0"/>
          <w:bCs w:val="0"/>
        </w:rPr>
        <w:t xml:space="preserve"> and not just work for a subset, otherwise it isn’t sufficient to generate moral obligations </w:t>
      </w:r>
      <w:r>
        <w:t xml:space="preserve">B. </w:t>
      </w:r>
      <w:r>
        <w:rPr>
          <w:b w:val="0"/>
          <w:bCs w:val="0"/>
        </w:rPr>
        <w:t>Reject impact justified frameworks because they are circular and cannot generate moral obligations without proving why we should follow the standard.</w:t>
      </w:r>
    </w:p>
    <w:p w14:paraId="0CDDAAC4" w14:textId="77777777" w:rsidR="00062376" w:rsidRDefault="00062376" w:rsidP="00062376"/>
    <w:p w14:paraId="2EECC612" w14:textId="77777777" w:rsidR="00062376" w:rsidRPr="00940F5D" w:rsidRDefault="00062376" w:rsidP="00062376">
      <w:pPr>
        <w:pStyle w:val="Heading4"/>
        <w:rPr>
          <w:b w:val="0"/>
          <w:bCs w:val="0"/>
          <w:sz w:val="16"/>
          <w:szCs w:val="16"/>
        </w:rPr>
      </w:pPr>
      <w:r w:rsidRPr="00940F5D">
        <w:rPr>
          <w:b w:val="0"/>
          <w:bCs w:val="0"/>
          <w:sz w:val="16"/>
          <w:szCs w:val="16"/>
        </w:rPr>
        <w:t>*Merriam Webster, ND (no date, 9-25-2021, No Publication, Definition of OUGHT, https://www.merriam-webster.com/dictionary/ought)//st</w:t>
      </w:r>
    </w:p>
    <w:p w14:paraId="4C77621A" w14:textId="77777777" w:rsidR="00062376" w:rsidRDefault="00062376" w:rsidP="00062376"/>
    <w:p w14:paraId="1AFB56D0" w14:textId="77777777" w:rsidR="00062376" w:rsidRDefault="00062376" w:rsidP="00062376">
      <w:pPr>
        <w:pStyle w:val="Heading4"/>
        <w:rPr>
          <w:b w:val="0"/>
          <w:bCs w:val="0"/>
        </w:rPr>
      </w:pPr>
      <w:r w:rsidRPr="00232E84">
        <w:t>[</w:t>
      </w:r>
      <w:r>
        <w:t>C</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373E3B76" w14:textId="77777777" w:rsidR="00062376" w:rsidRDefault="00062376" w:rsidP="00062376"/>
    <w:p w14:paraId="697BE5CC" w14:textId="77777777" w:rsidR="00062376" w:rsidRPr="008D1E9E" w:rsidRDefault="00062376" w:rsidP="00062376">
      <w:pPr>
        <w:pStyle w:val="Heading4"/>
      </w:pPr>
      <w:r>
        <w:t xml:space="preserve">[2] </w:t>
      </w:r>
      <w:r w:rsidRPr="008D1E9E">
        <w:t>Epistemic confidence:</w:t>
      </w:r>
    </w:p>
    <w:p w14:paraId="382A4B47" w14:textId="77777777" w:rsidR="00062376" w:rsidRPr="00D93B55" w:rsidRDefault="00062376" w:rsidP="00062376">
      <w:pPr>
        <w:pStyle w:val="Heading4"/>
      </w:pPr>
      <w:r>
        <w:t>[D] Circular – Modesty presumes confidence in modesty</w:t>
      </w:r>
    </w:p>
    <w:p w14:paraId="36DAE402" w14:textId="77777777" w:rsidR="00062376" w:rsidRDefault="00062376" w:rsidP="00062376"/>
    <w:p w14:paraId="0669E9A3" w14:textId="77777777" w:rsidR="00062376" w:rsidRDefault="00062376" w:rsidP="00062376">
      <w:pPr>
        <w:pStyle w:val="Heading4"/>
      </w:pPr>
      <w:r>
        <w:lastRenderedPageBreak/>
        <w:t xml:space="preserve">[3]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2834BB94" w14:textId="77777777" w:rsidR="00062376" w:rsidRDefault="00062376" w:rsidP="00062376"/>
    <w:p w14:paraId="0A0CDA6F" w14:textId="77777777" w:rsidR="00062376" w:rsidRDefault="00062376" w:rsidP="00062376">
      <w:pPr>
        <w:pStyle w:val="Heading4"/>
      </w:pPr>
      <w:r>
        <w:t>[4] Presumption affirms:</w:t>
      </w:r>
    </w:p>
    <w:p w14:paraId="2A249A9C" w14:textId="77777777" w:rsidR="00062376" w:rsidRDefault="00062376" w:rsidP="00062376"/>
    <w:p w14:paraId="594C14AF" w14:textId="77777777" w:rsidR="00062376" w:rsidRPr="007D052A" w:rsidRDefault="00062376" w:rsidP="00062376">
      <w:pPr>
        <w:pStyle w:val="Heading4"/>
        <w:rPr>
          <w:b w:val="0"/>
          <w:bCs w:val="0"/>
        </w:rPr>
      </w:pPr>
      <w:r>
        <w:t>[A] P</w:t>
      </w:r>
      <w:r w:rsidRPr="004278A7">
        <w:t xml:space="preserve">resuming statements are false is impossible – </w:t>
      </w:r>
      <w:r w:rsidRPr="00441A79">
        <w:rPr>
          <w:b w:val="0"/>
          <w:bCs w:val="0"/>
        </w:rPr>
        <w:t xml:space="preserve">we can’t operate in the world if we can’t trust anything we hear or we couldn’t form a coherent strand of reasoning. </w:t>
      </w:r>
    </w:p>
    <w:p w14:paraId="56C25863" w14:textId="77777777" w:rsidR="00062376" w:rsidRDefault="00062376" w:rsidP="00062376">
      <w:pPr>
        <w:pStyle w:val="Heading4"/>
      </w:pPr>
      <w:r>
        <w:t xml:space="preserve">[B] NC is </w:t>
      </w:r>
      <w:proofErr w:type="gramStart"/>
      <w:r>
        <w:t>reactive</w:t>
      </w:r>
      <w:proofErr w:type="gramEnd"/>
      <w:r>
        <w:t xml:space="preserve"> so they strategically develop or conceded args – </w:t>
      </w:r>
      <w:r w:rsidRPr="00441A79">
        <w:rPr>
          <w:b w:val="0"/>
          <w:bCs w:val="0"/>
        </w:rPr>
        <w:t xml:space="preserve">o/w on reversibility since losing the AC to an NC hijack or </w:t>
      </w:r>
      <w:proofErr w:type="spellStart"/>
      <w:r w:rsidRPr="00441A79">
        <w:rPr>
          <w:b w:val="0"/>
          <w:bCs w:val="0"/>
        </w:rPr>
        <w:t>uplayer</w:t>
      </w:r>
      <w:proofErr w:type="spellEnd"/>
      <w:r w:rsidRPr="00441A79">
        <w:rPr>
          <w:b w:val="0"/>
          <w:bCs w:val="0"/>
        </w:rPr>
        <w:t xml:space="preserve"> puts the aff at a 6min </w:t>
      </w:r>
      <w:proofErr w:type="spellStart"/>
      <w:r w:rsidRPr="00441A79">
        <w:rPr>
          <w:b w:val="0"/>
          <w:bCs w:val="0"/>
        </w:rPr>
        <w:t>disad</w:t>
      </w:r>
      <w:proofErr w:type="spellEnd"/>
      <w:r w:rsidRPr="00441A79">
        <w:rPr>
          <w:b w:val="0"/>
          <w:bCs w:val="0"/>
        </w:rPr>
        <w:t>.</w:t>
      </w:r>
    </w:p>
    <w:p w14:paraId="0B81D376" w14:textId="45E66B0B" w:rsidR="00062376" w:rsidRDefault="00062376" w:rsidP="005722DB">
      <w:pPr>
        <w:pStyle w:val="Heading4"/>
      </w:pPr>
      <w:r>
        <w:t xml:space="preserve">[C] </w:t>
      </w:r>
      <w:r w:rsidRPr="004278A7">
        <w:t xml:space="preserve">You presume statements true unless proven false – </w:t>
      </w:r>
      <w:r w:rsidRPr="00441A79">
        <w:rPr>
          <w:b w:val="0"/>
          <w:bCs w:val="0"/>
        </w:rPr>
        <w:t>If I tell you my name is Sophia, you believe me unless you have evidence to the contrary.</w:t>
      </w:r>
    </w:p>
    <w:p w14:paraId="0E9A01C7" w14:textId="77777777" w:rsidR="00062376" w:rsidRDefault="00062376" w:rsidP="00062376"/>
    <w:p w14:paraId="4542F3B4" w14:textId="77777777" w:rsidR="00062376" w:rsidRPr="00C46B33" w:rsidRDefault="00062376" w:rsidP="00062376">
      <w:pPr>
        <w:pStyle w:val="Heading4"/>
      </w:pPr>
      <w:r>
        <w:t xml:space="preserve">[5] </w:t>
      </w:r>
      <w:r w:rsidRPr="006C4666">
        <w:rPr>
          <w:rFonts w:cstheme="minorHAnsi"/>
        </w:rPr>
        <w:t xml:space="preserve">Aff RVIs—it deters </w:t>
      </w:r>
      <w:proofErr w:type="spellStart"/>
      <w:r w:rsidRPr="006C4666">
        <w:rPr>
          <w:rFonts w:cstheme="minorHAnsi"/>
        </w:rPr>
        <w:t>friv</w:t>
      </w:r>
      <w:proofErr w:type="spellEnd"/>
      <w:r w:rsidRPr="006C4666">
        <w:rPr>
          <w:rFonts w:cstheme="minorHAnsi"/>
        </w:rPr>
        <w:t xml:space="preserve"> violations and forces negs to think twice before skewing the 1AR since they know each shell is another split in the 2N – o/w on reversibility since every shell crowds out substance that we can’t get bac </w:t>
      </w:r>
    </w:p>
    <w:p w14:paraId="6443A118" w14:textId="77777777" w:rsidR="00C55EED" w:rsidRPr="005F04F4" w:rsidRDefault="00C55EED" w:rsidP="00C55EED"/>
    <w:p w14:paraId="71142FA9" w14:textId="5C4DD3D9" w:rsidR="008F7924" w:rsidRDefault="00062376" w:rsidP="00062376">
      <w:pPr>
        <w:pStyle w:val="Heading4"/>
      </w:pPr>
      <w:r>
        <w:t xml:space="preserve">[6] All k links must explicitly quote lines from the 1ac – limits and clash – any other model </w:t>
      </w:r>
      <w:proofErr w:type="spellStart"/>
      <w:r>
        <w:t>iencurages</w:t>
      </w:r>
      <w:proofErr w:type="spellEnd"/>
      <w:r>
        <w:t xml:space="preserve"> </w:t>
      </w:r>
      <w:proofErr w:type="spellStart"/>
      <w:r>
        <w:t>ks</w:t>
      </w:r>
      <w:proofErr w:type="spellEnd"/>
      <w:r>
        <w:t xml:space="preserve"> based on link </w:t>
      </w:r>
      <w:proofErr w:type="gramStart"/>
      <w:r>
        <w:t>of  omissions</w:t>
      </w:r>
      <w:proofErr w:type="gramEnd"/>
      <w:r>
        <w:t xml:space="preserve"> which explodes limits since there’s always </w:t>
      </w:r>
      <w:proofErr w:type="spellStart"/>
      <w:r>
        <w:t>soething</w:t>
      </w:r>
      <w:proofErr w:type="spellEnd"/>
      <w:r>
        <w:t xml:space="preserve"> I didn’t do and kills clash since we’ll never talk about the 1ac</w:t>
      </w:r>
    </w:p>
    <w:p w14:paraId="30C504C6" w14:textId="6DB7D08C" w:rsidR="00DE7954" w:rsidRDefault="00DE7954" w:rsidP="00DE7954"/>
    <w:p w14:paraId="0562641D" w14:textId="4303BD04" w:rsidR="002B2482" w:rsidRDefault="002B2482" w:rsidP="002B2482">
      <w:pPr>
        <w:pStyle w:val="Heading4"/>
      </w:pPr>
      <w:r>
        <w:t xml:space="preserve">[7] </w:t>
      </w:r>
      <w:r>
        <w:t>To find a truth claim, we must debate in round. However, that assumes that there is freedom to do so, so it’s a prerequisite to action. Hoppe</w:t>
      </w:r>
      <w:r>
        <w:t>.</w:t>
      </w:r>
    </w:p>
    <w:p w14:paraId="2AA7663B" w14:textId="77777777" w:rsidR="002B2482" w:rsidRPr="001E2C05" w:rsidRDefault="002B2482" w:rsidP="002B2482">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7309BA06" w14:textId="77777777" w:rsidR="002B2482" w:rsidRDefault="002B2482" w:rsidP="002B2482">
      <w:pPr>
        <w:rPr>
          <w:sz w:val="12"/>
        </w:rPr>
      </w:pPr>
      <w:r w:rsidRPr="00260CF3">
        <w:rPr>
          <w:sz w:val="12"/>
        </w:rPr>
        <w:t xml:space="preserve">First, it should be noted that such a position assumes that at least the question of </w:t>
      </w:r>
      <w:proofErr w:type="gramStart"/>
      <w:r w:rsidRPr="00260CF3">
        <w:rPr>
          <w:sz w:val="12"/>
        </w:rPr>
        <w:t>whether or not</w:t>
      </w:r>
      <w:proofErr w:type="gramEnd"/>
      <w:r w:rsidRPr="00260CF3">
        <w:rPr>
          <w:sz w:val="12"/>
        </w:rPr>
        <w:t xml:space="preserve">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w:t>
      </w:r>
      <w:proofErr w:type="gramStart"/>
      <w:r w:rsidRPr="00260CF3">
        <w:rPr>
          <w:b/>
          <w:u w:val="single"/>
        </w:rPr>
        <w:t>objective</w:t>
      </w:r>
      <w:proofErr w:type="gramEnd"/>
      <w:r w:rsidRPr="00260CF3">
        <w:rPr>
          <w:b/>
          <w:u w:val="single"/>
        </w:rPr>
        <w:t xml:space="preser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 xml:space="preserve">upon </w:t>
      </w:r>
      <w:r w:rsidRPr="00260CF3">
        <w:rPr>
          <w:b/>
          <w:highlight w:val="cyan"/>
          <w:u w:val="single"/>
        </w:rPr>
        <w:lastRenderedPageBreak/>
        <w:t>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it must be assumed that everyone knows what it means to claim something to 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 xml:space="preserve">impossible to argue </w:t>
      </w:r>
      <w:proofErr w:type="gramStart"/>
      <w:r w:rsidRPr="00260CF3">
        <w:rPr>
          <w:b/>
          <w:highlight w:val="cyan"/>
          <w:u w:val="single"/>
        </w:rPr>
        <w:t>otherwise, because</w:t>
      </w:r>
      <w:proofErr w:type="gramEnd"/>
      <w:r w:rsidRPr="00260CF3">
        <w:rPr>
          <w:b/>
          <w:highlight w:val="cyan"/>
          <w:u w:val="single"/>
        </w:rPr>
        <w:t xml:space="preserv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t>
      </w:r>
      <w:proofErr w:type="gramStart"/>
      <w:r w:rsidRPr="00260CF3">
        <w:rPr>
          <w:sz w:val="12"/>
        </w:rPr>
        <w:t>whether or not</w:t>
      </w:r>
      <w:proofErr w:type="gramEnd"/>
      <w:r w:rsidRPr="00260CF3">
        <w:rPr>
          <w:sz w:val="12"/>
        </w:rPr>
        <w:t xml:space="preserve"> it is logically consistent with the very ethics which the proponent must presuppose as valid insofar as he is able to make his proposal at all.</w:t>
      </w:r>
    </w:p>
    <w:p w14:paraId="31C9A1A1" w14:textId="77777777" w:rsidR="00453B96" w:rsidRPr="00453B96" w:rsidRDefault="00453B96" w:rsidP="00453B96"/>
    <w:sectPr w:rsidR="00453B96" w:rsidRPr="00453B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1B86"/>
    <w:rsid w:val="000029E3"/>
    <w:rsid w:val="000029E8"/>
    <w:rsid w:val="00004225"/>
    <w:rsid w:val="000066CA"/>
    <w:rsid w:val="00007264"/>
    <w:rsid w:val="000076A9"/>
    <w:rsid w:val="00014FAD"/>
    <w:rsid w:val="00015D2A"/>
    <w:rsid w:val="0002490B"/>
    <w:rsid w:val="00026465"/>
    <w:rsid w:val="00030204"/>
    <w:rsid w:val="00030C41"/>
    <w:rsid w:val="000312A0"/>
    <w:rsid w:val="0003396C"/>
    <w:rsid w:val="00035337"/>
    <w:rsid w:val="00052FB1"/>
    <w:rsid w:val="00054276"/>
    <w:rsid w:val="000547B1"/>
    <w:rsid w:val="0006091E"/>
    <w:rsid w:val="00062376"/>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0E7A8A"/>
    <w:rsid w:val="00100B28"/>
    <w:rsid w:val="00117316"/>
    <w:rsid w:val="001209B4"/>
    <w:rsid w:val="001761FC"/>
    <w:rsid w:val="00182655"/>
    <w:rsid w:val="001840F2"/>
    <w:rsid w:val="00185134"/>
    <w:rsid w:val="001856C6"/>
    <w:rsid w:val="00190E8B"/>
    <w:rsid w:val="00191B5F"/>
    <w:rsid w:val="00192487"/>
    <w:rsid w:val="00193416"/>
    <w:rsid w:val="00195073"/>
    <w:rsid w:val="0019668D"/>
    <w:rsid w:val="00196F96"/>
    <w:rsid w:val="00197398"/>
    <w:rsid w:val="001A25FD"/>
    <w:rsid w:val="001A3CA1"/>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F89"/>
    <w:rsid w:val="002343FE"/>
    <w:rsid w:val="00235F7B"/>
    <w:rsid w:val="002502CF"/>
    <w:rsid w:val="00267EBB"/>
    <w:rsid w:val="0027023B"/>
    <w:rsid w:val="00272F3F"/>
    <w:rsid w:val="00274EDB"/>
    <w:rsid w:val="0027518B"/>
    <w:rsid w:val="0027729E"/>
    <w:rsid w:val="00283AAB"/>
    <w:rsid w:val="002843B2"/>
    <w:rsid w:val="00284ED6"/>
    <w:rsid w:val="00290C5A"/>
    <w:rsid w:val="00290C92"/>
    <w:rsid w:val="0029647A"/>
    <w:rsid w:val="00296504"/>
    <w:rsid w:val="002B2482"/>
    <w:rsid w:val="002B5511"/>
    <w:rsid w:val="002B7ACF"/>
    <w:rsid w:val="002E0643"/>
    <w:rsid w:val="002E1420"/>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6ED"/>
    <w:rsid w:val="00375D2E"/>
    <w:rsid w:val="00383071"/>
    <w:rsid w:val="00383B19"/>
    <w:rsid w:val="00384CBC"/>
    <w:rsid w:val="003933F9"/>
    <w:rsid w:val="00395864"/>
    <w:rsid w:val="00396557"/>
    <w:rsid w:val="00397316"/>
    <w:rsid w:val="003A248F"/>
    <w:rsid w:val="003A2A64"/>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3D3"/>
    <w:rsid w:val="004348DC"/>
    <w:rsid w:val="00434921"/>
    <w:rsid w:val="00442018"/>
    <w:rsid w:val="00446567"/>
    <w:rsid w:val="00447B10"/>
    <w:rsid w:val="00452EE4"/>
    <w:rsid w:val="00452F0B"/>
    <w:rsid w:val="004536D6"/>
    <w:rsid w:val="00453B96"/>
    <w:rsid w:val="00457224"/>
    <w:rsid w:val="0047482C"/>
    <w:rsid w:val="00475436"/>
    <w:rsid w:val="0048047E"/>
    <w:rsid w:val="00482AF9"/>
    <w:rsid w:val="00496BB2"/>
    <w:rsid w:val="004B37B4"/>
    <w:rsid w:val="004B72B4"/>
    <w:rsid w:val="004C0314"/>
    <w:rsid w:val="004C0D3D"/>
    <w:rsid w:val="004C213E"/>
    <w:rsid w:val="004C376C"/>
    <w:rsid w:val="004C3C62"/>
    <w:rsid w:val="004C657F"/>
    <w:rsid w:val="004D0898"/>
    <w:rsid w:val="004D17D8"/>
    <w:rsid w:val="004D52D8"/>
    <w:rsid w:val="004E355B"/>
    <w:rsid w:val="004E608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2DB"/>
    <w:rsid w:val="00577C12"/>
    <w:rsid w:val="00580BFC"/>
    <w:rsid w:val="00581048"/>
    <w:rsid w:val="00581203"/>
    <w:rsid w:val="0058349C"/>
    <w:rsid w:val="00585FBE"/>
    <w:rsid w:val="005870E8"/>
    <w:rsid w:val="0058789C"/>
    <w:rsid w:val="005A1EF8"/>
    <w:rsid w:val="005A4D4E"/>
    <w:rsid w:val="005A7237"/>
    <w:rsid w:val="005B21FA"/>
    <w:rsid w:val="005B3244"/>
    <w:rsid w:val="005B6EE8"/>
    <w:rsid w:val="005B7731"/>
    <w:rsid w:val="005C4515"/>
    <w:rsid w:val="005C5602"/>
    <w:rsid w:val="005C74A6"/>
    <w:rsid w:val="005D3B4D"/>
    <w:rsid w:val="005D615C"/>
    <w:rsid w:val="005D72A3"/>
    <w:rsid w:val="005E1860"/>
    <w:rsid w:val="005E369F"/>
    <w:rsid w:val="005F063B"/>
    <w:rsid w:val="005F192D"/>
    <w:rsid w:val="005F24C8"/>
    <w:rsid w:val="005F26AF"/>
    <w:rsid w:val="00607D6C"/>
    <w:rsid w:val="0061383D"/>
    <w:rsid w:val="00614D69"/>
    <w:rsid w:val="00616900"/>
    <w:rsid w:val="00617030"/>
    <w:rsid w:val="0062070A"/>
    <w:rsid w:val="00621301"/>
    <w:rsid w:val="0062173F"/>
    <w:rsid w:val="006235FB"/>
    <w:rsid w:val="00626A15"/>
    <w:rsid w:val="006379E9"/>
    <w:rsid w:val="006438CB"/>
    <w:rsid w:val="006529B9"/>
    <w:rsid w:val="00654695"/>
    <w:rsid w:val="0065500A"/>
    <w:rsid w:val="00655217"/>
    <w:rsid w:val="0065727C"/>
    <w:rsid w:val="006668A6"/>
    <w:rsid w:val="00670457"/>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2738"/>
    <w:rsid w:val="00714E8D"/>
    <w:rsid w:val="00717B01"/>
    <w:rsid w:val="00722516"/>
    <w:rsid w:val="007227D9"/>
    <w:rsid w:val="0072491F"/>
    <w:rsid w:val="00725598"/>
    <w:rsid w:val="007374A1"/>
    <w:rsid w:val="00752712"/>
    <w:rsid w:val="00753A84"/>
    <w:rsid w:val="007611F5"/>
    <w:rsid w:val="007619E4"/>
    <w:rsid w:val="00761E75"/>
    <w:rsid w:val="0076495E"/>
    <w:rsid w:val="00765FC8"/>
    <w:rsid w:val="00775694"/>
    <w:rsid w:val="00793F46"/>
    <w:rsid w:val="0079507D"/>
    <w:rsid w:val="0079541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35A9"/>
    <w:rsid w:val="00864E76"/>
    <w:rsid w:val="00872581"/>
    <w:rsid w:val="0087459D"/>
    <w:rsid w:val="0087680F"/>
    <w:rsid w:val="00876D81"/>
    <w:rsid w:val="00877DD4"/>
    <w:rsid w:val="00881D86"/>
    <w:rsid w:val="00883306"/>
    <w:rsid w:val="008904F9"/>
    <w:rsid w:val="00890C5C"/>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924"/>
    <w:rsid w:val="00901726"/>
    <w:rsid w:val="00904F46"/>
    <w:rsid w:val="00920E6A"/>
    <w:rsid w:val="00931816"/>
    <w:rsid w:val="00932C71"/>
    <w:rsid w:val="009509D5"/>
    <w:rsid w:val="009538F5"/>
    <w:rsid w:val="00957187"/>
    <w:rsid w:val="00960255"/>
    <w:rsid w:val="009603E1"/>
    <w:rsid w:val="00961C9D"/>
    <w:rsid w:val="00963065"/>
    <w:rsid w:val="0097151F"/>
    <w:rsid w:val="00971B86"/>
    <w:rsid w:val="00973777"/>
    <w:rsid w:val="00976E78"/>
    <w:rsid w:val="009775C0"/>
    <w:rsid w:val="00981F23"/>
    <w:rsid w:val="00990634"/>
    <w:rsid w:val="00991733"/>
    <w:rsid w:val="00992078"/>
    <w:rsid w:val="00992BE3"/>
    <w:rsid w:val="009A1467"/>
    <w:rsid w:val="009A6464"/>
    <w:rsid w:val="009B69F5"/>
    <w:rsid w:val="009C4633"/>
    <w:rsid w:val="009C5FF7"/>
    <w:rsid w:val="009C6292"/>
    <w:rsid w:val="009D15DB"/>
    <w:rsid w:val="009D3133"/>
    <w:rsid w:val="009E160D"/>
    <w:rsid w:val="009E7554"/>
    <w:rsid w:val="009F1CBB"/>
    <w:rsid w:val="009F3305"/>
    <w:rsid w:val="009F6FB2"/>
    <w:rsid w:val="00A071C0"/>
    <w:rsid w:val="00A22670"/>
    <w:rsid w:val="00A24B35"/>
    <w:rsid w:val="00A271BA"/>
    <w:rsid w:val="00A27F86"/>
    <w:rsid w:val="00A431C6"/>
    <w:rsid w:val="00A452CF"/>
    <w:rsid w:val="00A54315"/>
    <w:rsid w:val="00A60FBC"/>
    <w:rsid w:val="00A65C0B"/>
    <w:rsid w:val="00A776BA"/>
    <w:rsid w:val="00A81FD2"/>
    <w:rsid w:val="00A8441A"/>
    <w:rsid w:val="00A8674A"/>
    <w:rsid w:val="00A95B64"/>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B1DB8"/>
    <w:rsid w:val="00BB4807"/>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DD4"/>
    <w:rsid w:val="00C55EED"/>
    <w:rsid w:val="00C56DCC"/>
    <w:rsid w:val="00C57075"/>
    <w:rsid w:val="00C72AFE"/>
    <w:rsid w:val="00C81619"/>
    <w:rsid w:val="00CA013C"/>
    <w:rsid w:val="00CA6D6D"/>
    <w:rsid w:val="00CC6CF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FDD"/>
    <w:rsid w:val="00D53072"/>
    <w:rsid w:val="00D61A4E"/>
    <w:rsid w:val="00D634EA"/>
    <w:rsid w:val="00D713A1"/>
    <w:rsid w:val="00D77956"/>
    <w:rsid w:val="00D80F0C"/>
    <w:rsid w:val="00D92077"/>
    <w:rsid w:val="00D951E2"/>
    <w:rsid w:val="00D9565A"/>
    <w:rsid w:val="00D97461"/>
    <w:rsid w:val="00DB153B"/>
    <w:rsid w:val="00DB2337"/>
    <w:rsid w:val="00DB5F87"/>
    <w:rsid w:val="00DB699B"/>
    <w:rsid w:val="00DB6B7A"/>
    <w:rsid w:val="00DC0376"/>
    <w:rsid w:val="00DC099B"/>
    <w:rsid w:val="00DC2BE5"/>
    <w:rsid w:val="00DD4CD4"/>
    <w:rsid w:val="00DD53F7"/>
    <w:rsid w:val="00DD65A2"/>
    <w:rsid w:val="00DD6770"/>
    <w:rsid w:val="00DE0749"/>
    <w:rsid w:val="00DE1CE2"/>
    <w:rsid w:val="00DE7954"/>
    <w:rsid w:val="00DF1210"/>
    <w:rsid w:val="00DF31E9"/>
    <w:rsid w:val="00DF400D"/>
    <w:rsid w:val="00DF5C23"/>
    <w:rsid w:val="00E01DAD"/>
    <w:rsid w:val="00E021DC"/>
    <w:rsid w:val="00E03F91"/>
    <w:rsid w:val="00E064EF"/>
    <w:rsid w:val="00E064F2"/>
    <w:rsid w:val="00E0717B"/>
    <w:rsid w:val="00E15598"/>
    <w:rsid w:val="00E20D65"/>
    <w:rsid w:val="00E2154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1DDD"/>
    <w:rsid w:val="00F34C06"/>
    <w:rsid w:val="00F35CFC"/>
    <w:rsid w:val="00F43EA3"/>
    <w:rsid w:val="00F50C55"/>
    <w:rsid w:val="00F57FFB"/>
    <w:rsid w:val="00F601E6"/>
    <w:rsid w:val="00F73954"/>
    <w:rsid w:val="00F94060"/>
    <w:rsid w:val="00FA4B6B"/>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458B38"/>
  <w14:defaultImageDpi w14:val="300"/>
  <w15:docId w15:val="{1B0D06E6-BA72-E943-B604-690078560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1B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71B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1B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1B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971B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1B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1B86"/>
  </w:style>
  <w:style w:type="character" w:customStyle="1" w:styleId="Heading1Char">
    <w:name w:val="Heading 1 Char"/>
    <w:aliases w:val="Pocket Char"/>
    <w:basedOn w:val="DefaultParagraphFont"/>
    <w:link w:val="Heading1"/>
    <w:uiPriority w:val="9"/>
    <w:rsid w:val="00971B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1B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1B8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971B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1B86"/>
    <w:rPr>
      <w:b/>
      <w:sz w:val="26"/>
      <w:u w:val="singl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971B8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971B8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71B86"/>
    <w:rPr>
      <w:color w:val="auto"/>
      <w:u w:val="none"/>
    </w:rPr>
  </w:style>
  <w:style w:type="character" w:styleId="Hyperlink">
    <w:name w:val="Hyperlink"/>
    <w:basedOn w:val="DefaultParagraphFont"/>
    <w:uiPriority w:val="99"/>
    <w:unhideWhenUsed/>
    <w:rsid w:val="00971B86"/>
    <w:rPr>
      <w:color w:val="auto"/>
      <w:u w:val="none"/>
    </w:rPr>
  </w:style>
  <w:style w:type="paragraph" w:styleId="DocumentMap">
    <w:name w:val="Document Map"/>
    <w:basedOn w:val="Normal"/>
    <w:link w:val="DocumentMapChar"/>
    <w:uiPriority w:val="99"/>
    <w:semiHidden/>
    <w:unhideWhenUsed/>
    <w:rsid w:val="00971B8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71B86"/>
    <w:rPr>
      <w:rFonts w:ascii="Lucida Grande" w:hAnsi="Lucida Grande" w:cs="Lucida Grande"/>
      <w:sz w:val="22"/>
    </w:rPr>
  </w:style>
  <w:style w:type="paragraph" w:customStyle="1" w:styleId="Emphasis1">
    <w:name w:val="Emphasis1"/>
    <w:basedOn w:val="Normal"/>
    <w:link w:val="Emphasis"/>
    <w:autoRedefine/>
    <w:uiPriority w:val="20"/>
    <w:qFormat/>
    <w:rsid w:val="0019739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14E8D"/>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714E8D"/>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ncbi.nlm.nih.gov/pmc/articles/PMC3878318/" TargetMode="External"/><Relationship Id="rId3" Type="http://schemas.openxmlformats.org/officeDocument/2006/relationships/customXml" Target="../customXml/item3.xml"/><Relationship Id="rId21" Type="http://schemas.openxmlformats.org/officeDocument/2006/relationships/hyperlink" Target="https://www.ncbi.nlm.nih.gov/pmc/articles/PMC387831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www.wiley.com/WileyCDA/WileyTitle/productCd-063121173X.html" TargetMode="External"/><Relationship Id="rId2" Type="http://schemas.openxmlformats.org/officeDocument/2006/relationships/customXml" Target="../customXml/item2.xml"/><Relationship Id="rId16" Type="http://schemas.openxmlformats.org/officeDocument/2006/relationships/hyperlink" Target="https://www.ncbi.nlm.nih.gov/pmc/articles/PMC3878318/" TargetMode="External"/><Relationship Id="rId20" Type="http://schemas.openxmlformats.org/officeDocument/2006/relationships/hyperlink" Target="https://www.ncbi.nlm.nih.gov/pmc/articles/PMC3878318/" TargetMode="External"/><Relationship Id="rId29" Type="http://schemas.openxmlformats.org/officeDocument/2006/relationships/hyperlink" Target="https://www.ncbi.nlm.nih.gov/pmc/articles/PMC38783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878318/"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www.ncbi.nlm.nih.gov/pmc/articles/PMC3878318/" TargetMode="External"/><Relationship Id="rId5" Type="http://schemas.openxmlformats.org/officeDocument/2006/relationships/numbering" Target="numbering.xml"/><Relationship Id="rId15" Type="http://schemas.openxmlformats.org/officeDocument/2006/relationships/hyperlink" Target="https://www.ncbi.nlm.nih.gov/pmc/articles/PMC3878318/"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www.ncbi.nlm.nih.gov/pmc/articles/PMC3878318/" TargetMode="External"/><Relationship Id="rId10" Type="http://schemas.openxmlformats.org/officeDocument/2006/relationships/hyperlink" Target="https://www.ncbi.nlm.nih.gov/pmc/articles/PMC3878318/" TargetMode="External"/><Relationship Id="rId19" Type="http://schemas.openxmlformats.org/officeDocument/2006/relationships/hyperlink" Target="https://www.ncbi.nlm.nih.gov/pmc/articles/PMC3878318/" TargetMode="External"/><Relationship Id="rId31" Type="http://schemas.openxmlformats.org/officeDocument/2006/relationships/hyperlink" Target="https://www.ncbi.nlm.nih.gov/pmc/articles/PMC3878318/"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s://www.ncbi.nlm.nih.gov/pmc/articles/PMC3878318/"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s://www.ncbi.nlm.nih.gov/pmc/articles/PMC3878318/"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14</Pages>
  <Words>6021</Words>
  <Characters>34323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51</cp:revision>
  <dcterms:created xsi:type="dcterms:W3CDTF">2021-11-13T16:19:00Z</dcterms:created>
  <dcterms:modified xsi:type="dcterms:W3CDTF">2021-11-13T18:05:00Z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