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C26D" w14:textId="4436BA53" w:rsidR="00E42E4C" w:rsidRDefault="005102FC" w:rsidP="005102FC">
      <w:pPr>
        <w:pStyle w:val="Heading1"/>
      </w:pPr>
      <w:r>
        <w:t>1ac – marital problems</w:t>
      </w:r>
    </w:p>
    <w:p w14:paraId="70267515" w14:textId="77777777" w:rsidR="005102FC" w:rsidRDefault="005102FC" w:rsidP="005102FC"/>
    <w:p w14:paraId="0FCE0814" w14:textId="66722151" w:rsidR="005102FC" w:rsidRDefault="005102FC" w:rsidP="005102FC">
      <w:r>
        <w:t xml:space="preserve">we settle our relationship </w:t>
      </w:r>
      <w:r w:rsidR="00A410BF">
        <w:t>problems</w:t>
      </w:r>
      <w:r>
        <w:t xml:space="preserve"> with a PANEL.</w:t>
      </w:r>
    </w:p>
    <w:p w14:paraId="0891C45B" w14:textId="77777777" w:rsidR="005102FC" w:rsidRDefault="005102FC" w:rsidP="005102FC"/>
    <w:p w14:paraId="5A41B137" w14:textId="77777777" w:rsidR="00585E3C" w:rsidRPr="00C03ACB" w:rsidRDefault="00585E3C" w:rsidP="00585E3C">
      <w:pPr>
        <w:pStyle w:val="Heading4"/>
      </w:pPr>
      <w:r>
        <w:t xml:space="preserve">Public property acquisition faces the same problem as private. </w:t>
      </w:r>
    </w:p>
    <w:p w14:paraId="25388065" w14:textId="77777777" w:rsidR="00585E3C" w:rsidRDefault="00585E3C" w:rsidP="00585E3C">
      <w:r w:rsidRPr="00C03ACB">
        <w:rPr>
          <w:rStyle w:val="Style13ptBold"/>
        </w:rPr>
        <w:t>Ripstein</w:t>
      </w:r>
      <w:r w:rsidRPr="00C03ACB">
        <w:t> (Arthur Ripstein, Arthur Ripstein is a Canadian philosopher and Professor of Law and Philosophy and University Professor at the University of Toronto where he is Howard Beck QC Chair in law., 10-15-2009, accessed on 2-19-2022, Hup.harvard, "Force and Freedom — Arthur Ripstein", https://www.hup.harvard.edu/catalog.php?isbn=9780674035065)//phs st</w:t>
      </w:r>
    </w:p>
    <w:p w14:paraId="03A26E5F" w14:textId="77777777" w:rsidR="00585E3C" w:rsidRDefault="00585E3C" w:rsidP="00585E3C">
      <w:pPr>
        <w:rPr>
          <w:sz w:val="10"/>
        </w:rPr>
      </w:pPr>
      <w:r w:rsidRPr="00AE4DEB">
        <w:rPr>
          <w:rStyle w:val="Emphasis"/>
        </w:rPr>
        <w:t xml:space="preserve">The </w:t>
      </w:r>
      <w:r w:rsidRPr="00F15868">
        <w:rPr>
          <w:rStyle w:val="Emphasis"/>
          <w:highlight w:val="cyan"/>
        </w:rPr>
        <w:t>public law</w:t>
      </w:r>
      <w:r w:rsidRPr="00523A66">
        <w:rPr>
          <w:sz w:val="10"/>
        </w:rPr>
        <w:t xml:space="preserve"> in disguise model </w:t>
      </w:r>
      <w:r w:rsidRPr="00F15868">
        <w:rPr>
          <w:rStyle w:val="Emphasis"/>
          <w:highlight w:val="cyan"/>
        </w:rPr>
        <w:t>is</w:t>
      </w:r>
      <w:r w:rsidRPr="00523A66">
        <w:rPr>
          <w:sz w:val="10"/>
        </w:rPr>
        <w:t xml:space="preserve"> also sometimes </w:t>
      </w:r>
      <w:r w:rsidRPr="00F15868">
        <w:rPr>
          <w:rStyle w:val="Emphasis"/>
          <w:highlight w:val="cyan"/>
        </w:rPr>
        <w:t>put forward</w:t>
      </w:r>
      <w:r w:rsidRPr="00AE4DEB">
        <w:rPr>
          <w:rStyle w:val="Emphasis"/>
        </w:rPr>
        <w:t xml:space="preserve"> not as</w:t>
      </w:r>
      <w:r>
        <w:rPr>
          <w:rStyle w:val="Emphasis"/>
        </w:rPr>
        <w:t xml:space="preserve"> </w:t>
      </w:r>
      <w:r w:rsidRPr="00AE4DEB">
        <w:rPr>
          <w:rStyle w:val="Emphasis"/>
        </w:rPr>
        <w:t xml:space="preserve">a claim about ordinary concepts of property, but rather </w:t>
      </w:r>
      <w:r w:rsidRPr="000C58F7">
        <w:rPr>
          <w:rStyle w:val="Emphasis"/>
          <w:highlight w:val="cyan"/>
        </w:rPr>
        <w:t>as a claim about the entitlement of society</w:t>
      </w:r>
      <w:r w:rsidRPr="00AE4DEB">
        <w:rPr>
          <w:rStyle w:val="Emphasis"/>
        </w:rPr>
        <w:t xml:space="preserve"> as a whole </w:t>
      </w:r>
      <w:r w:rsidRPr="000C58F7">
        <w:rPr>
          <w:rStyle w:val="Emphasis"/>
          <w:highlight w:val="cyan"/>
        </w:rPr>
        <w:t>to make decisions about the</w:t>
      </w:r>
      <w:r w:rsidRPr="00AE4DEB">
        <w:rPr>
          <w:rStyle w:val="Emphasis"/>
        </w:rPr>
        <w:t xml:space="preserve"> appropriate </w:t>
      </w:r>
      <w:r w:rsidRPr="00647C5F">
        <w:rPr>
          <w:rStyle w:val="Emphasis"/>
        </w:rPr>
        <w:t xml:space="preserve">allocation of </w:t>
      </w:r>
      <w:r w:rsidRPr="000C58F7">
        <w:rPr>
          <w:rStyle w:val="Emphasis"/>
          <w:highlight w:val="cyan"/>
        </w:rPr>
        <w:t>resources</w:t>
      </w:r>
      <w:r w:rsidRPr="00AE4DEB">
        <w:rPr>
          <w:rStyle w:val="Emphasis"/>
        </w:rPr>
        <w:t xml:space="preserve">. </w:t>
      </w:r>
      <w:r w:rsidRPr="00523A66">
        <w:rPr>
          <w:sz w:val="10"/>
        </w:rPr>
        <w:t xml:space="preserve">From Kant’s perspective, </w:t>
      </w:r>
      <w:r w:rsidRPr="00647C5F">
        <w:rPr>
          <w:rStyle w:val="Emphasis"/>
          <w:highlight w:val="cyan"/>
        </w:rPr>
        <w:t>this</w:t>
      </w:r>
      <w:r w:rsidRPr="00AE4DEB">
        <w:rPr>
          <w:rStyle w:val="Emphasis"/>
        </w:rPr>
        <w:t xml:space="preserve"> suggestion</w:t>
      </w:r>
      <w:r>
        <w:rPr>
          <w:rStyle w:val="Emphasis"/>
        </w:rPr>
        <w:t xml:space="preserve"> </w:t>
      </w:r>
      <w:r w:rsidRPr="00647C5F">
        <w:rPr>
          <w:rStyle w:val="Emphasis"/>
          <w:highlight w:val="cyan"/>
        </w:rPr>
        <w:t>does not</w:t>
      </w:r>
      <w:r w:rsidRPr="00AE4DEB">
        <w:rPr>
          <w:rStyle w:val="Emphasis"/>
        </w:rPr>
        <w:t xml:space="preserve"> even </w:t>
      </w:r>
      <w:r w:rsidRPr="00647C5F">
        <w:rPr>
          <w:rStyle w:val="Emphasis"/>
          <w:highlight w:val="cyan"/>
        </w:rPr>
        <w:t>manage to be an alternative to</w:t>
      </w:r>
      <w:r w:rsidRPr="00AE4DEB">
        <w:rPr>
          <w:rStyle w:val="Emphasis"/>
        </w:rPr>
        <w:t xml:space="preserve"> his conception of </w:t>
      </w:r>
      <w:r w:rsidRPr="00647C5F">
        <w:rPr>
          <w:rStyle w:val="Emphasis"/>
          <w:highlight w:val="cyan"/>
        </w:rPr>
        <w:t>private property</w:t>
      </w:r>
      <w:r w:rsidRPr="00977B62">
        <w:rPr>
          <w:rStyle w:val="Emphasis"/>
        </w:rPr>
        <w:t xml:space="preserve">. The power of </w:t>
      </w:r>
      <w:r w:rsidRPr="00647C5F">
        <w:rPr>
          <w:rStyle w:val="Emphasis"/>
          <w:highlight w:val="cyan"/>
        </w:rPr>
        <w:t>the state</w:t>
      </w:r>
      <w:r w:rsidRPr="00977B62">
        <w:rPr>
          <w:rStyle w:val="Emphasis"/>
        </w:rPr>
        <w:t xml:space="preserve"> to allocate land</w:t>
      </w:r>
      <w:r w:rsidRPr="00523A66">
        <w:rPr>
          <w:sz w:val="10"/>
        </w:rPr>
        <w:t xml:space="preserve"> and chattels based on its priorities, and to determine the ways and terms on which they can be used, </w:t>
      </w:r>
      <w:r w:rsidRPr="00647C5F">
        <w:rPr>
          <w:rStyle w:val="Emphasis"/>
          <w:highlight w:val="cyan"/>
        </w:rPr>
        <w:t>is a large-scale</w:t>
      </w:r>
      <w:r w:rsidRPr="00977B62">
        <w:rPr>
          <w:rStyle w:val="Emphasis"/>
        </w:rPr>
        <w:t xml:space="preserve"> version of a </w:t>
      </w:r>
      <w:r w:rsidRPr="00647C5F">
        <w:rPr>
          <w:rStyle w:val="Emphasis"/>
          <w:highlight w:val="cyan"/>
        </w:rPr>
        <w:t>property right</w:t>
      </w:r>
      <w:r w:rsidRPr="00523A66">
        <w:rPr>
          <w:sz w:val="10"/>
        </w:rPr>
        <w:t xml:space="preserve">. As Kant remarks against Grotius’s claim that private property originates in a past agreement to divide up communal property, </w:t>
      </w:r>
      <w:r w:rsidRPr="00977B62">
        <w:rPr>
          <w:rStyle w:val="Emphasis"/>
        </w:rPr>
        <w:t xml:space="preserve">any </w:t>
      </w:r>
      <w:r w:rsidRPr="007343B3">
        <w:rPr>
          <w:rStyle w:val="Emphasis"/>
          <w:highlight w:val="cyan"/>
        </w:rPr>
        <w:t>such</w:t>
      </w:r>
      <w:r w:rsidRPr="00977B62">
        <w:rPr>
          <w:rStyle w:val="Emphasis"/>
        </w:rPr>
        <w:t xml:space="preserve"> primitive community</w:t>
      </w:r>
      <w:r w:rsidRPr="00523A66">
        <w:rPr>
          <w:sz w:val="10"/>
        </w:rPr>
        <w:t xml:space="preserve"> is not just a fiction but </w:t>
      </w:r>
      <w:r w:rsidRPr="007343B3">
        <w:rPr>
          <w:rStyle w:val="Emphasis"/>
          <w:highlight w:val="cyan"/>
        </w:rPr>
        <w:t>presupposes the very thing that needs to be explained</w:t>
      </w:r>
      <w:r w:rsidRPr="00523A66">
        <w:rPr>
          <w:sz w:val="10"/>
        </w:rPr>
        <w:t xml:space="preserve">. The concept of communal property would “have to be one that was instituted and arose from a contract whereby everyone gave up private possessions.”6 Otherwise </w:t>
      </w:r>
      <w:r w:rsidRPr="007343B3">
        <w:rPr>
          <w:rStyle w:val="Emphasis"/>
          <w:highlight w:val="cyan"/>
        </w:rPr>
        <w:t>the community</w:t>
      </w:r>
      <w:r w:rsidRPr="00977B62">
        <w:rPr>
          <w:rStyle w:val="Emphasis"/>
        </w:rPr>
        <w:t xml:space="preserve"> would not be an owner, but </w:t>
      </w:r>
      <w:r w:rsidRPr="007343B3">
        <w:rPr>
          <w:rStyle w:val="Emphasis"/>
          <w:highlight w:val="cyan"/>
        </w:rPr>
        <w:t>would</w:t>
      </w:r>
      <w:r w:rsidRPr="00977B62">
        <w:rPr>
          <w:rStyle w:val="Emphasis"/>
        </w:rPr>
        <w:t xml:space="preserve"> just</w:t>
      </w:r>
      <w:r>
        <w:rPr>
          <w:rStyle w:val="Emphasis"/>
        </w:rPr>
        <w:t xml:space="preserve"> </w:t>
      </w:r>
      <w:r w:rsidRPr="007343B3">
        <w:rPr>
          <w:rStyle w:val="Emphasis"/>
          <w:highlight w:val="cyan"/>
        </w:rPr>
        <w:t>be a usurper</w:t>
      </w:r>
      <w:r w:rsidRPr="00977B62">
        <w:rPr>
          <w:rStyle w:val="Emphasis"/>
        </w:rPr>
        <w:t xml:space="preserve">, </w:t>
      </w:r>
      <w:r w:rsidRPr="007343B3">
        <w:rPr>
          <w:rStyle w:val="Emphasis"/>
          <w:highlight w:val="cyan"/>
        </w:rPr>
        <w:t>with no power to divide</w:t>
      </w:r>
      <w:r w:rsidRPr="00977B62">
        <w:rPr>
          <w:rStyle w:val="Emphasis"/>
        </w:rPr>
        <w:t xml:space="preserve"> “its” </w:t>
      </w:r>
      <w:r w:rsidRPr="007343B3">
        <w:rPr>
          <w:rStyle w:val="Emphasis"/>
          <w:highlight w:val="cyan"/>
        </w:rPr>
        <w:t>assets</w:t>
      </w:r>
      <w:r w:rsidRPr="00977B62">
        <w:rPr>
          <w:rStyle w:val="Emphasis"/>
        </w:rPr>
        <w:t>.</w:t>
      </w:r>
      <w:r w:rsidRPr="00523A66">
        <w:rPr>
          <w:sz w:val="10"/>
        </w:rPr>
        <w:t xml:space="preserve"> Thus </w:t>
      </w:r>
      <w:r w:rsidRPr="007343B3">
        <w:rPr>
          <w:rStyle w:val="Emphasis"/>
          <w:highlight w:val="cyan"/>
        </w:rPr>
        <w:t>collective property raises the same questions</w:t>
      </w:r>
      <w:r w:rsidRPr="00977B62">
        <w:rPr>
          <w:rStyle w:val="Emphasis"/>
        </w:rPr>
        <w:t xml:space="preserve"> as the theory of private property: </w:t>
      </w:r>
      <w:r w:rsidRPr="007343B3">
        <w:rPr>
          <w:rStyle w:val="Emphasis"/>
          <w:highlight w:val="cyan"/>
        </w:rPr>
        <w:t>why does this</w:t>
      </w:r>
      <w:r w:rsidRPr="00977B62">
        <w:rPr>
          <w:rStyle w:val="Emphasis"/>
        </w:rPr>
        <w:t xml:space="preserve"> person or </w:t>
      </w:r>
      <w:r w:rsidRPr="007343B3">
        <w:rPr>
          <w:rStyle w:val="Emphasis"/>
          <w:highlight w:val="cyan"/>
        </w:rPr>
        <w:t>group have the power to decide</w:t>
      </w:r>
      <w:r w:rsidRPr="00977B62">
        <w:rPr>
          <w:rStyle w:val="Emphasis"/>
        </w:rPr>
        <w:t>, and limit the ability of</w:t>
      </w:r>
      <w:r>
        <w:rPr>
          <w:rStyle w:val="Emphasis"/>
        </w:rPr>
        <w:t xml:space="preserve"> </w:t>
      </w:r>
      <w:r w:rsidRPr="00977B62">
        <w:rPr>
          <w:rStyle w:val="Emphasis"/>
        </w:rPr>
        <w:t xml:space="preserve">private </w:t>
      </w:r>
      <w:r w:rsidRPr="007343B3">
        <w:rPr>
          <w:rStyle w:val="Emphasis"/>
          <w:highlight w:val="cyan"/>
        </w:rPr>
        <w:t>persons to use things</w:t>
      </w:r>
      <w:r w:rsidRPr="00977B62">
        <w:rPr>
          <w:rStyle w:val="Emphasis"/>
        </w:rPr>
        <w:t xml:space="preserve"> in pursuit of their purposes?</w:t>
      </w:r>
      <w:r w:rsidRPr="00523A66">
        <w:rPr>
          <w:sz w:val="10"/>
        </w:rPr>
        <w:t xml:space="preserve"> Those questions in turn resolve into the two issues that Kant’s theory of property addresses: </w:t>
      </w:r>
      <w:r w:rsidRPr="0062142A">
        <w:rPr>
          <w:rStyle w:val="Emphasis"/>
        </w:rPr>
        <w:t>What powers does a person or group have in owning a thing?</w:t>
      </w:r>
      <w:r>
        <w:rPr>
          <w:rStyle w:val="Emphasis"/>
        </w:rPr>
        <w:t xml:space="preserve"> </w:t>
      </w:r>
      <w:r w:rsidRPr="0062142A">
        <w:rPr>
          <w:rStyle w:val="Emphasis"/>
        </w:rPr>
        <w:t>How can something that is not already owned come to be owned?</w:t>
      </w:r>
      <w:r w:rsidRPr="00523A66">
        <w:rPr>
          <w:sz w:val="10"/>
        </w:rPr>
        <w:t xml:space="preserve"> Kant’s specific way of rejecting the public law in disguise model does not commit him to accepting the broadly Lockean position that is often held out as the only alternative. Against that model, he rejects the aspect of property that Lockean theories suppose to make it prepolitical, namely its acquisition. The core of his argument, which will be considered in detail in Chapter 6, is that a </w:t>
      </w:r>
      <w:r w:rsidRPr="00A64CE9">
        <w:rPr>
          <w:rStyle w:val="Emphasis"/>
        </w:rPr>
        <w:t>purely unilateral act of acquisition can only</w:t>
      </w:r>
      <w:r>
        <w:rPr>
          <w:rStyle w:val="Emphasis"/>
        </w:rPr>
        <w:t xml:space="preserve"> </w:t>
      </w:r>
      <w:r w:rsidRPr="00A64CE9">
        <w:rPr>
          <w:rStyle w:val="Emphasis"/>
        </w:rPr>
        <w:t>restrict the choice of all other persons against the background of an omnilateral authorization, which is possible only in a condition of public</w:t>
      </w:r>
      <w:r>
        <w:rPr>
          <w:rStyle w:val="Emphasis"/>
        </w:rPr>
        <w:t xml:space="preserve"> </w:t>
      </w:r>
      <w:r w:rsidRPr="00A64CE9">
        <w:rPr>
          <w:rStyle w:val="Emphasis"/>
        </w:rPr>
        <w:t>right.</w:t>
      </w:r>
      <w:r w:rsidRPr="00523A66">
        <w:rPr>
          <w:sz w:val="10"/>
        </w:rPr>
        <w:t xml:space="preserve"> This point is central to Kant’s entire political philosophy, because </w:t>
      </w:r>
      <w:r w:rsidRPr="00A64CE9">
        <w:rPr>
          <w:rStyle w:val="Emphasis"/>
        </w:rPr>
        <w:t>it</w:t>
      </w:r>
      <w:r>
        <w:rPr>
          <w:rStyle w:val="Emphasis"/>
        </w:rPr>
        <w:t xml:space="preserve"> </w:t>
      </w:r>
      <w:r w:rsidRPr="00A64CE9">
        <w:rPr>
          <w:rStyle w:val="Emphasis"/>
        </w:rPr>
        <w:t>shows that what Lockean theories regard as the most straightforward private act presupposes a complete account of the nature of public, political</w:t>
      </w:r>
      <w:r>
        <w:rPr>
          <w:rStyle w:val="Emphasis"/>
        </w:rPr>
        <w:t xml:space="preserve"> </w:t>
      </w:r>
      <w:r w:rsidRPr="00A64CE9">
        <w:rPr>
          <w:rStyle w:val="Emphasis"/>
        </w:rPr>
        <w:t>authority. If property rights are only “provisional” outside of a rightful</w:t>
      </w:r>
      <w:r>
        <w:rPr>
          <w:rStyle w:val="Emphasis"/>
        </w:rPr>
        <w:t xml:space="preserve"> </w:t>
      </w:r>
      <w:r w:rsidRPr="00A64CE9">
        <w:rPr>
          <w:rStyle w:val="Emphasis"/>
        </w:rPr>
        <w:t>condition, it also follows that they are not enforceable.</w:t>
      </w:r>
      <w:r>
        <w:rPr>
          <w:rStyle w:val="Emphasis"/>
        </w:rPr>
        <w:t xml:space="preserve"> </w:t>
      </w:r>
      <w:r w:rsidRPr="00523A66">
        <w:rPr>
          <w:sz w:val="10"/>
        </w:rPr>
        <w:t xml:space="preserve">The act of </w:t>
      </w:r>
      <w:r w:rsidRPr="00A64CE9">
        <w:rPr>
          <w:rStyle w:val="Emphasis"/>
        </w:rPr>
        <w:t>acquiring a piece of property is something that one person</w:t>
      </w:r>
      <w:r>
        <w:rPr>
          <w:rStyle w:val="Emphasis"/>
        </w:rPr>
        <w:t xml:space="preserve"> </w:t>
      </w:r>
      <w:r w:rsidRPr="00A64CE9">
        <w:rPr>
          <w:rStyle w:val="Emphasis"/>
        </w:rPr>
        <w:t>does on his or her own initiative,</w:t>
      </w:r>
      <w:r w:rsidRPr="00523A66">
        <w:rPr>
          <w:sz w:val="10"/>
        </w:rPr>
        <w:t xml:space="preserve"> which changes the normative situation of others. </w:t>
      </w:r>
      <w:r w:rsidRPr="00A64CE9">
        <w:rPr>
          <w:rStyle w:val="Emphasis"/>
        </w:rPr>
        <w:t>Acts that were formerly permissible are now forbidden: if you</w:t>
      </w:r>
      <w:r>
        <w:rPr>
          <w:rStyle w:val="Emphasis"/>
        </w:rPr>
        <w:t xml:space="preserve"> </w:t>
      </w:r>
      <w:r w:rsidRPr="00A64CE9">
        <w:rPr>
          <w:rStyle w:val="Emphasis"/>
        </w:rPr>
        <w:t>acquire a piece of land, I can no longer use or interfere with it.</w:t>
      </w:r>
      <w:r w:rsidRPr="00523A66">
        <w:rPr>
          <w:sz w:val="10"/>
        </w:rPr>
        <w:t xml:space="preserve"> Whether the act of acquisition places those others under an obligation or only a presumptive obligation, or simply authorizes the appropriator to exclude others from the thing acquired, </w:t>
      </w:r>
      <w:r w:rsidRPr="00A64CE9">
        <w:rPr>
          <w:rStyle w:val="Emphasis"/>
        </w:rPr>
        <w:t>it is a unilateral act through which one</w:t>
      </w:r>
      <w:r>
        <w:rPr>
          <w:rStyle w:val="Emphasis"/>
        </w:rPr>
        <w:t xml:space="preserve"> </w:t>
      </w:r>
      <w:r w:rsidRPr="00A64CE9">
        <w:rPr>
          <w:rStyle w:val="Emphasis"/>
        </w:rPr>
        <w:t>person changes the normative situation of another</w:t>
      </w:r>
      <w:r w:rsidRPr="00523A66">
        <w:rPr>
          <w:sz w:val="10"/>
        </w:rPr>
        <w:t xml:space="preserve">. As such, the acquisition of property presupposes an account of political authority, of how a merely permissible act can impose a normative constraint on someone other than the agent. The focus of this chapter is not on the role of the state, but rather on the structure of property: the ways in which one person’s property right constrains the conduct of others. All of this can be understood without reference to an omnilateral authorization. So, too, can the part of the theory of acquisition that can be characterized in a “state of nature,” without reference to any political institutions. Kant’s strategy is to first explain what it is to have a property right in a thing. His subsequent account of what it is to acquire property is simple and even boring, because it is the answer to a very simple question: </w:t>
      </w:r>
      <w:r w:rsidRPr="00FE1367">
        <w:rPr>
          <w:rStyle w:val="Emphasis"/>
        </w:rPr>
        <w:t>how can something that is previously</w:t>
      </w:r>
      <w:r>
        <w:rPr>
          <w:rStyle w:val="Emphasis"/>
        </w:rPr>
        <w:t xml:space="preserve"> </w:t>
      </w:r>
      <w:r w:rsidRPr="00FE1367">
        <w:rPr>
          <w:rStyle w:val="Emphasis"/>
        </w:rPr>
        <w:t>unowned make it into a system of property rights?</w:t>
      </w:r>
      <w:r w:rsidRPr="00523A66">
        <w:rPr>
          <w:sz w:val="10"/>
        </w:rPr>
        <w:t xml:space="preserve"> The simple question gets a simple answer: </w:t>
      </w:r>
      <w:r w:rsidRPr="00FE1367">
        <w:rPr>
          <w:rStyle w:val="Emphasis"/>
        </w:rPr>
        <w:t>an object becomes subject to somebody’s choice</w:t>
      </w:r>
      <w:r>
        <w:rPr>
          <w:rStyle w:val="Emphasis"/>
        </w:rPr>
        <w:t xml:space="preserve"> </w:t>
      </w:r>
      <w:r w:rsidRPr="00FE1367">
        <w:rPr>
          <w:rStyle w:val="Emphasis"/>
        </w:rPr>
        <w:t>when that person takes control of it.</w:t>
      </w:r>
      <w:r w:rsidRPr="00523A66">
        <w:rPr>
          <w:sz w:val="10"/>
        </w:rPr>
        <w:t xml:space="preserve"> The nature of a </w:t>
      </w:r>
      <w:r w:rsidRPr="00FE1367">
        <w:rPr>
          <w:rStyle w:val="Emphasis"/>
        </w:rPr>
        <w:t>property right is structured by the</w:t>
      </w:r>
      <w:r w:rsidRPr="00523A66">
        <w:rPr>
          <w:sz w:val="10"/>
        </w:rPr>
        <w:t xml:space="preserve"> basic </w:t>
      </w:r>
      <w:r w:rsidRPr="00FE1367">
        <w:rPr>
          <w:rStyle w:val="Emphasis"/>
        </w:rPr>
        <w:t>requirement</w:t>
      </w:r>
      <w:r>
        <w:rPr>
          <w:rStyle w:val="Emphasis"/>
        </w:rPr>
        <w:t xml:space="preserve"> </w:t>
      </w:r>
      <w:r w:rsidRPr="00FE1367">
        <w:rPr>
          <w:rStyle w:val="Emphasis"/>
        </w:rPr>
        <w:t xml:space="preserve">of a system of equal freedom in a world in which free </w:t>
      </w:r>
      <w:r w:rsidRPr="00FE1367">
        <w:rPr>
          <w:rStyle w:val="Emphasis"/>
        </w:rPr>
        <w:lastRenderedPageBreak/>
        <w:t>persons can use</w:t>
      </w:r>
      <w:r>
        <w:rPr>
          <w:rStyle w:val="Emphasis"/>
        </w:rPr>
        <w:t xml:space="preserve"> </w:t>
      </w:r>
      <w:r w:rsidRPr="00FE1367">
        <w:rPr>
          <w:rStyle w:val="Emphasis"/>
        </w:rPr>
        <w:t xml:space="preserve">things other than their bodies to set and pursue their purposes. </w:t>
      </w:r>
      <w:r w:rsidRPr="00523A66">
        <w:rPr>
          <w:sz w:val="10"/>
        </w:rPr>
        <w:t xml:space="preserve">That is why, as we saw in the previous chapter, </w:t>
      </w:r>
      <w:r w:rsidRPr="00FE1367">
        <w:rPr>
          <w:rStyle w:val="Emphasis"/>
        </w:rPr>
        <w:t>property rights constrain others</w:t>
      </w:r>
      <w:r>
        <w:rPr>
          <w:rStyle w:val="Emphasis"/>
        </w:rPr>
        <w:t xml:space="preserve"> </w:t>
      </w:r>
      <w:r w:rsidRPr="00FE1367">
        <w:rPr>
          <w:rStyle w:val="Emphasis"/>
        </w:rPr>
        <w:t>in ways parallel to the way rights to your own person constrain others.</w:t>
      </w:r>
      <w:r>
        <w:rPr>
          <w:rStyle w:val="Emphasis"/>
        </w:rPr>
        <w:t xml:space="preserve"> </w:t>
      </w:r>
      <w:r w:rsidRPr="00523A66">
        <w:rPr>
          <w:sz w:val="10"/>
        </w:rPr>
        <w:t>Your body is your person, and it constrains others because it is that through which you act, your capacity to set and pursue purposes, and any interference with your body interferes with that capacity. Your property constrains others because it comprises the external means that you use in setting and pursuing purposes; if someone interferes with your property, he thereby interferes with your purposiveness. The same point can be made through the distinction, from Chapter 2, between a person’s means and the context in which that person uses them. A changed context raises no issues of right, because it is the inevitable result of people’s exercise of their freedom. A system of property is a system in which persons have rights to means others than their bodily powers, and others may not change those means or their availability. If you could not have a right to something in your absence, everything except your bodily powers would be mere context, subject to the choice of others.</w:t>
      </w:r>
    </w:p>
    <w:p w14:paraId="0C05EC2A" w14:textId="77777777" w:rsidR="00585E3C" w:rsidRDefault="00585E3C" w:rsidP="005102FC"/>
    <w:p w14:paraId="5F5DB03F" w14:textId="06D5B77E" w:rsidR="00101416" w:rsidRPr="00101416" w:rsidRDefault="001543D9" w:rsidP="00101416">
      <w:pPr>
        <w:pStyle w:val="Heading2"/>
        <w:rPr>
          <w:rFonts w:cs="Calibri"/>
        </w:rPr>
      </w:pPr>
      <w:r>
        <w:rPr>
          <w:rFonts w:cs="Calibri"/>
        </w:rPr>
        <w:lastRenderedPageBreak/>
        <w:t xml:space="preserve">Truth </w:t>
      </w:r>
      <w:r w:rsidR="00A410BF">
        <w:rPr>
          <w:rFonts w:cs="Calibri"/>
        </w:rPr>
        <w:t>a</w:t>
      </w:r>
      <w:r>
        <w:rPr>
          <w:rFonts w:cs="Calibri"/>
        </w:rPr>
        <w:t>n</w:t>
      </w:r>
      <w:r w:rsidR="00A410BF">
        <w:rPr>
          <w:rFonts w:cs="Calibri"/>
        </w:rPr>
        <w:t>d</w:t>
      </w:r>
      <w:r>
        <w:rPr>
          <w:rFonts w:cs="Calibri"/>
        </w:rPr>
        <w:t xml:space="preserve"> </w:t>
      </w:r>
      <w:r w:rsidR="00A410BF">
        <w:rPr>
          <w:rFonts w:cs="Calibri"/>
        </w:rPr>
        <w:t>J</w:t>
      </w:r>
      <w:r>
        <w:rPr>
          <w:rFonts w:cs="Calibri"/>
        </w:rPr>
        <w:t>ustice</w:t>
      </w:r>
    </w:p>
    <w:p w14:paraId="6ED4E6B9" w14:textId="77777777" w:rsidR="006845F5" w:rsidRPr="005F04F4" w:rsidRDefault="006845F5" w:rsidP="006845F5"/>
    <w:p w14:paraId="78A43D71" w14:textId="77777777" w:rsidR="006845F5" w:rsidRPr="005F04F4" w:rsidRDefault="006845F5" w:rsidP="006845F5">
      <w:pPr>
        <w:pStyle w:val="Heading4"/>
        <w:rPr>
          <w:rFonts w:cs="Calibri"/>
        </w:rPr>
      </w:pPr>
      <w:r w:rsidRPr="005F04F4">
        <w:rPr>
          <w:rFonts w:cs="Calibri"/>
        </w:rPr>
        <w:t>Agents must be practical reasoners –  </w:t>
      </w:r>
    </w:p>
    <w:p w14:paraId="4FD62118" w14:textId="77777777" w:rsidR="006845F5" w:rsidRPr="005F04F4" w:rsidRDefault="006845F5" w:rsidP="006845F5"/>
    <w:p w14:paraId="64C07819" w14:textId="77777777" w:rsidR="006845F5" w:rsidRPr="00FE1944" w:rsidRDefault="006845F5" w:rsidP="006845F5">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6CC43E1" w14:textId="77777777" w:rsidR="006845F5" w:rsidRPr="005F04F4" w:rsidRDefault="006845F5" w:rsidP="006845F5"/>
    <w:p w14:paraId="2554DEB0" w14:textId="77777777" w:rsidR="006845F5" w:rsidRPr="00FE1944" w:rsidRDefault="006845F5" w:rsidP="006845F5">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43EFD882" w14:textId="77777777" w:rsidR="006845F5" w:rsidRPr="005F04F4" w:rsidRDefault="006845F5" w:rsidP="006845F5"/>
    <w:p w14:paraId="6351D382" w14:textId="77777777" w:rsidR="006845F5" w:rsidRPr="005F04F4" w:rsidRDefault="006845F5" w:rsidP="006845F5">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52C0BBA" w14:textId="77777777" w:rsidR="006845F5" w:rsidRPr="005F04F4" w:rsidRDefault="006845F5" w:rsidP="006845F5">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15CAAED2" w14:textId="77777777" w:rsidR="006845F5" w:rsidRPr="005F04F4" w:rsidRDefault="006845F5" w:rsidP="006845F5">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1BA1765F" w14:textId="77777777" w:rsidR="006845F5" w:rsidRDefault="006845F5" w:rsidP="006845F5"/>
    <w:p w14:paraId="1C46EA50" w14:textId="77777777" w:rsidR="006845F5" w:rsidRPr="005F04F4" w:rsidRDefault="006845F5" w:rsidP="006845F5">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6797C3B2" w14:textId="77777777" w:rsidR="006845F5" w:rsidRPr="005F04F4" w:rsidRDefault="006845F5" w:rsidP="006845F5"/>
    <w:p w14:paraId="443B6C30" w14:textId="77777777" w:rsidR="006845F5" w:rsidRPr="005F04F4" w:rsidRDefault="006845F5" w:rsidP="006845F5">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36B25630" w14:textId="77777777" w:rsidR="006845F5" w:rsidRPr="005F04F4" w:rsidRDefault="006845F5" w:rsidP="006845F5"/>
    <w:p w14:paraId="72A146BA" w14:textId="77777777" w:rsidR="006845F5" w:rsidRPr="005F04F4" w:rsidRDefault="006845F5" w:rsidP="006845F5">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30233EDD" w14:textId="77777777" w:rsidR="006845F5" w:rsidRPr="005F04F4" w:rsidRDefault="006845F5" w:rsidP="006845F5"/>
    <w:p w14:paraId="532F7056" w14:textId="77777777" w:rsidR="006845F5" w:rsidRDefault="006845F5" w:rsidP="006845F5">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DF57B17" w14:textId="77777777" w:rsidR="006845F5" w:rsidRDefault="006845F5" w:rsidP="006845F5"/>
    <w:p w14:paraId="2D80181E" w14:textId="77777777" w:rsidR="006845F5" w:rsidRPr="007A30D9" w:rsidRDefault="006845F5" w:rsidP="006845F5">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262A0CEB" w14:textId="77777777" w:rsidR="006845F5" w:rsidRPr="005F04F4" w:rsidRDefault="006845F5" w:rsidP="006845F5"/>
    <w:p w14:paraId="363E5AEE" w14:textId="77777777" w:rsidR="006845F5" w:rsidRPr="005F04F4" w:rsidRDefault="006845F5" w:rsidP="006845F5">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113321D9" w14:textId="77777777" w:rsidR="006845F5" w:rsidRPr="005F04F4" w:rsidRDefault="006845F5" w:rsidP="006845F5">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71A63CF3" w14:textId="77777777" w:rsidR="006845F5" w:rsidRPr="005F04F4" w:rsidRDefault="006845F5" w:rsidP="006845F5">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117D1C2F" w14:textId="77777777" w:rsidR="006845F5" w:rsidRPr="005F04F4" w:rsidRDefault="006845F5" w:rsidP="006845F5"/>
    <w:p w14:paraId="07AEEBC1" w14:textId="77777777" w:rsidR="006845F5" w:rsidRPr="005F04F4" w:rsidRDefault="006845F5" w:rsidP="006845F5">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5C96F2D3" w14:textId="77777777" w:rsidR="006845F5" w:rsidRPr="005F04F4" w:rsidRDefault="006845F5" w:rsidP="006845F5">
      <w:pPr>
        <w:spacing w:after="240"/>
      </w:pPr>
    </w:p>
    <w:p w14:paraId="25EE6CD5" w14:textId="77777777" w:rsidR="006845F5" w:rsidRPr="005F04F4" w:rsidRDefault="006845F5" w:rsidP="006845F5">
      <w:pPr>
        <w:pStyle w:val="Heading4"/>
        <w:rPr>
          <w:rFonts w:cs="Calibri"/>
        </w:rPr>
      </w:pPr>
      <w:r w:rsidRPr="005F04F4">
        <w:rPr>
          <w:rFonts w:cs="Calibri"/>
        </w:rPr>
        <w:t>To clarify, the framework does not value the ability to set any end, but rather the ability to decide which ends to pursue.</w:t>
      </w:r>
    </w:p>
    <w:p w14:paraId="46D1FB99" w14:textId="77777777" w:rsidR="006845F5" w:rsidRPr="005F04F4" w:rsidRDefault="006845F5" w:rsidP="006845F5">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00ADFCB8" w14:textId="77777777" w:rsidR="006845F5" w:rsidRPr="005F04F4" w:rsidRDefault="006845F5" w:rsidP="006845F5">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2DC4D40B" w14:textId="77777777" w:rsidR="006845F5" w:rsidRPr="005F04F4" w:rsidRDefault="006845F5" w:rsidP="006845F5"/>
    <w:p w14:paraId="7307827C" w14:textId="77777777" w:rsidR="006845F5" w:rsidRPr="005F04F4" w:rsidRDefault="006845F5" w:rsidP="006845F5">
      <w:pPr>
        <w:pStyle w:val="Heading4"/>
        <w:rPr>
          <w:rFonts w:cs="Calibri"/>
        </w:rPr>
      </w:pPr>
      <w:r w:rsidRPr="005F04F4">
        <w:rPr>
          <w:rFonts w:cs="Calibri"/>
        </w:rPr>
        <w:t xml:space="preserve">Impact calc – </w:t>
      </w:r>
    </w:p>
    <w:p w14:paraId="0225C83F" w14:textId="77777777" w:rsidR="006845F5" w:rsidRPr="005F04F4" w:rsidRDefault="006845F5" w:rsidP="006845F5"/>
    <w:p w14:paraId="7E7FD80C" w14:textId="77777777" w:rsidR="006845F5" w:rsidRPr="005F04F4" w:rsidRDefault="006845F5" w:rsidP="006845F5">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990494A" w14:textId="77777777" w:rsidR="006845F5" w:rsidRPr="005F04F4" w:rsidRDefault="006845F5" w:rsidP="006845F5"/>
    <w:p w14:paraId="7F5848E9" w14:textId="77777777" w:rsidR="006845F5" w:rsidRPr="002C3D31" w:rsidRDefault="006845F5" w:rsidP="006845F5">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78F21936" w14:textId="77777777" w:rsidR="006845F5" w:rsidRPr="005F04F4" w:rsidRDefault="006845F5" w:rsidP="006845F5"/>
    <w:p w14:paraId="7ABE3582" w14:textId="77777777" w:rsidR="006845F5" w:rsidRPr="005F04F4" w:rsidRDefault="006845F5" w:rsidP="006845F5">
      <w:pPr>
        <w:pStyle w:val="Heading4"/>
        <w:rPr>
          <w:rFonts w:cs="Calibri"/>
        </w:rPr>
      </w:pPr>
      <w:r w:rsidRPr="005F04F4">
        <w:rPr>
          <w:rFonts w:cs="Calibri"/>
        </w:rPr>
        <w:t>Prefer additionally –</w:t>
      </w:r>
    </w:p>
    <w:p w14:paraId="6E17B708" w14:textId="77777777" w:rsidR="006845F5" w:rsidRDefault="006845F5" w:rsidP="006845F5"/>
    <w:p w14:paraId="0627D378" w14:textId="30C48207" w:rsidR="00566C51" w:rsidRPr="005F04F4" w:rsidRDefault="00566C51" w:rsidP="00566C51">
      <w:pPr>
        <w:pStyle w:val="Heading4"/>
        <w:rPr>
          <w:rFonts w:cs="Calibri"/>
        </w:rPr>
      </w:pPr>
      <w:r>
        <w:rPr>
          <w:rFonts w:cs="Calibri"/>
        </w:rPr>
        <w:t xml:space="preserve">[1] </w:t>
      </w:r>
      <w:r w:rsidRPr="005F04F4">
        <w:rPr>
          <w:rFonts w:cs="Calibri"/>
        </w:rPr>
        <w:t>Oppression is caused by arbitrary exclusion of others – only universalizability makes sure that include everyone equally.</w:t>
      </w:r>
    </w:p>
    <w:p w14:paraId="40E844B0" w14:textId="77777777" w:rsidR="00566C51" w:rsidRPr="005F04F4" w:rsidRDefault="00566C51" w:rsidP="00566C51">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299FE037" w14:textId="77777777" w:rsidR="00566C51" w:rsidRPr="005F04F4" w:rsidRDefault="00566C51" w:rsidP="00566C51">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2AC9434E" w14:textId="77777777" w:rsidR="00566C51" w:rsidRDefault="00566C51" w:rsidP="006845F5"/>
    <w:p w14:paraId="2B83235C" w14:textId="45450CD0" w:rsidR="00CB5CB6" w:rsidRPr="005F04F4" w:rsidRDefault="00566C51" w:rsidP="00CB5CB6">
      <w:pPr>
        <w:pStyle w:val="Heading4"/>
        <w:rPr>
          <w:rFonts w:cs="Calibri"/>
        </w:rPr>
      </w:pPr>
      <w:r>
        <w:rPr>
          <w:rFonts w:cs="Calibri"/>
        </w:rPr>
        <w:t xml:space="preserve">[2] </w:t>
      </w:r>
      <w:r w:rsidR="00CB5CB6" w:rsidRPr="005F04F4">
        <w:rPr>
          <w:rFonts w:cs="Calibri"/>
        </w:rPr>
        <w:t>Changes in the subject stem from practical reason: that means the core of the subject remains the same, it’s an internal link.</w:t>
      </w:r>
    </w:p>
    <w:p w14:paraId="60F0552A" w14:textId="77777777" w:rsidR="00CB5CB6" w:rsidRPr="00782DCF" w:rsidRDefault="00CB5CB6" w:rsidP="00CB5CB6">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7F0016CD" w14:textId="77777777" w:rsidR="00CB5CB6" w:rsidRPr="00987805" w:rsidRDefault="00CB5CB6" w:rsidP="00CB5CB6">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76F4E1B0" w14:textId="77777777" w:rsidR="00CB5CB6" w:rsidRPr="005F04F4" w:rsidRDefault="00CB5CB6" w:rsidP="006845F5"/>
    <w:p w14:paraId="1ED5A306" w14:textId="77777777" w:rsidR="006845F5" w:rsidRDefault="006845F5" w:rsidP="006845F5">
      <w:pPr>
        <w:pStyle w:val="Heading2"/>
      </w:pPr>
      <w:r>
        <w:lastRenderedPageBreak/>
        <w:t>Offense</w:t>
      </w:r>
    </w:p>
    <w:p w14:paraId="04DBCD10" w14:textId="77777777" w:rsidR="006845F5" w:rsidRDefault="006845F5" w:rsidP="006845F5"/>
    <w:p w14:paraId="7F5694E8" w14:textId="77777777" w:rsidR="006845F5" w:rsidRPr="005F04F4" w:rsidRDefault="006845F5" w:rsidP="006845F5">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379B8E07" w14:textId="77777777" w:rsidR="006845F5" w:rsidRPr="005F04F4" w:rsidRDefault="006845F5" w:rsidP="006845F5"/>
    <w:p w14:paraId="65A48539" w14:textId="2A4587B5" w:rsidR="006845F5" w:rsidRPr="005F04F4" w:rsidRDefault="006845F5" w:rsidP="006845F5">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w:t>
      </w:r>
      <w:r w:rsidR="00566C51">
        <w:rPr>
          <w:rFonts w:cs="Calibri"/>
        </w:rPr>
        <w:t xml:space="preserve">and CPs </w:t>
      </w:r>
      <w:r w:rsidRPr="005F04F4">
        <w:rPr>
          <w:rFonts w:cs="Calibri"/>
        </w:rPr>
        <w:t xml:space="preserve">don’t negate: a] General principles don’t defend an absolute action, so they tolerate exceptions </w:t>
      </w:r>
      <w:r w:rsidR="00566C51">
        <w:rPr>
          <w:rFonts w:cs="Calibri"/>
        </w:rPr>
        <w:t xml:space="preserve">and CPs don’t disprove that the aff is a true resolutional statement </w:t>
      </w:r>
      <w:r w:rsidRPr="005F04F4">
        <w:rPr>
          <w:rFonts w:cs="Calibri"/>
        </w:rPr>
        <w:t>b] Fails under my framework because they create arbitrary exceptions, which means it’s not universalizable.</w:t>
      </w:r>
    </w:p>
    <w:p w14:paraId="7397BE03" w14:textId="77777777" w:rsidR="006845F5" w:rsidRDefault="006845F5" w:rsidP="006845F5"/>
    <w:p w14:paraId="1F615EEB" w14:textId="77777777" w:rsidR="006845F5" w:rsidRDefault="006845F5" w:rsidP="006845F5">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75833183" w14:textId="77777777" w:rsidR="006845F5" w:rsidRDefault="006845F5" w:rsidP="006845F5">
      <w:r w:rsidRPr="00670A5C">
        <w:rPr>
          <w:rStyle w:val="Style13ptBold"/>
        </w:rPr>
        <w:t>Stilz</w:t>
      </w:r>
      <w:r>
        <w:rPr>
          <w:rStyle w:val="Style13ptBold"/>
        </w:rPr>
        <w:t xml:space="preserve"> 1</w:t>
      </w:r>
      <w:r w:rsidRPr="00670A5C">
        <w:t xml:space="preserve">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2009, accessed on 12-18-2021, Muse.jhu, "Project MUSE - Liberal Loyalty", </w:t>
      </w:r>
      <w:hyperlink r:id="rId10" w:history="1">
        <w:r w:rsidRPr="00EA143F">
          <w:rPr>
            <w:rStyle w:val="Hyperlink"/>
          </w:rPr>
          <w:t>https://muse.jhu.edu/book/30179)//phs</w:t>
        </w:r>
      </w:hyperlink>
      <w:r>
        <w:t xml:space="preserve"> st</w:t>
      </w:r>
    </w:p>
    <w:p w14:paraId="450F6E1E" w14:textId="77777777" w:rsidR="006845F5" w:rsidRPr="00ED2E79" w:rsidRDefault="006845F5" w:rsidP="006845F5">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w:t>
      </w:r>
      <w:r w:rsidRPr="00ED2E79">
        <w:rPr>
          <w:sz w:val="14"/>
        </w:rPr>
        <w:lastRenderedPageBreak/>
        <w:t xml:space="preserve">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 xml:space="preserve">we cannot acquire these sorts of rights without a </w:t>
      </w:r>
      <w:r w:rsidRPr="00354099">
        <w:rPr>
          <w:rStyle w:val="Emphasis"/>
        </w:rPr>
        <w:lastRenderedPageBreak/>
        <w:t>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0B0E85">
        <w:rPr>
          <w:rStyle w:val="Emphasis"/>
        </w:rPr>
        <w:t xml:space="preserve">and </w:t>
      </w:r>
      <w:r w:rsidRPr="009465E0">
        <w:rPr>
          <w:rStyle w:val="Emphasis"/>
          <w:highlight w:val="cyan"/>
        </w:rPr>
        <w:t>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7C0054BA" w14:textId="77777777" w:rsidR="006845F5" w:rsidRDefault="006845F5" w:rsidP="006845F5"/>
    <w:p w14:paraId="33BF6FFD" w14:textId="77777777" w:rsidR="006845F5" w:rsidRDefault="006845F5" w:rsidP="006845F5">
      <w:pPr>
        <w:pStyle w:val="Heading4"/>
      </w:pPr>
      <w:r>
        <w:t>That affirms –</w:t>
      </w:r>
    </w:p>
    <w:p w14:paraId="5237FFAC" w14:textId="77777777" w:rsidR="006845F5" w:rsidRPr="003D3CD6" w:rsidRDefault="006845F5" w:rsidP="006845F5"/>
    <w:p w14:paraId="49583D41" w14:textId="77777777" w:rsidR="006845F5" w:rsidRDefault="006845F5" w:rsidP="006845F5">
      <w:pPr>
        <w:pStyle w:val="Heading4"/>
      </w:pPr>
      <w:r>
        <w:t>[1] In outer space, there is no governing authority and thus claiming property imposes your will over others.</w:t>
      </w:r>
    </w:p>
    <w:p w14:paraId="5932C34C" w14:textId="77777777" w:rsidR="006845F5" w:rsidRDefault="006845F5" w:rsidP="006845F5">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B7B2EE7" w14:textId="77777777" w:rsidR="006845F5" w:rsidRDefault="006845F5" w:rsidP="006845F5">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 xml:space="preserve">impose a new obligation on </w:t>
      </w:r>
      <w:r w:rsidRPr="00E81CF6">
        <w:rPr>
          <w:rStyle w:val="Emphasis"/>
          <w:highlight w:val="cyan"/>
        </w:rPr>
        <w:lastRenderedPageBreak/>
        <w:t>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0FC303CD" w14:textId="77777777" w:rsidR="006845F5" w:rsidRDefault="006845F5" w:rsidP="006845F5">
      <w:pPr>
        <w:rPr>
          <w:sz w:val="10"/>
        </w:rPr>
      </w:pPr>
    </w:p>
    <w:p w14:paraId="47758592" w14:textId="77777777" w:rsidR="006845F5" w:rsidRDefault="006845F5" w:rsidP="006845F5">
      <w:pPr>
        <w:pStyle w:val="Heading4"/>
      </w:pPr>
      <w:r>
        <w:lastRenderedPageBreak/>
        <w:t>[2] In the state of nature, everyone is an equal arbitrator of justice – that makes rights violations impossible to resolve.</w:t>
      </w:r>
    </w:p>
    <w:p w14:paraId="0292116D" w14:textId="77777777" w:rsidR="006845F5" w:rsidRPr="00122E01" w:rsidRDefault="006845F5" w:rsidP="006845F5">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8B33ED7" w14:textId="77777777" w:rsidR="006845F5" w:rsidRPr="00122E01" w:rsidRDefault="006845F5" w:rsidP="006845F5">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52B19833" w14:textId="77777777" w:rsidR="006845F5" w:rsidRDefault="006845F5" w:rsidP="005102FC"/>
    <w:p w14:paraId="26318945" w14:textId="60761139" w:rsidR="00566C51" w:rsidRDefault="00566C51" w:rsidP="00566C51">
      <w:pPr>
        <w:pStyle w:val="Heading2"/>
      </w:pPr>
      <w:r>
        <w:lastRenderedPageBreak/>
        <w:t>Underview</w:t>
      </w:r>
    </w:p>
    <w:p w14:paraId="35613523" w14:textId="77777777" w:rsidR="00566C51" w:rsidRDefault="00566C51" w:rsidP="00566C51"/>
    <w:p w14:paraId="183E0332" w14:textId="77777777" w:rsidR="004661AD" w:rsidRDefault="004661AD" w:rsidP="004661AD">
      <w:pPr>
        <w:pStyle w:val="Heading4"/>
        <w:rPr>
          <w:b w:val="0"/>
          <w:bCs w:val="0"/>
        </w:rPr>
      </w:pPr>
      <w:r>
        <w:rPr>
          <w:b w:val="0"/>
          <w:bCs w:val="0"/>
        </w:rPr>
        <w:t xml:space="preserve">The </w:t>
      </w:r>
      <w:r w:rsidRPr="00593027">
        <w:t>role of the ballot</w:t>
      </w:r>
      <w:r>
        <w:rPr>
          <w:b w:val="0"/>
          <w:bCs w:val="0"/>
        </w:rPr>
        <w:t xml:space="preserve"> is to vote for the debater who proves the truth or falsity of the resolution. </w:t>
      </w:r>
      <w:r>
        <w:t>Prefer:</w:t>
      </w:r>
    </w:p>
    <w:p w14:paraId="1E0D50CF" w14:textId="77777777" w:rsidR="004661AD" w:rsidRDefault="004661AD" w:rsidP="004661AD">
      <w:pPr>
        <w:pStyle w:val="Heading4"/>
        <w:rPr>
          <w:b w:val="0"/>
          <w:bCs w:val="0"/>
        </w:rPr>
      </w:pPr>
      <w:r w:rsidRPr="00232E84">
        <w:t>[</w:t>
      </w:r>
      <w:r>
        <w:t>1</w:t>
      </w:r>
      <w:r w:rsidRPr="00232E84">
        <w:t xml:space="preserve">] </w:t>
      </w:r>
      <w:r>
        <w:t>Textuality</w:t>
      </w:r>
      <w:r>
        <w:rPr>
          <w:b w:val="0"/>
          <w:bCs w:val="0"/>
        </w:rPr>
        <w:t xml:space="preserve"> </w:t>
      </w:r>
      <w:r w:rsidRPr="007D4240">
        <w:t>– “affirm” is defined as</w:t>
      </w:r>
      <w:r>
        <w:rPr>
          <w:b w:val="0"/>
          <w:bCs w:val="0"/>
        </w:rPr>
        <w:t xml:space="preserve"> </w:t>
      </w: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7FE1DF26" w14:textId="77777777" w:rsidR="004661AD" w:rsidRPr="002005B1" w:rsidRDefault="004661AD" w:rsidP="004661AD">
      <w:pPr>
        <w:rPr>
          <w:sz w:val="16"/>
          <w:szCs w:val="16"/>
        </w:rPr>
      </w:pPr>
    </w:p>
    <w:p w14:paraId="173ABFB9" w14:textId="77777777" w:rsidR="004661AD" w:rsidRPr="002005B1" w:rsidRDefault="004661AD" w:rsidP="004661AD">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43D9ED0E" w14:textId="77777777" w:rsidR="004661AD" w:rsidRPr="002005B1" w:rsidRDefault="004661AD" w:rsidP="004661AD">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1A680B8E" w14:textId="77777777" w:rsidR="004661AD" w:rsidRPr="00B04AAD" w:rsidRDefault="004661AD" w:rsidP="004661AD"/>
    <w:p w14:paraId="248FF56B" w14:textId="77777777" w:rsidR="004661AD" w:rsidRPr="00D45E59" w:rsidRDefault="004661AD" w:rsidP="004661AD">
      <w:pPr>
        <w:pStyle w:val="Heading4"/>
        <w:rPr>
          <w:b w:val="0"/>
          <w:bCs w:val="0"/>
          <w:sz w:val="16"/>
          <w:szCs w:val="16"/>
        </w:rPr>
      </w:pPr>
      <w:r w:rsidRPr="001A6F32">
        <w:t>[</w:t>
      </w:r>
      <w:r>
        <w:t>2</w:t>
      </w:r>
      <w:r w:rsidRPr="001A6F32">
        <w:t xml:space="preserve">] </w:t>
      </w:r>
      <w:r>
        <w:t>Predictability – the res is the only stable stasis point and anything else moots 6 minutes of the ac. Fairness first – debate is a game and you want the judge to evaluate your arguments fairly</w:t>
      </w:r>
    </w:p>
    <w:p w14:paraId="41C6D181" w14:textId="77777777" w:rsidR="004661AD" w:rsidRDefault="004661AD" w:rsidP="004661AD">
      <w:pPr>
        <w:pStyle w:val="Heading4"/>
        <w:rPr>
          <w:b w:val="0"/>
          <w:bCs w:val="0"/>
        </w:rPr>
      </w:pPr>
      <w:r w:rsidRPr="00232E84">
        <w:t>[</w:t>
      </w:r>
      <w:r>
        <w:t>3</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54E71A3A" w14:textId="77777777" w:rsidR="00566C51" w:rsidRDefault="00566C51" w:rsidP="00566C51"/>
    <w:p w14:paraId="01352D4F" w14:textId="77777777" w:rsidR="00BB5139" w:rsidRDefault="00BB5139" w:rsidP="00BB5139">
      <w:pPr>
        <w:pStyle w:val="Heading4"/>
      </w:pPr>
      <w:r>
        <w:t>Performativity – Argumentation presupposes one’s own freedom to act – this means contestations of my framework prove it true. Hoppe</w:t>
      </w:r>
    </w:p>
    <w:p w14:paraId="7017DC21" w14:textId="77777777" w:rsidR="00BB5139" w:rsidRPr="001E2C05" w:rsidRDefault="00BB5139" w:rsidP="00BB5139">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5E64D32D" w14:textId="77777777" w:rsidR="00BB5139" w:rsidRDefault="00BB5139" w:rsidP="00BB5139">
      <w:pPr>
        <w:rPr>
          <w:sz w:val="12"/>
        </w:rPr>
      </w:pPr>
      <w:r w:rsidRPr="00260CF3">
        <w:rPr>
          <w:sz w:val="12"/>
        </w:rPr>
        <w:t xml:space="preserve">First, it should be noted that such a position assumes that at least the question of whether or not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objective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lastRenderedPageBreak/>
        <w:t>It is</w:t>
      </w:r>
      <w:r w:rsidRPr="00260CF3">
        <w:rPr>
          <w:b/>
          <w:u w:val="single"/>
        </w:rPr>
        <w:t xml:space="preserve"> simply </w:t>
      </w:r>
      <w:r w:rsidRPr="00260CF3">
        <w:rPr>
          <w:b/>
          <w:highlight w:val="cyan"/>
          <w:u w:val="single"/>
        </w:rPr>
        <w:t>impossible to argue otherwise, because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whether or not it is logically consistent with the very ethics which the proponent must presuppose as valid insofar as he is able to make his proposal at all.</w:t>
      </w:r>
    </w:p>
    <w:p w14:paraId="14B1B9E4" w14:textId="77777777" w:rsidR="00BB5139" w:rsidRPr="00566C51" w:rsidRDefault="00BB5139" w:rsidP="00566C51"/>
    <w:sectPr w:rsidR="00BB5139" w:rsidRPr="00566C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367683825">
    <w:abstractNumId w:val="10"/>
  </w:num>
  <w:num w:numId="2" w16cid:durableId="1140419388">
    <w:abstractNumId w:val="8"/>
  </w:num>
  <w:num w:numId="3" w16cid:durableId="1145658763">
    <w:abstractNumId w:val="7"/>
  </w:num>
  <w:num w:numId="4" w16cid:durableId="368116721">
    <w:abstractNumId w:val="6"/>
  </w:num>
  <w:num w:numId="5" w16cid:durableId="1130854570">
    <w:abstractNumId w:val="5"/>
  </w:num>
  <w:num w:numId="6" w16cid:durableId="285625119">
    <w:abstractNumId w:val="9"/>
  </w:num>
  <w:num w:numId="7" w16cid:durableId="1449425256">
    <w:abstractNumId w:val="4"/>
  </w:num>
  <w:num w:numId="8" w16cid:durableId="1422992080">
    <w:abstractNumId w:val="3"/>
  </w:num>
  <w:num w:numId="9" w16cid:durableId="548961143">
    <w:abstractNumId w:val="2"/>
  </w:num>
  <w:num w:numId="10" w16cid:durableId="745999485">
    <w:abstractNumId w:val="1"/>
  </w:num>
  <w:num w:numId="11" w16cid:durableId="1862355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4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E3436"/>
    <w:rsid w:val="00100B28"/>
    <w:rsid w:val="00101416"/>
    <w:rsid w:val="00117316"/>
    <w:rsid w:val="001209B4"/>
    <w:rsid w:val="001543D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1A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2FC"/>
    <w:rsid w:val="00516A88"/>
    <w:rsid w:val="00522065"/>
    <w:rsid w:val="005224F2"/>
    <w:rsid w:val="00533F1C"/>
    <w:rsid w:val="00536D8B"/>
    <w:rsid w:val="005379C3"/>
    <w:rsid w:val="005519C2"/>
    <w:rsid w:val="005523E0"/>
    <w:rsid w:val="0055320F"/>
    <w:rsid w:val="0055699B"/>
    <w:rsid w:val="0056020A"/>
    <w:rsid w:val="00563D3D"/>
    <w:rsid w:val="005659AA"/>
    <w:rsid w:val="00566C51"/>
    <w:rsid w:val="005676E8"/>
    <w:rsid w:val="00577C12"/>
    <w:rsid w:val="00580BFC"/>
    <w:rsid w:val="00581048"/>
    <w:rsid w:val="00581203"/>
    <w:rsid w:val="0058349C"/>
    <w:rsid w:val="00585E3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845F5"/>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0BF"/>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B513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CB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28E036"/>
  <w14:defaultImageDpi w14:val="300"/>
  <w15:docId w15:val="{92F6F898-DB7D-8541-9DE0-73BFDADD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4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34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4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34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0E34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34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436"/>
  </w:style>
  <w:style w:type="character" w:customStyle="1" w:styleId="Heading1Char">
    <w:name w:val="Heading 1 Char"/>
    <w:aliases w:val="Pocket Char"/>
    <w:basedOn w:val="DefaultParagraphFont"/>
    <w:link w:val="Heading1"/>
    <w:uiPriority w:val="9"/>
    <w:rsid w:val="000E34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34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343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0E34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3436"/>
    <w:rPr>
      <w:b/>
      <w:sz w:val="26"/>
      <w:u w:val="single"/>
    </w:rPr>
  </w:style>
  <w:style w:type="character" w:customStyle="1" w:styleId="StyleUnderline">
    <w:name w:val="Style Underline"/>
    <w:aliases w:val="Underline"/>
    <w:basedOn w:val="DefaultParagraphFont"/>
    <w:uiPriority w:val="1"/>
    <w:qFormat/>
    <w:rsid w:val="000E343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E343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343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0E3436"/>
    <w:rPr>
      <w:color w:val="auto"/>
      <w:u w:val="none"/>
    </w:rPr>
  </w:style>
  <w:style w:type="paragraph" w:styleId="DocumentMap">
    <w:name w:val="Document Map"/>
    <w:basedOn w:val="Normal"/>
    <w:link w:val="DocumentMapChar"/>
    <w:uiPriority w:val="99"/>
    <w:semiHidden/>
    <w:unhideWhenUsed/>
    <w:rsid w:val="000E343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E3436"/>
    <w:rPr>
      <w:rFonts w:ascii="Lucida Grande" w:hAnsi="Lucida Grande" w:cs="Lucida Grande"/>
      <w:sz w:val="22"/>
    </w:rPr>
  </w:style>
  <w:style w:type="paragraph" w:customStyle="1" w:styleId="Emphasis1">
    <w:name w:val="Emphasis1"/>
    <w:basedOn w:val="Normal"/>
    <w:link w:val="Emphasis"/>
    <w:autoRedefine/>
    <w:uiPriority w:val="20"/>
    <w:qFormat/>
    <w:rsid w:val="006845F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use.jhu.edu/book/30179)//phs"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16</Pages>
  <Words>8436</Words>
  <Characters>48086</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11</cp:revision>
  <dcterms:created xsi:type="dcterms:W3CDTF">2022-04-10T20:22:00Z</dcterms:created>
  <dcterms:modified xsi:type="dcterms:W3CDTF">2022-04-10T21:26:00Z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