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DD23A" w14:textId="77777777" w:rsidR="00781BBA" w:rsidRDefault="00781BBA" w:rsidP="00781BBA">
      <w:pPr>
        <w:pStyle w:val="Heading1"/>
      </w:pPr>
      <w:r>
        <w:t>1AC</w:t>
      </w:r>
    </w:p>
    <w:p w14:paraId="4086CE04" w14:textId="77777777" w:rsidR="00781BBA" w:rsidRDefault="00781BBA" w:rsidP="00781BBA"/>
    <w:p w14:paraId="0E9A4C38" w14:textId="77777777" w:rsidR="00781BBA" w:rsidRPr="005F04F4" w:rsidRDefault="00781BBA" w:rsidP="00781BBA">
      <w:pPr>
        <w:pStyle w:val="Heading2"/>
        <w:rPr>
          <w:rFonts w:cs="Calibri"/>
        </w:rPr>
      </w:pPr>
      <w:r w:rsidRPr="005F04F4">
        <w:rPr>
          <w:rFonts w:cs="Calibri"/>
        </w:rPr>
        <w:lastRenderedPageBreak/>
        <w:t>Syllogism</w:t>
      </w:r>
    </w:p>
    <w:p w14:paraId="506AAEE0" w14:textId="77777777" w:rsidR="00781BBA" w:rsidRPr="005F04F4" w:rsidRDefault="00781BBA" w:rsidP="00781BBA"/>
    <w:p w14:paraId="27C39980" w14:textId="77777777" w:rsidR="00781BBA" w:rsidRPr="005F04F4" w:rsidRDefault="00781BBA" w:rsidP="00781BBA">
      <w:pPr>
        <w:pStyle w:val="Heading4"/>
        <w:rPr>
          <w:rFonts w:cs="Calibri"/>
        </w:rPr>
      </w:pPr>
      <w:r w:rsidRPr="005F04F4">
        <w:rPr>
          <w:rFonts w:cs="Calibri"/>
        </w:rPr>
        <w:t>Agents must be practical reasoners –  </w:t>
      </w:r>
    </w:p>
    <w:p w14:paraId="15E479FA" w14:textId="77777777" w:rsidR="00781BBA" w:rsidRPr="005F04F4" w:rsidRDefault="00781BBA" w:rsidP="00781BBA"/>
    <w:p w14:paraId="79282151" w14:textId="77777777" w:rsidR="00781BBA" w:rsidRPr="00FE1944" w:rsidRDefault="00781BBA" w:rsidP="00781BBA">
      <w:pPr>
        <w:pStyle w:val="Heading4"/>
        <w:rPr>
          <w:rFonts w:cs="Calibri"/>
          <w:b w:val="0"/>
          <w:bCs w:val="0"/>
        </w:rPr>
      </w:pPr>
      <w:r w:rsidRPr="005F04F4">
        <w:rPr>
          <w:rFonts w:cs="Calibri"/>
        </w:rPr>
        <w:t xml:space="preserve">[1] Regress – </w:t>
      </w:r>
      <w:r w:rsidRPr="00FE1944">
        <w:rPr>
          <w:rFonts w:cs="Calibri"/>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139314CB" w14:textId="77777777" w:rsidR="00781BBA" w:rsidRPr="005F04F4" w:rsidRDefault="00781BBA" w:rsidP="00781BBA"/>
    <w:p w14:paraId="0C9166AC" w14:textId="77777777" w:rsidR="00781BBA" w:rsidRPr="00FE1944" w:rsidRDefault="00781BBA" w:rsidP="00781BBA">
      <w:pPr>
        <w:pStyle w:val="Heading4"/>
        <w:rPr>
          <w:rFonts w:eastAsia="Times New Roman" w:cs="Calibri"/>
          <w:b w:val="0"/>
          <w:bCs w:val="0"/>
        </w:rPr>
      </w:pPr>
      <w:r w:rsidRPr="005F04F4">
        <w:rPr>
          <w:rFonts w:eastAsia="Times New Roman" w:cs="Calibri"/>
          <w:color w:val="000000"/>
        </w:rPr>
        <w:t xml:space="preserve">[2] Action Theory – </w:t>
      </w:r>
      <w:r w:rsidRPr="00FE1944">
        <w:rPr>
          <w:rFonts w:eastAsia="Times New Roman" w:cs="Calibri"/>
          <w:b w:val="0"/>
          <w:bCs w:val="0"/>
          <w:color w:val="000000"/>
        </w:rPr>
        <w:t xml:space="preserve">every action can be broken down to infinite amounts of movements, i.e. me </w:t>
      </w:r>
      <w:r w:rsidRPr="00FE1944">
        <w:rPr>
          <w:rFonts w:cs="Calibri"/>
          <w:b w:val="0"/>
          <w:bCs w:val="0"/>
        </w:rPr>
        <w:t>moving my arm can be broken down to the infinite moments of every state my arm is in. Only reason can unify these movements because we use practical reason to achieve our goals, means</w:t>
      </w:r>
      <w:r w:rsidRPr="00FE1944">
        <w:rPr>
          <w:rFonts w:eastAsia="Times New Roman" w:cs="Calibri"/>
          <w:b w:val="0"/>
          <w:bCs w:val="0"/>
          <w:color w:val="000000"/>
        </w:rPr>
        <w:t xml:space="preserve"> all actions collapse to reason</w:t>
      </w:r>
    </w:p>
    <w:p w14:paraId="411C8D6E" w14:textId="77777777" w:rsidR="00781BBA" w:rsidRPr="005F04F4" w:rsidRDefault="00781BBA" w:rsidP="00781BBA"/>
    <w:p w14:paraId="7F6A9098" w14:textId="77777777" w:rsidR="00781BBA" w:rsidRPr="005F04F4" w:rsidRDefault="00781BBA" w:rsidP="00781BBA">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363A1D0B" w14:textId="77777777" w:rsidR="00781BBA" w:rsidRPr="005F04F4" w:rsidRDefault="00781BBA" w:rsidP="00781BBA">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6E78F25B" w14:textId="77777777" w:rsidR="00781BBA" w:rsidRPr="005F04F4" w:rsidRDefault="00781BBA" w:rsidP="00781BBA">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w:t>
      </w:r>
      <w:r w:rsidRPr="005F04F4">
        <w:rPr>
          <w:b/>
          <w:bCs/>
          <w:color w:val="000000"/>
          <w:u w:val="single"/>
        </w:rPr>
        <w:lastRenderedPageBreak/>
        <w:t xml:space="preserve">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30F67237" w14:textId="77777777" w:rsidR="00781BBA" w:rsidRDefault="00781BBA" w:rsidP="00781BBA"/>
    <w:p w14:paraId="798863D8" w14:textId="77777777" w:rsidR="00781BBA" w:rsidRPr="005F04F4" w:rsidRDefault="00781BBA" w:rsidP="00781BBA">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006B5AB2" w14:textId="77777777" w:rsidR="00781BBA" w:rsidRPr="005F04F4" w:rsidRDefault="00781BBA" w:rsidP="00781BBA"/>
    <w:p w14:paraId="318310A4" w14:textId="77777777" w:rsidR="00781BBA" w:rsidRPr="005F04F4" w:rsidRDefault="00781BBA" w:rsidP="00781BBA">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0C224357" w14:textId="77777777" w:rsidR="00781BBA" w:rsidRPr="005F04F4" w:rsidRDefault="00781BBA" w:rsidP="00781BBA"/>
    <w:p w14:paraId="197E24D5" w14:textId="77777777" w:rsidR="00781BBA" w:rsidRPr="005F04F4" w:rsidRDefault="00781BBA" w:rsidP="00781BBA">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1757AE66" w14:textId="77777777" w:rsidR="00781BBA" w:rsidRPr="005F04F4" w:rsidRDefault="00781BBA" w:rsidP="00781BBA"/>
    <w:p w14:paraId="19CA44EE" w14:textId="77777777" w:rsidR="00781BBA" w:rsidRDefault="00781BBA" w:rsidP="00781BBA">
      <w:pPr>
        <w:pStyle w:val="Heading4"/>
        <w:rPr>
          <w:rFonts w:cs="Calibri"/>
          <w:b w:val="0"/>
          <w:bCs w:val="0"/>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7FC30D53" w14:textId="77777777" w:rsidR="00781BBA" w:rsidRDefault="00781BBA" w:rsidP="00781BBA"/>
    <w:p w14:paraId="78E32DCF" w14:textId="77777777" w:rsidR="00781BBA" w:rsidRPr="007A30D9" w:rsidRDefault="00781BBA" w:rsidP="00781BBA">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3E616226" w14:textId="77777777" w:rsidR="00781BBA" w:rsidRPr="005F04F4" w:rsidRDefault="00781BBA" w:rsidP="00781BBA"/>
    <w:p w14:paraId="38FF20B3" w14:textId="77777777" w:rsidR="00781BBA" w:rsidRPr="005F04F4" w:rsidRDefault="00781BBA" w:rsidP="00781BBA">
      <w:pPr>
        <w:pStyle w:val="Heading4"/>
        <w:rPr>
          <w:rFonts w:cs="Calibri"/>
        </w:rPr>
      </w:pPr>
      <w:r w:rsidRPr="005F04F4">
        <w:rPr>
          <w:rFonts w:cs="Calibri"/>
        </w:rPr>
        <w:lastRenderedPageBreak/>
        <w:t>We have a unified perspective – If I say that 2+2=4, I understand not only that I know that 2+2=4, but that everyone around can arrive at the same conclusion too because they create practical syllogisms to justify their conclusion. But, willing a maxim that violates the freedom of others is a contradiction – that’s bad. </w:t>
      </w:r>
    </w:p>
    <w:p w14:paraId="2E964526" w14:textId="77777777" w:rsidR="00781BBA" w:rsidRPr="005F04F4" w:rsidRDefault="00781BBA" w:rsidP="00781BBA">
      <w:pPr>
        <w:spacing w:after="120"/>
      </w:pPr>
      <w:r w:rsidRPr="005F04F4">
        <w:rPr>
          <w:rStyle w:val="Style13ptBold"/>
        </w:rPr>
        <w:t>Engstrom</w:t>
      </w:r>
      <w:r w:rsidRPr="005F04F4">
        <w:rPr>
          <w:color w:val="000000"/>
        </w:rPr>
        <w:t>, Stephen (Professor of Ethics at UPitt). “Universal Legislation As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r w:rsidRPr="005F04F4">
        <w:rPr>
          <w:color w:val="000000"/>
        </w:rPr>
        <w:t>rct st</w:t>
      </w:r>
      <w:r w:rsidRPr="005F04F4">
        <w:rPr>
          <w:color w:val="1155CC"/>
          <w:u w:val="single"/>
        </w:rPr>
        <w:t> </w:t>
      </w:r>
    </w:p>
    <w:p w14:paraId="55E79FA4" w14:textId="77777777" w:rsidR="00781BBA" w:rsidRPr="005F04F4" w:rsidRDefault="00781BBA" w:rsidP="00781BBA">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31E43271" w14:textId="77777777" w:rsidR="00781BBA" w:rsidRPr="005F04F4" w:rsidRDefault="00781BBA" w:rsidP="00781BBA"/>
    <w:p w14:paraId="1A6FE70E" w14:textId="77777777" w:rsidR="00781BBA" w:rsidRPr="005F04F4" w:rsidRDefault="00781BBA" w:rsidP="00781BBA">
      <w:pPr>
        <w:pStyle w:val="Heading4"/>
        <w:rPr>
          <w:rFonts w:cs="Calibri"/>
        </w:rPr>
      </w:pPr>
      <w:r w:rsidRPr="005F04F4">
        <w:rPr>
          <w:rFonts w:cs="Calibri"/>
        </w:rPr>
        <w:t xml:space="preserve">Only a collective </w:t>
      </w:r>
      <w:r>
        <w:rPr>
          <w:rFonts w:cs="Calibri"/>
        </w:rPr>
        <w:t xml:space="preserve">will </w:t>
      </w:r>
      <w:r w:rsidRPr="005F04F4">
        <w:rPr>
          <w:rFonts w:cs="Calibri"/>
        </w:rPr>
        <w:t xml:space="preserve">that can have power over individuals can guarantee the enforcement of good maxims. Thus, the standard is consistency with </w:t>
      </w:r>
      <w:r>
        <w:rPr>
          <w:rFonts w:cs="Calibri"/>
        </w:rPr>
        <w:t>the omnilateral will.</w:t>
      </w:r>
    </w:p>
    <w:p w14:paraId="51FFBAEF" w14:textId="77777777" w:rsidR="00781BBA" w:rsidRPr="005F04F4" w:rsidRDefault="00781BBA" w:rsidP="00781BBA">
      <w:pPr>
        <w:spacing w:after="240"/>
      </w:pPr>
    </w:p>
    <w:p w14:paraId="5AB33B2A" w14:textId="77777777" w:rsidR="00781BBA" w:rsidRPr="005F04F4" w:rsidRDefault="00781BBA" w:rsidP="00781BBA">
      <w:pPr>
        <w:pStyle w:val="Heading4"/>
        <w:rPr>
          <w:rFonts w:cs="Calibri"/>
        </w:rPr>
      </w:pPr>
      <w:r w:rsidRPr="005F04F4">
        <w:rPr>
          <w:rFonts w:cs="Calibri"/>
        </w:rPr>
        <w:t>To clarify, the framework does not value the ability to set any end, but rather the ability to decide which ends to pursue.</w:t>
      </w:r>
    </w:p>
    <w:p w14:paraId="28F19A05" w14:textId="77777777" w:rsidR="00781BBA" w:rsidRPr="005F04F4" w:rsidRDefault="00781BBA" w:rsidP="00781BBA">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2019-20., 2009, accessed on 8-18-2020, Harvard University Press, "Force and Freedom",) NP 8/4/16. rct st</w:t>
      </w:r>
    </w:p>
    <w:p w14:paraId="57AE6A89" w14:textId="77777777" w:rsidR="00781BBA" w:rsidRPr="005F04F4" w:rsidRDefault="00781BBA" w:rsidP="00781BBA">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guarantees equal free- dom,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similar to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ent </w:t>
      </w:r>
      <w:r w:rsidRPr="005F04F4">
        <w:rPr>
          <w:b/>
          <w:bCs/>
          <w:color w:val="000000"/>
          <w:u w:val="single"/>
        </w:rPr>
        <w:t xml:space="preserve">people have incompatible wants, to let one person do what [they] want[]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As I will explain in more detail in Chapter 2, such an objection has some force against freedom understood as the ability to do whatever you wish, but fails to engage Kant’s conception of independence.</w:t>
      </w:r>
      <w:r w:rsidRPr="005F04F4">
        <w:rPr>
          <w:b/>
          <w:bCs/>
          <w:color w:val="000000"/>
          <w:u w:val="single"/>
        </w:rPr>
        <w:t xml:space="preserve"> </w:t>
      </w:r>
      <w:r w:rsidRPr="005F04F4">
        <w:rPr>
          <w:b/>
          <w:bCs/>
          <w:color w:val="000000"/>
          <w:u w:val="single"/>
          <w:shd w:val="clear" w:color="auto" w:fill="00FBFF"/>
        </w:rPr>
        <w:t>Limits on indepen- dence</w:t>
      </w:r>
      <w:r w:rsidRPr="005F04F4">
        <w:rPr>
          <w:b/>
          <w:bCs/>
          <w:color w:val="000000"/>
          <w:u w:val="single"/>
        </w:rPr>
        <w:t xml:space="preserve"> generate a set of restrictions that are by their nature equally appli-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the “matter” of choice—the particular</w:t>
      </w:r>
      <w:r w:rsidRPr="005F04F4">
        <w:rPr>
          <w:b/>
          <w:bCs/>
          <w:color w:val="000000"/>
          <w:u w:val="single"/>
          <w:shd w:val="clear" w:color="auto" w:fill="00FBFF"/>
        </w:rPr>
        <w:t xml:space="preserve"> purposes being pursued—and focus </w:t>
      </w:r>
      <w:r w:rsidRPr="005F04F4">
        <w:rPr>
          <w:b/>
          <w:bCs/>
          <w:color w:val="000000"/>
          <w:u w:val="single"/>
        </w:rPr>
        <w:t xml:space="preserve">instead </w:t>
      </w:r>
      <w:r w:rsidRPr="005F04F4">
        <w:rPr>
          <w:b/>
          <w:bCs/>
          <w:color w:val="000000"/>
          <w:u w:val="single"/>
          <w:shd w:val="clear" w:color="auto" w:fill="00FBFF"/>
        </w:rPr>
        <w:t>on the capacity to set purposes without hav- ing them set by others.</w:t>
      </w:r>
      <w:r w:rsidRPr="005F04F4">
        <w:rPr>
          <w:color w:val="000000"/>
          <w:sz w:val="16"/>
          <w:shd w:val="clear" w:color="auto" w:fill="00FBFF"/>
        </w:rPr>
        <w:t xml:space="preserve"> </w:t>
      </w:r>
      <w:r w:rsidRPr="005F04F4">
        <w:rPr>
          <w:b/>
          <w:bCs/>
          <w:color w:val="000000"/>
          <w:u w:val="single"/>
          <w:shd w:val="clear" w:color="auto" w:fill="00FBFF"/>
        </w:rPr>
        <w:t>What you can accomplish depends on what oth- ers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In the same way, your ability to enter into cooperative activities with others depends upon their willingness to co- operate with you, and their entitlement to accept or decline your invita- tions is simply their right to independence</w:t>
      </w:r>
    </w:p>
    <w:p w14:paraId="5939F6DD" w14:textId="77777777" w:rsidR="00781BBA" w:rsidRPr="005F04F4" w:rsidRDefault="00781BBA" w:rsidP="00781BBA"/>
    <w:p w14:paraId="1FC0681C" w14:textId="77777777" w:rsidR="00781BBA" w:rsidRPr="005F04F4" w:rsidRDefault="00781BBA" w:rsidP="00781BBA">
      <w:pPr>
        <w:pStyle w:val="Heading4"/>
        <w:rPr>
          <w:rFonts w:cs="Calibri"/>
        </w:rPr>
      </w:pPr>
      <w:r w:rsidRPr="005F04F4">
        <w:rPr>
          <w:rFonts w:cs="Calibri"/>
        </w:rPr>
        <w:t xml:space="preserve">Impact calc – </w:t>
      </w:r>
    </w:p>
    <w:p w14:paraId="3366BC42" w14:textId="77777777" w:rsidR="00781BBA" w:rsidRPr="005F04F4" w:rsidRDefault="00781BBA" w:rsidP="00781BBA"/>
    <w:p w14:paraId="075111C3" w14:textId="77777777" w:rsidR="00781BBA" w:rsidRPr="005F04F4" w:rsidRDefault="00781BBA" w:rsidP="00781BBA">
      <w:pPr>
        <w:pStyle w:val="Heading4"/>
        <w:rPr>
          <w:rFonts w:cs="Calibri"/>
        </w:rPr>
      </w:pPr>
      <w:r w:rsidRPr="005F04F4">
        <w:rPr>
          <w:rFonts w:cs="Calibri"/>
        </w:rPr>
        <w:t xml:space="preserve">[1] Only the </w:t>
      </w:r>
      <w:r>
        <w:rPr>
          <w:rFonts w:cs="Calibri"/>
        </w:rPr>
        <w:t>omnilateral will</w:t>
      </w:r>
      <w:r w:rsidRPr="005F04F4">
        <w:rPr>
          <w:rFonts w:cs="Calibri"/>
        </w:rPr>
        <w:t xml:space="preser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4C231AE3" w14:textId="77777777" w:rsidR="00781BBA" w:rsidRPr="005F04F4" w:rsidRDefault="00781BBA" w:rsidP="00781BBA"/>
    <w:p w14:paraId="79CB6761" w14:textId="77777777" w:rsidR="00781BBA" w:rsidRPr="002C3D31" w:rsidRDefault="00781BBA" w:rsidP="00781BBA">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0B49EA2E" w14:textId="77777777" w:rsidR="00781BBA" w:rsidRPr="005F04F4" w:rsidRDefault="00781BBA" w:rsidP="00781BBA"/>
    <w:p w14:paraId="2DA99697" w14:textId="77777777" w:rsidR="00781BBA" w:rsidRPr="005F04F4" w:rsidRDefault="00781BBA" w:rsidP="00781BBA">
      <w:pPr>
        <w:pStyle w:val="Heading4"/>
        <w:rPr>
          <w:rFonts w:cs="Calibri"/>
        </w:rPr>
      </w:pPr>
      <w:r w:rsidRPr="005F04F4">
        <w:rPr>
          <w:rFonts w:cs="Calibri"/>
        </w:rPr>
        <w:t>Prefer additionally –</w:t>
      </w:r>
    </w:p>
    <w:p w14:paraId="5E02FB51" w14:textId="77777777" w:rsidR="00781BBA" w:rsidRDefault="00781BBA" w:rsidP="00781BBA"/>
    <w:p w14:paraId="337031D0" w14:textId="77777777" w:rsidR="00781BBA" w:rsidRPr="005F04F4" w:rsidRDefault="00781BBA" w:rsidP="00781BBA">
      <w:pPr>
        <w:pStyle w:val="Heading4"/>
        <w:rPr>
          <w:rFonts w:cs="Calibri"/>
        </w:rPr>
      </w:pPr>
      <w:r>
        <w:rPr>
          <w:rFonts w:cs="Calibri"/>
        </w:rPr>
        <w:t xml:space="preserve">[1] </w:t>
      </w:r>
      <w:r w:rsidRPr="005F04F4">
        <w:rPr>
          <w:rFonts w:cs="Calibri"/>
        </w:rPr>
        <w:t>Oppression is caused by arbitrary exclusion of others – only universalizability makes sure that include everyone equally.</w:t>
      </w:r>
    </w:p>
    <w:p w14:paraId="7233B4CD" w14:textId="77777777" w:rsidR="00781BBA" w:rsidRPr="005F04F4" w:rsidRDefault="00781BBA" w:rsidP="00781BBA">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44AC1E2C" w14:textId="77777777" w:rsidR="00781BBA" w:rsidRPr="005F04F4" w:rsidRDefault="00781BBA" w:rsidP="00781BBA">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Onora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universilizability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w:t>
      </w:r>
      <w:r w:rsidRPr="005F04F4">
        <w:rPr>
          <w:b/>
          <w:bCs/>
          <w:color w:val="000000"/>
          <w:u w:val="single"/>
        </w:rPr>
        <w:lastRenderedPageBreak/>
        <w:t xml:space="preserve">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1A0E6803" w14:textId="77777777" w:rsidR="00781BBA" w:rsidRDefault="00781BBA" w:rsidP="00781BBA"/>
    <w:p w14:paraId="35B8EF64" w14:textId="77777777" w:rsidR="00781BBA" w:rsidRPr="005F04F4" w:rsidRDefault="00781BBA" w:rsidP="00781BBA">
      <w:pPr>
        <w:pStyle w:val="Heading4"/>
        <w:rPr>
          <w:rFonts w:cs="Calibri"/>
        </w:rPr>
      </w:pPr>
      <w:r>
        <w:rPr>
          <w:rFonts w:cs="Calibri"/>
        </w:rPr>
        <w:t xml:space="preserve">[2] </w:t>
      </w:r>
      <w:r w:rsidRPr="005F04F4">
        <w:rPr>
          <w:rFonts w:cs="Calibri"/>
        </w:rPr>
        <w:t>Changes in the subject stem from practical reason: that means the core of the subject remains the same, it’s an internal link.</w:t>
      </w:r>
    </w:p>
    <w:p w14:paraId="12C4A0EE" w14:textId="77777777" w:rsidR="00781BBA" w:rsidRPr="00782DCF" w:rsidRDefault="00781BBA" w:rsidP="00781BBA">
      <w:pPr>
        <w:spacing w:after="120"/>
      </w:pPr>
      <w:r w:rsidRPr="00782DCF">
        <w:rPr>
          <w:b/>
          <w:sz w:val="26"/>
          <w:szCs w:val="26"/>
          <w:u w:val="single"/>
        </w:rPr>
        <w:t>Tiberius</w:t>
      </w:r>
      <w:r w:rsidRPr="00782DCF">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 //rct phs st</w:t>
      </w:r>
    </w:p>
    <w:p w14:paraId="1C5E7685" w14:textId="77777777" w:rsidR="00781BBA" w:rsidRPr="00987805" w:rsidRDefault="00781BBA" w:rsidP="00781BBA">
      <w:pPr>
        <w:rPr>
          <w:sz w:val="16"/>
        </w:rPr>
      </w:pPr>
      <w:r w:rsidRPr="00987805">
        <w:rPr>
          <w:sz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987805">
        <w:rPr>
          <w:rStyle w:val="Emphasis"/>
          <w:highlight w:val="cyan"/>
        </w:rPr>
        <w:t>Judgments</w:t>
      </w:r>
      <w:r w:rsidRPr="00987805">
        <w:rPr>
          <w:rStyle w:val="Emphasis"/>
        </w:rPr>
        <w:t xml:space="preserve"> about continued or stable attitudes </w:t>
      </w:r>
      <w:r w:rsidRPr="00987805">
        <w:rPr>
          <w:rStyle w:val="Emphasis"/>
          <w:highlight w:val="cyan"/>
        </w:rPr>
        <w:t>are</w:t>
      </w:r>
      <w:r w:rsidRPr="00987805">
        <w:rPr>
          <w:rStyle w:val="Emphasis"/>
        </w:rPr>
        <w:t xml:space="preserve"> </w:t>
      </w:r>
      <w:r w:rsidRPr="00987805">
        <w:rPr>
          <w:rStyle w:val="Emphasis"/>
          <w:highlight w:val="cyan"/>
        </w:rPr>
        <w:t>normative</w:t>
      </w:r>
      <w:r w:rsidRPr="00987805">
        <w:rPr>
          <w:rStyle w:val="Emphasis"/>
        </w:rPr>
        <w:t xml:space="preserve"> judgments, </w:t>
      </w:r>
      <w:r w:rsidRPr="00987805">
        <w:rPr>
          <w:rStyle w:val="Emphasis"/>
          <w:highlight w:val="cyan"/>
        </w:rPr>
        <w:t>not empirical</w:t>
      </w:r>
      <w:r w:rsidRPr="00987805">
        <w:rPr>
          <w:rStyle w:val="Emphasis"/>
        </w:rPr>
        <w:t xml:space="preserve"> predictions. </w:t>
      </w:r>
      <w:r w:rsidRPr="00987805">
        <w:rPr>
          <w:sz w:val="16"/>
        </w:rPr>
        <w:t xml:space="preserve">The emphasis on stability, then, should not be taken to imply that </w:t>
      </w:r>
      <w:r w:rsidRPr="00987805">
        <w:rPr>
          <w:rStyle w:val="Emphasis"/>
          <w:highlight w:val="cyan"/>
        </w:rPr>
        <w:t>there is one</w:t>
      </w:r>
      <w:r w:rsidRPr="00987805">
        <w:rPr>
          <w:rStyle w:val="Emphasis"/>
        </w:rPr>
        <w:t xml:space="preserve">, fixed, </w:t>
      </w:r>
      <w:r w:rsidRPr="00987805">
        <w:rPr>
          <w:rStyle w:val="Emphasis"/>
          <w:highlight w:val="cyan"/>
        </w:rPr>
        <w:t>stable pattern that provides the</w:t>
      </w:r>
      <w:r w:rsidRPr="00987805">
        <w:rPr>
          <w:rStyle w:val="Emphasis"/>
        </w:rPr>
        <w:t xml:space="preserve"> ultimate and perpetual </w:t>
      </w:r>
      <w:r w:rsidRPr="00987805">
        <w:rPr>
          <w:rStyle w:val="Emphasis"/>
          <w:highlight w:val="cyan"/>
        </w:rPr>
        <w:t>goal of all reasoning</w:t>
      </w:r>
      <w:r w:rsidRPr="00987805">
        <w:rPr>
          <w:rStyle w:val="Emphasis"/>
        </w:rPr>
        <w:t xml:space="preserve">. </w:t>
      </w:r>
      <w:r w:rsidRPr="00987805">
        <w:rPr>
          <w:sz w:val="16"/>
        </w:rPr>
        <w:t xml:space="preserve">The ideally stable pattern of attitudes I have described above is not a static ideal that could be represented by a hypothetical, idealized agent whose choices determine the choices that actual people have reason to make. Because on my </w:t>
      </w:r>
      <w:r w:rsidRPr="00987805">
        <w:rPr>
          <w:rStyle w:val="Emphasis"/>
        </w:rPr>
        <w:t>view what counts as appropriate reflection is inherently normative,</w:t>
      </w:r>
      <w:r w:rsidRPr="00987805">
        <w:rPr>
          <w:sz w:val="16"/>
        </w:rPr>
        <w:t xml:space="preserve"> and </w:t>
      </w:r>
      <w:r w:rsidRPr="00987805">
        <w:rPr>
          <w:rStyle w:val="Emphasis"/>
        </w:rPr>
        <w:t>the norms of appropriate reflection evolve along with the people who endorse them</w:t>
      </w:r>
      <w:r w:rsidRPr="00987805">
        <w:rPr>
          <w:sz w:val="16"/>
        </w:rPr>
        <w:t xml:space="preserve">, there is no fact of the matter about what an ideally stable version of a particular person would choose that can be determined outside of the context of that person's reflection and deliberation. </w:t>
      </w:r>
      <w:r w:rsidRPr="00987805">
        <w:rPr>
          <w:rStyle w:val="Emphasis"/>
          <w:highlight w:val="cyan"/>
        </w:rPr>
        <w:t>The ideal</w:t>
      </w:r>
      <w:r w:rsidRPr="00987805">
        <w:rPr>
          <w:rStyle w:val="Emphasis"/>
        </w:rPr>
        <w:t xml:space="preserve"> of stability, then, </w:t>
      </w:r>
      <w:r w:rsidRPr="00987805">
        <w:rPr>
          <w:rStyle w:val="Emphasis"/>
          <w:highlight w:val="cyan"/>
        </w:rPr>
        <w:t>is</w:t>
      </w:r>
      <w:r w:rsidRPr="00987805">
        <w:rPr>
          <w:rStyle w:val="Emphasis"/>
        </w:rPr>
        <w:t xml:space="preserve"> a </w:t>
      </w:r>
      <w:r w:rsidRPr="00987805">
        <w:rPr>
          <w:rStyle w:val="Emphasis"/>
          <w:highlight w:val="cyan"/>
        </w:rPr>
        <w:t>regulative</w:t>
      </w:r>
      <w:r w:rsidRPr="00987805">
        <w:rPr>
          <w:rStyle w:val="Emphasis"/>
        </w:rPr>
        <w:t xml:space="preserve"> ideal, in the sense that we can use it to make judgments about the ways in which our own choices could be improved.</w:t>
      </w:r>
      <w:r w:rsidRPr="00987805">
        <w:rPr>
          <w:sz w:val="16"/>
        </w:rPr>
        <w:t xml:space="preserve"> It is not a fixed ideal that determines the correct choices independently of the process of reasoning.6 </w:t>
      </w:r>
      <w:r w:rsidRPr="00987805">
        <w:rPr>
          <w:rStyle w:val="Emphasis"/>
          <w:highlight w:val="cyan"/>
        </w:rPr>
        <w:t>The point</w:t>
      </w:r>
      <w:r w:rsidRPr="00987805">
        <w:rPr>
          <w:rStyle w:val="Emphasis"/>
        </w:rPr>
        <w:t xml:space="preserve"> of the ideal </w:t>
      </w:r>
      <w:r w:rsidRPr="00987805">
        <w:rPr>
          <w:rStyle w:val="Emphasis"/>
          <w:highlight w:val="cyan"/>
        </w:rPr>
        <w:t>is to urge us toward improvement, not to describe</w:t>
      </w:r>
      <w:r w:rsidRPr="00987805">
        <w:rPr>
          <w:rStyle w:val="Emphasis"/>
        </w:rPr>
        <w:t xml:space="preserve"> a state of </w:t>
      </w:r>
      <w:r w:rsidRPr="00987805">
        <w:rPr>
          <w:rStyle w:val="Emphasis"/>
          <w:highlight w:val="cyan"/>
        </w:rPr>
        <w:t>perfection</w:t>
      </w:r>
      <w:r w:rsidRPr="00987805">
        <w:rPr>
          <w:rStyle w:val="Emphasis"/>
        </w:rPr>
        <w:t xml:space="preserve">. </w:t>
      </w:r>
      <w:r w:rsidRPr="00987805">
        <w:rPr>
          <w:sz w:val="16"/>
        </w:rPr>
        <w:t xml:space="preserve">An important implication of taking the ideal of stability in this way is that </w:t>
      </w:r>
      <w:r w:rsidRPr="00987805">
        <w:rPr>
          <w:rStyle w:val="Emphasis"/>
          <w:highlight w:val="cyan"/>
        </w:rPr>
        <w:t>what a person has reason to choose is likely to change over time</w:t>
      </w:r>
      <w:r w:rsidRPr="00987805">
        <w:rPr>
          <w:rStyle w:val="Emphasis"/>
        </w:rPr>
        <w:t xml:space="preserve"> as the person has new experiences and improves her own views about ideal reflection.</w:t>
      </w:r>
      <w:r w:rsidRPr="00987805">
        <w:rPr>
          <w:sz w:val="16"/>
        </w:rPr>
        <w:t xml:space="preserve"> Furthermore, </w:t>
      </w:r>
      <w:r w:rsidRPr="00987805">
        <w:rPr>
          <w:rStyle w:val="Emphasis"/>
        </w:rPr>
        <w:t xml:space="preserve">taking </w:t>
      </w:r>
      <w:r w:rsidRPr="00987805">
        <w:rPr>
          <w:rStyle w:val="Emphasis"/>
          <w:highlight w:val="cyan"/>
        </w:rPr>
        <w:t>the ideal of stability</w:t>
      </w:r>
      <w:r w:rsidRPr="00987805">
        <w:rPr>
          <w:rStyle w:val="Emphasis"/>
        </w:rPr>
        <w:t xml:space="preserve"> to be one </w:t>
      </w:r>
      <w:r w:rsidRPr="00987805">
        <w:rPr>
          <w:rStyle w:val="Emphasis"/>
          <w:highlight w:val="cyan"/>
        </w:rPr>
        <w:t>[is] of improvement rather than perfection</w:t>
      </w:r>
      <w:r w:rsidRPr="00987805">
        <w:rPr>
          <w:rStyle w:val="Emphasis"/>
        </w:rPr>
        <w:t xml:space="preserve"> also has implications for the appropriate goal of reasoning.</w:t>
      </w:r>
      <w:r w:rsidRPr="00987805">
        <w:rPr>
          <w:sz w:val="16"/>
        </w:rPr>
        <w:t xml:space="preserve"> According to the stability standard interpreted as a norm of improvement</w:t>
      </w:r>
      <w:r w:rsidRPr="00987805">
        <w:rPr>
          <w:rStyle w:val="Emphasis"/>
          <w:highlight w:val="cyan"/>
        </w:rPr>
        <w:t>, it is not the goal of reasoners to arrive at a</w:t>
      </w:r>
      <w:r w:rsidRPr="00987805">
        <w:rPr>
          <w:rStyle w:val="Emphasis"/>
        </w:rPr>
        <w:t xml:space="preserve"> stable </w:t>
      </w:r>
      <w:r w:rsidRPr="00987805">
        <w:rPr>
          <w:rStyle w:val="Emphasis"/>
          <w:highlight w:val="cyan"/>
        </w:rPr>
        <w:t>state at which there is no</w:t>
      </w:r>
      <w:r w:rsidRPr="00987805">
        <w:rPr>
          <w:rStyle w:val="Emphasis"/>
        </w:rPr>
        <w:t xml:space="preserve"> further </w:t>
      </w:r>
      <w:r w:rsidRPr="00987805">
        <w:rPr>
          <w:rStyle w:val="Emphasis"/>
          <w:highlight w:val="cyan"/>
        </w:rPr>
        <w:t>need for reasoning</w:t>
      </w:r>
      <w:r w:rsidRPr="00987805">
        <w:rPr>
          <w:rStyle w:val="Emphasis"/>
        </w:rPr>
        <w:t>.</w:t>
      </w:r>
      <w:r w:rsidRPr="00987805">
        <w:rPr>
          <w:sz w:val="16"/>
        </w:rPr>
        <w:t xml:space="preserve"> Rather, </w:t>
      </w:r>
      <w:r w:rsidRPr="00987805">
        <w:rPr>
          <w:rStyle w:val="Emphasis"/>
          <w:highlight w:val="cyan"/>
        </w:rPr>
        <w:t>a reasoner's</w:t>
      </w:r>
      <w:r w:rsidRPr="00987805">
        <w:rPr>
          <w:rStyle w:val="Emphasis"/>
        </w:rPr>
        <w:t xml:space="preserve"> proper </w:t>
      </w:r>
      <w:r w:rsidRPr="00987805">
        <w:rPr>
          <w:rStyle w:val="Emphasis"/>
          <w:highlight w:val="cyan"/>
        </w:rPr>
        <w:t>goal is to make choices that are part of the most stable pattern now</w:t>
      </w:r>
      <w:r w:rsidRPr="00987805">
        <w:rPr>
          <w:rStyle w:val="Emphasis"/>
        </w:rPr>
        <w:t>,</w:t>
      </w:r>
      <w:r w:rsidRPr="00987805">
        <w:rPr>
          <w:sz w:val="16"/>
        </w:rPr>
        <w:t xml:space="preserve"> with the knowledge that what choice will be most stable in the future might very well be different.7</w:t>
      </w:r>
    </w:p>
    <w:p w14:paraId="6EF59EA9" w14:textId="77777777" w:rsidR="00781BBA" w:rsidRPr="005F04F4" w:rsidRDefault="00781BBA" w:rsidP="00781BBA"/>
    <w:p w14:paraId="5FD4AB22" w14:textId="77777777" w:rsidR="00781BBA" w:rsidRDefault="00781BBA" w:rsidP="00781BBA">
      <w:pPr>
        <w:pStyle w:val="Heading2"/>
      </w:pPr>
      <w:r>
        <w:lastRenderedPageBreak/>
        <w:t>Offense</w:t>
      </w:r>
    </w:p>
    <w:p w14:paraId="7CB62D5C" w14:textId="77777777" w:rsidR="00781BBA" w:rsidRDefault="00781BBA" w:rsidP="00781BBA"/>
    <w:p w14:paraId="73F725D8" w14:textId="77777777" w:rsidR="00781BBA" w:rsidRPr="005F04F4" w:rsidRDefault="00781BBA" w:rsidP="00781BBA">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w:t>
      </w:r>
      <w:r w:rsidRPr="005F04F4">
        <w:rPr>
          <w:rFonts w:cs="Calibri"/>
        </w:rPr>
        <w:t>as a general principle.</w:t>
      </w:r>
    </w:p>
    <w:p w14:paraId="6B73C062" w14:textId="77777777" w:rsidR="00781BBA" w:rsidRPr="005F04F4" w:rsidRDefault="00781BBA" w:rsidP="00781BBA"/>
    <w:p w14:paraId="52A8659D" w14:textId="77777777" w:rsidR="00781BBA" w:rsidRPr="005F04F4" w:rsidRDefault="00781BBA" w:rsidP="00781BBA">
      <w:pPr>
        <w:pStyle w:val="Heading4"/>
        <w:rPr>
          <w:rFonts w:cs="Calibri"/>
        </w:rPr>
      </w:pPr>
      <w:r w:rsidRPr="005F04F4">
        <w:rPr>
          <w:rFonts w:cs="Calibri"/>
        </w:rPr>
        <w:t>I’m willing clarify or specify whatever you want me to in CX if it doesn’t force me to abandon my maxim. Check all interps in CX – I could’ve met them before the NC and abuse would’ve been solved. PICs don’t negate: a] General principles don’t defend an absolute action, so they tolerate exceptions b] Fails under my framework because they create arbitrary exceptions, which means it’s not universalizable.</w:t>
      </w:r>
    </w:p>
    <w:p w14:paraId="214F152C" w14:textId="77777777" w:rsidR="00781BBA" w:rsidRDefault="00781BBA" w:rsidP="00781BBA"/>
    <w:p w14:paraId="71EC0A5B" w14:textId="77777777" w:rsidR="00781BBA" w:rsidRDefault="00781BBA" w:rsidP="00781BBA">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075628F1" w14:textId="77777777" w:rsidR="00781BBA" w:rsidRDefault="00781BBA" w:rsidP="00781BBA">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0F6D5DFA" w14:textId="77777777" w:rsidR="00781BBA" w:rsidRPr="00ED2E79" w:rsidRDefault="00781BBA" w:rsidP="00781BBA">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w:t>
      </w:r>
      <w:r w:rsidRPr="00ED2E79">
        <w:rPr>
          <w:sz w:val="14"/>
        </w:rPr>
        <w:lastRenderedPageBreak/>
        <w:t xml:space="preserve">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lastRenderedPageBreak/>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any system of prop- erty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9465E0">
        <w:rPr>
          <w:rStyle w:val="Emphasis"/>
          <w:highlight w:val="cyan"/>
        </w:rPr>
        <w:t>and 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71BAEAAD" w14:textId="77777777" w:rsidR="00781BBA" w:rsidRDefault="00781BBA" w:rsidP="00781BBA"/>
    <w:p w14:paraId="2AC9EB28" w14:textId="77777777" w:rsidR="00781BBA" w:rsidRDefault="00781BBA" w:rsidP="00781BBA">
      <w:pPr>
        <w:pStyle w:val="Heading4"/>
      </w:pPr>
      <w:r>
        <w:t>That affirms –</w:t>
      </w:r>
    </w:p>
    <w:p w14:paraId="1F4F1E32" w14:textId="77777777" w:rsidR="00781BBA" w:rsidRPr="003D3CD6" w:rsidRDefault="00781BBA" w:rsidP="00781BBA"/>
    <w:p w14:paraId="394634A3" w14:textId="77777777" w:rsidR="00781BBA" w:rsidRDefault="00781BBA" w:rsidP="00781BBA">
      <w:pPr>
        <w:pStyle w:val="Heading4"/>
      </w:pPr>
      <w:r>
        <w:t>[1] In outer space, there is no governing authority and thus claiming property imposes your will over others.</w:t>
      </w:r>
    </w:p>
    <w:p w14:paraId="555E2E33" w14:textId="77777777" w:rsidR="00781BBA" w:rsidRDefault="00781BBA" w:rsidP="00781BBA">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191F4454" w14:textId="77777777" w:rsidR="00781BBA" w:rsidRDefault="00781BBA" w:rsidP="00781BBA">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 xml:space="preserve">By my </w:t>
      </w:r>
      <w:r w:rsidRPr="00E81CF6">
        <w:rPr>
          <w:rStyle w:val="Emphasis"/>
        </w:rPr>
        <w:lastRenderedPageBreak/>
        <w:t>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F23F42">
        <w:rPr>
          <w:rStyle w:val="Emphasis"/>
          <w:highlight w:val="cyan"/>
        </w:rPr>
        <w:t>My will to appro- priate</w:t>
      </w:r>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r w:rsidRPr="00617DF4">
        <w:rPr>
          <w:rStyle w:val="Emphasis"/>
          <w:highlight w:val="cyan"/>
        </w:rPr>
        <w:t>impossi- ble—in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5F8D1046" w14:textId="77777777" w:rsidR="00781BBA" w:rsidRDefault="00781BBA" w:rsidP="00781BBA">
      <w:pPr>
        <w:rPr>
          <w:sz w:val="10"/>
        </w:rPr>
      </w:pPr>
    </w:p>
    <w:p w14:paraId="41B62B64" w14:textId="77777777" w:rsidR="00781BBA" w:rsidRDefault="00781BBA" w:rsidP="00781BBA">
      <w:pPr>
        <w:pStyle w:val="Heading4"/>
      </w:pPr>
      <w:r>
        <w:lastRenderedPageBreak/>
        <w:t>[2] In the state of nature, everyone is an equal arbitrator of justice – that makes rights violations impossible to resolve.</w:t>
      </w:r>
    </w:p>
    <w:p w14:paraId="04AB6CA1" w14:textId="77777777" w:rsidR="00781BBA" w:rsidRPr="00122E01" w:rsidRDefault="00781BBA" w:rsidP="00781BBA">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3F731309" w14:textId="77777777" w:rsidR="00781BBA" w:rsidRPr="00122E01" w:rsidRDefault="00781BBA" w:rsidP="00781BBA">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251A3D">
        <w:rPr>
          <w:rStyle w:val="Emphasis"/>
          <w:highlight w:val="cyan"/>
        </w:rPr>
        <w:t>as long as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thoritative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w:t>
      </w:r>
      <w:r w:rsidRPr="00122E01">
        <w:rPr>
          <w:sz w:val="16"/>
        </w:rPr>
        <w:lastRenderedPageBreak/>
        <w:t xml:space="preserve">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9F5A74">
        <w:rPr>
          <w:rStyle w:val="Emphasis"/>
          <w:highlight w:val="cyan"/>
        </w:rPr>
        <w:t>I am 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is a contest of strength, since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possess more of the total is that you were stronger,</w:t>
      </w:r>
      <w:r w:rsidRPr="00037087">
        <w:rPr>
          <w:rStyle w:val="Emphasis"/>
        </w:rPr>
        <w:t xml:space="preserve"> not that I was convinced by your interpretation of justice. 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p w14:paraId="3CAE231A" w14:textId="77777777" w:rsidR="00781BBA" w:rsidRDefault="00781BBA" w:rsidP="00781BBA"/>
    <w:p w14:paraId="7F856652" w14:textId="77777777" w:rsidR="00781BBA" w:rsidRDefault="00781BBA" w:rsidP="00781BBA">
      <w:pPr>
        <w:pStyle w:val="Heading2"/>
      </w:pPr>
      <w:r>
        <w:lastRenderedPageBreak/>
        <w:t>Underview</w:t>
      </w:r>
    </w:p>
    <w:p w14:paraId="3BB35BBD" w14:textId="77777777" w:rsidR="00781BBA" w:rsidRDefault="00781BBA" w:rsidP="00781BBA"/>
    <w:p w14:paraId="6AD3368D" w14:textId="77777777" w:rsidR="00781BBA" w:rsidRDefault="00781BBA" w:rsidP="00781BBA">
      <w:pPr>
        <w:pStyle w:val="Heading4"/>
      </w:pP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6B9120CB" w14:textId="77777777" w:rsidR="00E42E4C" w:rsidRDefault="00E42E4C" w:rsidP="00F601E6"/>
    <w:p w14:paraId="74626B51" w14:textId="07C62A1F" w:rsidR="00D97A7B" w:rsidRDefault="00D97A7B" w:rsidP="00D97A7B">
      <w:pPr>
        <w:pStyle w:val="Heading1"/>
      </w:pPr>
      <w:r>
        <w:lastRenderedPageBreak/>
        <w:t>1ar</w:t>
      </w:r>
    </w:p>
    <w:p w14:paraId="40C03A9A" w14:textId="77777777" w:rsidR="00D97A7B" w:rsidRDefault="00D97A7B" w:rsidP="00D97A7B"/>
    <w:p w14:paraId="4CE2EAD2" w14:textId="77777777" w:rsidR="00D97A7B" w:rsidRPr="00416A7C" w:rsidRDefault="00D97A7B" w:rsidP="00D97A7B">
      <w:pPr>
        <w:pStyle w:val="Heading4"/>
        <w:rPr>
          <w:rFonts w:asciiTheme="majorHAnsi" w:hAnsiTheme="majorHAnsi" w:cstheme="majorHAnsi"/>
        </w:rPr>
      </w:pPr>
      <w:r>
        <w:rPr>
          <w:rFonts w:asciiTheme="majorHAnsi" w:hAnsiTheme="majorHAnsi" w:cstheme="majorHAnsi"/>
        </w:rPr>
        <w:t>Solar power station</w:t>
      </w:r>
      <w:r w:rsidRPr="00416A7C">
        <w:rPr>
          <w:rFonts w:asciiTheme="majorHAnsi" w:hAnsiTheme="majorHAnsi" w:cstheme="majorHAnsi"/>
        </w:rPr>
        <w:t xml:space="preserve"> risk</w:t>
      </w:r>
      <w:r>
        <w:rPr>
          <w:rFonts w:asciiTheme="majorHAnsi" w:hAnsiTheme="majorHAnsi" w:cstheme="majorHAnsi"/>
        </w:rPr>
        <w:t>s</w:t>
      </w:r>
      <w:r w:rsidRPr="00416A7C">
        <w:rPr>
          <w:rFonts w:asciiTheme="majorHAnsi" w:hAnsiTheme="majorHAnsi" w:cstheme="majorHAnsi"/>
        </w:rPr>
        <w:t xml:space="preserve"> miscalc – shifts in solar panels </w:t>
      </w:r>
      <w:r>
        <w:rPr>
          <w:rFonts w:asciiTheme="majorHAnsi" w:hAnsiTheme="majorHAnsi" w:cstheme="majorHAnsi"/>
        </w:rPr>
        <w:t>misfire microwave beaming guns.</w:t>
      </w:r>
      <w:r w:rsidRPr="00416A7C">
        <w:rPr>
          <w:rFonts w:asciiTheme="majorHAnsi" w:hAnsiTheme="majorHAnsi" w:cstheme="majorHAnsi"/>
        </w:rPr>
        <w:t xml:space="preserve"> </w:t>
      </w:r>
    </w:p>
    <w:p w14:paraId="38576211" w14:textId="77777777" w:rsidR="00D97A7B" w:rsidRPr="00416A7C" w:rsidRDefault="00D97A7B" w:rsidP="00D97A7B">
      <w:pPr>
        <w:rPr>
          <w:rFonts w:asciiTheme="majorHAnsi" w:hAnsiTheme="majorHAnsi" w:cstheme="majorHAnsi"/>
        </w:rPr>
      </w:pPr>
      <w:r w:rsidRPr="00416A7C">
        <w:rPr>
          <w:rStyle w:val="Style13ptBold"/>
          <w:rFonts w:asciiTheme="majorHAnsi" w:hAnsiTheme="majorHAnsi" w:cstheme="majorHAnsi"/>
        </w:rPr>
        <w:t>Chen, 21 </w:t>
      </w:r>
      <w:r w:rsidRPr="00416A7C">
        <w:rPr>
          <w:rFonts w:asciiTheme="majorHAnsi" w:hAnsiTheme="majorHAnsi" w:cstheme="majorHAnsi"/>
        </w:rPr>
        <w:t xml:space="preserve">(Stephen Chen, Stephen Chen investigates major research projects in China, a new power house of scientific and technological innovation. He has worked for the Post since 2006. He is an alumnus of Shantou University, the Hong Kong University of Science and Technology, and the Semester at Sea programme which he attended with a full scholarship from the Seawise Foundation., 8-17-2021, accessed on 1-28-2022, South China Morning Post, "China aims to use space-based solar energy station to harvest sun’s rays to help meet power needs", https://www.scmp.com/news/china/science/article/3145237/china-aims-use-space-based-solar-energy-station-harvest-suns)//phs st </w:t>
      </w:r>
    </w:p>
    <w:p w14:paraId="0B59EF9C" w14:textId="77777777" w:rsidR="00D97A7B" w:rsidRPr="00416A7C" w:rsidRDefault="00D97A7B" w:rsidP="00D97A7B">
      <w:pPr>
        <w:rPr>
          <w:rStyle w:val="Emphasis"/>
          <w:rFonts w:asciiTheme="majorHAnsi" w:hAnsiTheme="majorHAnsi" w:cstheme="majorHAnsi"/>
        </w:rPr>
      </w:pPr>
      <w:r w:rsidRPr="00416A7C">
        <w:rPr>
          <w:rStyle w:val="Emphasis"/>
          <w:rFonts w:asciiTheme="majorHAnsi" w:hAnsiTheme="majorHAnsi" w:cstheme="majorHAnsi"/>
          <w:highlight w:val="green"/>
        </w:rPr>
        <w:t>An intensive energy beam would need to</w:t>
      </w:r>
      <w:r w:rsidRPr="00416A7C">
        <w:rPr>
          <w:rFonts w:asciiTheme="majorHAnsi" w:hAnsiTheme="majorHAnsi" w:cstheme="majorHAnsi"/>
          <w:sz w:val="14"/>
        </w:rPr>
        <w:t xml:space="preserve"> penetrate the cloud efficiently and </w:t>
      </w:r>
      <w:r w:rsidRPr="00416A7C">
        <w:rPr>
          <w:rStyle w:val="Emphasis"/>
          <w:rFonts w:asciiTheme="majorHAnsi" w:hAnsiTheme="majorHAnsi" w:cstheme="majorHAnsi"/>
          <w:highlight w:val="green"/>
        </w:rPr>
        <w:t>hit a ground station directly</w:t>
      </w:r>
      <w:r w:rsidRPr="00416A7C">
        <w:rPr>
          <w:rStyle w:val="Emphasis"/>
          <w:rFonts w:asciiTheme="majorHAnsi" w:hAnsiTheme="majorHAnsi" w:cstheme="majorHAnsi"/>
        </w:rPr>
        <w:t xml:space="preserve"> and precisely.</w:t>
      </w:r>
      <w:r w:rsidRPr="00416A7C">
        <w:rPr>
          <w:rFonts w:asciiTheme="majorHAnsi" w:hAnsiTheme="majorHAnsi" w:cstheme="majorHAnsi"/>
          <w:sz w:val="14"/>
        </w:rPr>
        <w:t xml:space="preserve"> </w:t>
      </w:r>
      <w:r w:rsidRPr="00416A7C">
        <w:rPr>
          <w:rStyle w:val="Emphasis"/>
          <w:rFonts w:asciiTheme="majorHAnsi" w:hAnsiTheme="majorHAnsi" w:cstheme="majorHAnsi"/>
          <w:highlight w:val="green"/>
        </w:rPr>
        <w:t>Researchers at</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green"/>
        </w:rPr>
        <w:t>Bishan</w:t>
      </w:r>
      <w:r w:rsidRPr="00416A7C">
        <w:rPr>
          <w:rStyle w:val="Emphasis"/>
          <w:rFonts w:asciiTheme="majorHAnsi" w:hAnsiTheme="majorHAnsi" w:cstheme="majorHAnsi"/>
        </w:rPr>
        <w:t xml:space="preserve"> facility will </w:t>
      </w:r>
      <w:r w:rsidRPr="00416A7C">
        <w:rPr>
          <w:rStyle w:val="Emphasis"/>
          <w:rFonts w:asciiTheme="majorHAnsi" w:hAnsiTheme="majorHAnsi" w:cstheme="majorHAnsi"/>
          <w:highlight w:val="green"/>
        </w:rPr>
        <w:t>work on</w:t>
      </w:r>
      <w:r w:rsidRPr="00416A7C">
        <w:rPr>
          <w:rStyle w:val="Emphasis"/>
          <w:rFonts w:asciiTheme="majorHAnsi" w:hAnsiTheme="majorHAnsi" w:cstheme="majorHAnsi"/>
        </w:rPr>
        <w:t xml:space="preserve"> these </w:t>
      </w:r>
      <w:r w:rsidRPr="00416A7C">
        <w:rPr>
          <w:rFonts w:asciiTheme="majorHAnsi" w:hAnsiTheme="majorHAnsi" w:cstheme="majorHAnsi"/>
          <w:sz w:val="14"/>
        </w:rPr>
        <w:t xml:space="preserve">and other projects. A solar energy plant is not efficient because it only operates during the day, and the atmosphere reflects or absorbs nearly half the energy in the sunlight. Since the 1960s, some space scientists and engineers have been attracted to the idea of </w:t>
      </w:r>
      <w:r w:rsidRPr="00416A7C">
        <w:rPr>
          <w:rStyle w:val="Emphasis"/>
          <w:rFonts w:asciiTheme="majorHAnsi" w:hAnsiTheme="majorHAnsi" w:cstheme="majorHAnsi"/>
          <w:highlight w:val="green"/>
        </w:rPr>
        <w:t>a solar station in space.</w:t>
      </w:r>
      <w:r w:rsidRPr="00416A7C">
        <w:rPr>
          <w:rFonts w:asciiTheme="majorHAnsi" w:hAnsiTheme="majorHAnsi" w:cstheme="majorHAnsi"/>
          <w:sz w:val="14"/>
        </w:rPr>
        <w:t xml:space="preserve"> From an altitude of 36,000km (</w:t>
      </w:r>
      <w:r w:rsidRPr="00416A7C">
        <w:rPr>
          <w:rStyle w:val="Emphasis"/>
          <w:rFonts w:asciiTheme="majorHAnsi" w:hAnsiTheme="majorHAnsi" w:cstheme="majorHAnsi"/>
          <w:highlight w:val="green"/>
        </w:rPr>
        <w:t>22,400 miles</w:t>
      </w:r>
      <w:r w:rsidRPr="00416A7C">
        <w:rPr>
          <w:rStyle w:val="Emphasis"/>
          <w:rFonts w:asciiTheme="majorHAnsi" w:hAnsiTheme="majorHAnsi" w:cstheme="majorHAnsi"/>
        </w:rPr>
        <w:t>)</w:t>
      </w:r>
      <w:r w:rsidRPr="00416A7C">
        <w:rPr>
          <w:rFonts w:asciiTheme="majorHAnsi" w:hAnsiTheme="majorHAnsi" w:cstheme="majorHAnsi"/>
          <w:sz w:val="14"/>
        </w:rPr>
        <w:t xml:space="preserve"> or </w:t>
      </w:r>
      <w:r w:rsidRPr="00416A7C">
        <w:rPr>
          <w:rStyle w:val="Emphasis"/>
          <w:rFonts w:asciiTheme="majorHAnsi" w:hAnsiTheme="majorHAnsi" w:cstheme="majorHAnsi"/>
          <w:highlight w:val="green"/>
        </w:rPr>
        <w:t>above</w:t>
      </w:r>
      <w:r w:rsidRPr="00416A7C">
        <w:rPr>
          <w:rFonts w:asciiTheme="majorHAnsi" w:hAnsiTheme="majorHAnsi" w:cstheme="majorHAnsi"/>
          <w:sz w:val="14"/>
        </w:rPr>
        <w:t xml:space="preserve">, a geo-stationary solar plant can avoid the Earth’s shadow and see the sun 24 hours a day. The energy loss in the atmosphere could also be reduced to the minimum (about 2 per cent) </w:t>
      </w:r>
      <w:r w:rsidRPr="00416A7C">
        <w:rPr>
          <w:rStyle w:val="Emphasis"/>
          <w:rFonts w:asciiTheme="majorHAnsi" w:hAnsiTheme="majorHAnsi" w:cstheme="majorHAnsi"/>
          <w:highlight w:val="green"/>
        </w:rPr>
        <w:t>by sending the energy in</w:t>
      </w:r>
      <w:r w:rsidRPr="00416A7C">
        <w:rPr>
          <w:rStyle w:val="Emphasis"/>
          <w:rFonts w:asciiTheme="majorHAnsi" w:hAnsiTheme="majorHAnsi" w:cstheme="majorHAnsi"/>
        </w:rPr>
        <w:t xml:space="preserve"> the form of </w:t>
      </w:r>
      <w:r w:rsidRPr="00416A7C">
        <w:rPr>
          <w:rStyle w:val="Emphasis"/>
          <w:rFonts w:asciiTheme="majorHAnsi" w:hAnsiTheme="majorHAnsi" w:cstheme="majorHAnsi"/>
          <w:highlight w:val="green"/>
        </w:rPr>
        <w:t>high-frequency microwaves</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Over the last few decades, </w:t>
      </w:r>
      <w:r w:rsidRPr="00416A7C">
        <w:rPr>
          <w:rStyle w:val="Emphasis"/>
          <w:rFonts w:asciiTheme="majorHAnsi" w:hAnsiTheme="majorHAnsi" w:cstheme="majorHAnsi"/>
        </w:rPr>
        <w:t>various forms of solar power stations have been proposed</w:t>
      </w:r>
      <w:r w:rsidRPr="00416A7C">
        <w:rPr>
          <w:rFonts w:asciiTheme="majorHAnsi" w:hAnsiTheme="majorHAnsi" w:cstheme="majorHAnsi"/>
          <w:sz w:val="14"/>
        </w:rPr>
        <w:t xml:space="preserve"> from around the world </w:t>
      </w:r>
      <w:r w:rsidRPr="00416A7C">
        <w:rPr>
          <w:rStyle w:val="Emphasis"/>
          <w:rFonts w:asciiTheme="majorHAnsi" w:hAnsiTheme="majorHAnsi" w:cstheme="majorHAnsi"/>
        </w:rPr>
        <w:t xml:space="preserve">but they remained theoretical because of major technical challenges. </w:t>
      </w:r>
      <w:r w:rsidRPr="00416A7C">
        <w:rPr>
          <w:rFonts w:asciiTheme="majorHAnsi" w:hAnsiTheme="majorHAnsi" w:cstheme="majorHAnsi"/>
          <w:sz w:val="14"/>
        </w:rPr>
        <w:t xml:space="preserve">At Bishan, </w:t>
      </w:r>
      <w:r w:rsidRPr="00416A7C">
        <w:rPr>
          <w:rStyle w:val="Emphasis"/>
          <w:rFonts w:asciiTheme="majorHAnsi" w:hAnsiTheme="majorHAnsi" w:cstheme="majorHAnsi"/>
        </w:rPr>
        <w:t xml:space="preserve">Chinese researchers would first need to prove that wireless power transfer worked over a long distance. </w:t>
      </w:r>
      <w:r w:rsidRPr="00416A7C">
        <w:rPr>
          <w:rFonts w:asciiTheme="majorHAnsi" w:hAnsiTheme="majorHAnsi" w:cstheme="majorHAnsi"/>
          <w:sz w:val="14"/>
        </w:rPr>
        <w:t xml:space="preserve">Although the engineer and inventor Nikola Tesla popularised the idea in the late 19th century, the technology has been limited to only a small number of short-range applications, such as the wireless charger for smartphones. Tesla failed in part because he made the electricity travel in the air like waves in all directions. To increase the effective range, the energy must be concentrated into a highly focused beam. The Chinese researchers received wireless energy emitted from a balloon 300 metres (980 feet) above the ground. When the Bishan facility is complete, </w:t>
      </w:r>
      <w:r w:rsidRPr="00416A7C">
        <w:rPr>
          <w:rStyle w:val="Emphasis"/>
          <w:rFonts w:asciiTheme="majorHAnsi" w:hAnsiTheme="majorHAnsi" w:cstheme="majorHAnsi"/>
        </w:rPr>
        <w:t>they plan to increase the range to more than 20km with an airship collecting solar energy from the stratosphere</w:t>
      </w:r>
      <w:r w:rsidRPr="00416A7C">
        <w:rPr>
          <w:rFonts w:asciiTheme="majorHAnsi" w:hAnsiTheme="majorHAnsi" w:cstheme="majorHAnsi"/>
          <w:sz w:val="14"/>
        </w:rPr>
        <w:t xml:space="preserve">, according to the China Science Daily. In Bishan, researchers will also experiment with some alternative applications of the technology, such as using the energy beam to power drones. The core experimental zone will be 2 hectares (4.9 acres) and surrounded by a clearance zone five times larger. Local residents are not allowed to enter the buffer zone for their own safety, according to the district government. </w:t>
      </w:r>
      <w:r w:rsidRPr="00416A7C">
        <w:rPr>
          <w:rStyle w:val="Emphasis"/>
          <w:rFonts w:asciiTheme="majorHAnsi" w:hAnsiTheme="majorHAnsi" w:cstheme="majorHAnsi"/>
          <w:highlight w:val="green"/>
        </w:rPr>
        <w:t>The safety risk of a space solar plant is not negligible</w:t>
      </w:r>
      <w:r w:rsidRPr="00416A7C">
        <w:rPr>
          <w:rFonts w:asciiTheme="majorHAnsi" w:hAnsiTheme="majorHAnsi" w:cstheme="majorHAnsi"/>
          <w:sz w:val="14"/>
        </w:rPr>
        <w:t xml:space="preserve">, according to some recent studies in China. </w:t>
      </w:r>
      <w:r w:rsidRPr="00416A7C">
        <w:rPr>
          <w:rStyle w:val="Emphasis"/>
          <w:rFonts w:asciiTheme="majorHAnsi" w:hAnsiTheme="majorHAnsi" w:cstheme="majorHAnsi"/>
          <w:highlight w:val="green"/>
        </w:rPr>
        <w:t>When the huge solar panels turn</w:t>
      </w:r>
      <w:r w:rsidRPr="00416A7C">
        <w:rPr>
          <w:rStyle w:val="Emphasis"/>
          <w:rFonts w:asciiTheme="majorHAnsi" w:hAnsiTheme="majorHAnsi" w:cstheme="majorHAnsi"/>
        </w:rPr>
        <w:t xml:space="preserve"> to chase the sun</w:t>
      </w:r>
      <w:r w:rsidRPr="00416A7C">
        <w:rPr>
          <w:rFonts w:asciiTheme="majorHAnsi" w:hAnsiTheme="majorHAnsi" w:cstheme="majorHAnsi"/>
          <w:sz w:val="14"/>
        </w:rPr>
        <w:t xml:space="preserve">, for instance, </w:t>
      </w:r>
      <w:r w:rsidRPr="00416A7C">
        <w:rPr>
          <w:rStyle w:val="Emphasis"/>
          <w:rFonts w:asciiTheme="majorHAnsi" w:hAnsiTheme="majorHAnsi" w:cstheme="majorHAnsi"/>
          <w:highlight w:val="green"/>
        </w:rPr>
        <w:t>they could produce small but persistent vibrations in the microwave beaming gun that could cause a misfire</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The “space farm” would therefore need an extremely sophisticated flight control system to maintain its aim at a tiny spot on Earth. </w:t>
      </w:r>
      <w:r w:rsidRPr="00416A7C">
        <w:rPr>
          <w:rStyle w:val="Emphasis"/>
          <w:rFonts w:asciiTheme="majorHAnsi" w:hAnsiTheme="majorHAnsi" w:cstheme="majorHAnsi"/>
        </w:rPr>
        <w:t xml:space="preserve">Another hazard would be </w:t>
      </w:r>
      <w:r w:rsidRPr="00416A7C">
        <w:rPr>
          <w:rStyle w:val="Emphasis"/>
          <w:rFonts w:asciiTheme="majorHAnsi" w:hAnsiTheme="majorHAnsi" w:cstheme="majorHAnsi"/>
          <w:highlight w:val="green"/>
        </w:rPr>
        <w:t>radiation</w:t>
      </w:r>
      <w:r w:rsidRPr="00416A7C">
        <w:rPr>
          <w:rStyle w:val="Emphasis"/>
          <w:rFonts w:asciiTheme="majorHAnsi" w:hAnsiTheme="majorHAnsi" w:cstheme="majorHAnsi"/>
        </w:rPr>
        <w:t>.</w:t>
      </w:r>
      <w:r w:rsidRPr="00416A7C">
        <w:rPr>
          <w:rFonts w:asciiTheme="majorHAnsi" w:hAnsiTheme="majorHAnsi" w:cstheme="majorHAnsi"/>
          <w:sz w:val="14"/>
        </w:rPr>
        <w:t xml:space="preserve"> According to one calculation by a research team with Beijing Jiaotong University last year, residents could not live within a 5km range of the ground receiving station for the 1GW Chinese solar plant in space. </w:t>
      </w:r>
      <w:r w:rsidRPr="00416A7C">
        <w:rPr>
          <w:rStyle w:val="Emphasis"/>
          <w:rFonts w:asciiTheme="majorHAnsi" w:hAnsiTheme="majorHAnsi" w:cstheme="majorHAnsi"/>
        </w:rPr>
        <w:t xml:space="preserve">Even a train more than 10km away could experience problems such as </w:t>
      </w:r>
      <w:r w:rsidRPr="00416A7C">
        <w:rPr>
          <w:rStyle w:val="Emphasis"/>
          <w:rFonts w:asciiTheme="majorHAnsi" w:hAnsiTheme="majorHAnsi" w:cstheme="majorHAnsi"/>
          <w:highlight w:val="green"/>
        </w:rPr>
        <w:t>sudden loss of communication</w:t>
      </w:r>
      <w:r w:rsidRPr="00416A7C">
        <w:rPr>
          <w:rStyle w:val="Emphasis"/>
          <w:rFonts w:asciiTheme="majorHAnsi" w:hAnsiTheme="majorHAnsi" w:cstheme="majorHAnsi"/>
        </w:rPr>
        <w:t xml:space="preserve"> because the frequency of the energised microwave would affect Wi-Fi.</w:t>
      </w:r>
    </w:p>
    <w:p w14:paraId="1449E773" w14:textId="77777777" w:rsidR="00D97A7B" w:rsidRPr="00416A7C" w:rsidRDefault="00D97A7B" w:rsidP="00D97A7B">
      <w:pPr>
        <w:rPr>
          <w:rStyle w:val="Emphasis"/>
          <w:rFonts w:asciiTheme="majorHAnsi" w:hAnsiTheme="majorHAnsi" w:cstheme="majorHAnsi"/>
        </w:rPr>
      </w:pPr>
    </w:p>
    <w:p w14:paraId="7240EDF5" w14:textId="77777777" w:rsidR="00D97A7B" w:rsidRPr="00416A7C" w:rsidRDefault="00D97A7B" w:rsidP="00D97A7B">
      <w:pPr>
        <w:pStyle w:val="Heading4"/>
        <w:rPr>
          <w:rFonts w:asciiTheme="majorHAnsi" w:hAnsiTheme="majorHAnsi" w:cstheme="majorHAnsi"/>
        </w:rPr>
      </w:pPr>
      <w:r w:rsidRPr="00416A7C">
        <w:rPr>
          <w:rFonts w:asciiTheme="majorHAnsi" w:hAnsiTheme="majorHAnsi" w:cstheme="majorHAnsi"/>
        </w:rPr>
        <w:lastRenderedPageBreak/>
        <w:t xml:space="preserve">High Power Microwave weapons destroy </w:t>
      </w:r>
      <w:r>
        <w:rPr>
          <w:rFonts w:asciiTheme="majorHAnsi" w:hAnsiTheme="majorHAnsi" w:cstheme="majorHAnsi"/>
        </w:rPr>
        <w:t>satellites.</w:t>
      </w:r>
      <w:r w:rsidRPr="00416A7C">
        <w:rPr>
          <w:rFonts w:asciiTheme="majorHAnsi" w:hAnsiTheme="majorHAnsi" w:cstheme="majorHAnsi"/>
        </w:rPr>
        <w:t xml:space="preserve"> No “not a weapon”– HPM tech is dual use which makes its deployment </w:t>
      </w:r>
      <w:r>
        <w:rPr>
          <w:rFonts w:asciiTheme="majorHAnsi" w:hAnsiTheme="majorHAnsi" w:cstheme="majorHAnsi"/>
        </w:rPr>
        <w:t xml:space="preserve">unpredictable and </w:t>
      </w:r>
      <w:r w:rsidRPr="00416A7C">
        <w:rPr>
          <w:rFonts w:asciiTheme="majorHAnsi" w:hAnsiTheme="majorHAnsi" w:cstheme="majorHAnsi"/>
        </w:rPr>
        <w:t xml:space="preserve">impossible to enforce. </w:t>
      </w:r>
    </w:p>
    <w:p w14:paraId="3FF5BF46" w14:textId="77777777" w:rsidR="00D97A7B" w:rsidRPr="00416A7C" w:rsidRDefault="00D97A7B" w:rsidP="00D97A7B">
      <w:pPr>
        <w:rPr>
          <w:rFonts w:asciiTheme="majorHAnsi" w:hAnsiTheme="majorHAnsi" w:cstheme="majorHAnsi"/>
        </w:rPr>
      </w:pPr>
      <w:r w:rsidRPr="00416A7C">
        <w:rPr>
          <w:rStyle w:val="Style13ptBold"/>
          <w:rFonts w:asciiTheme="majorHAnsi" w:hAnsiTheme="majorHAnsi" w:cstheme="majorHAnsi"/>
        </w:rPr>
        <w:t>Larson 1</w:t>
      </w:r>
      <w:r>
        <w:rPr>
          <w:rStyle w:val="Style13ptBold"/>
          <w:rFonts w:asciiTheme="majorHAnsi" w:hAnsiTheme="majorHAnsi" w:cstheme="majorHAnsi"/>
        </w:rPr>
        <w:t>/10</w:t>
      </w:r>
      <w:r w:rsidRPr="00416A7C">
        <w:rPr>
          <w:rFonts w:asciiTheme="majorHAnsi" w:hAnsiTheme="majorHAnsi" w:cstheme="majorHAnsi"/>
        </w:rPr>
        <w:t xml:space="preserve"> (Caleb Larson, Caleb Larson, a defense journalist based in Europe and holds a Master of Public Policy degree from the Willy Brandt School of Public Policy. He lives in Berlin and writes on U.S. and Russian foreign and defense policy, German politics and culture., 1-10-2022, accessed on 1-28-2022, 19FortyFive, "The US Navy Has Big Plans for High-Power Microwave Weapons", https://www.19fortyfive.com/2022/01/the-us-navy-has-big-plans-for-high-power-microwave-weapons/)//phs st </w:t>
      </w:r>
    </w:p>
    <w:p w14:paraId="51B7B03A" w14:textId="77777777" w:rsidR="00D97A7B" w:rsidRPr="00416A7C" w:rsidRDefault="00D97A7B" w:rsidP="00D97A7B">
      <w:pPr>
        <w:rPr>
          <w:rFonts w:asciiTheme="majorHAnsi" w:hAnsiTheme="majorHAnsi" w:cstheme="majorHAnsi"/>
          <w:sz w:val="14"/>
        </w:rPr>
      </w:pPr>
      <w:r w:rsidRPr="00416A7C">
        <w:rPr>
          <w:rStyle w:val="Emphasis"/>
          <w:rFonts w:asciiTheme="majorHAnsi" w:hAnsiTheme="majorHAnsi" w:cstheme="majorHAnsi"/>
        </w:rPr>
        <w:t>The U.S.</w:t>
      </w:r>
      <w:r w:rsidRPr="00416A7C">
        <w:rPr>
          <w:rFonts w:asciiTheme="majorHAnsi" w:hAnsiTheme="majorHAnsi" w:cstheme="majorHAnsi"/>
          <w:sz w:val="14"/>
        </w:rPr>
        <w:t xml:space="preserve"> Navy has </w:t>
      </w:r>
      <w:r w:rsidRPr="00416A7C">
        <w:rPr>
          <w:rStyle w:val="Emphasis"/>
          <w:rFonts w:asciiTheme="majorHAnsi" w:hAnsiTheme="majorHAnsi" w:cstheme="majorHAnsi"/>
        </w:rPr>
        <w:t>announced the first test of its on-orbit power-beaming system</w:t>
      </w:r>
      <w:r w:rsidRPr="00416A7C">
        <w:rPr>
          <w:rFonts w:asciiTheme="majorHAnsi" w:hAnsiTheme="majorHAnsi" w:cstheme="majorHAnsi"/>
          <w:sz w:val="14"/>
        </w:rPr>
        <w:t xml:space="preserve"> on the U.S. Air Force's X-37B mini-space shuttle, just a day after the successful launch of that vehicle on its latest mission to space. </w:t>
      </w:r>
      <w:r w:rsidRPr="00416A7C">
        <w:rPr>
          <w:rStyle w:val="Emphasis"/>
          <w:rFonts w:asciiTheme="majorHAnsi" w:hAnsiTheme="majorHAnsi" w:cstheme="majorHAnsi"/>
          <w:highlight w:val="green"/>
        </w:rPr>
        <w:t>These experiments could have game-changing implications for power generation on Earth</w:t>
      </w:r>
      <w:r w:rsidRPr="00416A7C">
        <w:rPr>
          <w:rStyle w:val="Emphasis"/>
          <w:rFonts w:asciiTheme="majorHAnsi" w:hAnsiTheme="majorHAnsi" w:cstheme="majorHAnsi"/>
        </w:rPr>
        <w:t>,</w:t>
      </w:r>
      <w:r w:rsidRPr="00416A7C">
        <w:rPr>
          <w:rFonts w:asciiTheme="majorHAnsi" w:hAnsiTheme="majorHAnsi" w:cstheme="majorHAnsi"/>
          <w:sz w:val="14"/>
        </w:rPr>
        <w:t xml:space="preserve"> especially for facilities in remote areas and for unmanned aircraft, but </w:t>
      </w:r>
      <w:r w:rsidRPr="00416A7C">
        <w:rPr>
          <w:rStyle w:val="Emphasis"/>
          <w:rFonts w:asciiTheme="majorHAnsi" w:hAnsiTheme="majorHAnsi" w:cstheme="majorHAnsi"/>
          <w:highlight w:val="green"/>
        </w:rPr>
        <w:t>they</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also </w:t>
      </w:r>
      <w:r w:rsidRPr="00416A7C">
        <w:rPr>
          <w:rStyle w:val="Emphasis"/>
          <w:rFonts w:asciiTheme="majorHAnsi" w:hAnsiTheme="majorHAnsi" w:cstheme="majorHAnsi"/>
          <w:highlight w:val="green"/>
        </w:rPr>
        <w:t>underscore</w:t>
      </w:r>
      <w:r w:rsidRPr="00416A7C">
        <w:rPr>
          <w:rStyle w:val="Emphasis"/>
          <w:rFonts w:asciiTheme="majorHAnsi" w:hAnsiTheme="majorHAnsi" w:cstheme="majorHAnsi"/>
        </w:rPr>
        <w:t xml:space="preserve"> the potential applications of </w:t>
      </w:r>
      <w:r w:rsidRPr="00416A7C">
        <w:rPr>
          <w:rStyle w:val="Emphasis"/>
          <w:rFonts w:asciiTheme="majorHAnsi" w:hAnsiTheme="majorHAnsi" w:cstheme="majorHAnsi"/>
          <w:highlight w:val="green"/>
        </w:rPr>
        <w:t>high-powered microwaves</w:t>
      </w:r>
      <w:r w:rsidRPr="00416A7C">
        <w:rPr>
          <w:rFonts w:asciiTheme="majorHAnsi" w:hAnsiTheme="majorHAnsi" w:cstheme="majorHAnsi"/>
          <w:sz w:val="14"/>
        </w:rPr>
        <w:t xml:space="preserve"> and other directed energy beams </w:t>
      </w:r>
      <w:r w:rsidRPr="00416A7C">
        <w:rPr>
          <w:rStyle w:val="Emphasis"/>
          <w:rFonts w:asciiTheme="majorHAnsi" w:hAnsiTheme="majorHAnsi" w:cstheme="majorHAnsi"/>
          <w:highlight w:val="green"/>
        </w:rPr>
        <w:t>as weapons in space to</w:t>
      </w:r>
      <w:r w:rsidRPr="00416A7C">
        <w:rPr>
          <w:rStyle w:val="Emphasis"/>
          <w:rFonts w:asciiTheme="majorHAnsi" w:hAnsiTheme="majorHAnsi" w:cstheme="majorHAnsi"/>
        </w:rPr>
        <w:t xml:space="preserve"> jam, blind, or even </w:t>
      </w:r>
      <w:r w:rsidRPr="00416A7C">
        <w:rPr>
          <w:rStyle w:val="Emphasis"/>
          <w:rFonts w:asciiTheme="majorHAnsi" w:hAnsiTheme="majorHAnsi" w:cstheme="majorHAnsi"/>
          <w:highlight w:val="green"/>
        </w:rPr>
        <w:t>destroy critical sensors</w:t>
      </w:r>
      <w:r w:rsidRPr="00416A7C">
        <w:rPr>
          <w:rStyle w:val="Emphasis"/>
          <w:rFonts w:asciiTheme="majorHAnsi" w:hAnsiTheme="majorHAnsi" w:cstheme="majorHAnsi"/>
        </w:rPr>
        <w:t xml:space="preserve"> and other components </w:t>
      </w:r>
      <w:r w:rsidRPr="00416A7C">
        <w:rPr>
          <w:rStyle w:val="Emphasis"/>
          <w:rFonts w:asciiTheme="majorHAnsi" w:hAnsiTheme="majorHAnsi" w:cstheme="majorHAnsi"/>
          <w:highlight w:val="green"/>
        </w:rPr>
        <w:t>on opponents' satellites.</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The U.S. Naval Research Laboratory's (NRL) Photovoltaic Radio-frequency Antenna Module (PRAM) is one of a number of publicly disclosed payloads onboard the X-37B, which blasted off from Cape Canaveral Air Force Station in Florida on top of a United Launch Alliance Atlas V rocket on May 17, 2020. This is the reusable space plane's sixth trip into orbit since 2010 and it had just completed its fifth mission, which lasted a record-setting 780 days, in October 2019. Much about the craft and its missions remain highly classified. PRAM is a self-contained module that is a foot long, a foot wide, and around two inches tall. </w:t>
      </w:r>
      <w:r w:rsidRPr="00416A7C">
        <w:rPr>
          <w:rStyle w:val="Emphasis"/>
          <w:rFonts w:asciiTheme="majorHAnsi" w:hAnsiTheme="majorHAnsi" w:cstheme="majorHAnsi"/>
          <w:highlight w:val="green"/>
        </w:rPr>
        <w:t>The system uses a solar panel</w:t>
      </w:r>
      <w:r w:rsidRPr="00416A7C">
        <w:rPr>
          <w:rStyle w:val="Emphasis"/>
          <w:rFonts w:asciiTheme="majorHAnsi" w:hAnsiTheme="majorHAnsi" w:cstheme="majorHAnsi"/>
        </w:rPr>
        <w:t xml:space="preserve"> on top </w:t>
      </w:r>
      <w:r w:rsidRPr="00416A7C">
        <w:rPr>
          <w:rStyle w:val="Emphasis"/>
          <w:rFonts w:asciiTheme="majorHAnsi" w:hAnsiTheme="majorHAnsi" w:cstheme="majorHAnsi"/>
          <w:highlight w:val="green"/>
        </w:rPr>
        <w:t>to collect sunlight and then converts that into a microwave beam</w:t>
      </w:r>
      <w:r w:rsidRPr="00416A7C">
        <w:rPr>
          <w:rFonts w:asciiTheme="majorHAnsi" w:hAnsiTheme="majorHAnsi" w:cstheme="majorHAnsi"/>
          <w:sz w:val="14"/>
          <w:highlight w:val="green"/>
        </w:rPr>
        <w:t>.</w:t>
      </w:r>
      <w:r w:rsidRPr="00416A7C">
        <w:rPr>
          <w:rFonts w:asciiTheme="majorHAnsi" w:hAnsiTheme="majorHAnsi" w:cstheme="majorHAnsi"/>
          <w:sz w:val="14"/>
        </w:rPr>
        <w:t xml:space="preserve"> In principle, </w:t>
      </w:r>
      <w:r w:rsidRPr="00416A7C">
        <w:rPr>
          <w:rStyle w:val="Emphasis"/>
          <w:rFonts w:asciiTheme="majorHAnsi" w:hAnsiTheme="majorHAnsi" w:cstheme="majorHAnsi"/>
          <w:highlight w:val="green"/>
        </w:rPr>
        <w:t>a receiver on Earth could</w:t>
      </w:r>
      <w:r w:rsidRPr="00416A7C">
        <w:rPr>
          <w:rStyle w:val="Emphasis"/>
          <w:rFonts w:asciiTheme="majorHAnsi" w:hAnsiTheme="majorHAnsi" w:cstheme="majorHAnsi"/>
        </w:rPr>
        <w:t xml:space="preserve"> then take the beam and </w:t>
      </w:r>
      <w:r w:rsidRPr="00416A7C">
        <w:rPr>
          <w:rStyle w:val="Emphasis"/>
          <w:rFonts w:asciiTheme="majorHAnsi" w:hAnsiTheme="majorHAnsi" w:cstheme="majorHAnsi"/>
          <w:highlight w:val="green"/>
        </w:rPr>
        <w:t>convert it back into energy</w:t>
      </w:r>
      <w:r w:rsidRPr="00416A7C">
        <w:rPr>
          <w:rStyle w:val="Emphasis"/>
          <w:rFonts w:asciiTheme="majorHAnsi" w:hAnsiTheme="majorHAnsi" w:cstheme="majorHAnsi"/>
        </w:rPr>
        <w:t xml:space="preserve"> </w:t>
      </w:r>
      <w:r w:rsidRPr="00416A7C">
        <w:rPr>
          <w:rFonts w:asciiTheme="majorHAnsi" w:hAnsiTheme="majorHAnsi" w:cstheme="majorHAnsi"/>
          <w:sz w:val="14"/>
        </w:rPr>
        <w:t>that could be used to power traditional electric devices. You can read more about the history of this concept and the science behind it in this past War Zone piece. "</w:t>
      </w:r>
      <w:r w:rsidRPr="00416A7C">
        <w:rPr>
          <w:rStyle w:val="Emphasis"/>
          <w:rFonts w:asciiTheme="majorHAnsi" w:hAnsiTheme="majorHAnsi" w:cstheme="majorHAnsi"/>
        </w:rPr>
        <w:t>PRAM converts sunlight for microwave power transmission.</w:t>
      </w:r>
      <w:r w:rsidRPr="00416A7C">
        <w:rPr>
          <w:rFonts w:asciiTheme="majorHAnsi" w:hAnsiTheme="majorHAnsi" w:cstheme="majorHAnsi"/>
          <w:sz w:val="14"/>
        </w:rPr>
        <w:t xml:space="preserve"> We could’ve also converted for optical power transmission," Chris Depuma, the PRAM program manager at NRL, said in a statement. "Converting to optical might make more sense for lunar applications because there’s no atmosphere on the Moon</w:t>
      </w:r>
      <w:r w:rsidRPr="00416A7C">
        <w:rPr>
          <w:rStyle w:val="Emphasis"/>
          <w:rFonts w:asciiTheme="majorHAnsi" w:hAnsiTheme="majorHAnsi" w:cstheme="majorHAnsi"/>
        </w:rPr>
        <w:t>. The disadvantage of optical is you could lose a lot of energy through clouds and atmosphere."</w:t>
      </w:r>
      <w:r w:rsidRPr="00416A7C">
        <w:rPr>
          <w:rFonts w:asciiTheme="majorHAnsi" w:hAnsiTheme="majorHAnsi" w:cstheme="majorHAnsi"/>
          <w:sz w:val="14"/>
        </w:rPr>
        <w:t xml:space="preserve"> </w:t>
      </w:r>
      <w:r w:rsidRPr="00416A7C">
        <w:rPr>
          <w:rStyle w:val="Emphasis"/>
          <w:rFonts w:asciiTheme="majorHAnsi" w:hAnsiTheme="majorHAnsi" w:cstheme="majorHAnsi"/>
        </w:rPr>
        <w:t>The Navy team plans to test how efficiently PRAM converts energy and its associated thermal performance in space</w:t>
      </w:r>
      <w:r w:rsidRPr="00416A7C">
        <w:rPr>
          <w:rFonts w:asciiTheme="majorHAnsi" w:hAnsiTheme="majorHAnsi" w:cstheme="majorHAnsi"/>
          <w:sz w:val="14"/>
        </w:rPr>
        <w:t>, rather than in a terrestrial laboratory setting. NRL hopes these experiments will inform the development of future prototypes and could lead to a full system installed on a dedicated spacecraft. In principle, a constellation of solar-energy-collecting power-beaming satellites could provide near-limitless, clean power anywhere on Earth. This could completely transform how power is supplied for both military and civilian activities in the most remote areas. It could potentially power propulsion systems on long-endurance drones, allowing them to stay aloft indefinitely, something The War Zone has previously explored in detail. "To our knowledge, this experiment is the first test in orbit of hardware designed specifically for solar power satellites," Paul Jaffe, PRAM principal investigator at NRL, said in his own statement. This "could play a revolutionary role in our energy future." However</w:t>
      </w:r>
      <w:r w:rsidRPr="00416A7C">
        <w:rPr>
          <w:rStyle w:val="Emphasis"/>
          <w:rFonts w:asciiTheme="majorHAnsi" w:hAnsiTheme="majorHAnsi" w:cstheme="majorHAnsi"/>
        </w:rPr>
        <w:t xml:space="preserve">, if a power-beaming system can take solar energy, convert it into a microwave beam, and direct that beam at a specific location, one has to wonder if that concept could not also be adapted into a space-based weapon. </w:t>
      </w:r>
      <w:r w:rsidRPr="00416A7C">
        <w:rPr>
          <w:rStyle w:val="Emphasis"/>
          <w:rFonts w:asciiTheme="majorHAnsi" w:hAnsiTheme="majorHAnsi" w:cstheme="majorHAnsi"/>
          <w:highlight w:val="green"/>
        </w:rPr>
        <w:t>The idea of using high-powered microwaves</w:t>
      </w:r>
      <w:r w:rsidRPr="00416A7C">
        <w:rPr>
          <w:rStyle w:val="Emphasis"/>
          <w:rFonts w:asciiTheme="majorHAnsi" w:hAnsiTheme="majorHAnsi" w:cstheme="majorHAnsi"/>
        </w:rPr>
        <w:t xml:space="preserve"> </w:t>
      </w:r>
      <w:r w:rsidRPr="00416A7C">
        <w:rPr>
          <w:rStyle w:val="Emphasis"/>
          <w:rFonts w:asciiTheme="majorHAnsi" w:hAnsiTheme="majorHAnsi" w:cstheme="majorHAnsi"/>
          <w:highlight w:val="green"/>
        </w:rPr>
        <w:t>to</w:t>
      </w:r>
      <w:r w:rsidRPr="00416A7C">
        <w:rPr>
          <w:rStyle w:val="Emphasis"/>
          <w:rFonts w:asciiTheme="majorHAnsi" w:hAnsiTheme="majorHAnsi" w:cstheme="majorHAnsi"/>
        </w:rPr>
        <w:t xml:space="preserve"> disrupt, or even </w:t>
      </w:r>
      <w:r w:rsidRPr="00416A7C">
        <w:rPr>
          <w:rStyle w:val="Emphasis"/>
          <w:rFonts w:asciiTheme="majorHAnsi" w:hAnsiTheme="majorHAnsi" w:cstheme="majorHAnsi"/>
          <w:highlight w:val="green"/>
        </w:rPr>
        <w:t>destroy, electronic systems in space</w:t>
      </w:r>
      <w:r w:rsidRPr="00416A7C">
        <w:rPr>
          <w:rStyle w:val="Emphasis"/>
          <w:rFonts w:asciiTheme="majorHAnsi" w:hAnsiTheme="majorHAnsi" w:cstheme="majorHAnsi"/>
        </w:rPr>
        <w:t xml:space="preserve">, as well as on Earth, </w:t>
      </w:r>
      <w:r w:rsidRPr="00416A7C">
        <w:rPr>
          <w:rStyle w:val="Emphasis"/>
          <w:rFonts w:asciiTheme="majorHAnsi" w:hAnsiTheme="majorHAnsi" w:cstheme="majorHAnsi"/>
          <w:highlight w:val="green"/>
        </w:rPr>
        <w:t>is hardly new</w:t>
      </w:r>
      <w:r w:rsidRPr="00416A7C">
        <w:rPr>
          <w:rStyle w:val="Emphasis"/>
          <w:rFonts w:asciiTheme="majorHAnsi" w:hAnsiTheme="majorHAnsi" w:cstheme="majorHAnsi"/>
        </w:rPr>
        <w:t xml:space="preserve">. The U.S. military alone has already explored various types of </w:t>
      </w:r>
      <w:r w:rsidRPr="00416A7C">
        <w:rPr>
          <w:rStyle w:val="Emphasis"/>
          <w:rFonts w:asciiTheme="majorHAnsi" w:hAnsiTheme="majorHAnsi" w:cstheme="majorHAnsi"/>
          <w:highlight w:val="green"/>
        </w:rPr>
        <w:t>high-powered microwave weapons</w:t>
      </w:r>
      <w:r w:rsidRPr="00416A7C">
        <w:rPr>
          <w:rStyle w:val="Emphasis"/>
          <w:rFonts w:asciiTheme="majorHAnsi" w:hAnsiTheme="majorHAnsi" w:cstheme="majorHAnsi"/>
        </w:rPr>
        <w:t xml:space="preserve"> that can </w:t>
      </w:r>
      <w:r w:rsidRPr="00416A7C">
        <w:rPr>
          <w:rStyle w:val="Emphasis"/>
          <w:rFonts w:asciiTheme="majorHAnsi" w:hAnsiTheme="majorHAnsi" w:cstheme="majorHAnsi"/>
          <w:highlight w:val="green"/>
        </w:rPr>
        <w:t>scramble</w:t>
      </w:r>
      <w:r w:rsidRPr="00416A7C">
        <w:rPr>
          <w:rStyle w:val="Emphasis"/>
          <w:rFonts w:asciiTheme="majorHAnsi" w:hAnsiTheme="majorHAnsi" w:cstheme="majorHAnsi"/>
        </w:rPr>
        <w:t xml:space="preserve"> or damage </w:t>
      </w:r>
      <w:r w:rsidRPr="00416A7C">
        <w:rPr>
          <w:rStyle w:val="Emphasis"/>
          <w:rFonts w:asciiTheme="majorHAnsi" w:hAnsiTheme="majorHAnsi" w:cstheme="majorHAnsi"/>
          <w:highlight w:val="green"/>
        </w:rPr>
        <w:t>electronic systems</w:t>
      </w:r>
      <w:r w:rsidRPr="00416A7C">
        <w:rPr>
          <w:rStyle w:val="Emphasis"/>
          <w:rFonts w:asciiTheme="majorHAnsi" w:hAnsiTheme="majorHAnsi" w:cstheme="majorHAnsi"/>
        </w:rPr>
        <w:t xml:space="preserve"> and is evaluating new designs, right now</w:t>
      </w:r>
      <w:r w:rsidRPr="00416A7C">
        <w:rPr>
          <w:rFonts w:asciiTheme="majorHAnsi" w:hAnsiTheme="majorHAnsi" w:cstheme="majorHAnsi"/>
          <w:sz w:val="14"/>
        </w:rPr>
        <w:t xml:space="preserve">. These include systems that can </w:t>
      </w:r>
      <w:r w:rsidRPr="00416A7C">
        <w:rPr>
          <w:rStyle w:val="Emphasis"/>
          <w:rFonts w:asciiTheme="majorHAnsi" w:hAnsiTheme="majorHAnsi" w:cstheme="majorHAnsi"/>
          <w:highlight w:val="green"/>
        </w:rPr>
        <w:t>disrupt enemy computer networks, knock down small drones, and fry</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green"/>
        </w:rPr>
        <w:t>electronics</w:t>
      </w:r>
      <w:r w:rsidRPr="00416A7C">
        <w:rPr>
          <w:rStyle w:val="Emphasis"/>
          <w:rFonts w:asciiTheme="majorHAnsi" w:hAnsiTheme="majorHAnsi" w:cstheme="majorHAnsi"/>
        </w:rPr>
        <w:t xml:space="preserve"> in incoming missiles to throw them off course</w:t>
      </w:r>
      <w:r w:rsidRPr="00416A7C">
        <w:rPr>
          <w:rFonts w:asciiTheme="majorHAnsi" w:hAnsiTheme="majorHAnsi" w:cstheme="majorHAnsi"/>
          <w:sz w:val="14"/>
        </w:rPr>
        <w:t xml:space="preserve">, among others. </w:t>
      </w:r>
      <w:r w:rsidRPr="00416A7C">
        <w:rPr>
          <w:rStyle w:val="Emphasis"/>
          <w:rFonts w:asciiTheme="majorHAnsi" w:hAnsiTheme="majorHAnsi" w:cstheme="majorHAnsi"/>
        </w:rPr>
        <w:t xml:space="preserve">A sufficiently powerful burst of </w:t>
      </w:r>
      <w:r w:rsidRPr="00416A7C">
        <w:rPr>
          <w:rStyle w:val="Emphasis"/>
          <w:rFonts w:asciiTheme="majorHAnsi" w:hAnsiTheme="majorHAnsi" w:cstheme="majorHAnsi"/>
          <w:highlight w:val="green"/>
        </w:rPr>
        <w:t>microwave energy could</w:t>
      </w:r>
      <w:r w:rsidRPr="00416A7C">
        <w:rPr>
          <w:rStyle w:val="Emphasis"/>
          <w:rFonts w:asciiTheme="majorHAnsi" w:hAnsiTheme="majorHAnsi" w:cstheme="majorHAnsi"/>
        </w:rPr>
        <w:t xml:space="preserve"> cause enough damage </w:t>
      </w:r>
      <w:r w:rsidRPr="00416A7C">
        <w:rPr>
          <w:rStyle w:val="Emphasis"/>
          <w:rFonts w:asciiTheme="majorHAnsi" w:hAnsiTheme="majorHAnsi" w:cstheme="majorHAnsi"/>
          <w:highlight w:val="green"/>
        </w:rPr>
        <w:t>to cause a mission kill on satellites. A 2019 report from the U.S. Defense</w:t>
      </w:r>
      <w:r w:rsidRPr="00416A7C">
        <w:rPr>
          <w:rStyle w:val="Emphasis"/>
          <w:rFonts w:asciiTheme="majorHAnsi" w:hAnsiTheme="majorHAnsi" w:cstheme="majorHAnsi"/>
        </w:rPr>
        <w:t xml:space="preserve"> Intelligence </w:t>
      </w:r>
      <w:r w:rsidRPr="00416A7C">
        <w:rPr>
          <w:rStyle w:val="Emphasis"/>
          <w:rFonts w:asciiTheme="majorHAnsi" w:hAnsiTheme="majorHAnsi" w:cstheme="majorHAnsi"/>
          <w:highlight w:val="green"/>
        </w:rPr>
        <w:t>Agency</w:t>
      </w:r>
      <w:r w:rsidRPr="00416A7C">
        <w:rPr>
          <w:rStyle w:val="Emphasis"/>
          <w:rFonts w:asciiTheme="majorHAnsi" w:hAnsiTheme="majorHAnsi" w:cstheme="majorHAnsi"/>
        </w:rPr>
        <w:t xml:space="preserve"> (DIA) specifically </w:t>
      </w:r>
      <w:r w:rsidRPr="00416A7C">
        <w:rPr>
          <w:rStyle w:val="Emphasis"/>
          <w:rFonts w:asciiTheme="majorHAnsi" w:hAnsiTheme="majorHAnsi" w:cstheme="majorHAnsi"/>
          <w:highlight w:val="green"/>
        </w:rPr>
        <w:t>highlighted</w:t>
      </w:r>
      <w:r w:rsidRPr="00416A7C">
        <w:rPr>
          <w:rStyle w:val="Emphasis"/>
          <w:rFonts w:asciiTheme="majorHAnsi" w:hAnsiTheme="majorHAnsi" w:cstheme="majorHAnsi"/>
        </w:rPr>
        <w:t xml:space="preserve"> ground and </w:t>
      </w:r>
      <w:r w:rsidRPr="00416A7C">
        <w:rPr>
          <w:rStyle w:val="Emphasis"/>
          <w:rFonts w:asciiTheme="majorHAnsi" w:hAnsiTheme="majorHAnsi" w:cstheme="majorHAnsi"/>
          <w:highlight w:val="green"/>
        </w:rPr>
        <w:t>space-based high-powered microwaves</w:t>
      </w:r>
      <w:r w:rsidRPr="00416A7C">
        <w:rPr>
          <w:rStyle w:val="Emphasis"/>
          <w:rFonts w:asciiTheme="majorHAnsi" w:hAnsiTheme="majorHAnsi" w:cstheme="majorHAnsi"/>
        </w:rPr>
        <w:t xml:space="preserve">, as well as other directed energy weapons, including lasers, </w:t>
      </w:r>
      <w:r w:rsidRPr="00416A7C">
        <w:rPr>
          <w:rStyle w:val="Emphasis"/>
          <w:rFonts w:asciiTheme="majorHAnsi" w:hAnsiTheme="majorHAnsi" w:cstheme="majorHAnsi"/>
          <w:highlight w:val="green"/>
        </w:rPr>
        <w:t>as potential future threats to American assets</w:t>
      </w:r>
      <w:r w:rsidRPr="00416A7C">
        <w:rPr>
          <w:rStyle w:val="Emphasis"/>
          <w:rFonts w:asciiTheme="majorHAnsi" w:hAnsiTheme="majorHAnsi" w:cstheme="majorHAnsi"/>
        </w:rPr>
        <w:t xml:space="preserve"> in orbit.</w:t>
      </w:r>
      <w:r w:rsidRPr="00416A7C">
        <w:rPr>
          <w:rFonts w:asciiTheme="majorHAnsi" w:hAnsiTheme="majorHAnsi" w:cstheme="majorHAnsi"/>
          <w:sz w:val="14"/>
        </w:rPr>
        <w:t xml:space="preserve"> It also listed a slew of other possible dangers, including jamming and "killer satellites" capable of launching various types of kinetic and non-kinetic attacks. The Russians and the Chinese both already have various anti-satellite capabilities, including air-launched and ground-based kinetic interceptors, and are continuing to develop new capabilities given the traditional advantage that the United States </w:t>
      </w:r>
      <w:r w:rsidRPr="00416A7C">
        <w:rPr>
          <w:rFonts w:asciiTheme="majorHAnsi" w:hAnsiTheme="majorHAnsi" w:cstheme="majorHAnsi"/>
          <w:sz w:val="14"/>
        </w:rPr>
        <w:lastRenderedPageBreak/>
        <w:t>has in space-based capabilities, including intelligence gathering, early warning, communications and data sharing, navigation, and more. The U.S. military itself has a number of other highly-classified counter-space capabilities and other countries, such as India, are also developing their own means to challenge opponents assets' in orbit. There is also renewed discussion about space-based weapons, mostly as a means to counter anti-satellite threats or for missile defense, in recent years. "</w:t>
      </w:r>
      <w:r w:rsidRPr="00416A7C">
        <w:rPr>
          <w:rStyle w:val="Emphasis"/>
          <w:rFonts w:asciiTheme="majorHAnsi" w:hAnsiTheme="majorHAnsi" w:cstheme="majorHAnsi"/>
        </w:rPr>
        <w:t>Directed energy weapons (high energy lasers or particle beam) or space-based interceptors provide the best overall hope of a hard kill"</w:t>
      </w:r>
      <w:r w:rsidRPr="00416A7C">
        <w:rPr>
          <w:rFonts w:asciiTheme="majorHAnsi" w:hAnsiTheme="majorHAnsi" w:cstheme="majorHAnsi"/>
          <w:sz w:val="14"/>
        </w:rPr>
        <w:t xml:space="preserve"> to destroy future hypersonic weapons, according to a report the NATO Science &amp; Technology Organization released in March. In 2019, France also notably announced plans to eventually deploy small laser-armed satellites to protect other space-based assets. As NRL's researchers noted with regards to PRAM, </w:t>
      </w:r>
      <w:r w:rsidRPr="00416A7C">
        <w:rPr>
          <w:rStyle w:val="Emphasis"/>
          <w:rFonts w:asciiTheme="majorHAnsi" w:hAnsiTheme="majorHAnsi" w:cstheme="majorHAnsi"/>
          <w:highlight w:val="green"/>
        </w:rPr>
        <w:t>the vacuum of space removes</w:t>
      </w:r>
      <w:r w:rsidRPr="00416A7C">
        <w:rPr>
          <w:rStyle w:val="Emphasis"/>
          <w:rFonts w:asciiTheme="majorHAnsi" w:hAnsiTheme="majorHAnsi" w:cstheme="majorHAnsi"/>
        </w:rPr>
        <w:t xml:space="preserve"> many of the </w:t>
      </w:r>
      <w:r w:rsidRPr="00416A7C">
        <w:rPr>
          <w:rStyle w:val="Emphasis"/>
          <w:rFonts w:asciiTheme="majorHAnsi" w:hAnsiTheme="majorHAnsi" w:cstheme="majorHAnsi"/>
          <w:highlight w:val="green"/>
        </w:rPr>
        <w:t>obstacles</w:t>
      </w:r>
      <w:r w:rsidRPr="00416A7C">
        <w:rPr>
          <w:rStyle w:val="Emphasis"/>
          <w:rFonts w:asciiTheme="majorHAnsi" w:hAnsiTheme="majorHAnsi" w:cstheme="majorHAnsi"/>
        </w:rPr>
        <w:t xml:space="preserve"> that deflect and diffuse directed energy beams on Earth.</w:t>
      </w:r>
      <w:r w:rsidRPr="00416A7C">
        <w:rPr>
          <w:rFonts w:asciiTheme="majorHAnsi" w:hAnsiTheme="majorHAnsi" w:cstheme="majorHAnsi"/>
          <w:sz w:val="14"/>
        </w:rPr>
        <w:t xml:space="preserve"> This means </w:t>
      </w:r>
      <w:r w:rsidRPr="00416A7C">
        <w:rPr>
          <w:rStyle w:val="Emphasis"/>
          <w:rFonts w:asciiTheme="majorHAnsi" w:hAnsiTheme="majorHAnsi" w:cstheme="majorHAnsi"/>
          <w:highlight w:val="green"/>
        </w:rPr>
        <w:t>it could require less starting power to generate a beam with sufficient energy to</w:t>
      </w:r>
      <w:r w:rsidRPr="00416A7C">
        <w:rPr>
          <w:rStyle w:val="Emphasis"/>
          <w:rFonts w:asciiTheme="majorHAnsi" w:hAnsiTheme="majorHAnsi" w:cstheme="majorHAnsi"/>
        </w:rPr>
        <w:t xml:space="preserve"> disrupt or </w:t>
      </w:r>
      <w:r w:rsidRPr="00416A7C">
        <w:rPr>
          <w:rStyle w:val="Emphasis"/>
          <w:rFonts w:asciiTheme="majorHAnsi" w:hAnsiTheme="majorHAnsi" w:cstheme="majorHAnsi"/>
          <w:highlight w:val="green"/>
        </w:rPr>
        <w:t>damage another target in space</w:t>
      </w:r>
      <w:r w:rsidRPr="00416A7C">
        <w:rPr>
          <w:rStyle w:val="Emphasis"/>
          <w:rFonts w:asciiTheme="majorHAnsi" w:hAnsiTheme="majorHAnsi" w:cstheme="majorHAnsi"/>
        </w:rPr>
        <w:t xml:space="preserve">, even if it were shielded from common solar radiation. Many </w:t>
      </w:r>
      <w:r w:rsidRPr="00416A7C">
        <w:rPr>
          <w:rStyle w:val="Emphasis"/>
          <w:rFonts w:asciiTheme="majorHAnsi" w:hAnsiTheme="majorHAnsi" w:cstheme="majorHAnsi"/>
          <w:highlight w:val="green"/>
        </w:rPr>
        <w:t>military-grade</w:t>
      </w:r>
      <w:r w:rsidRPr="00416A7C">
        <w:rPr>
          <w:rStyle w:val="Emphasis"/>
          <w:rFonts w:asciiTheme="majorHAnsi" w:hAnsiTheme="majorHAnsi" w:cstheme="majorHAnsi"/>
        </w:rPr>
        <w:t xml:space="preserve"> weapons and other </w:t>
      </w:r>
      <w:r w:rsidRPr="00416A7C">
        <w:rPr>
          <w:rStyle w:val="Emphasis"/>
          <w:rFonts w:asciiTheme="majorHAnsi" w:hAnsiTheme="majorHAnsi" w:cstheme="majorHAnsi"/>
          <w:highlight w:val="green"/>
        </w:rPr>
        <w:t>systems</w:t>
      </w:r>
      <w:r w:rsidRPr="00416A7C">
        <w:rPr>
          <w:rFonts w:asciiTheme="majorHAnsi" w:hAnsiTheme="majorHAnsi" w:cstheme="majorHAnsi"/>
          <w:sz w:val="14"/>
        </w:rPr>
        <w:t xml:space="preserve"> are also hardened against electromagnetic radiation, </w:t>
      </w:r>
      <w:r w:rsidRPr="00416A7C">
        <w:rPr>
          <w:rStyle w:val="Emphasis"/>
          <w:rFonts w:asciiTheme="majorHAnsi" w:hAnsiTheme="majorHAnsi" w:cstheme="majorHAnsi"/>
        </w:rPr>
        <w:t xml:space="preserve">but </w:t>
      </w:r>
      <w:r w:rsidRPr="00416A7C">
        <w:rPr>
          <w:rStyle w:val="Emphasis"/>
          <w:rFonts w:asciiTheme="majorHAnsi" w:hAnsiTheme="majorHAnsi" w:cstheme="majorHAnsi"/>
          <w:highlight w:val="green"/>
        </w:rPr>
        <w:t>are</w:t>
      </w:r>
      <w:r w:rsidRPr="00416A7C">
        <w:rPr>
          <w:rStyle w:val="Emphasis"/>
          <w:rFonts w:asciiTheme="majorHAnsi" w:hAnsiTheme="majorHAnsi" w:cstheme="majorHAnsi"/>
        </w:rPr>
        <w:t xml:space="preserve"> still </w:t>
      </w:r>
      <w:r w:rsidRPr="00416A7C">
        <w:rPr>
          <w:rStyle w:val="Emphasis"/>
          <w:rFonts w:asciiTheme="majorHAnsi" w:hAnsiTheme="majorHAnsi" w:cstheme="majorHAnsi"/>
          <w:highlight w:val="green"/>
        </w:rPr>
        <w:t>vulnerable to a</w:t>
      </w:r>
      <w:r w:rsidRPr="00416A7C">
        <w:rPr>
          <w:rStyle w:val="Emphasis"/>
          <w:rFonts w:asciiTheme="majorHAnsi" w:hAnsiTheme="majorHAnsi" w:cstheme="majorHAnsi"/>
        </w:rPr>
        <w:t xml:space="preserve"> suitably powerful </w:t>
      </w:r>
      <w:r w:rsidRPr="00416A7C">
        <w:rPr>
          <w:rStyle w:val="Emphasis"/>
          <w:rFonts w:asciiTheme="majorHAnsi" w:hAnsiTheme="majorHAnsi" w:cstheme="majorHAnsi"/>
          <w:highlight w:val="green"/>
        </w:rPr>
        <w:t>microwave</w:t>
      </w:r>
      <w:r w:rsidRPr="00416A7C">
        <w:rPr>
          <w:rStyle w:val="Emphasis"/>
          <w:rFonts w:asciiTheme="majorHAnsi" w:hAnsiTheme="majorHAnsi" w:cstheme="majorHAnsi"/>
        </w:rPr>
        <w:t xml:space="preserve"> attack. </w:t>
      </w:r>
      <w:r w:rsidRPr="00416A7C">
        <w:rPr>
          <w:rFonts w:asciiTheme="majorHAnsi" w:hAnsiTheme="majorHAnsi" w:cstheme="majorHAnsi"/>
          <w:sz w:val="14"/>
        </w:rPr>
        <w:t>Highly maneuverable satellites or other spacecraft – the X-37B would be an ideal platform itself – could also maneuver the system very close to its target. This could, in turn, reduce the power and range requirements for high-powered microwave or other directed energy weapons. A high-powered microwave also has the benefit of not needing to physically break up the target to destroy it, meaning that an attack would not cause a cloud of dangerous space debris that could threaten friendly assets in space.</w:t>
      </w:r>
    </w:p>
    <w:p w14:paraId="0EF08C12" w14:textId="77777777" w:rsidR="00D97A7B" w:rsidRPr="00416A7C" w:rsidRDefault="00D97A7B" w:rsidP="00D97A7B">
      <w:pPr>
        <w:pStyle w:val="Heading4"/>
        <w:rPr>
          <w:rFonts w:asciiTheme="majorHAnsi" w:hAnsiTheme="majorHAnsi" w:cstheme="majorHAnsi"/>
        </w:rPr>
      </w:pPr>
      <w:r>
        <w:rPr>
          <w:rFonts w:asciiTheme="majorHAnsi" w:hAnsiTheme="majorHAnsi" w:cstheme="majorHAnsi"/>
        </w:rPr>
        <w:t>Miscalc – downed</w:t>
      </w:r>
      <w:r w:rsidRPr="00416A7C">
        <w:rPr>
          <w:rFonts w:asciiTheme="majorHAnsi" w:hAnsiTheme="majorHAnsi" w:cstheme="majorHAnsi"/>
        </w:rPr>
        <w:t xml:space="preserve"> satellites causes miscalc and goes </w:t>
      </w:r>
      <w:r>
        <w:rPr>
          <w:rFonts w:asciiTheme="majorHAnsi" w:hAnsiTheme="majorHAnsi" w:cstheme="majorHAnsi"/>
        </w:rPr>
        <w:t>nuclear.</w:t>
      </w:r>
    </w:p>
    <w:p w14:paraId="3D3A50B4" w14:textId="77777777" w:rsidR="00D97A7B" w:rsidRPr="00416A7C" w:rsidRDefault="00D97A7B" w:rsidP="00D97A7B">
      <w:pPr>
        <w:rPr>
          <w:rFonts w:asciiTheme="majorHAnsi" w:hAnsiTheme="majorHAnsi" w:cstheme="majorHAnsi"/>
        </w:rPr>
      </w:pPr>
      <w:r w:rsidRPr="00416A7C">
        <w:rPr>
          <w:rStyle w:val="StyleUnderline"/>
          <w:rFonts w:asciiTheme="majorHAnsi" w:hAnsiTheme="majorHAnsi" w:cstheme="majorHAnsi"/>
        </w:rPr>
        <w:t>Blatt 20</w:t>
      </w:r>
      <w:r w:rsidRPr="00416A7C">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416A7C">
          <w:rPr>
            <w:rStyle w:val="Hyperlink"/>
            <w:rFonts w:asciiTheme="majorHAnsi" w:hAnsiTheme="majorHAnsi" w:cstheme="majorHAnsi"/>
          </w:rPr>
          <w:t>https://hir.harvard.edu/anti-satellite-weapons-and-the-emerging-space-arms-race/</w:t>
        </w:r>
      </w:hyperlink>
      <w:r w:rsidRPr="00416A7C">
        <w:rPr>
          <w:rFonts w:asciiTheme="majorHAnsi" w:hAnsiTheme="majorHAnsi" w:cstheme="majorHAnsi"/>
        </w:rPr>
        <w:t xml:space="preserve"> TG</w:t>
      </w:r>
      <w:r>
        <w:rPr>
          <w:rFonts w:asciiTheme="majorHAnsi" w:hAnsiTheme="majorHAnsi" w:cstheme="majorHAnsi"/>
        </w:rPr>
        <w:t xml:space="preserve"> //rct phs st</w:t>
      </w:r>
    </w:p>
    <w:p w14:paraId="0136CBC8" w14:textId="77777777" w:rsidR="00D97A7B" w:rsidRPr="00EB095D" w:rsidRDefault="00D97A7B" w:rsidP="00D97A7B">
      <w:pPr>
        <w:rPr>
          <w:sz w:val="14"/>
        </w:rPr>
      </w:pPr>
      <w:r w:rsidRPr="00EB095D">
        <w:rPr>
          <w:sz w:val="14"/>
        </w:rPr>
        <w:t xml:space="preserve">Despite their deterrent functions, </w:t>
      </w:r>
      <w:r w:rsidRPr="00EB095D">
        <w:rPr>
          <w:rStyle w:val="Emphasis"/>
        </w:rPr>
        <w:t>ASATs are more likely to provoke</w:t>
      </w:r>
      <w:r w:rsidRPr="00EB095D">
        <w:rPr>
          <w:sz w:val="14"/>
        </w:rPr>
        <w:t xml:space="preserve"> or exacerbate </w:t>
      </w:r>
      <w:r w:rsidRPr="00EB095D">
        <w:rPr>
          <w:rStyle w:val="Emphasis"/>
        </w:rPr>
        <w:t>conflicts than dampen them</w:t>
      </w:r>
      <w:r w:rsidRPr="00EB095D">
        <w:rPr>
          <w:sz w:val="14"/>
        </w:rPr>
        <w:t xml:space="preserve">, especially </w:t>
      </w:r>
      <w:r w:rsidRPr="00EB095D">
        <w:rPr>
          <w:rStyle w:val="Emphasis"/>
        </w:rPr>
        <w:t xml:space="preserve">given the risk they </w:t>
      </w:r>
      <w:hyperlink r:id="rId11" w:history="1">
        <w:r w:rsidRPr="00EB095D">
          <w:rPr>
            <w:rStyle w:val="Emphasis"/>
          </w:rPr>
          <w:t>pose</w:t>
        </w:r>
      </w:hyperlink>
      <w:r w:rsidRPr="00EB095D">
        <w:rPr>
          <w:rStyle w:val="Emphasis"/>
        </w:rPr>
        <w:t xml:space="preserve"> to </w:t>
      </w:r>
      <w:r w:rsidRPr="00EB095D">
        <w:rPr>
          <w:rStyle w:val="Emphasis"/>
          <w:highlight w:val="green"/>
        </w:rPr>
        <w:t>early warning sat</w:t>
      </w:r>
      <w:r w:rsidRPr="00EB095D">
        <w:rPr>
          <w:rStyle w:val="Emphasis"/>
        </w:rPr>
        <w:t>ellite</w:t>
      </w:r>
      <w:r w:rsidRPr="00EB095D">
        <w:rPr>
          <w:rStyle w:val="Emphasis"/>
          <w:highlight w:val="green"/>
        </w:rPr>
        <w:t>s</w:t>
      </w:r>
      <w:r w:rsidRPr="00EB095D">
        <w:rPr>
          <w:rStyle w:val="Emphasis"/>
        </w:rPr>
        <w:t xml:space="preserve">. These satellites </w:t>
      </w:r>
      <w:r w:rsidRPr="00EB095D">
        <w:rPr>
          <w:rStyle w:val="Emphasis"/>
          <w:highlight w:val="green"/>
        </w:rPr>
        <w:t>are a crucial element</w:t>
      </w:r>
      <w:r w:rsidRPr="00EB095D">
        <w:rPr>
          <w:rStyle w:val="Emphasis"/>
        </w:rPr>
        <w:t xml:space="preserve"> </w:t>
      </w:r>
      <w:r w:rsidRPr="00EB095D">
        <w:rPr>
          <w:rStyle w:val="Emphasis"/>
          <w:highlight w:val="green"/>
        </w:rPr>
        <w:t>of</w:t>
      </w:r>
      <w:r w:rsidRPr="00EB095D">
        <w:rPr>
          <w:rStyle w:val="Emphasis"/>
        </w:rPr>
        <w:t xml:space="preserve"> US ballistic </w:t>
      </w:r>
      <w:r w:rsidRPr="00EB095D">
        <w:rPr>
          <w:rStyle w:val="Emphasis"/>
          <w:highlight w:val="green"/>
        </w:rPr>
        <w:t>missile defense</w:t>
      </w:r>
      <w:r w:rsidRPr="00EB095D">
        <w:rPr>
          <w:rStyle w:val="Emphasis"/>
        </w:rPr>
        <w:t xml:space="preserve">, capable of </w:t>
      </w:r>
      <w:hyperlink r:id="rId12" w:history="1">
        <w:r w:rsidRPr="00EB095D">
          <w:rPr>
            <w:rStyle w:val="Emphasis"/>
          </w:rPr>
          <w:t>detecting missiles</w:t>
        </w:r>
      </w:hyperlink>
      <w:r w:rsidRPr="00EB095D">
        <w:rPr>
          <w:rStyle w:val="Emphasis"/>
        </w:rPr>
        <w:t xml:space="preserve"> immediately after launch and tracking their paths. </w:t>
      </w:r>
      <w:r w:rsidRPr="00EB095D">
        <w:rPr>
          <w:rStyle w:val="Emphasis"/>
          <w:highlight w:val="green"/>
        </w:rPr>
        <w:t>Suppose a</w:t>
      </w:r>
      <w:r w:rsidRPr="00EB095D">
        <w:rPr>
          <w:rStyle w:val="Emphasis"/>
        </w:rPr>
        <w:t xml:space="preserve"> US early warning </w:t>
      </w:r>
      <w:r w:rsidRPr="00EB095D">
        <w:rPr>
          <w:rStyle w:val="Emphasis"/>
          <w:highlight w:val="green"/>
        </w:rPr>
        <w:t>sat</w:t>
      </w:r>
      <w:r w:rsidRPr="00EB095D">
        <w:rPr>
          <w:rStyle w:val="Emphasis"/>
        </w:rPr>
        <w:t xml:space="preserve">ellite </w:t>
      </w:r>
      <w:r w:rsidRPr="00EB095D">
        <w:rPr>
          <w:rStyle w:val="Emphasis"/>
          <w:highlight w:val="green"/>
        </w:rPr>
        <w:t>goes dark</w:t>
      </w:r>
      <w:r w:rsidRPr="00EB095D">
        <w:rPr>
          <w:sz w:val="14"/>
        </w:rPr>
        <w:t xml:space="preserve">, or is shut down. Going dark could signal a glitch, but </w:t>
      </w:r>
      <w:r w:rsidRPr="00EB095D">
        <w:rPr>
          <w:rStyle w:val="Emphasis"/>
        </w:rPr>
        <w:t xml:space="preserve">in a world in which other countries have ASATs, </w:t>
      </w:r>
      <w:r w:rsidRPr="00EB095D">
        <w:rPr>
          <w:rStyle w:val="Emphasis"/>
          <w:highlight w:val="green"/>
        </w:rPr>
        <w:t>it could</w:t>
      </w:r>
      <w:r w:rsidRPr="00EB095D">
        <w:rPr>
          <w:rStyle w:val="Emphasis"/>
        </w:rPr>
        <w:t xml:space="preserve"> also </w:t>
      </w:r>
      <w:r w:rsidRPr="00EB095D">
        <w:rPr>
          <w:rStyle w:val="Emphasis"/>
          <w:highlight w:val="green"/>
        </w:rPr>
        <w:t>signal</w:t>
      </w:r>
      <w:r w:rsidRPr="00EB095D">
        <w:rPr>
          <w:rStyle w:val="Emphasis"/>
        </w:rPr>
        <w:t xml:space="preserve"> the beginning of </w:t>
      </w:r>
      <w:r w:rsidRPr="00EB095D">
        <w:rPr>
          <w:rStyle w:val="Emphasis"/>
          <w:highlight w:val="green"/>
        </w:rPr>
        <w:t>an attack</w:t>
      </w:r>
      <w:r w:rsidRPr="00EB095D">
        <w:rPr>
          <w:rStyle w:val="Emphasis"/>
        </w:rPr>
        <w:t xml:space="preserve">. Without early warning satellites, </w:t>
      </w:r>
      <w:r w:rsidRPr="00EB095D">
        <w:rPr>
          <w:rStyle w:val="Emphasis"/>
          <w:highlight w:val="green"/>
        </w:rPr>
        <w:t>the U</w:t>
      </w:r>
      <w:r w:rsidRPr="00EB095D">
        <w:rPr>
          <w:rStyle w:val="Emphasis"/>
        </w:rPr>
        <w:t xml:space="preserve">nited </w:t>
      </w:r>
      <w:r w:rsidRPr="00EB095D">
        <w:rPr>
          <w:rStyle w:val="Emphasis"/>
          <w:highlight w:val="green"/>
        </w:rPr>
        <w:t>S</w:t>
      </w:r>
      <w:r w:rsidRPr="00EB095D">
        <w:rPr>
          <w:rStyle w:val="Emphasis"/>
        </w:rPr>
        <w:t xml:space="preserve">tates </w:t>
      </w:r>
      <w:r w:rsidRPr="00EB095D">
        <w:rPr>
          <w:rStyle w:val="Emphasis"/>
          <w:highlight w:val="green"/>
        </w:rPr>
        <w:t>is</w:t>
      </w:r>
      <w:r w:rsidRPr="00EB095D">
        <w:rPr>
          <w:rStyle w:val="Emphasis"/>
        </w:rPr>
        <w:t xml:space="preserve"> much </w:t>
      </w:r>
      <w:r w:rsidRPr="00EB095D">
        <w:rPr>
          <w:rStyle w:val="Emphasis"/>
          <w:highlight w:val="green"/>
        </w:rPr>
        <w:t>more susceptible to nuc</w:t>
      </w:r>
      <w:r w:rsidRPr="00EB095D">
        <w:rPr>
          <w:rStyle w:val="Emphasis"/>
        </w:rPr>
        <w:t>lear missile</w:t>
      </w:r>
      <w:r w:rsidRPr="00EB095D">
        <w:rPr>
          <w:rStyle w:val="Emphasis"/>
          <w:highlight w:val="green"/>
        </w:rPr>
        <w:t>s</w:t>
      </w:r>
      <w:r w:rsidRPr="00EB095D">
        <w:rPr>
          <w:rStyle w:val="Emphasis"/>
        </w:rPr>
        <w:t>.</w:t>
      </w:r>
      <w:r w:rsidRPr="00EB095D">
        <w:rPr>
          <w:sz w:val="14"/>
        </w:rPr>
        <w:t xml:space="preserve"> Given the strategy of counterforcing—</w:t>
      </w:r>
      <w:hyperlink r:id="rId13" w:history="1">
        <w:r w:rsidRPr="00EB095D">
          <w:rPr>
            <w:rStyle w:val="Hyperlink"/>
            <w:sz w:val="14"/>
          </w:rPr>
          <w:t>targeting</w:t>
        </w:r>
      </w:hyperlink>
      <w:r w:rsidRPr="00EB095D">
        <w:rPr>
          <w:sz w:val="14"/>
        </w:rPr>
        <w:t xml:space="preserve"> nuclear silos rather than populous cities to prevent a nuclear counterattack—</w:t>
      </w:r>
      <w:r w:rsidRPr="00EB095D">
        <w:rPr>
          <w:rStyle w:val="Emphasis"/>
        </w:rPr>
        <w:t xml:space="preserve">the Americans might believe their nuclear weapons are imminently at risk. It could be </w:t>
      </w:r>
      <w:hyperlink r:id="rId14" w:anchor="v=onepage&amp;q=%22Protecting%20Space%20Assets%22%20johnson-freese&amp;f=false" w:history="1">
        <w:r w:rsidRPr="00EB095D">
          <w:rPr>
            <w:rStyle w:val="Emphasis"/>
            <w:highlight w:val="green"/>
          </w:rPr>
          <w:t>twelve hours</w:t>
        </w:r>
      </w:hyperlink>
      <w:r w:rsidRPr="00EB095D">
        <w:rPr>
          <w:rStyle w:val="Emphasis"/>
        </w:rPr>
        <w:t xml:space="preserve"> before the United States regains satellite function, which </w:t>
      </w:r>
      <w:r w:rsidRPr="00EB095D">
        <w:rPr>
          <w:rStyle w:val="Emphasis"/>
          <w:highlight w:val="green"/>
        </w:rPr>
        <w:t>is too long</w:t>
      </w:r>
      <w:r w:rsidRPr="00EB095D">
        <w:rPr>
          <w:rStyle w:val="Emphasis"/>
        </w:rPr>
        <w:t xml:space="preserve"> to wait to put together a nuclear counterattack. </w:t>
      </w:r>
      <w:r w:rsidRPr="00EB095D">
        <w:rPr>
          <w:rStyle w:val="Emphasis"/>
          <w:highlight w:val="green"/>
        </w:rPr>
        <w:t>The U</w:t>
      </w:r>
      <w:r w:rsidRPr="00EB095D">
        <w:rPr>
          <w:rStyle w:val="Emphasis"/>
        </w:rPr>
        <w:t xml:space="preserve">nited </w:t>
      </w:r>
      <w:r w:rsidRPr="00EB095D">
        <w:rPr>
          <w:rStyle w:val="Emphasis"/>
          <w:highlight w:val="green"/>
        </w:rPr>
        <w:t>S</w:t>
      </w:r>
      <w:r w:rsidRPr="00EB095D">
        <w:rPr>
          <w:rStyle w:val="Emphasis"/>
        </w:rPr>
        <w:t>tates</w:t>
      </w:r>
      <w:r w:rsidRPr="00EB095D">
        <w:rPr>
          <w:sz w:val="14"/>
        </w:rPr>
        <w:t xml:space="preserve">, therefore, </w:t>
      </w:r>
      <w:r w:rsidRPr="00EB095D">
        <w:rPr>
          <w:rStyle w:val="Emphasis"/>
          <w:highlight w:val="green"/>
        </w:rPr>
        <w:t>might move to mobilize a nuclear attack against Russia or China</w:t>
      </w:r>
      <w:r w:rsidRPr="00EB095D">
        <w:rPr>
          <w:rStyle w:val="Emphasis"/>
        </w:rPr>
        <w:t xml:space="preserve"> over what might just be a piece of debris shutting off a satellite</w:t>
      </w:r>
      <w:r w:rsidRPr="00EB095D">
        <w:rPr>
          <w:sz w:val="14"/>
        </w:rPr>
        <w:t xml:space="preserve">. Additionally, accidental warfare, or </w:t>
      </w:r>
      <w:r w:rsidRPr="00EB095D">
        <w:rPr>
          <w:rStyle w:val="Emphasis"/>
        </w:rPr>
        <w:t xml:space="preserve">strategic miscalculation, is uniquely likely in space. It is </w:t>
      </w:r>
      <w:hyperlink r:id="rId15" w:anchor="v=onepage&amp;q=space%20offense%20dominant&amp;f=false" w:history="1">
        <w:r w:rsidRPr="00EB095D">
          <w:rPr>
            <w:rStyle w:val="Emphasis"/>
          </w:rPr>
          <w:t>much easier</w:t>
        </w:r>
      </w:hyperlink>
      <w:r w:rsidRPr="00EB095D">
        <w:rPr>
          <w:rStyle w:val="Emphasis"/>
        </w:rPr>
        <w:t xml:space="preserve"> to hold an adversary’s space systems in jeopardy with destructive ASATs than it is to </w:t>
      </w:r>
      <w:hyperlink r:id="rId16" w:history="1">
        <w:r w:rsidRPr="00EB095D">
          <w:rPr>
            <w:rStyle w:val="Emphasis"/>
          </w:rPr>
          <w:t>sustainably defend</w:t>
        </w:r>
      </w:hyperlink>
      <w:r w:rsidRPr="00EB095D">
        <w:rPr>
          <w:rStyle w:val="Emphasis"/>
        </w:rPr>
        <w:t xml:space="preserve"> a system</w:t>
      </w:r>
      <w:r w:rsidRPr="00EB095D">
        <w:rPr>
          <w:sz w:val="14"/>
        </w:rPr>
        <w:t xml:space="preserve">, which is expensive and in some cases not technologically feasible because of limitations on satellite movement. </w:t>
      </w:r>
      <w:r w:rsidRPr="001C1A19">
        <w:rPr>
          <w:rStyle w:val="Emphasis"/>
          <w:highlight w:val="green"/>
        </w:rPr>
        <w:t>Space is</w:t>
      </w:r>
      <w:r w:rsidRPr="00EB095D">
        <w:rPr>
          <w:rStyle w:val="Emphasis"/>
        </w:rPr>
        <w:t xml:space="preserve"> therefore </w:t>
      </w:r>
      <w:hyperlink r:id="rId17" w:anchor="v=onepage&amp;q=space%20offense%20dominant&amp;f=false" w:history="1">
        <w:r w:rsidRPr="00EB095D">
          <w:rPr>
            <w:rStyle w:val="Emphasis"/>
          </w:rPr>
          <w:t>considered</w:t>
        </w:r>
      </w:hyperlink>
      <w:r w:rsidRPr="00EB095D">
        <w:rPr>
          <w:rStyle w:val="Emphasis"/>
        </w:rPr>
        <w:t xml:space="preserve"> </w:t>
      </w:r>
      <w:r w:rsidRPr="001C1A19">
        <w:rPr>
          <w:rStyle w:val="Emphasis"/>
          <w:highlight w:val="green"/>
        </w:rPr>
        <w:t>offense-dominant</w:t>
      </w:r>
      <w:r w:rsidRPr="00EB095D">
        <w:rPr>
          <w:sz w:val="14"/>
        </w:rPr>
        <w:t xml:space="preserve">; offensive tactics like </w:t>
      </w:r>
      <w:r w:rsidRPr="00EB095D">
        <w:rPr>
          <w:rStyle w:val="Emphasis"/>
        </w:rPr>
        <w:t>weapons development are prioritized over</w:t>
      </w:r>
      <w:r w:rsidRPr="00EB095D">
        <w:rPr>
          <w:sz w:val="14"/>
        </w:rPr>
        <w:t xml:space="preserve"> defensive measures, such as </w:t>
      </w:r>
      <w:hyperlink r:id="rId18" w:history="1">
        <w:r w:rsidRPr="00EB095D">
          <w:rPr>
            <w:rStyle w:val="Hyperlink"/>
            <w:sz w:val="14"/>
          </w:rPr>
          <w:t>improving GPS</w:t>
        </w:r>
      </w:hyperlink>
      <w:r w:rsidRPr="00EB095D">
        <w:rPr>
          <w:sz w:val="14"/>
        </w:rPr>
        <w:t xml:space="preserve"> or </w:t>
      </w:r>
      <w:r w:rsidRPr="00EB095D">
        <w:rPr>
          <w:rStyle w:val="Emphasis"/>
        </w:rPr>
        <w:t>making satellites more resistant to jamming</w:t>
      </w:r>
      <w:r w:rsidRPr="00EB095D">
        <w:rPr>
          <w:sz w:val="14"/>
        </w:rPr>
        <w:t xml:space="preserve">. As a result, </w:t>
      </w:r>
      <w:r w:rsidRPr="001C1A19">
        <w:rPr>
          <w:rStyle w:val="Emphasis"/>
          <w:highlight w:val="green"/>
        </w:rPr>
        <w:t>countries</w:t>
      </w:r>
      <w:r w:rsidRPr="00EB095D">
        <w:rPr>
          <w:rStyle w:val="Emphasis"/>
        </w:rPr>
        <w:t xml:space="preserve"> are left with poorly defended space systems and </w:t>
      </w:r>
      <w:r w:rsidRPr="001C1A19">
        <w:rPr>
          <w:rStyle w:val="Emphasis"/>
          <w:highlight w:val="green"/>
        </w:rPr>
        <w:t>rely on offensive posturing, which increases the risk</w:t>
      </w:r>
      <w:r w:rsidRPr="00EB095D">
        <w:rPr>
          <w:rStyle w:val="Emphasis"/>
        </w:rPr>
        <w:t xml:space="preserve"> that </w:t>
      </w:r>
      <w:r w:rsidRPr="001C1A19">
        <w:rPr>
          <w:rStyle w:val="Emphasis"/>
          <w:highlight w:val="green"/>
        </w:rPr>
        <w:t>their actions are perceived as aggressive</w:t>
      </w:r>
      <w:r w:rsidRPr="00EB095D">
        <w:rPr>
          <w:rStyle w:val="Emphasis"/>
        </w:rPr>
        <w:t xml:space="preserve"> and incentivizes rapid, risky counterattacks because militaries cannot rely on their spaced-based systems after first strikes.</w:t>
      </w:r>
      <w:r w:rsidRPr="00EB095D">
        <w:rPr>
          <w:sz w:val="14"/>
        </w:rPr>
        <w:t xml:space="preserve"> There are </w:t>
      </w:r>
      <w:r w:rsidRPr="00EB095D">
        <w:rPr>
          <w:rStyle w:val="Emphasis"/>
        </w:rPr>
        <w:t>several hotspots</w:t>
      </w:r>
      <w:r w:rsidRPr="00EB095D">
        <w:rPr>
          <w:sz w:val="14"/>
        </w:rPr>
        <w:t xml:space="preserve"> in which ASATs and offensive-dominant systems are particularly relevant. </w:t>
      </w:r>
      <w:r w:rsidRPr="00EB095D">
        <w:rPr>
          <w:rStyle w:val="Emphasis"/>
        </w:rPr>
        <w:t xml:space="preserve">Early warning </w:t>
      </w:r>
      <w:r w:rsidRPr="001C1A19">
        <w:rPr>
          <w:rStyle w:val="Emphasis"/>
          <w:highlight w:val="green"/>
        </w:rPr>
        <w:t>sat</w:t>
      </w:r>
      <w:r w:rsidRPr="00EB095D">
        <w:rPr>
          <w:rStyle w:val="Emphasis"/>
        </w:rPr>
        <w:t>ellite</w:t>
      </w:r>
      <w:r w:rsidRPr="001C1A19">
        <w:rPr>
          <w:rStyle w:val="Emphasis"/>
          <w:highlight w:val="green"/>
        </w:rPr>
        <w:t>s</w:t>
      </w:r>
      <w:r w:rsidRPr="00EB095D">
        <w:rPr>
          <w:rStyle w:val="Emphasis"/>
        </w:rPr>
        <w:t xml:space="preserve"> </w:t>
      </w:r>
      <w:hyperlink r:id="rId19" w:history="1">
        <w:r w:rsidRPr="001C1A19">
          <w:rPr>
            <w:rStyle w:val="Emphasis"/>
            <w:highlight w:val="green"/>
          </w:rPr>
          <w:t>play</w:t>
        </w:r>
      </w:hyperlink>
      <w:r w:rsidRPr="001C1A19">
        <w:rPr>
          <w:rStyle w:val="Emphasis"/>
          <w:highlight w:val="green"/>
        </w:rPr>
        <w:t xml:space="preserve"> a central role in</w:t>
      </w:r>
      <w:r w:rsidRPr="00EB095D">
        <w:rPr>
          <w:rStyle w:val="Emphasis"/>
        </w:rPr>
        <w:t xml:space="preserve"> US readiness in </w:t>
      </w:r>
      <w:r w:rsidRPr="001C1A19">
        <w:rPr>
          <w:rStyle w:val="Emphasis"/>
          <w:highlight w:val="green"/>
        </w:rPr>
        <w:t>the event of a conflict involving No</w:t>
      </w:r>
      <w:r w:rsidRPr="00EB095D">
        <w:rPr>
          <w:rStyle w:val="Emphasis"/>
        </w:rPr>
        <w:t xml:space="preserve">rth </w:t>
      </w:r>
      <w:r w:rsidRPr="001C1A19">
        <w:rPr>
          <w:rStyle w:val="Emphasis"/>
          <w:highlight w:val="green"/>
        </w:rPr>
        <w:t>Ko</w:t>
      </w:r>
      <w:r w:rsidRPr="00EB095D">
        <w:rPr>
          <w:rStyle w:val="Emphasis"/>
        </w:rPr>
        <w:t>rea</w:t>
      </w:r>
      <w:r w:rsidRPr="00EB095D">
        <w:rPr>
          <w:sz w:val="14"/>
        </w:rPr>
        <w:t xml:space="preserve">. News of North Korean missile launches comes from these satellites. </w:t>
      </w:r>
      <w:r w:rsidRPr="00EB095D">
        <w:rPr>
          <w:rStyle w:val="Emphasis"/>
        </w:rPr>
        <w:t xml:space="preserve">Given North Korea’s </w:t>
      </w:r>
      <w:hyperlink r:id="rId20" w:history="1">
        <w:r w:rsidRPr="00EB095D">
          <w:rPr>
            <w:rStyle w:val="Emphasis"/>
          </w:rPr>
          <w:t>history</w:t>
        </w:r>
      </w:hyperlink>
      <w:r w:rsidRPr="00EB095D">
        <w:rPr>
          <w:rStyle w:val="Emphasis"/>
        </w:rPr>
        <w:t xml:space="preserve"> of nuclear provocations</w:t>
      </w:r>
      <w:r w:rsidRPr="00EB095D">
        <w:rPr>
          <w:sz w:val="14"/>
        </w:rPr>
        <w:t xml:space="preserve">, unflinchingly hostile rhetoric towards the United States and South Korea, and diplomatic opacity, </w:t>
      </w:r>
      <w:r w:rsidRPr="00EB095D">
        <w:rPr>
          <w:rStyle w:val="Emphasis"/>
        </w:rPr>
        <w:t>North Korea is always a threatening, unknowable adversary, but recent developments have magnified the risk.</w:t>
      </w:r>
      <w:r w:rsidRPr="00EB095D">
        <w:rPr>
          <w:sz w:val="14"/>
        </w:rPr>
        <w:t xml:space="preserve"> With the health of Kim Jong-un </w:t>
      </w:r>
      <w:hyperlink r:id="rId21" w:history="1">
        <w:r w:rsidRPr="00EB095D">
          <w:rPr>
            <w:rStyle w:val="Hyperlink"/>
            <w:sz w:val="14"/>
          </w:rPr>
          <w:t>potentially in jeopardy</w:t>
        </w:r>
      </w:hyperlink>
      <w:r w:rsidRPr="00EB095D">
        <w:rPr>
          <w:sz w:val="14"/>
        </w:rPr>
        <w:t xml:space="preserve">, a succession battle or even civil </w:t>
      </w:r>
      <w:r w:rsidRPr="00EB095D">
        <w:rPr>
          <w:rStyle w:val="Emphasis"/>
        </w:rPr>
        <w:t xml:space="preserve">war on the peninsula </w:t>
      </w:r>
      <w:hyperlink r:id="rId22" w:history="1">
        <w:r w:rsidRPr="00EB095D">
          <w:rPr>
            <w:rStyle w:val="Emphasis"/>
          </w:rPr>
          <w:t>raises the chances</w:t>
        </w:r>
      </w:hyperlink>
      <w:r w:rsidRPr="00EB095D">
        <w:rPr>
          <w:rStyle w:val="Emphasis"/>
        </w:rPr>
        <w:t xml:space="preserve"> of loose nukes.</w:t>
      </w:r>
      <w:r w:rsidRPr="00EB095D">
        <w:rPr>
          <w:sz w:val="14"/>
        </w:rPr>
        <w:t xml:space="preserve"> If the regime is terminal, </w:t>
      </w:r>
      <w:r w:rsidRPr="001C1A19">
        <w:rPr>
          <w:rStyle w:val="Emphasis"/>
          <w:highlight w:val="green"/>
        </w:rPr>
        <w:t>traditional MAD risk calculus will become moot</w:t>
      </w:r>
      <w:r w:rsidRPr="00EB095D">
        <w:rPr>
          <w:sz w:val="14"/>
        </w:rPr>
        <w:t xml:space="preserve">; with nothing to lose, </w:t>
      </w:r>
      <w:r w:rsidRPr="00EB095D">
        <w:rPr>
          <w:rStyle w:val="Emphasis"/>
        </w:rPr>
        <w:t>North Korea would have no reason to hold back its nuclear arsenal</w:t>
      </w:r>
      <w:r w:rsidRPr="00EB095D">
        <w:rPr>
          <w:sz w:val="14"/>
        </w:rPr>
        <w:t xml:space="preserve">. Or </w:t>
      </w:r>
      <w:r w:rsidRPr="00EB095D">
        <w:rPr>
          <w:rStyle w:val="Emphasis"/>
        </w:rPr>
        <w:t xml:space="preserve">China </w:t>
      </w:r>
      <w:hyperlink r:id="rId23" w:history="1">
        <w:r w:rsidRPr="00EB095D">
          <w:rPr>
            <w:rStyle w:val="Emphasis"/>
          </w:rPr>
          <w:t>might decide</w:t>
        </w:r>
      </w:hyperlink>
      <w:r w:rsidRPr="00EB095D">
        <w:rPr>
          <w:rStyle w:val="Emphasis"/>
        </w:rPr>
        <w:t xml:space="preserve"> to seize military assets and infrastructure of the regime. If the US does not have its early warning satellites</w:t>
      </w:r>
      <w:r w:rsidRPr="00EB095D">
        <w:rPr>
          <w:sz w:val="14"/>
        </w:rPr>
        <w:t xml:space="preserve"> because they have been taken out in an ASAT attack</w:t>
      </w:r>
      <w:r w:rsidRPr="00EB095D">
        <w:rPr>
          <w:rStyle w:val="Emphasis"/>
        </w:rPr>
        <w:t>, the US, South Korea, and Japan are all in imminent nuclear peril, while China could be in a position to fundamentally reshape East Asian geopolitics.</w:t>
      </w:r>
      <w:r w:rsidRPr="00EB095D">
        <w:rPr>
          <w:sz w:val="14"/>
        </w:rPr>
        <w:t xml:space="preserve"> The South China Sea is another hotspot in which ASATs could risk escalation. China </w:t>
      </w:r>
      <w:hyperlink r:id="rId24" w:history="1">
        <w:r w:rsidRPr="00EB095D">
          <w:rPr>
            <w:rStyle w:val="Hyperlink"/>
            <w:sz w:val="14"/>
          </w:rPr>
          <w:t>is developing</w:t>
        </w:r>
      </w:hyperlink>
      <w:r w:rsidRPr="00EB095D">
        <w:rPr>
          <w:sz w:val="14"/>
        </w:rPr>
        <w:t xml:space="preserve">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2E346896" w14:textId="77777777" w:rsidR="00D97A7B" w:rsidRPr="00416A7C" w:rsidRDefault="00D97A7B" w:rsidP="00D97A7B">
      <w:pPr>
        <w:rPr>
          <w:rFonts w:asciiTheme="majorHAnsi" w:hAnsiTheme="majorHAnsi" w:cstheme="majorHAnsi"/>
        </w:rPr>
      </w:pPr>
    </w:p>
    <w:p w14:paraId="2B9D0D6C" w14:textId="77777777" w:rsidR="00D97A7B" w:rsidRPr="00416A7C" w:rsidRDefault="00D97A7B" w:rsidP="00D97A7B">
      <w:pPr>
        <w:pStyle w:val="Heading4"/>
        <w:rPr>
          <w:rFonts w:asciiTheme="majorHAnsi" w:hAnsiTheme="majorHAnsi" w:cstheme="majorHAnsi"/>
        </w:rPr>
      </w:pPr>
      <w:r w:rsidRPr="00416A7C">
        <w:rPr>
          <w:rFonts w:asciiTheme="majorHAnsi" w:hAnsiTheme="majorHAnsi" w:cstheme="majorHAnsi"/>
        </w:rPr>
        <w:t>Nuke war causes extinction – Ice Age, famines, and war won’t stay limited</w:t>
      </w:r>
    </w:p>
    <w:p w14:paraId="4318BFCA" w14:textId="77777777" w:rsidR="00D97A7B" w:rsidRPr="00416A7C" w:rsidRDefault="00D97A7B" w:rsidP="00D97A7B">
      <w:pPr>
        <w:rPr>
          <w:rFonts w:asciiTheme="majorHAnsi" w:hAnsiTheme="majorHAnsi" w:cstheme="majorHAnsi"/>
        </w:rPr>
      </w:pPr>
      <w:r w:rsidRPr="00416A7C">
        <w:rPr>
          <w:rStyle w:val="StyleUnderline"/>
          <w:rFonts w:asciiTheme="majorHAnsi" w:hAnsiTheme="majorHAnsi" w:cstheme="majorHAnsi"/>
        </w:rPr>
        <w:t>Edwards 17</w:t>
      </w:r>
      <w:r w:rsidRPr="00416A7C">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w:t>
      </w:r>
      <w:r>
        <w:rPr>
          <w:rFonts w:asciiTheme="majorHAnsi" w:hAnsiTheme="majorHAnsi" w:cstheme="majorHAnsi"/>
        </w:rPr>
        <w:t>–</w:t>
      </w:r>
      <w:r w:rsidRPr="00416A7C">
        <w:rPr>
          <w:rFonts w:asciiTheme="majorHAnsi" w:hAnsiTheme="majorHAnsi" w:cstheme="majorHAnsi"/>
        </w:rPr>
        <w:t xml:space="preserve"> MMG</w:t>
      </w:r>
      <w:r>
        <w:rPr>
          <w:rFonts w:asciiTheme="majorHAnsi" w:hAnsiTheme="majorHAnsi" w:cstheme="majorHAnsi"/>
        </w:rPr>
        <w:t xml:space="preserve"> //rct phs st</w:t>
      </w:r>
    </w:p>
    <w:p w14:paraId="27827885" w14:textId="77777777" w:rsidR="00D97A7B" w:rsidRPr="00416A7C" w:rsidRDefault="00D97A7B" w:rsidP="00D97A7B">
      <w:pPr>
        <w:rPr>
          <w:rFonts w:asciiTheme="majorHAnsi" w:hAnsiTheme="majorHAnsi" w:cstheme="majorHAnsi"/>
        </w:rPr>
      </w:pPr>
      <w:r w:rsidRPr="00416A7C">
        <w:rPr>
          <w:rFonts w:asciiTheme="majorHAnsi" w:hAnsiTheme="majorHAnsi" w:cstheme="majorHAnsi"/>
        </w:rPr>
        <w:t>In the nuclear conversation, what are we not talking about that we should be?</w:t>
      </w:r>
    </w:p>
    <w:p w14:paraId="53565717" w14:textId="77777777" w:rsidR="00D97A7B" w:rsidRPr="00140D63" w:rsidRDefault="00D97A7B" w:rsidP="00D97A7B">
      <w:pPr>
        <w:rPr>
          <w:sz w:val="14"/>
        </w:rPr>
      </w:pPr>
      <w:r w:rsidRPr="00140D63">
        <w:rPr>
          <w:rStyle w:val="Emphasis"/>
        </w:rPr>
        <w:t>We are not talking enough about the climatic effects of nuclear war.</w:t>
      </w:r>
      <w:r w:rsidRPr="00140D63">
        <w:rPr>
          <w:sz w:val="14"/>
        </w:rPr>
        <w:t xml:space="preserve"> The “nuclear winter” theory of the mid-1980s played a significant role in the arms reductions of that period. But with the collapse of the Soviet Union and the reduction of U.S. and Russian nuclear arsenals, this aspect of nuclear war has faded from view. That’s not good. </w:t>
      </w:r>
      <w:r w:rsidRPr="00140D63">
        <w:rPr>
          <w:rStyle w:val="Emphasis"/>
        </w:rPr>
        <w:t>In the mid-2000s, climate scientists such as Alan Robock (Rutgers) took another look at nuclear winter theory. This time around, they used much-improved and much more detailed climate models</w:t>
      </w:r>
      <w:r w:rsidRPr="00140D63">
        <w:rPr>
          <w:sz w:val="14"/>
        </w:rPr>
        <w:t xml:space="preserve"> than those available 20 years earlier. </w:t>
      </w:r>
      <w:r w:rsidRPr="00140D63">
        <w:rPr>
          <w:rStyle w:val="Emphasis"/>
        </w:rPr>
        <w:t xml:space="preserve">They also tested the potential effects of smaller nuclear exchanges. The result: </w:t>
      </w:r>
      <w:r w:rsidRPr="00BE4172">
        <w:rPr>
          <w:rStyle w:val="Emphasis"/>
          <w:highlight w:val="green"/>
        </w:rPr>
        <w:t>an exchange involving just 50 nuc</w:t>
      </w:r>
      <w:r w:rsidRPr="00140D63">
        <w:rPr>
          <w:rStyle w:val="Emphasis"/>
        </w:rPr>
        <w:t>lear weapon</w:t>
      </w:r>
      <w:r w:rsidRPr="00BE4172">
        <w:rPr>
          <w:rStyle w:val="Emphasis"/>
          <w:highlight w:val="green"/>
        </w:rPr>
        <w:t>s</w:t>
      </w:r>
      <w:r w:rsidRPr="00140D63">
        <w:rPr>
          <w:sz w:val="14"/>
        </w:rPr>
        <w:t xml:space="preserve"> — the kind of thing we might see in an India-Pakistan war, for example — </w:t>
      </w:r>
      <w:r w:rsidRPr="00BE4172">
        <w:rPr>
          <w:rStyle w:val="Emphasis"/>
          <w:highlight w:val="green"/>
        </w:rPr>
        <w:t>could loft 5 billion kilograms of smoke</w:t>
      </w:r>
      <w:r w:rsidRPr="00140D63">
        <w:rPr>
          <w:rStyle w:val="Emphasis"/>
        </w:rPr>
        <w:t xml:space="preserve">, soot and dust high </w:t>
      </w:r>
      <w:r w:rsidRPr="00BE4172">
        <w:rPr>
          <w:rStyle w:val="Emphasis"/>
          <w:highlight w:val="green"/>
        </w:rPr>
        <w:t>into the stratosphere</w:t>
      </w:r>
      <w:r w:rsidRPr="00140D63">
        <w:rPr>
          <w:rStyle w:val="Emphasis"/>
        </w:rPr>
        <w:t>. That’s enough to cool the entire planet by about 2 degrees</w:t>
      </w:r>
      <w:r w:rsidRPr="00140D63">
        <w:rPr>
          <w:sz w:val="14"/>
        </w:rPr>
        <w:t xml:space="preserve"> Fahrenheit (1.25 degrees Celsius) — about where we were during the Little Ice Age of the 17th century.</w:t>
      </w:r>
      <w:r w:rsidRPr="00140D63">
        <w:rPr>
          <w:rStyle w:val="Emphasis"/>
        </w:rPr>
        <w:t xml:space="preserve"> </w:t>
      </w:r>
      <w:r w:rsidRPr="00BE4172">
        <w:rPr>
          <w:rStyle w:val="Emphasis"/>
          <w:highlight w:val="green"/>
        </w:rPr>
        <w:t>Growing seasons could be shortened</w:t>
      </w:r>
      <w:r w:rsidRPr="00140D63">
        <w:rPr>
          <w:rStyle w:val="Emphasis"/>
        </w:rPr>
        <w:t xml:space="preserve"> enough to create really significant food shortages.</w:t>
      </w:r>
      <w:r w:rsidRPr="00140D63">
        <w:rPr>
          <w:sz w:val="14"/>
        </w:rPr>
        <w:t xml:space="preserve"> So </w:t>
      </w:r>
      <w:r w:rsidRPr="00BE4172">
        <w:rPr>
          <w:rStyle w:val="Emphasis"/>
          <w:highlight w:val="green"/>
        </w:rPr>
        <w:t>the climatic effects of even a</w:t>
      </w:r>
      <w:r w:rsidRPr="00140D63">
        <w:rPr>
          <w:rStyle w:val="Emphasis"/>
        </w:rPr>
        <w:t xml:space="preserve"> relatively </w:t>
      </w:r>
      <w:r w:rsidRPr="00BE4172">
        <w:rPr>
          <w:rStyle w:val="Emphasis"/>
          <w:highlight w:val="green"/>
        </w:rPr>
        <w:t>small nuc</w:t>
      </w:r>
      <w:r w:rsidRPr="00140D63">
        <w:rPr>
          <w:rStyle w:val="Emphasis"/>
        </w:rPr>
        <w:t xml:space="preserve">lear </w:t>
      </w:r>
      <w:r w:rsidRPr="00BE4172">
        <w:rPr>
          <w:rStyle w:val="Emphasis"/>
          <w:highlight w:val="green"/>
        </w:rPr>
        <w:t>war would be planet-wide</w:t>
      </w:r>
      <w:r w:rsidRPr="00140D63">
        <w:rPr>
          <w:sz w:val="14"/>
        </w:rPr>
        <w:t xml:space="preserve">. What about </w:t>
      </w:r>
      <w:r w:rsidRPr="00140D63">
        <w:rPr>
          <w:rStyle w:val="Emphasis"/>
        </w:rPr>
        <w:t>a larger-scale conflict?</w:t>
      </w:r>
      <w:r w:rsidRPr="00140D63">
        <w:rPr>
          <w:sz w:val="14"/>
        </w:rPr>
        <w:t xml:space="preserve"> A U.S.-Russia war currently seems unlikely, but if it were to occur, hundreds or even thousands of nuclear weapons might be launched. The </w:t>
      </w:r>
      <w:r w:rsidRPr="00140D63">
        <w:rPr>
          <w:rStyle w:val="Emphasis"/>
        </w:rPr>
        <w:t xml:space="preserve">climatic consequences would be </w:t>
      </w:r>
      <w:r w:rsidRPr="00BE4172">
        <w:rPr>
          <w:rStyle w:val="Emphasis"/>
          <w:highlight w:val="green"/>
        </w:rPr>
        <w:t>catastrophic</w:t>
      </w:r>
      <w:r w:rsidRPr="00140D63">
        <w:rPr>
          <w:rStyle w:val="Emphasis"/>
        </w:rPr>
        <w:t>: global average temperatures would drop as much as 12 degrees</w:t>
      </w:r>
      <w:r w:rsidRPr="00140D63">
        <w:rPr>
          <w:sz w:val="14"/>
        </w:rPr>
        <w:t xml:space="preserve"> Fahrenheit (7 degrees Celsius) for up to several years — temperatures last seen during the great ice ages. Meanwhile, </w:t>
      </w:r>
      <w:r w:rsidRPr="00BE4172">
        <w:rPr>
          <w:rStyle w:val="Emphasis"/>
          <w:highlight w:val="green"/>
        </w:rPr>
        <w:t>smoke</w:t>
      </w:r>
      <w:r w:rsidRPr="00140D63">
        <w:rPr>
          <w:rStyle w:val="Emphasis"/>
        </w:rPr>
        <w:t xml:space="preserve"> and dust circulating in the stratosphere </w:t>
      </w:r>
      <w:r w:rsidRPr="00BE4172">
        <w:rPr>
          <w:rStyle w:val="Emphasis"/>
          <w:highlight w:val="green"/>
        </w:rPr>
        <w:t>would darken the atmosphere</w:t>
      </w:r>
      <w:r w:rsidRPr="00140D63">
        <w:rPr>
          <w:rStyle w:val="Emphasis"/>
        </w:rPr>
        <w:t xml:space="preserve"> enough </w:t>
      </w:r>
      <w:r w:rsidRPr="00BE4172">
        <w:rPr>
          <w:rStyle w:val="Emphasis"/>
          <w:highlight w:val="green"/>
        </w:rPr>
        <w:t>to inhibit photosynthesis, causing</w:t>
      </w:r>
      <w:r w:rsidRPr="00140D63">
        <w:rPr>
          <w:rStyle w:val="Emphasis"/>
        </w:rPr>
        <w:t xml:space="preserve"> disastrous </w:t>
      </w:r>
      <w:r w:rsidRPr="00BE4172">
        <w:rPr>
          <w:rStyle w:val="Emphasis"/>
          <w:highlight w:val="green"/>
        </w:rPr>
        <w:t>crop failures</w:t>
      </w:r>
      <w:r w:rsidRPr="00140D63">
        <w:rPr>
          <w:rStyle w:val="Emphasis"/>
        </w:rPr>
        <w:t xml:space="preserve">, widespread </w:t>
      </w:r>
      <w:r w:rsidRPr="00BE4172">
        <w:rPr>
          <w:rStyle w:val="Emphasis"/>
          <w:highlight w:val="green"/>
        </w:rPr>
        <w:t>famine</w:t>
      </w:r>
      <w:r w:rsidRPr="00140D63">
        <w:rPr>
          <w:rStyle w:val="Emphasis"/>
        </w:rPr>
        <w:t xml:space="preserve"> and massive ecological disruption. </w:t>
      </w:r>
      <w:r w:rsidRPr="00BE4172">
        <w:rPr>
          <w:rStyle w:val="Emphasis"/>
          <w:highlight w:val="green"/>
        </w:rPr>
        <w:t>The effect would be similar to</w:t>
      </w:r>
      <w:r w:rsidRPr="00140D63">
        <w:rPr>
          <w:sz w:val="14"/>
        </w:rPr>
        <w:t xml:space="preserve"> that of the giant meteor believed to be responsible for the </w:t>
      </w:r>
      <w:r w:rsidRPr="00BE4172">
        <w:rPr>
          <w:rStyle w:val="Emphasis"/>
          <w:highlight w:val="green"/>
        </w:rPr>
        <w:t>extinction</w:t>
      </w:r>
      <w:r w:rsidRPr="00140D63">
        <w:rPr>
          <w:sz w:val="14"/>
        </w:rPr>
        <w:t xml:space="preserve"> of the dinosaurs. </w:t>
      </w:r>
      <w:r w:rsidRPr="00140D63">
        <w:rPr>
          <w:rStyle w:val="Emphasis"/>
        </w:rPr>
        <w:t>This time, we would be the dinosaurs.</w:t>
      </w:r>
      <w:r w:rsidRPr="00140D63">
        <w:rPr>
          <w:sz w:val="14"/>
        </w:rPr>
        <w:t xml:space="preserve"> Many people are concerned about North Korea’s advancing missile capabilities. Is nuclear war likely in your opinion? At this writing, I think we are closer to a nuclear war than we have been since the early 1960s.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w:t>
      </w:r>
      <w:r w:rsidRPr="00140D63">
        <w:rPr>
          <w:rStyle w:val="Emphasis"/>
        </w:rPr>
        <w:t>Radioactive fallout from such a war would spread around the world</w:t>
      </w:r>
      <w:r w:rsidRPr="00140D63">
        <w:rPr>
          <w:sz w:val="14"/>
        </w:rPr>
        <w:t xml:space="preserve">, including to the U.S. It has been more than 70 years since the last time a nuclear bomb was used in warfare. </w:t>
      </w:r>
      <w:r w:rsidRPr="00140D63">
        <w:rPr>
          <w:rStyle w:val="Emphasis"/>
        </w:rPr>
        <w:t>What would be the effects on the environment and on human health today</w:t>
      </w:r>
      <w:r w:rsidRPr="00140D63">
        <w:rPr>
          <w:sz w:val="14"/>
        </w:rPr>
        <w:t xml:space="preserve">? To my knowledge, </w:t>
      </w:r>
      <w:r w:rsidRPr="00140D63">
        <w:rPr>
          <w:rStyle w:val="Emphasis"/>
        </w:rPr>
        <w:t>most of the changes in nuclear weapons technology since the 1950s have focused on making them smaller and lighter, and making delivery systems more accurate, rather than on changing their effects on the environment or on human health</w:t>
      </w:r>
      <w:r w:rsidRPr="00140D63">
        <w:rPr>
          <w:sz w:val="14"/>
        </w:rPr>
        <w:t xml:space="preserve">. So-called “battlefield” weapons with lower explosive yields are part of some arsenals now — but </w:t>
      </w:r>
      <w:r w:rsidRPr="00BE4172">
        <w:rPr>
          <w:rStyle w:val="Emphasis"/>
          <w:highlight w:val="green"/>
        </w:rPr>
        <w:t>it’s</w:t>
      </w:r>
      <w:r w:rsidRPr="00140D63">
        <w:rPr>
          <w:rStyle w:val="Emphasis"/>
        </w:rPr>
        <w:t xml:space="preserve"> quite </w:t>
      </w:r>
      <w:r w:rsidRPr="00BE4172">
        <w:rPr>
          <w:rStyle w:val="Emphasis"/>
          <w:highlight w:val="green"/>
        </w:rPr>
        <w:t>unlikely that any exchange</w:t>
      </w:r>
      <w:r w:rsidRPr="00140D63">
        <w:rPr>
          <w:rStyle w:val="Emphasis"/>
        </w:rPr>
        <w:t xml:space="preserve"> between two nuclear powers </w:t>
      </w:r>
      <w:r w:rsidRPr="00BE4172">
        <w:rPr>
          <w:rStyle w:val="Emphasis"/>
          <w:highlight w:val="green"/>
        </w:rPr>
        <w:t>would stay limited</w:t>
      </w:r>
      <w:r w:rsidRPr="00140D63">
        <w:rPr>
          <w:rStyle w:val="Emphasis"/>
        </w:rPr>
        <w:t xml:space="preserve"> to these smaller, less destructive bombs.</w:t>
      </w:r>
    </w:p>
    <w:p w14:paraId="3257DFDA" w14:textId="77777777" w:rsidR="00D97A7B" w:rsidRPr="00FA5FB4" w:rsidRDefault="00D97A7B" w:rsidP="00D97A7B"/>
    <w:p w14:paraId="51769299" w14:textId="77777777" w:rsidR="00D97A7B" w:rsidRPr="00D97A7B" w:rsidRDefault="00D97A7B" w:rsidP="00D97A7B"/>
    <w:sectPr w:rsidR="00D97A7B" w:rsidRPr="00D97A7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1B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1BB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97A7B"/>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577306"/>
  <w14:defaultImageDpi w14:val="300"/>
  <w15:docId w15:val="{E989F64A-BEDA-B24C-B34B-C31B29786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1BB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81B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1B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1B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781B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1B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1BBA"/>
  </w:style>
  <w:style w:type="character" w:customStyle="1" w:styleId="Heading1Char">
    <w:name w:val="Heading 1 Char"/>
    <w:aliases w:val="Pocket Char"/>
    <w:basedOn w:val="DefaultParagraphFont"/>
    <w:link w:val="Heading1"/>
    <w:uiPriority w:val="9"/>
    <w:rsid w:val="00781B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1BB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1BB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781BB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81BBA"/>
    <w:rPr>
      <w:b/>
      <w:sz w:val="26"/>
      <w:u w:val="singl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781BBA"/>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81BB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81BBA"/>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NoSpacing"/>
    <w:uiPriority w:val="99"/>
    <w:unhideWhenUsed/>
    <w:rsid w:val="00781BBA"/>
    <w:rPr>
      <w:color w:val="auto"/>
      <w:u w:val="none"/>
    </w:rPr>
  </w:style>
  <w:style w:type="paragraph" w:styleId="DocumentMap">
    <w:name w:val="Document Map"/>
    <w:basedOn w:val="Normal"/>
    <w:link w:val="DocumentMapChar"/>
    <w:uiPriority w:val="99"/>
    <w:semiHidden/>
    <w:unhideWhenUsed/>
    <w:rsid w:val="00781BB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81BBA"/>
    <w:rPr>
      <w:rFonts w:ascii="Lucida Grande" w:hAnsi="Lucida Grande" w:cs="Lucida Grande"/>
      <w:sz w:val="22"/>
    </w:rPr>
  </w:style>
  <w:style w:type="paragraph" w:customStyle="1" w:styleId="Emphasis1">
    <w:name w:val="Emphasis1"/>
    <w:basedOn w:val="Normal"/>
    <w:link w:val="Emphasis"/>
    <w:autoRedefine/>
    <w:uiPriority w:val="20"/>
    <w:qFormat/>
    <w:rsid w:val="00781BB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781BB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apnews.com/f5d302ae65b03838173e40848223b771" TargetMode="External"/><Relationship Id="rId7" Type="http://schemas.openxmlformats.org/officeDocument/2006/relationships/settings" Target="settings.xm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5" Type="http://schemas.openxmlformats.org/officeDocument/2006/relationships/numbering" Target="numbering.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10101</Words>
  <Characters>57578</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2</cp:revision>
  <dcterms:created xsi:type="dcterms:W3CDTF">2022-02-19T22:25:00Z</dcterms:created>
  <dcterms:modified xsi:type="dcterms:W3CDTF">2022-02-19T22:58:00Z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