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50C67" w14:textId="5B1C0630" w:rsidR="00805980" w:rsidRDefault="00805980" w:rsidP="00805980">
      <w:pPr>
        <w:pStyle w:val="Heading1"/>
      </w:pPr>
      <w:r>
        <w:t xml:space="preserve">Harvard RR </w:t>
      </w:r>
      <w:r>
        <w:t>Finals</w:t>
      </w:r>
    </w:p>
    <w:p w14:paraId="0049ADE1" w14:textId="77777777" w:rsidR="00805980" w:rsidRDefault="00805980" w:rsidP="00805980"/>
    <w:p w14:paraId="25A037C7" w14:textId="77777777" w:rsidR="00805980" w:rsidRDefault="00805980" w:rsidP="00805980">
      <w:pPr>
        <w:pStyle w:val="Heading2"/>
      </w:pPr>
      <w:r>
        <w:lastRenderedPageBreak/>
        <w:t>Syllogism</w:t>
      </w:r>
    </w:p>
    <w:p w14:paraId="0E889920" w14:textId="77777777" w:rsidR="00805980" w:rsidRDefault="00805980" w:rsidP="00805980"/>
    <w:p w14:paraId="29671B98" w14:textId="77777777" w:rsidR="00805980" w:rsidRPr="005F04F4" w:rsidRDefault="00805980" w:rsidP="00805980">
      <w:pPr>
        <w:pStyle w:val="Heading4"/>
        <w:rPr>
          <w:rFonts w:cs="Calibri"/>
        </w:rPr>
      </w:pPr>
      <w:r w:rsidRPr="005F04F4">
        <w:rPr>
          <w:rFonts w:cs="Calibri"/>
        </w:rPr>
        <w:t>Agents must be practical reasoners –  </w:t>
      </w:r>
    </w:p>
    <w:p w14:paraId="739A6E2F" w14:textId="77777777" w:rsidR="00805980" w:rsidRPr="005F04F4" w:rsidRDefault="00805980" w:rsidP="00805980"/>
    <w:p w14:paraId="0681E45C" w14:textId="77777777" w:rsidR="00805980" w:rsidRPr="00FE1944" w:rsidRDefault="00805980" w:rsidP="00805980">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0224476" w14:textId="77777777" w:rsidR="00805980" w:rsidRPr="005F04F4" w:rsidRDefault="00805980" w:rsidP="00805980"/>
    <w:p w14:paraId="7DA92EB1" w14:textId="77777777" w:rsidR="00805980" w:rsidRPr="00FE1944" w:rsidRDefault="00805980" w:rsidP="00805980">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5E71359C" w14:textId="77777777" w:rsidR="00805980" w:rsidRPr="005F04F4" w:rsidRDefault="00805980" w:rsidP="00805980"/>
    <w:p w14:paraId="38227E82" w14:textId="77777777" w:rsidR="00805980" w:rsidRPr="005F04F4" w:rsidRDefault="00805980" w:rsidP="00805980">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E5C1D17" w14:textId="77777777" w:rsidR="00805980" w:rsidRPr="005F04F4" w:rsidRDefault="00805980" w:rsidP="00805980">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4ED4C95B" w14:textId="77777777" w:rsidR="00805980" w:rsidRPr="005F04F4" w:rsidRDefault="00805980" w:rsidP="00805980">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543D8545" w14:textId="77777777" w:rsidR="00805980" w:rsidRDefault="00805980" w:rsidP="00805980"/>
    <w:p w14:paraId="572E8068" w14:textId="77777777" w:rsidR="00805980" w:rsidRPr="005F04F4" w:rsidRDefault="00805980" w:rsidP="00805980">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E00F58B" w14:textId="77777777" w:rsidR="00805980" w:rsidRPr="005F04F4" w:rsidRDefault="00805980" w:rsidP="00805980"/>
    <w:p w14:paraId="75D88E37" w14:textId="77777777" w:rsidR="00805980" w:rsidRPr="005F04F4" w:rsidRDefault="00805980" w:rsidP="00805980">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FD4C114" w14:textId="77777777" w:rsidR="00805980" w:rsidRPr="005F04F4" w:rsidRDefault="00805980" w:rsidP="00805980"/>
    <w:p w14:paraId="6FFFE1B9" w14:textId="77777777" w:rsidR="00805980" w:rsidRPr="005F04F4" w:rsidRDefault="00805980" w:rsidP="00805980">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46835EA8" w14:textId="77777777" w:rsidR="00805980" w:rsidRPr="005F04F4" w:rsidRDefault="00805980" w:rsidP="00805980"/>
    <w:p w14:paraId="38D334F7" w14:textId="77777777" w:rsidR="00805980" w:rsidRDefault="00805980" w:rsidP="00805980">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19A3AAB8" w14:textId="77777777" w:rsidR="00805980" w:rsidRDefault="00805980" w:rsidP="00805980"/>
    <w:p w14:paraId="36D91728" w14:textId="77777777" w:rsidR="00805980" w:rsidRPr="007A30D9" w:rsidRDefault="00805980" w:rsidP="00805980">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415A29DB" w14:textId="77777777" w:rsidR="00805980" w:rsidRPr="005F04F4" w:rsidRDefault="00805980" w:rsidP="00805980"/>
    <w:p w14:paraId="3B04859C" w14:textId="77777777" w:rsidR="00805980" w:rsidRPr="005F04F4" w:rsidRDefault="00805980" w:rsidP="00805980">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37867D5A" w14:textId="77777777" w:rsidR="00805980" w:rsidRPr="005F04F4" w:rsidRDefault="00805980" w:rsidP="00805980">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3D83AAB4" w14:textId="77777777" w:rsidR="00805980" w:rsidRPr="005F04F4" w:rsidRDefault="00805980" w:rsidP="00805980">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7F38A064" w14:textId="77777777" w:rsidR="00805980" w:rsidRPr="005F04F4" w:rsidRDefault="00805980" w:rsidP="00805980"/>
    <w:p w14:paraId="3A6E16D6" w14:textId="77777777" w:rsidR="00805980" w:rsidRPr="005F04F4" w:rsidRDefault="00805980" w:rsidP="00805980">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2C6EE8FC" w14:textId="77777777" w:rsidR="00805980" w:rsidRPr="005F04F4" w:rsidRDefault="00805980" w:rsidP="00805980">
      <w:pPr>
        <w:spacing w:after="240"/>
      </w:pPr>
    </w:p>
    <w:p w14:paraId="35ECCBD6" w14:textId="77777777" w:rsidR="00805980" w:rsidRPr="005F04F4" w:rsidRDefault="00805980" w:rsidP="00805980">
      <w:pPr>
        <w:pStyle w:val="Heading4"/>
        <w:rPr>
          <w:rFonts w:cs="Calibri"/>
        </w:rPr>
      </w:pPr>
      <w:r w:rsidRPr="005F04F4">
        <w:rPr>
          <w:rFonts w:cs="Calibri"/>
        </w:rPr>
        <w:t>To clarify, the framework does not value the ability to set any end, but rather the ability to decide which ends to pursue.</w:t>
      </w:r>
    </w:p>
    <w:p w14:paraId="5854A4BC" w14:textId="77777777" w:rsidR="00805980" w:rsidRPr="005F04F4" w:rsidRDefault="00805980" w:rsidP="00805980">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4240B1E3" w14:textId="77777777" w:rsidR="00805980" w:rsidRPr="005F04F4" w:rsidRDefault="00805980" w:rsidP="00805980">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46F53964" w14:textId="77777777" w:rsidR="00805980" w:rsidRPr="005F04F4" w:rsidRDefault="00805980" w:rsidP="00805980"/>
    <w:p w14:paraId="48A788B2" w14:textId="77777777" w:rsidR="00805980" w:rsidRPr="005F04F4" w:rsidRDefault="00805980" w:rsidP="00805980">
      <w:pPr>
        <w:pStyle w:val="Heading4"/>
        <w:rPr>
          <w:rFonts w:cs="Calibri"/>
        </w:rPr>
      </w:pPr>
      <w:r w:rsidRPr="005F04F4">
        <w:rPr>
          <w:rFonts w:cs="Calibri"/>
        </w:rPr>
        <w:t xml:space="preserve">Impact calc – </w:t>
      </w:r>
    </w:p>
    <w:p w14:paraId="5E33E68F" w14:textId="77777777" w:rsidR="00805980" w:rsidRPr="005F04F4" w:rsidRDefault="00805980" w:rsidP="00805980"/>
    <w:p w14:paraId="0820EA3F" w14:textId="77777777" w:rsidR="00805980" w:rsidRPr="005F04F4" w:rsidRDefault="00805980" w:rsidP="00805980">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71C734BF" w14:textId="77777777" w:rsidR="00805980" w:rsidRPr="005F04F4" w:rsidRDefault="00805980" w:rsidP="00805980"/>
    <w:p w14:paraId="023F76A1" w14:textId="77777777" w:rsidR="00805980" w:rsidRPr="002C3D31" w:rsidRDefault="00805980" w:rsidP="00805980">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57B6C00D" w14:textId="77777777" w:rsidR="00805980" w:rsidRPr="005F04F4" w:rsidRDefault="00805980" w:rsidP="00805980"/>
    <w:p w14:paraId="18F28A18" w14:textId="77777777" w:rsidR="00805980" w:rsidRPr="005F04F4" w:rsidRDefault="00805980" w:rsidP="00805980">
      <w:pPr>
        <w:pStyle w:val="Heading4"/>
        <w:rPr>
          <w:rFonts w:cs="Calibri"/>
        </w:rPr>
      </w:pPr>
      <w:r w:rsidRPr="005F04F4">
        <w:rPr>
          <w:rFonts w:cs="Calibri"/>
        </w:rPr>
        <w:t>Prefer additionally –</w:t>
      </w:r>
    </w:p>
    <w:p w14:paraId="2BA87D42" w14:textId="77777777" w:rsidR="00805980" w:rsidRDefault="00805980" w:rsidP="00805980"/>
    <w:p w14:paraId="79DA0BD7" w14:textId="77777777" w:rsidR="00805980" w:rsidRPr="005F04F4" w:rsidRDefault="00805980" w:rsidP="00805980">
      <w:pPr>
        <w:pStyle w:val="Heading4"/>
        <w:rPr>
          <w:rFonts w:cs="Calibri"/>
        </w:rPr>
      </w:pPr>
      <w:r w:rsidRPr="005F04F4">
        <w:rPr>
          <w:rFonts w:cs="Calibri"/>
        </w:rPr>
        <w:t>Oppression is caused by arbitrary exclusion of others – only universalizability makes sure that include everyone equally.</w:t>
      </w:r>
    </w:p>
    <w:p w14:paraId="3D052028" w14:textId="77777777" w:rsidR="00805980" w:rsidRPr="005F04F4" w:rsidRDefault="00805980" w:rsidP="00805980">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08AF6B7C" w14:textId="77777777" w:rsidR="00805980" w:rsidRPr="005F04F4" w:rsidRDefault="00805980" w:rsidP="00805980">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4CBB3C6D" w14:textId="77777777" w:rsidR="00805980" w:rsidRPr="005F04F4" w:rsidRDefault="00805980" w:rsidP="00805980"/>
    <w:p w14:paraId="460A0D45" w14:textId="77777777" w:rsidR="00805980" w:rsidRDefault="00805980" w:rsidP="00805980">
      <w:pPr>
        <w:pStyle w:val="Heading2"/>
      </w:pPr>
      <w:r>
        <w:lastRenderedPageBreak/>
        <w:t>Offense</w:t>
      </w:r>
    </w:p>
    <w:p w14:paraId="0AABEA95" w14:textId="77777777" w:rsidR="00805980" w:rsidRDefault="00805980" w:rsidP="00805980"/>
    <w:p w14:paraId="005319CB" w14:textId="77777777" w:rsidR="00805980" w:rsidRPr="005F04F4" w:rsidRDefault="00805980" w:rsidP="00805980">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p>
    <w:p w14:paraId="0F11350D" w14:textId="77777777" w:rsidR="00805980" w:rsidRDefault="00805980" w:rsidP="00805980"/>
    <w:p w14:paraId="222CDEF6" w14:textId="77777777" w:rsidR="00805980" w:rsidRDefault="00805980" w:rsidP="00805980">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E723DCB" w14:textId="77777777" w:rsidR="00805980" w:rsidRDefault="00805980" w:rsidP="00805980">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FB96A29" w14:textId="77777777" w:rsidR="00805980" w:rsidRPr="00ED2E79" w:rsidRDefault="00805980" w:rsidP="00805980">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w:t>
      </w:r>
      <w:r w:rsidRPr="00ED2E79">
        <w:rPr>
          <w:sz w:val="14"/>
        </w:rPr>
        <w:lastRenderedPageBreak/>
        <w:t xml:space="preserve">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xml:space="preserve">, what precisely are the conditions defining voluntary exchange, what constitutes an </w:t>
      </w:r>
      <w:r w:rsidRPr="009465E0">
        <w:rPr>
          <w:rStyle w:val="Emphasis"/>
        </w:rPr>
        <w:lastRenderedPageBreak/>
        <w:t>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72AA9CC" w14:textId="77777777" w:rsidR="00805980" w:rsidRDefault="00805980" w:rsidP="00805980"/>
    <w:p w14:paraId="7AC0B72B" w14:textId="77777777" w:rsidR="00805980" w:rsidRDefault="00805980" w:rsidP="00805980">
      <w:pPr>
        <w:pStyle w:val="Heading4"/>
      </w:pPr>
      <w:r>
        <w:t>That affirms –</w:t>
      </w:r>
    </w:p>
    <w:p w14:paraId="4E3FF870" w14:textId="77777777" w:rsidR="00805980" w:rsidRPr="003D3CD6" w:rsidRDefault="00805980" w:rsidP="00805980"/>
    <w:p w14:paraId="072AB86F" w14:textId="77777777" w:rsidR="00805980" w:rsidRDefault="00805980" w:rsidP="00805980">
      <w:pPr>
        <w:pStyle w:val="Heading4"/>
      </w:pPr>
      <w:r>
        <w:t>[1] In outer space, there is no governing authority and thus claiming property imposes your will over others.</w:t>
      </w:r>
    </w:p>
    <w:p w14:paraId="0CF22257" w14:textId="77777777" w:rsidR="00805980" w:rsidRDefault="00805980" w:rsidP="00805980">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01C16EF" w14:textId="77777777" w:rsidR="00805980" w:rsidRDefault="00805980" w:rsidP="00805980">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 xml:space="preserve">My will to </w:t>
      </w:r>
      <w:r w:rsidRPr="00F23F42">
        <w:rPr>
          <w:rStyle w:val="Emphasis"/>
          <w:highlight w:val="cyan"/>
        </w:rPr>
        <w:lastRenderedPageBreak/>
        <w:t>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0A89290" w14:textId="77777777" w:rsidR="00805980" w:rsidRDefault="00805980" w:rsidP="00805980">
      <w:pPr>
        <w:rPr>
          <w:sz w:val="10"/>
        </w:rPr>
      </w:pPr>
    </w:p>
    <w:p w14:paraId="2E0B5995" w14:textId="77777777" w:rsidR="00805980" w:rsidRDefault="00805980" w:rsidP="00805980">
      <w:pPr>
        <w:pStyle w:val="Heading4"/>
      </w:pPr>
      <w:r>
        <w:t>[2] In the state of nature, everyone is an equal arbitrator of justice – that makes rights violations impossible to resolve.</w:t>
      </w:r>
    </w:p>
    <w:p w14:paraId="0478769C" w14:textId="77777777" w:rsidR="00805980" w:rsidRPr="00122E01" w:rsidRDefault="00805980" w:rsidP="00805980">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C6AEB1B" w14:textId="77777777" w:rsidR="00805980" w:rsidRPr="00122E01" w:rsidRDefault="00805980" w:rsidP="00805980">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 xml:space="preserve">s. A subjective right is an individual’s good-faith belief </w:t>
      </w:r>
      <w:r w:rsidRPr="00DE2645">
        <w:rPr>
          <w:rStyle w:val="Emphasis"/>
        </w:rPr>
        <w:lastRenderedPageBreak/>
        <w:t>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w:t>
      </w:r>
      <w:r w:rsidRPr="009F5A74">
        <w:rPr>
          <w:rStyle w:val="Emphasis"/>
          <w:highlight w:val="cyan"/>
        </w:rPr>
        <w:lastRenderedPageBreak/>
        <w:t>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4CCA39A2" w14:textId="77777777" w:rsidR="00805980" w:rsidRDefault="00805980" w:rsidP="00805980"/>
    <w:p w14:paraId="0511D8FE" w14:textId="77777777" w:rsidR="00805980" w:rsidRDefault="00805980" w:rsidP="00805980">
      <w:pPr>
        <w:pStyle w:val="Heading2"/>
      </w:pPr>
      <w:r>
        <w:lastRenderedPageBreak/>
        <w:t>Underview</w:t>
      </w:r>
    </w:p>
    <w:p w14:paraId="18BE3349" w14:textId="77777777" w:rsidR="00805980" w:rsidRDefault="00805980" w:rsidP="00805980"/>
    <w:p w14:paraId="53C23509" w14:textId="77777777" w:rsidR="00805980" w:rsidRDefault="00805980" w:rsidP="00805980">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5C7978FA" w14:textId="77777777" w:rsidR="00805980" w:rsidRDefault="00805980" w:rsidP="00805980"/>
    <w:p w14:paraId="3B22FF70" w14:textId="77777777" w:rsidR="00805980" w:rsidRDefault="00805980" w:rsidP="00805980">
      <w:pPr>
        <w:pStyle w:val="Heading4"/>
      </w:pPr>
      <w:r>
        <w:t xml:space="preserve">“Appropriation of outer space” by private entities refers to the exercise of exclusive control of space. </w:t>
      </w:r>
    </w:p>
    <w:p w14:paraId="48AE45C0" w14:textId="77777777" w:rsidR="00805980" w:rsidRPr="00932A50" w:rsidRDefault="00805980" w:rsidP="0080598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0B6BD53" w14:textId="77777777" w:rsidR="00805980" w:rsidRPr="0086779F" w:rsidRDefault="00805980" w:rsidP="00805980">
      <w:pPr>
        <w:rPr>
          <w:sz w:val="16"/>
        </w:rPr>
      </w:pPr>
      <w:r w:rsidRPr="0086779F">
        <w:rPr>
          <w:sz w:val="16"/>
        </w:rPr>
        <w:t>The issues presented in relation to the nonappropriation article of the Outer Space Treaty should be clear.214 The ITU has, quite blatantly, created something akin to “</w:t>
      </w:r>
      <w:r w:rsidRPr="006C1185">
        <w:rPr>
          <w:rStyle w:val="StyleUnderline"/>
        </w:rPr>
        <w:t>property interests in outer space</w:t>
      </w:r>
      <w:r w:rsidRPr="0086779F">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86779F">
        <w:rPr>
          <w:sz w:val="16"/>
        </w:rPr>
        <w:t>.217 [**Start Footnote 217**Id. at 236 (“</w:t>
      </w:r>
      <w:r w:rsidRPr="00FF6259">
        <w:rPr>
          <w:rStyle w:val="Emphasis"/>
          <w:highlight w:val="green"/>
        </w:rPr>
        <w:t>Appropriation of outer space</w:t>
      </w:r>
      <w:r w:rsidRPr="0086779F">
        <w:rPr>
          <w:sz w:val="16"/>
        </w:rP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86779F">
        <w:rPr>
          <w:sz w:val="16"/>
          <w:highlight w:val="green"/>
        </w:rPr>
        <w:t>t</w:t>
      </w:r>
      <w:r w:rsidRPr="0086779F">
        <w:rPr>
          <w:sz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D8A0C8A" w14:textId="77777777" w:rsidR="00805980" w:rsidRDefault="00805980" w:rsidP="00805980"/>
    <w:p w14:paraId="140FFFD9" w14:textId="77777777" w:rsidR="00805980" w:rsidRDefault="00805980" w:rsidP="00805980">
      <w:pPr>
        <w:pStyle w:val="Heading4"/>
      </w:pPr>
      <w:r>
        <w:t>Private entity</w:t>
      </w:r>
    </w:p>
    <w:p w14:paraId="44D6E905" w14:textId="77777777" w:rsidR="00805980" w:rsidRPr="004602ED" w:rsidRDefault="00805980" w:rsidP="00805980">
      <w:r w:rsidRPr="004602ED">
        <w:rPr>
          <w:rStyle w:val="Style13ptBold"/>
        </w:rPr>
        <w:t>Cornell Law,</w:t>
      </w:r>
      <w:r w:rsidRPr="004602ED">
        <w:t> ND (, No Date, accessed on 12-18-2021, Law.cornell, "Definition: private entity from 6 USC § 1501(15)(A) | LII / Legal Information Institute", https://www.law.cornell.edu/definitions/uscode.php?width=840&amp;height=800&amp;iframe=true&amp;def_id=6-USC-625312480-168358316&amp;term_occur=999&amp;term_src=title:6:chapter:6:subchapter:I:section:1501#:~:text=(A)%20In%20general%20Except%20as,%2C%20employee%2C%20or%20agent%20thereof.)//phs st</w:t>
      </w:r>
    </w:p>
    <w:p w14:paraId="03B63FB5" w14:textId="77777777" w:rsidR="00805980" w:rsidRDefault="00805980" w:rsidP="00805980">
      <w:pPr>
        <w:pStyle w:val="ListParagraph"/>
        <w:numPr>
          <w:ilvl w:val="0"/>
          <w:numId w:val="12"/>
        </w:numPr>
      </w:pPr>
      <w:r w:rsidRPr="00A80534">
        <w:t>In general Except as otherwise provided in this paragraph, the term “</w:t>
      </w:r>
      <w:r w:rsidRPr="000C4DAF">
        <w:rPr>
          <w:rStyle w:val="Emphasis"/>
          <w:highlight w:val="cyan"/>
        </w:rPr>
        <w:t>private entity” means any person or private group</w:t>
      </w:r>
      <w:r w:rsidRPr="00A80534">
        <w:t>, organization, proprietorship, partnership, trust, cooperative, corporation, or other commercial or nonprofit entity, including an officer, employee, or agent thereof.</w:t>
      </w:r>
    </w:p>
    <w:p w14:paraId="01B6C2E6" w14:textId="77777777" w:rsidR="00805980" w:rsidRDefault="00805980" w:rsidP="00805980"/>
    <w:p w14:paraId="5B5F913F" w14:textId="77777777" w:rsidR="00805980" w:rsidRPr="00781048" w:rsidRDefault="00805980" w:rsidP="00805980">
      <w:pPr>
        <w:pStyle w:val="Heading4"/>
        <w:rPr>
          <w:rFonts w:cs="Calibri"/>
        </w:rPr>
      </w:pPr>
      <w:r w:rsidRPr="00781048">
        <w:rPr>
          <w:rFonts w:cs="Calibri"/>
        </w:rPr>
        <w:t>Merriam webster defines outer space</w:t>
      </w:r>
    </w:p>
    <w:p w14:paraId="7C5417B8" w14:textId="77777777" w:rsidR="00805980" w:rsidRPr="00781048" w:rsidRDefault="00805980" w:rsidP="00805980">
      <w:pPr>
        <w:rPr>
          <w:sz w:val="12"/>
        </w:rPr>
      </w:pPr>
      <w:hyperlink r:id="rId10" w:history="1">
        <w:r w:rsidRPr="00781048">
          <w:rPr>
            <w:rStyle w:val="Hyperlink"/>
            <w:sz w:val="12"/>
          </w:rPr>
          <w:t>https://www.merriam-webster.com/dictionary/outer%20space</w:t>
        </w:r>
      </w:hyperlink>
    </w:p>
    <w:p w14:paraId="411EEC06" w14:textId="77777777" w:rsidR="00805980" w:rsidRPr="00781048" w:rsidRDefault="00805980" w:rsidP="00805980">
      <w:pPr>
        <w:spacing w:after="0" w:line="240" w:lineRule="auto"/>
      </w:pPr>
      <w:r w:rsidRPr="00781048">
        <w:rPr>
          <w:rStyle w:val="Emphasis"/>
          <w:highlight w:val="cyan"/>
        </w:rPr>
        <w:t>: space immediately outside the earth's</w:t>
      </w:r>
      <w:r w:rsidRPr="00781048">
        <w:rPr>
          <w:rFonts w:eastAsia="Times New Roman"/>
          <w:color w:val="303336"/>
          <w:spacing w:val="3"/>
          <w:sz w:val="27"/>
          <w:szCs w:val="27"/>
          <w:bdr w:val="none" w:sz="0" w:space="0" w:color="auto" w:frame="1"/>
          <w:shd w:val="clear" w:color="auto" w:fill="FFFFFF"/>
        </w:rPr>
        <w:t xml:space="preserve"> </w:t>
      </w:r>
      <w:r w:rsidRPr="00781048">
        <w:rPr>
          <w:rStyle w:val="Emphasis"/>
          <w:highlight w:val="cyan"/>
        </w:rPr>
        <w:t>atmosphere</w:t>
      </w:r>
      <w:r w:rsidRPr="00781048">
        <w:t xml:space="preserve"> broadly : interplanetary or interstellar space</w:t>
      </w:r>
    </w:p>
    <w:p w14:paraId="5A517786" w14:textId="77777777" w:rsidR="00805980" w:rsidRDefault="00805980" w:rsidP="00805980"/>
    <w:p w14:paraId="02632540" w14:textId="77777777" w:rsidR="00805980" w:rsidRDefault="00805980" w:rsidP="00805980">
      <w:pPr>
        <w:pStyle w:val="Heading4"/>
      </w:pPr>
      <w:r>
        <w:t>The role of the ballot is to vote for who best upholds the truth or falsity of the resolution via fair and educational arguments under an ethically justified framework. To clarify, truth testing w/o a prioris</w:t>
      </w:r>
    </w:p>
    <w:p w14:paraId="3098CC5C" w14:textId="77777777" w:rsidR="00805980" w:rsidRDefault="00805980" w:rsidP="00805980">
      <w:pPr>
        <w:pStyle w:val="Heading4"/>
      </w:pPr>
      <w:r>
        <w:t>[a] Reciprocity – normative frameworks provide a reciprocal burden of justifying an obligation with the ability to turn them – other frameworks are arbitrarily impact exclusive and don’t articulate a 1-1 burden</w:t>
      </w:r>
    </w:p>
    <w:p w14:paraId="70E4C388" w14:textId="77777777" w:rsidR="00805980" w:rsidRDefault="00805980" w:rsidP="00805980">
      <w:pPr>
        <w:pStyle w:val="Heading4"/>
      </w:pPr>
      <w:r>
        <w:t>[b] Philosophy – only our role of the ballot incentivizes nuanced discussions over the interactions of different ethical theories. That comes first – [1] constitutivism - 100% unique to ld [2] collapses - the question of why other arguments are good relies on philosophical justification, ie constitutivism</w:t>
      </w:r>
    </w:p>
    <w:p w14:paraId="132E2EA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351CB"/>
    <w:multiLevelType w:val="hybridMultilevel"/>
    <w:tmpl w:val="F8A2E680"/>
    <w:lvl w:ilvl="0" w:tplc="9D9A9D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9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980"/>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41550"/>
  <w14:defaultImageDpi w14:val="300"/>
  <w15:docId w15:val="{CA5202AB-C278-554F-9E0E-F606BA1E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9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59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9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59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059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59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980"/>
  </w:style>
  <w:style w:type="character" w:customStyle="1" w:styleId="Heading1Char">
    <w:name w:val="Heading 1 Char"/>
    <w:aliases w:val="Pocket Char"/>
    <w:basedOn w:val="DefaultParagraphFont"/>
    <w:link w:val="Heading1"/>
    <w:uiPriority w:val="9"/>
    <w:rsid w:val="008059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59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598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059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5980"/>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
    <w:basedOn w:val="DefaultParagraphFont"/>
    <w:uiPriority w:val="1"/>
    <w:qFormat/>
    <w:rsid w:val="0080598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059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598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05980"/>
    <w:rPr>
      <w:color w:val="auto"/>
      <w:u w:val="none"/>
    </w:rPr>
  </w:style>
  <w:style w:type="paragraph" w:styleId="DocumentMap">
    <w:name w:val="Document Map"/>
    <w:basedOn w:val="Normal"/>
    <w:link w:val="DocumentMapChar"/>
    <w:uiPriority w:val="99"/>
    <w:semiHidden/>
    <w:unhideWhenUsed/>
    <w:rsid w:val="008059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05980"/>
    <w:rPr>
      <w:rFonts w:ascii="Lucida Grande" w:hAnsi="Lucida Grande" w:cs="Lucida Grande"/>
      <w:sz w:val="22"/>
    </w:rPr>
  </w:style>
  <w:style w:type="paragraph" w:customStyle="1" w:styleId="Emphasis1">
    <w:name w:val="Emphasis1"/>
    <w:basedOn w:val="Normal"/>
    <w:link w:val="Emphasis"/>
    <w:autoRedefine/>
    <w:uiPriority w:val="20"/>
    <w:qFormat/>
    <w:rsid w:val="008059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05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erriam-webster.com/dictionary/outer%20space"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6949</Words>
  <Characters>39614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2022-02-18T02:01:00Z</dcterms:created>
  <dcterms:modified xsi:type="dcterms:W3CDTF">2022-02-18T02:02:00Z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