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ED959" w14:textId="2A5FE720" w:rsidR="00DC1E07" w:rsidRDefault="004A3C7A" w:rsidP="00DC1E07">
      <w:pPr>
        <w:pStyle w:val="Heading1"/>
      </w:pPr>
      <w:r>
        <w:t>Harrison v ah vuhh</w:t>
      </w:r>
    </w:p>
    <w:p w14:paraId="1104FE48" w14:textId="77777777" w:rsidR="00DC1E07" w:rsidRDefault="00DC1E07" w:rsidP="00DC1E07"/>
    <w:p w14:paraId="079BC68F" w14:textId="77777777" w:rsidR="00DC1E07" w:rsidRPr="005F04F4" w:rsidRDefault="00DC1E07" w:rsidP="00DC1E07">
      <w:pPr>
        <w:pStyle w:val="Heading2"/>
        <w:rPr>
          <w:rFonts w:cs="Calibri"/>
        </w:rPr>
      </w:pPr>
      <w:r w:rsidRPr="005F04F4">
        <w:rPr>
          <w:rFonts w:cs="Calibri"/>
        </w:rPr>
        <w:lastRenderedPageBreak/>
        <w:t>Syllogism</w:t>
      </w:r>
    </w:p>
    <w:p w14:paraId="7E1D0A7A" w14:textId="77777777" w:rsidR="00DC1E07" w:rsidRPr="005F04F4" w:rsidRDefault="00DC1E07" w:rsidP="00DC1E07"/>
    <w:p w14:paraId="3B27E2CE" w14:textId="77777777" w:rsidR="00DC1E07" w:rsidRPr="005F04F4" w:rsidRDefault="00DC1E07" w:rsidP="00DC1E07">
      <w:pPr>
        <w:pStyle w:val="Heading4"/>
        <w:rPr>
          <w:rFonts w:cs="Calibri"/>
        </w:rPr>
      </w:pPr>
      <w:r w:rsidRPr="005F04F4">
        <w:rPr>
          <w:rFonts w:cs="Calibri"/>
        </w:rPr>
        <w:t>Agents must be practical reasoners –  </w:t>
      </w:r>
    </w:p>
    <w:p w14:paraId="0434D5AD" w14:textId="77777777" w:rsidR="00DC1E07" w:rsidRPr="005F04F4" w:rsidRDefault="00DC1E07" w:rsidP="00DC1E07"/>
    <w:p w14:paraId="79F60358" w14:textId="77777777" w:rsidR="00DC1E07" w:rsidRPr="00FE1944" w:rsidRDefault="00DC1E07" w:rsidP="00DC1E07">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DEB3B54" w14:textId="77777777" w:rsidR="00DC1E07" w:rsidRPr="005F04F4" w:rsidRDefault="00DC1E07" w:rsidP="00DC1E07"/>
    <w:p w14:paraId="74500929" w14:textId="77777777" w:rsidR="00DC1E07" w:rsidRPr="00FE1944" w:rsidRDefault="00DC1E07" w:rsidP="00DC1E07">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3D7C6FA4" w14:textId="77777777" w:rsidR="00DC1E07" w:rsidRPr="005F04F4" w:rsidRDefault="00DC1E07" w:rsidP="00DC1E07"/>
    <w:p w14:paraId="69D3C942" w14:textId="77777777" w:rsidR="00DC1E07" w:rsidRPr="005F04F4" w:rsidRDefault="00DC1E07" w:rsidP="00DC1E07">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7CDCCB47" w14:textId="77777777" w:rsidR="00DC1E07" w:rsidRPr="005F04F4" w:rsidRDefault="00DC1E07" w:rsidP="00DC1E07">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3D6F6EFC" w14:textId="77777777" w:rsidR="00DC1E07" w:rsidRPr="005F04F4" w:rsidRDefault="00DC1E07" w:rsidP="00DC1E07">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77018DB0" w14:textId="77777777" w:rsidR="00DC1E07" w:rsidRDefault="00DC1E07" w:rsidP="00DC1E07"/>
    <w:p w14:paraId="11A59878" w14:textId="77777777" w:rsidR="00DC1E07" w:rsidRPr="005F04F4" w:rsidRDefault="00DC1E07" w:rsidP="00DC1E07">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18D6ED11" w14:textId="77777777" w:rsidR="00DC1E07" w:rsidRPr="005F04F4" w:rsidRDefault="00DC1E07" w:rsidP="00DC1E07"/>
    <w:p w14:paraId="085164DE" w14:textId="77777777" w:rsidR="00DC1E07" w:rsidRPr="005F04F4" w:rsidRDefault="00DC1E07" w:rsidP="00DC1E07">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35975B43" w14:textId="77777777" w:rsidR="00DC1E07" w:rsidRPr="005F04F4" w:rsidRDefault="00DC1E07" w:rsidP="00DC1E07"/>
    <w:p w14:paraId="0A94DF2D" w14:textId="77777777" w:rsidR="00DC1E07" w:rsidRPr="005F04F4" w:rsidRDefault="00DC1E07" w:rsidP="00DC1E07">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0C427FEB" w14:textId="77777777" w:rsidR="00DC1E07" w:rsidRPr="005F04F4" w:rsidRDefault="00DC1E07" w:rsidP="00DC1E07"/>
    <w:p w14:paraId="6E32012E" w14:textId="77777777" w:rsidR="00DC1E07" w:rsidRDefault="00DC1E07" w:rsidP="00DC1E07">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F64455D" w14:textId="77777777" w:rsidR="00DC1E07" w:rsidRDefault="00DC1E07" w:rsidP="00DC1E07"/>
    <w:p w14:paraId="14C5B9CF" w14:textId="77777777" w:rsidR="00DC1E07" w:rsidRPr="007A30D9" w:rsidRDefault="00DC1E07" w:rsidP="00DC1E07">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0075F672" w14:textId="77777777" w:rsidR="00DC1E07" w:rsidRPr="005F04F4" w:rsidRDefault="00DC1E07" w:rsidP="00DC1E07"/>
    <w:p w14:paraId="487C2863" w14:textId="77777777" w:rsidR="00DC1E07" w:rsidRPr="005F04F4" w:rsidRDefault="00DC1E07" w:rsidP="00DC1E07">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5E2647EA" w14:textId="77777777" w:rsidR="00DC1E07" w:rsidRPr="005F04F4" w:rsidRDefault="00DC1E07" w:rsidP="00DC1E07">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7DA1BB2A" w14:textId="77777777" w:rsidR="00DC1E07" w:rsidRPr="005F04F4" w:rsidRDefault="00DC1E07" w:rsidP="00DC1E07">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40962E52" w14:textId="77777777" w:rsidR="00DC1E07" w:rsidRPr="005F04F4" w:rsidRDefault="00DC1E07" w:rsidP="00DC1E07"/>
    <w:p w14:paraId="5C7BE790" w14:textId="77777777" w:rsidR="00DC1E07" w:rsidRPr="005F04F4" w:rsidRDefault="00DC1E07" w:rsidP="00DC1E07">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186F6F1C" w14:textId="77777777" w:rsidR="00DC1E07" w:rsidRPr="005F04F4" w:rsidRDefault="00DC1E07" w:rsidP="00DC1E07">
      <w:pPr>
        <w:spacing w:after="240"/>
      </w:pPr>
    </w:p>
    <w:p w14:paraId="060638F4" w14:textId="77777777" w:rsidR="00DC1E07" w:rsidRPr="005F04F4" w:rsidRDefault="00DC1E07" w:rsidP="00DC1E07">
      <w:pPr>
        <w:pStyle w:val="Heading4"/>
        <w:rPr>
          <w:rFonts w:cs="Calibri"/>
        </w:rPr>
      </w:pPr>
      <w:r w:rsidRPr="005F04F4">
        <w:rPr>
          <w:rFonts w:cs="Calibri"/>
        </w:rPr>
        <w:t>To clarify, the framework does not value the ability to set any end, but rather the ability to decide which ends to pursue.</w:t>
      </w:r>
    </w:p>
    <w:p w14:paraId="37C38976" w14:textId="77777777" w:rsidR="00DC1E07" w:rsidRPr="005F04F4" w:rsidRDefault="00DC1E07" w:rsidP="00DC1E07">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637D3CC5" w14:textId="77777777" w:rsidR="00DC1E07" w:rsidRPr="005F04F4" w:rsidRDefault="00DC1E07" w:rsidP="00DC1E07">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569147A7" w14:textId="77777777" w:rsidR="00DC1E07" w:rsidRPr="005F04F4" w:rsidRDefault="00DC1E07" w:rsidP="00DC1E07"/>
    <w:p w14:paraId="1E76B5B3" w14:textId="77777777" w:rsidR="00DC1E07" w:rsidRPr="005F04F4" w:rsidRDefault="00DC1E07" w:rsidP="00DC1E07">
      <w:pPr>
        <w:pStyle w:val="Heading4"/>
        <w:rPr>
          <w:rFonts w:cs="Calibri"/>
        </w:rPr>
      </w:pPr>
      <w:r w:rsidRPr="005F04F4">
        <w:rPr>
          <w:rFonts w:cs="Calibri"/>
        </w:rPr>
        <w:t xml:space="preserve">Impact calc – </w:t>
      </w:r>
    </w:p>
    <w:p w14:paraId="4B255A4F" w14:textId="77777777" w:rsidR="00DC1E07" w:rsidRPr="005F04F4" w:rsidRDefault="00DC1E07" w:rsidP="00DC1E07"/>
    <w:p w14:paraId="73067112" w14:textId="77777777" w:rsidR="00DC1E07" w:rsidRPr="005F04F4" w:rsidRDefault="00DC1E07" w:rsidP="00DC1E07">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592CC0B7" w14:textId="77777777" w:rsidR="00DC1E07" w:rsidRPr="005F04F4" w:rsidRDefault="00DC1E07" w:rsidP="00DC1E07"/>
    <w:p w14:paraId="24EA0C04" w14:textId="77777777" w:rsidR="00DC1E07" w:rsidRPr="002C3D31" w:rsidRDefault="00DC1E07" w:rsidP="00DC1E07">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41DBBFA2" w14:textId="77777777" w:rsidR="00DC1E07" w:rsidRPr="005F04F4" w:rsidRDefault="00DC1E07" w:rsidP="00DC1E07"/>
    <w:p w14:paraId="26537CF3" w14:textId="77777777" w:rsidR="00DC1E07" w:rsidRPr="005F04F4" w:rsidRDefault="00DC1E07" w:rsidP="00DC1E07">
      <w:pPr>
        <w:pStyle w:val="Heading4"/>
        <w:rPr>
          <w:rFonts w:cs="Calibri"/>
        </w:rPr>
      </w:pPr>
      <w:r w:rsidRPr="005F04F4">
        <w:rPr>
          <w:rFonts w:cs="Calibri"/>
        </w:rPr>
        <w:t>Prefer additionally –</w:t>
      </w:r>
    </w:p>
    <w:p w14:paraId="6BED3A9C" w14:textId="45FBE5BB" w:rsidR="00DC1E07" w:rsidRDefault="00DC1E07" w:rsidP="00DC1E07"/>
    <w:p w14:paraId="4E741EEE" w14:textId="718006AA" w:rsidR="00DC1E07" w:rsidRPr="005F04F4" w:rsidRDefault="00DC1E07" w:rsidP="00DC1E07">
      <w:pPr>
        <w:pStyle w:val="Heading4"/>
        <w:rPr>
          <w:rFonts w:cs="Calibri"/>
        </w:rPr>
      </w:pPr>
      <w:r>
        <w:rPr>
          <w:rFonts w:cs="Calibri"/>
        </w:rPr>
        <w:t xml:space="preserve">[1] </w:t>
      </w:r>
      <w:r w:rsidRPr="005F04F4">
        <w:rPr>
          <w:rFonts w:cs="Calibri"/>
        </w:rPr>
        <w:t>Changes in the subject stem from practical reason: that means the core of the subject remains the same, it’s an internal link.</w:t>
      </w:r>
    </w:p>
    <w:p w14:paraId="57D378FC" w14:textId="77777777" w:rsidR="00DC1E07" w:rsidRPr="00782DCF" w:rsidRDefault="00DC1E07" w:rsidP="00DC1E07">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66D5444B" w14:textId="77777777" w:rsidR="00DC1E07" w:rsidRPr="00987805" w:rsidRDefault="00DC1E07" w:rsidP="00DC1E07">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1EA9EEE7" w14:textId="77777777" w:rsidR="00DC1E07" w:rsidRPr="005F04F4" w:rsidRDefault="00DC1E07" w:rsidP="00DC1E07"/>
    <w:p w14:paraId="2D23EF17" w14:textId="1DB6946E" w:rsidR="00DC1E07" w:rsidRPr="005F04F4" w:rsidRDefault="00DC1E07" w:rsidP="00DC1E07">
      <w:pPr>
        <w:pStyle w:val="Heading4"/>
        <w:rPr>
          <w:rFonts w:cs="Calibri"/>
        </w:rPr>
      </w:pPr>
      <w:r>
        <w:rPr>
          <w:rFonts w:cs="Calibri"/>
        </w:rPr>
        <w:t xml:space="preserve">[2] </w:t>
      </w:r>
      <w:r w:rsidRPr="005F04F4">
        <w:rPr>
          <w:rFonts w:cs="Calibri"/>
        </w:rPr>
        <w:t>Oppression is caused by arbitrary exclusion of others – only universalizability makes sure that include everyone equally.</w:t>
      </w:r>
    </w:p>
    <w:p w14:paraId="56980A10" w14:textId="77777777" w:rsidR="00DC1E07" w:rsidRPr="005F04F4" w:rsidRDefault="00DC1E07" w:rsidP="00DC1E07">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21C6F74F" w14:textId="77777777" w:rsidR="00DC1E07" w:rsidRPr="005F04F4" w:rsidRDefault="00DC1E07" w:rsidP="00DC1E07">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690A4FF6" w14:textId="77777777" w:rsidR="00DC1E07" w:rsidRDefault="00DC1E07" w:rsidP="00DC1E07"/>
    <w:p w14:paraId="6BA906BB" w14:textId="77777777" w:rsidR="00DC1E07" w:rsidRPr="005F04F4" w:rsidRDefault="00DC1E07" w:rsidP="00DC1E07"/>
    <w:p w14:paraId="06EE65B1" w14:textId="77777777" w:rsidR="00DC1E07" w:rsidRDefault="00DC1E07" w:rsidP="00DC1E07">
      <w:pPr>
        <w:pStyle w:val="Heading2"/>
      </w:pPr>
      <w:r>
        <w:lastRenderedPageBreak/>
        <w:t>Offense</w:t>
      </w:r>
    </w:p>
    <w:p w14:paraId="02BFE3E3" w14:textId="77777777" w:rsidR="00DC1E07" w:rsidRDefault="00DC1E07" w:rsidP="00DC1E07"/>
    <w:p w14:paraId="169631DE" w14:textId="77777777" w:rsidR="00DC1E07" w:rsidRPr="005F04F4" w:rsidRDefault="00DC1E07" w:rsidP="00DC1E07">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1B03C02F" w14:textId="77777777" w:rsidR="00DC1E07" w:rsidRPr="005F04F4" w:rsidRDefault="00DC1E07" w:rsidP="00DC1E07"/>
    <w:p w14:paraId="79F08DD5" w14:textId="77777777" w:rsidR="00DC1E07" w:rsidRPr="005F04F4" w:rsidRDefault="00DC1E07" w:rsidP="00DC1E07">
      <w:pPr>
        <w:pStyle w:val="Heading4"/>
        <w:rPr>
          <w:rFonts w:cs="Calibri"/>
        </w:rPr>
      </w:pPr>
      <w:r w:rsidRPr="005F04F4">
        <w:rPr>
          <w:rFonts w:cs="Calibri"/>
        </w:rPr>
        <w:t>I’m willing clarify or specify whatever you want me to in CX if it doesn’t force me to abandon my maxim. Check all interps in CX – I could’ve met them before the NC and abuse would’ve been solved. PICs don’t negate: a] General principles don’t defend an absolute action, so they tolerate exceptions b] Fails under my framework because they create arbitrary exceptions, which means it’s not universalizable.</w:t>
      </w:r>
    </w:p>
    <w:p w14:paraId="1C7E1E84" w14:textId="77777777" w:rsidR="00DC1E07" w:rsidRDefault="00DC1E07" w:rsidP="00DC1E07"/>
    <w:p w14:paraId="2D65646D" w14:textId="77777777" w:rsidR="00DC1E07" w:rsidRDefault="00DC1E07" w:rsidP="00DC1E07">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25CA8576" w14:textId="77777777" w:rsidR="00DC1E07" w:rsidRDefault="00DC1E07" w:rsidP="00DC1E07">
      <w:r w:rsidRPr="00670A5C">
        <w:rPr>
          <w:rStyle w:val="Style13ptBold"/>
        </w:rPr>
        <w:t>Stilz</w:t>
      </w:r>
      <w:r>
        <w:rPr>
          <w:rStyle w:val="Style13ptBold"/>
        </w:rPr>
        <w:t xml:space="preserve"> 1</w:t>
      </w:r>
      <w:r w:rsidRPr="00670A5C">
        <w:t xml:space="preserve">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2009, accessed on 12-18-2021, Muse.jhu, "Project MUSE - Liberal Loyalty", </w:t>
      </w:r>
      <w:hyperlink r:id="rId10" w:history="1">
        <w:r w:rsidRPr="00EA143F">
          <w:rPr>
            <w:rStyle w:val="Hyperlink"/>
          </w:rPr>
          <w:t>https://muse.jhu.edu/book/30179)//phs</w:t>
        </w:r>
      </w:hyperlink>
      <w:r>
        <w:t xml:space="preserve"> st</w:t>
      </w:r>
    </w:p>
    <w:p w14:paraId="656ECDDE" w14:textId="77777777" w:rsidR="00DC1E07" w:rsidRPr="00ED2E79" w:rsidRDefault="00DC1E07" w:rsidP="00DC1E07">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sidRPr="00ED2E79">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lastRenderedPageBreak/>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0B0E85">
        <w:rPr>
          <w:rStyle w:val="Emphasis"/>
        </w:rPr>
        <w:t xml:space="preserve">and </w:t>
      </w:r>
      <w:r w:rsidRPr="009465E0">
        <w:rPr>
          <w:rStyle w:val="Emphasis"/>
          <w:highlight w:val="cyan"/>
        </w:rPr>
        <w:t>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66DC9ADB" w14:textId="77777777" w:rsidR="00DC1E07" w:rsidRDefault="00DC1E07" w:rsidP="00DC1E07"/>
    <w:p w14:paraId="382DC243" w14:textId="77777777" w:rsidR="00DC1E07" w:rsidRDefault="00DC1E07" w:rsidP="00DC1E07">
      <w:pPr>
        <w:pStyle w:val="Heading4"/>
      </w:pPr>
      <w:r>
        <w:t>That affirms –</w:t>
      </w:r>
    </w:p>
    <w:p w14:paraId="4E826419" w14:textId="77777777" w:rsidR="00DC1E07" w:rsidRPr="003D3CD6" w:rsidRDefault="00DC1E07" w:rsidP="00DC1E07"/>
    <w:p w14:paraId="7B46F22A" w14:textId="77777777" w:rsidR="00DC1E07" w:rsidRDefault="00DC1E07" w:rsidP="00DC1E07">
      <w:pPr>
        <w:pStyle w:val="Heading4"/>
      </w:pPr>
      <w:r>
        <w:t>[1] In outer space, there is no governing authority and thus claiming property imposes your will over others.</w:t>
      </w:r>
    </w:p>
    <w:p w14:paraId="6BC5225A" w14:textId="77777777" w:rsidR="00DC1E07" w:rsidRDefault="00DC1E07" w:rsidP="00DC1E07">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4C3C285" w14:textId="77777777" w:rsidR="00DC1E07" w:rsidRDefault="00DC1E07" w:rsidP="00DC1E07">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w:t>
      </w:r>
      <w:r w:rsidRPr="00E81CF6">
        <w:rPr>
          <w:rStyle w:val="Emphasis"/>
        </w:rPr>
        <w:lastRenderedPageBreak/>
        <w:t>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650A2A7A" w14:textId="77777777" w:rsidR="00DC1E07" w:rsidRDefault="00DC1E07" w:rsidP="00DC1E07">
      <w:pPr>
        <w:rPr>
          <w:sz w:val="10"/>
        </w:rPr>
      </w:pPr>
    </w:p>
    <w:p w14:paraId="520C7312" w14:textId="77777777" w:rsidR="00DC1E07" w:rsidRDefault="00DC1E07" w:rsidP="00DC1E07">
      <w:pPr>
        <w:pStyle w:val="Heading4"/>
      </w:pPr>
      <w:r>
        <w:lastRenderedPageBreak/>
        <w:t>[2] In the state of nature, everyone is an equal arbitrator of justice – that makes rights violations impossible to resolve.</w:t>
      </w:r>
    </w:p>
    <w:p w14:paraId="42A750D5" w14:textId="77777777" w:rsidR="00DC1E07" w:rsidRPr="00122E01" w:rsidRDefault="00DC1E07" w:rsidP="00DC1E07">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27D4C64F" w14:textId="77777777" w:rsidR="00DC1E07" w:rsidRPr="00122E01" w:rsidRDefault="00DC1E07" w:rsidP="00DC1E07">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w:t>
      </w:r>
      <w:r w:rsidRPr="00122E01">
        <w:rPr>
          <w:sz w:val="16"/>
        </w:rPr>
        <w:lastRenderedPageBreak/>
        <w:t xml:space="preserve">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43FC3DAF" w14:textId="77777777" w:rsidR="00E42E4C" w:rsidRDefault="00E42E4C" w:rsidP="00F601E6"/>
    <w:p w14:paraId="491FF6DF" w14:textId="2A06B3E1" w:rsidR="00546BD3" w:rsidRDefault="00546BD3" w:rsidP="00546BD3">
      <w:pPr>
        <w:pStyle w:val="Heading2"/>
      </w:pPr>
      <w:r>
        <w:lastRenderedPageBreak/>
        <w:t>Underview</w:t>
      </w:r>
    </w:p>
    <w:p w14:paraId="6A4E9729" w14:textId="77777777" w:rsidR="00546BD3" w:rsidRDefault="00546BD3" w:rsidP="00546BD3"/>
    <w:p w14:paraId="6409EB0A" w14:textId="77777777" w:rsidR="00546BD3" w:rsidRDefault="00546BD3" w:rsidP="00546BD3">
      <w:pPr>
        <w:pStyle w:val="Heading4"/>
      </w:pPr>
      <w:r>
        <w:t xml:space="preserve">[]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795B92E9" w14:textId="77777777" w:rsidR="00546BD3" w:rsidRDefault="00546BD3" w:rsidP="00F601E6"/>
    <w:p w14:paraId="73444C93" w14:textId="77777777" w:rsidR="00006FCE" w:rsidRDefault="00006FCE" w:rsidP="00006FCE">
      <w:pPr>
        <w:pStyle w:val="Heading4"/>
      </w:pPr>
      <w:r>
        <w:t>Performativity – Argumentation presupposes one’s own freedom to act – this means contestations of my framework prove it true. Hoppe</w:t>
      </w:r>
    </w:p>
    <w:p w14:paraId="1E3AA029" w14:textId="77777777" w:rsidR="00006FCE" w:rsidRPr="001E2C05" w:rsidRDefault="00006FCE" w:rsidP="00006FCE">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4A1F0901" w14:textId="77777777" w:rsidR="00006FCE" w:rsidRDefault="00006FCE" w:rsidP="00006FCE">
      <w:pPr>
        <w:rPr>
          <w:sz w:val="12"/>
        </w:rPr>
      </w:pPr>
      <w:r w:rsidRPr="00260CF3">
        <w:rPr>
          <w:sz w:val="12"/>
        </w:rPr>
        <w:t xml:space="preserve">First, it should be noted that such a position assumes that at least the question of whether or not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objective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impossible to argue otherwise, because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whether or not it is logically consistent with the very ethics which the proponent must presuppose as valid insofar as he is able to make his proposal at all.</w:t>
      </w:r>
    </w:p>
    <w:p w14:paraId="118D42B1" w14:textId="77777777" w:rsidR="00006FCE" w:rsidRPr="00F601E6" w:rsidRDefault="00006FCE" w:rsidP="00F601E6"/>
    <w:sectPr w:rsidR="00006FC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541475619">
    <w:abstractNumId w:val="10"/>
  </w:num>
  <w:num w:numId="2" w16cid:durableId="1098720774">
    <w:abstractNumId w:val="8"/>
  </w:num>
  <w:num w:numId="3" w16cid:durableId="59331386">
    <w:abstractNumId w:val="7"/>
  </w:num>
  <w:num w:numId="4" w16cid:durableId="373887695">
    <w:abstractNumId w:val="6"/>
  </w:num>
  <w:num w:numId="5" w16cid:durableId="1225094631">
    <w:abstractNumId w:val="5"/>
  </w:num>
  <w:num w:numId="6" w16cid:durableId="557474355">
    <w:abstractNumId w:val="9"/>
  </w:num>
  <w:num w:numId="7" w16cid:durableId="284167130">
    <w:abstractNumId w:val="4"/>
  </w:num>
  <w:num w:numId="8" w16cid:durableId="2047022890">
    <w:abstractNumId w:val="3"/>
  </w:num>
  <w:num w:numId="9" w16cid:durableId="219294523">
    <w:abstractNumId w:val="2"/>
  </w:num>
  <w:num w:numId="10" w16cid:durableId="1374378894">
    <w:abstractNumId w:val="1"/>
  </w:num>
  <w:num w:numId="11" w16cid:durableId="273944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1E07"/>
    <w:rsid w:val="000029E3"/>
    <w:rsid w:val="000029E8"/>
    <w:rsid w:val="00004225"/>
    <w:rsid w:val="000066CA"/>
    <w:rsid w:val="00006FCE"/>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C7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BD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1E07"/>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9695C"/>
  <w14:defaultImageDpi w14:val="300"/>
  <w15:docId w15:val="{475CA6C3-B235-9E4F-AE08-26169D453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1E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C1E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1E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1E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DC1E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1E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1E07"/>
  </w:style>
  <w:style w:type="character" w:customStyle="1" w:styleId="Heading1Char">
    <w:name w:val="Heading 1 Char"/>
    <w:aliases w:val="Pocket Char"/>
    <w:basedOn w:val="DefaultParagraphFont"/>
    <w:link w:val="Heading1"/>
    <w:uiPriority w:val="9"/>
    <w:rsid w:val="00DC1E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1E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1E0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DC1E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1E07"/>
    <w:rPr>
      <w:b/>
      <w:sz w:val="26"/>
      <w:u w:val="single"/>
    </w:rPr>
  </w:style>
  <w:style w:type="character" w:customStyle="1" w:styleId="StyleUnderline">
    <w:name w:val="Style Underline"/>
    <w:aliases w:val="Underline"/>
    <w:basedOn w:val="DefaultParagraphFont"/>
    <w:uiPriority w:val="1"/>
    <w:qFormat/>
    <w:rsid w:val="00DC1E07"/>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C1E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C1E0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DC1E07"/>
    <w:rPr>
      <w:color w:val="auto"/>
      <w:u w:val="none"/>
    </w:rPr>
  </w:style>
  <w:style w:type="paragraph" w:styleId="DocumentMap">
    <w:name w:val="Document Map"/>
    <w:basedOn w:val="Normal"/>
    <w:link w:val="DocumentMapChar"/>
    <w:uiPriority w:val="99"/>
    <w:semiHidden/>
    <w:unhideWhenUsed/>
    <w:rsid w:val="00DC1E0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C1E07"/>
    <w:rPr>
      <w:rFonts w:ascii="Lucida Grande" w:hAnsi="Lucida Grande" w:cs="Lucida Grande"/>
      <w:sz w:val="22"/>
    </w:rPr>
  </w:style>
  <w:style w:type="paragraph" w:customStyle="1" w:styleId="Emphasis1">
    <w:name w:val="Emphasis1"/>
    <w:basedOn w:val="Normal"/>
    <w:link w:val="Emphasis"/>
    <w:autoRedefine/>
    <w:uiPriority w:val="20"/>
    <w:qFormat/>
    <w:rsid w:val="00DC1E0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use.jhu.edu/book/30179)//phs"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7458</Words>
  <Characters>42512</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cp:revision>
  <dcterms:created xsi:type="dcterms:W3CDTF">2022-04-02T18:39:00Z</dcterms:created>
  <dcterms:modified xsi:type="dcterms:W3CDTF">2022-04-02T18:51:00Z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