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80646" w14:textId="42B82201" w:rsidR="00497117" w:rsidRDefault="00A82E94" w:rsidP="00A82E94">
      <w:r>
        <w:t xml:space="preserve">Open source is broken, it </w:t>
      </w:r>
      <w:r w:rsidR="00914963">
        <w:t xml:space="preserve">won’t let me upload anything that’s </w:t>
      </w:r>
      <w:proofErr w:type="spellStart"/>
      <w:r w:rsidR="00914963">
        <w:t>verbatimized</w:t>
      </w:r>
      <w:proofErr w:type="spellEnd"/>
      <w:r w:rsidR="00914963">
        <w:t xml:space="preserve"> – email me @ </w:t>
      </w:r>
      <w:hyperlink r:id="rId9" w:history="1">
        <w:r w:rsidR="00914963" w:rsidRPr="001120A5">
          <w:rPr>
            <w:rStyle w:val="Hyperlink"/>
          </w:rPr>
          <w:t>ineedadebateemaillol@gmail.com</w:t>
        </w:r>
      </w:hyperlink>
      <w:r w:rsidR="00914963">
        <w:t xml:space="preserve"> for the speech doc</w:t>
      </w:r>
    </w:p>
    <w:p w14:paraId="60DEAEE4" w14:textId="31132AC2" w:rsidR="00497117" w:rsidRDefault="0064552F" w:rsidP="00A82E94">
      <w:r>
        <w:t xml:space="preserve">1ac – </w:t>
      </w:r>
      <w:proofErr w:type="spellStart"/>
      <w:r>
        <w:t>african</w:t>
      </w:r>
      <w:proofErr w:type="spellEnd"/>
      <w:r>
        <w:t xml:space="preserve"> instability and econ</w:t>
      </w:r>
    </w:p>
    <w:p w14:paraId="475C22DA" w14:textId="6F5A768A" w:rsidR="00497117" w:rsidRPr="00A82E94" w:rsidRDefault="0064552F" w:rsidP="00A82E94">
      <w:r>
        <w:t xml:space="preserve">1ar cards – </w:t>
      </w:r>
      <w:proofErr w:type="spellStart"/>
      <w:r>
        <w:t>merriam</w:t>
      </w:r>
      <w:proofErr w:type="spellEnd"/>
      <w:r>
        <w:t xml:space="preserve"> webster definition of medicines, impact d to econ, and consult is normal means evidence</w:t>
      </w:r>
    </w:p>
    <w:sectPr w:rsidR="00497117" w:rsidRPr="00A82E9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967507A"/>
    <w:multiLevelType w:val="hybridMultilevel"/>
    <w:tmpl w:val="78408BEE"/>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2"/>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5EDD"/>
    <w:rsid w:val="000029E3"/>
    <w:rsid w:val="000029E8"/>
    <w:rsid w:val="00004225"/>
    <w:rsid w:val="000066CA"/>
    <w:rsid w:val="00007264"/>
    <w:rsid w:val="000076A9"/>
    <w:rsid w:val="00014FAD"/>
    <w:rsid w:val="00015D2A"/>
    <w:rsid w:val="000210DC"/>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49C1"/>
    <w:rsid w:val="000D6ED8"/>
    <w:rsid w:val="000D717B"/>
    <w:rsid w:val="000D7507"/>
    <w:rsid w:val="00100B28"/>
    <w:rsid w:val="00117316"/>
    <w:rsid w:val="001209B4"/>
    <w:rsid w:val="00123738"/>
    <w:rsid w:val="001761FC"/>
    <w:rsid w:val="001763C2"/>
    <w:rsid w:val="00182655"/>
    <w:rsid w:val="001840F2"/>
    <w:rsid w:val="00185134"/>
    <w:rsid w:val="001856C6"/>
    <w:rsid w:val="00191B5F"/>
    <w:rsid w:val="00192487"/>
    <w:rsid w:val="00193416"/>
    <w:rsid w:val="00193948"/>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207"/>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038"/>
    <w:rsid w:val="002E0643"/>
    <w:rsid w:val="002E1ABB"/>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6C39"/>
    <w:rsid w:val="003933F9"/>
    <w:rsid w:val="00395864"/>
    <w:rsid w:val="00396557"/>
    <w:rsid w:val="00397316"/>
    <w:rsid w:val="003A248F"/>
    <w:rsid w:val="003A3F59"/>
    <w:rsid w:val="003A4D9C"/>
    <w:rsid w:val="003A61D9"/>
    <w:rsid w:val="003B1668"/>
    <w:rsid w:val="003C5F4C"/>
    <w:rsid w:val="003D5EA8"/>
    <w:rsid w:val="003D7B28"/>
    <w:rsid w:val="003E305E"/>
    <w:rsid w:val="003E34DB"/>
    <w:rsid w:val="003E489D"/>
    <w:rsid w:val="003E5302"/>
    <w:rsid w:val="003E5BF1"/>
    <w:rsid w:val="003F2452"/>
    <w:rsid w:val="003F41EA"/>
    <w:rsid w:val="003F7DF0"/>
    <w:rsid w:val="004039AF"/>
    <w:rsid w:val="00403AF2"/>
    <w:rsid w:val="00407AFF"/>
    <w:rsid w:val="0041155D"/>
    <w:rsid w:val="004170BF"/>
    <w:rsid w:val="004270E3"/>
    <w:rsid w:val="004348DC"/>
    <w:rsid w:val="00434921"/>
    <w:rsid w:val="00442018"/>
    <w:rsid w:val="00445E77"/>
    <w:rsid w:val="00446567"/>
    <w:rsid w:val="00447B10"/>
    <w:rsid w:val="00452EE4"/>
    <w:rsid w:val="00452F0B"/>
    <w:rsid w:val="004536D6"/>
    <w:rsid w:val="00457224"/>
    <w:rsid w:val="00460FE0"/>
    <w:rsid w:val="004624CD"/>
    <w:rsid w:val="0047482C"/>
    <w:rsid w:val="00475436"/>
    <w:rsid w:val="0048047E"/>
    <w:rsid w:val="00482AF9"/>
    <w:rsid w:val="00496BB2"/>
    <w:rsid w:val="00497117"/>
    <w:rsid w:val="004B37B4"/>
    <w:rsid w:val="004B72B4"/>
    <w:rsid w:val="004C0314"/>
    <w:rsid w:val="004C0D3D"/>
    <w:rsid w:val="004C213E"/>
    <w:rsid w:val="004C376C"/>
    <w:rsid w:val="004C657F"/>
    <w:rsid w:val="004D17D8"/>
    <w:rsid w:val="004D3DDE"/>
    <w:rsid w:val="004D52D8"/>
    <w:rsid w:val="004E355B"/>
    <w:rsid w:val="004E6CF4"/>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F9A"/>
    <w:rsid w:val="0061383D"/>
    <w:rsid w:val="00614D69"/>
    <w:rsid w:val="00617030"/>
    <w:rsid w:val="0062070A"/>
    <w:rsid w:val="00621301"/>
    <w:rsid w:val="006216C9"/>
    <w:rsid w:val="0062173F"/>
    <w:rsid w:val="006235FB"/>
    <w:rsid w:val="00626A15"/>
    <w:rsid w:val="00633BD0"/>
    <w:rsid w:val="006379E9"/>
    <w:rsid w:val="006438CB"/>
    <w:rsid w:val="0064552F"/>
    <w:rsid w:val="006529B9"/>
    <w:rsid w:val="00654695"/>
    <w:rsid w:val="0065500A"/>
    <w:rsid w:val="00655217"/>
    <w:rsid w:val="0065727C"/>
    <w:rsid w:val="00674A78"/>
    <w:rsid w:val="00696A16"/>
    <w:rsid w:val="006A3717"/>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21B"/>
    <w:rsid w:val="00765FC8"/>
    <w:rsid w:val="00775694"/>
    <w:rsid w:val="00777A1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1E88"/>
    <w:rsid w:val="008266F9"/>
    <w:rsid w:val="008267E2"/>
    <w:rsid w:val="00826A9B"/>
    <w:rsid w:val="008270AF"/>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AA9"/>
    <w:rsid w:val="008E339E"/>
    <w:rsid w:val="008E7A3E"/>
    <w:rsid w:val="008F41FD"/>
    <w:rsid w:val="008F4479"/>
    <w:rsid w:val="008F4BA0"/>
    <w:rsid w:val="00901726"/>
    <w:rsid w:val="00904F46"/>
    <w:rsid w:val="0091356B"/>
    <w:rsid w:val="0091496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CC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E90"/>
    <w:rsid w:val="00A071C0"/>
    <w:rsid w:val="00A22670"/>
    <w:rsid w:val="00A24B35"/>
    <w:rsid w:val="00A271BA"/>
    <w:rsid w:val="00A27E6B"/>
    <w:rsid w:val="00A27F86"/>
    <w:rsid w:val="00A431C6"/>
    <w:rsid w:val="00A54315"/>
    <w:rsid w:val="00A60FBC"/>
    <w:rsid w:val="00A65C0B"/>
    <w:rsid w:val="00A776BA"/>
    <w:rsid w:val="00A81FD2"/>
    <w:rsid w:val="00A82E94"/>
    <w:rsid w:val="00A8441A"/>
    <w:rsid w:val="00A8674A"/>
    <w:rsid w:val="00A96E24"/>
    <w:rsid w:val="00AA6F6E"/>
    <w:rsid w:val="00AA7051"/>
    <w:rsid w:val="00AB122B"/>
    <w:rsid w:val="00AB21B0"/>
    <w:rsid w:val="00AB48D3"/>
    <w:rsid w:val="00AE0243"/>
    <w:rsid w:val="00AE1BAD"/>
    <w:rsid w:val="00AE2124"/>
    <w:rsid w:val="00AE24BC"/>
    <w:rsid w:val="00AE3E3F"/>
    <w:rsid w:val="00AE43DE"/>
    <w:rsid w:val="00AF2516"/>
    <w:rsid w:val="00AF4760"/>
    <w:rsid w:val="00AF55D4"/>
    <w:rsid w:val="00AF7BB4"/>
    <w:rsid w:val="00B01D46"/>
    <w:rsid w:val="00B0505F"/>
    <w:rsid w:val="00B05C2D"/>
    <w:rsid w:val="00B12933"/>
    <w:rsid w:val="00B12B88"/>
    <w:rsid w:val="00B137E0"/>
    <w:rsid w:val="00B13BC8"/>
    <w:rsid w:val="00B15AE1"/>
    <w:rsid w:val="00B24662"/>
    <w:rsid w:val="00B333C0"/>
    <w:rsid w:val="00B336CF"/>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B3E4E"/>
    <w:rsid w:val="00BC0ABE"/>
    <w:rsid w:val="00BC30DB"/>
    <w:rsid w:val="00BC64FF"/>
    <w:rsid w:val="00BC7C37"/>
    <w:rsid w:val="00BD2244"/>
    <w:rsid w:val="00BD4CBA"/>
    <w:rsid w:val="00BD670A"/>
    <w:rsid w:val="00BE6472"/>
    <w:rsid w:val="00BF29B8"/>
    <w:rsid w:val="00BF46EA"/>
    <w:rsid w:val="00BF47C0"/>
    <w:rsid w:val="00C07769"/>
    <w:rsid w:val="00C07D05"/>
    <w:rsid w:val="00C10856"/>
    <w:rsid w:val="00C203FA"/>
    <w:rsid w:val="00C244F5"/>
    <w:rsid w:val="00C3164F"/>
    <w:rsid w:val="00C31B5E"/>
    <w:rsid w:val="00C3419E"/>
    <w:rsid w:val="00C34D3E"/>
    <w:rsid w:val="00C35B37"/>
    <w:rsid w:val="00C3747A"/>
    <w:rsid w:val="00C37F29"/>
    <w:rsid w:val="00C56DCC"/>
    <w:rsid w:val="00C57075"/>
    <w:rsid w:val="00C72AFE"/>
    <w:rsid w:val="00C81619"/>
    <w:rsid w:val="00CA013C"/>
    <w:rsid w:val="00CA6D6D"/>
    <w:rsid w:val="00CA7D67"/>
    <w:rsid w:val="00CC7A4E"/>
    <w:rsid w:val="00CD1359"/>
    <w:rsid w:val="00CD4C83"/>
    <w:rsid w:val="00CE27B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C5EBA"/>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2AFF"/>
    <w:rsid w:val="00E8322E"/>
    <w:rsid w:val="00E903E0"/>
    <w:rsid w:val="00EA1115"/>
    <w:rsid w:val="00EA39EB"/>
    <w:rsid w:val="00EA58CE"/>
    <w:rsid w:val="00EB33FF"/>
    <w:rsid w:val="00EB3D1A"/>
    <w:rsid w:val="00EC2759"/>
    <w:rsid w:val="00EC7106"/>
    <w:rsid w:val="00ED0120"/>
    <w:rsid w:val="00ED389F"/>
    <w:rsid w:val="00ED3BBA"/>
    <w:rsid w:val="00ED4E12"/>
    <w:rsid w:val="00EE051B"/>
    <w:rsid w:val="00EE54B4"/>
    <w:rsid w:val="00EF1AD8"/>
    <w:rsid w:val="00EF2B5C"/>
    <w:rsid w:val="00EF63B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941EF"/>
    <w:rsid w:val="00FA56F6"/>
    <w:rsid w:val="00FA5EDD"/>
    <w:rsid w:val="00FB329D"/>
    <w:rsid w:val="00FC27E3"/>
    <w:rsid w:val="00FC74C7"/>
    <w:rsid w:val="00FD1C86"/>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1A3BAB"/>
  <w14:defaultImageDpi w14:val="300"/>
  <w15:docId w15:val="{DDDABF38-9DBA-1948-9A46-7ED9DE582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5ED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A5E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FA5E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A5E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FA5ED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A5E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5EDD"/>
  </w:style>
  <w:style w:type="character" w:customStyle="1" w:styleId="Heading1Char">
    <w:name w:val="Heading 1 Char"/>
    <w:aliases w:val="Pocket Char"/>
    <w:basedOn w:val="DefaultParagraphFont"/>
    <w:link w:val="Heading1"/>
    <w:uiPriority w:val="9"/>
    <w:rsid w:val="00FA5ED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FA5EDD"/>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FA5ED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FA5ED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A5EDD"/>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FA5EDD"/>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FA5ED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A5EDD"/>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A5EDD"/>
    <w:rPr>
      <w:color w:val="auto"/>
      <w:u w:val="none"/>
    </w:rPr>
  </w:style>
  <w:style w:type="paragraph" w:styleId="DocumentMap">
    <w:name w:val="Document Map"/>
    <w:basedOn w:val="Normal"/>
    <w:link w:val="DocumentMapChar"/>
    <w:uiPriority w:val="99"/>
    <w:semiHidden/>
    <w:unhideWhenUsed/>
    <w:rsid w:val="00FA5ED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A5EDD"/>
    <w:rPr>
      <w:rFonts w:ascii="Lucida Grande" w:hAnsi="Lucida Grande" w:cs="Lucida Grande"/>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336CF"/>
    <w:pPr>
      <w:spacing w:before="100" w:beforeAutospacing="1" w:after="100" w:afterAutospacing="1"/>
    </w:pPr>
  </w:style>
  <w:style w:type="paragraph" w:customStyle="1" w:styleId="textbold">
    <w:name w:val="text bold"/>
    <w:basedOn w:val="Normal"/>
    <w:link w:val="Emphasis"/>
    <w:uiPriority w:val="7"/>
    <w:qFormat/>
    <w:rsid w:val="00B336C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B336C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B336CF"/>
    <w:rPr>
      <w:rFonts w:ascii="Calibri" w:hAnsi="Calibri" w:cs="Calibri"/>
      <w:sz w:val="22"/>
    </w:rPr>
  </w:style>
  <w:style w:type="character" w:styleId="Strong">
    <w:name w:val="Strong"/>
    <w:basedOn w:val="DefaultParagraphFont"/>
    <w:uiPriority w:val="22"/>
    <w:qFormat/>
    <w:rsid w:val="0091356B"/>
    <w:rPr>
      <w:b/>
      <w:bCs/>
    </w:rPr>
  </w:style>
  <w:style w:type="character" w:styleId="UnresolvedMention">
    <w:name w:val="Unresolved Mention"/>
    <w:basedOn w:val="DefaultParagraphFont"/>
    <w:uiPriority w:val="99"/>
    <w:semiHidden/>
    <w:unhideWhenUsed/>
    <w:rsid w:val="009149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478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needadebateemaillol@g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80</TotalTime>
  <Pages>1</Pages>
  <Words>50</Words>
  <Characters>285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54</cp:revision>
  <dcterms:created xsi:type="dcterms:W3CDTF">2021-09-18T21:55:00Z</dcterms:created>
  <dcterms:modified xsi:type="dcterms:W3CDTF">2021-09-19T01:33:00Z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