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13315" w14:textId="77777777" w:rsidR="00292FF5" w:rsidRPr="00292FF5" w:rsidRDefault="00292FF5" w:rsidP="00292FF5"/>
    <w:sectPr w:rsidR="00292FF5" w:rsidRPr="00292FF5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5C03A53"/>
    <w:multiLevelType w:val="hybridMultilevel"/>
    <w:tmpl w:val="A784E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F202A"/>
    <w:multiLevelType w:val="hybridMultilevel"/>
    <w:tmpl w:val="B428E7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90EB7"/>
    <w:multiLevelType w:val="hybridMultilevel"/>
    <w:tmpl w:val="AEE4DA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F7AC9"/>
    <w:multiLevelType w:val="hybridMultilevel"/>
    <w:tmpl w:val="AD9020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55954"/>
    <w:multiLevelType w:val="hybridMultilevel"/>
    <w:tmpl w:val="AB02198C"/>
    <w:lvl w:ilvl="0" w:tplc="D5EC58EC">
      <w:start w:val="1"/>
      <w:numFmt w:val="decimal"/>
      <w:lvlText w:val="%1."/>
      <w:lvlJc w:val="left"/>
      <w:pPr>
        <w:ind w:left="720" w:hanging="360"/>
      </w:pPr>
      <w:rPr>
        <w:rFonts w:eastAsia="Cambria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3"/>
  </w:num>
  <w:num w:numId="14">
    <w:abstractNumId w:val="12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E91447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0D7507"/>
    <w:rsid w:val="00100B28"/>
    <w:rsid w:val="00101A72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518B"/>
    <w:rsid w:val="0027729E"/>
    <w:rsid w:val="002843B2"/>
    <w:rsid w:val="00284ED6"/>
    <w:rsid w:val="00290C5A"/>
    <w:rsid w:val="00290C92"/>
    <w:rsid w:val="00292FF5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456C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A61D9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E69DD"/>
    <w:rsid w:val="005F063B"/>
    <w:rsid w:val="005F192D"/>
    <w:rsid w:val="005F24C8"/>
    <w:rsid w:val="005F26AF"/>
    <w:rsid w:val="00607D6C"/>
    <w:rsid w:val="0061383D"/>
    <w:rsid w:val="00614D69"/>
    <w:rsid w:val="00617030"/>
    <w:rsid w:val="0062070A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B24C7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1E1C"/>
    <w:rsid w:val="00864E76"/>
    <w:rsid w:val="00872581"/>
    <w:rsid w:val="008733D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04F4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A7051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AF7BB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66C17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272C"/>
    <w:rsid w:val="00D951E2"/>
    <w:rsid w:val="00D9565A"/>
    <w:rsid w:val="00D97461"/>
    <w:rsid w:val="00DB2337"/>
    <w:rsid w:val="00DB5F87"/>
    <w:rsid w:val="00DB699B"/>
    <w:rsid w:val="00DB6B7A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91447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35CFC"/>
    <w:rsid w:val="00F43EA3"/>
    <w:rsid w:val="00F50C55"/>
    <w:rsid w:val="00F54D41"/>
    <w:rsid w:val="00F57FFB"/>
    <w:rsid w:val="00F601E6"/>
    <w:rsid w:val="00F71262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  <w:rsid w:val="00FE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B8E095"/>
  <w14:defaultImageDpi w14:val="300"/>
  <w15:docId w15:val="{2EA478A8-AA30-7147-A352-6A79DBC9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F54D41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F54D41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F54D41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F54D41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small text,Big card,Normal Tag,body,heading 2,Ch,Heading 2 Char2 Char, Ch,no read,Heading 2 Char1 Char Char,No Spacing211,No Spacing11111,No Spacing5,No Spacing12,No Spacing2111,Tags,No Spacing1,Debate Text,No Spacing11,Read stuff,tags,TAG"/>
    <w:basedOn w:val="Normal"/>
    <w:next w:val="Normal"/>
    <w:link w:val="Heading4Char"/>
    <w:uiPriority w:val="9"/>
    <w:unhideWhenUsed/>
    <w:qFormat/>
    <w:rsid w:val="00F54D41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F54D4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54D41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F54D41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F54D41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F54D41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small text Char,Big card Char,Normal Tag Char,body Char,heading 2 Char,Ch Char,Heading 2 Char2 Char Char, Ch Char,no read Char,Heading 2 Char1 Char Char Char,No Spacing211 Char,No Spacing11111 Char,No Spacing5 Char,Tags Char"/>
    <w:basedOn w:val="DefaultParagraphFont"/>
    <w:link w:val="Heading4"/>
    <w:uiPriority w:val="9"/>
    <w:rsid w:val="00F54D41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1"/>
    <w:qFormat/>
    <w:rsid w:val="00F54D41"/>
    <w:rPr>
      <w:b/>
      <w:sz w:val="26"/>
      <w:u w:val="singl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F54D41"/>
    <w:rPr>
      <w:b/>
      <w:sz w:val="22"/>
      <w:u w:val="single"/>
    </w:rPr>
  </w:style>
  <w:style w:type="character" w:styleId="Emphasis">
    <w:name w:val="Emphasis"/>
    <w:aliases w:val="Bold Underline,Minimized,Highlighted,Evidence,minimized,tag2,Size 10,emphasis in card,CD Card,ED - Tag,Underlined,emphasis,Emphasis!!,small,Qualifications,bold underline,Shrunk,normal card text,qualifications in card,qualifications,Style1,Box,s"/>
    <w:basedOn w:val="DefaultParagraphFont"/>
    <w:link w:val="Emphasis1"/>
    <w:uiPriority w:val="20"/>
    <w:qFormat/>
    <w:rsid w:val="00F54D41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F54D41"/>
    <w:rPr>
      <w:color w:val="auto"/>
      <w:u w:val="none"/>
    </w:rPr>
  </w:style>
  <w:style w:type="character" w:styleId="Hyperlink">
    <w:name w:val="Hyperlink"/>
    <w:basedOn w:val="DefaultParagraphFont"/>
    <w:uiPriority w:val="99"/>
    <w:unhideWhenUsed/>
    <w:rsid w:val="00F54D41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54D41"/>
    <w:pPr>
      <w:spacing w:after="0"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4D41"/>
    <w:rPr>
      <w:rFonts w:ascii="Lucida Grande" w:hAnsi="Lucida Grande" w:cs="Lucida Grande"/>
      <w:sz w:val="22"/>
    </w:rPr>
  </w:style>
  <w:style w:type="paragraph" w:customStyle="1" w:styleId="Emphasis1">
    <w:name w:val="Emphasis1"/>
    <w:basedOn w:val="Normal"/>
    <w:link w:val="Emphasis"/>
    <w:autoRedefine/>
    <w:uiPriority w:val="20"/>
    <w:qFormat/>
    <w:rsid w:val="00E9144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jc w:val="both"/>
    </w:pPr>
    <w:rPr>
      <w:b/>
      <w:iCs/>
      <w:u w:val="single"/>
    </w:rPr>
  </w:style>
  <w:style w:type="paragraph" w:styleId="ListParagraph">
    <w:name w:val="List Paragraph"/>
    <w:basedOn w:val="Normal"/>
    <w:uiPriority w:val="34"/>
    <w:qFormat/>
    <w:rsid w:val="00F71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eeseMeese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Sophia Tian</cp:lastModifiedBy>
  <cp:revision>8</cp:revision>
  <dcterms:created xsi:type="dcterms:W3CDTF">2022-01-29T21:08:00Z</dcterms:created>
  <dcterms:modified xsi:type="dcterms:W3CDTF">2022-01-29T23:04:00Z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