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DEE5E" w14:textId="77777777" w:rsidR="00942C42" w:rsidRDefault="00942C42" w:rsidP="00942C42">
      <w:pPr>
        <w:pStyle w:val="Heading1"/>
      </w:pPr>
      <w:r>
        <w:t>JF22 – Kant AC</w:t>
      </w:r>
    </w:p>
    <w:p w14:paraId="613E7040" w14:textId="77777777" w:rsidR="00942C42" w:rsidRDefault="00942C42" w:rsidP="00942C42"/>
    <w:p w14:paraId="33653ADE" w14:textId="77777777" w:rsidR="00942C42" w:rsidRPr="005F04F4" w:rsidRDefault="00942C42" w:rsidP="00942C42">
      <w:pPr>
        <w:pStyle w:val="Heading2"/>
        <w:rPr>
          <w:rFonts w:cs="Calibri"/>
        </w:rPr>
      </w:pPr>
      <w:r w:rsidRPr="005F04F4">
        <w:rPr>
          <w:rFonts w:cs="Calibri"/>
        </w:rPr>
        <w:lastRenderedPageBreak/>
        <w:t>Syllogism</w:t>
      </w:r>
    </w:p>
    <w:p w14:paraId="4D90148A" w14:textId="77777777" w:rsidR="00942C42" w:rsidRPr="005F04F4" w:rsidRDefault="00942C42" w:rsidP="00942C42"/>
    <w:p w14:paraId="2B70CD52" w14:textId="77777777" w:rsidR="00942C42" w:rsidRPr="005F04F4" w:rsidRDefault="00942C42" w:rsidP="00942C42">
      <w:pPr>
        <w:pStyle w:val="Heading4"/>
        <w:rPr>
          <w:rFonts w:cs="Calibri"/>
        </w:rPr>
      </w:pPr>
      <w:r w:rsidRPr="005F04F4">
        <w:rPr>
          <w:rFonts w:cs="Calibri"/>
        </w:rPr>
        <w:t>Agents must be practical reasoners –  </w:t>
      </w:r>
    </w:p>
    <w:p w14:paraId="21819ECE" w14:textId="77777777" w:rsidR="00942C42" w:rsidRPr="005F04F4" w:rsidRDefault="00942C42" w:rsidP="00942C42"/>
    <w:p w14:paraId="04B5FA6A" w14:textId="77777777" w:rsidR="00942C42" w:rsidRPr="00FE1944" w:rsidRDefault="00942C42" w:rsidP="00942C42">
      <w:pPr>
        <w:pStyle w:val="Heading4"/>
        <w:rPr>
          <w:rFonts w:cs="Calibri"/>
          <w:b w:val="0"/>
          <w:bCs w:val="0"/>
        </w:rPr>
      </w:pPr>
      <w:r w:rsidRPr="005F04F4">
        <w:rPr>
          <w:rFonts w:cs="Calibri"/>
        </w:rPr>
        <w:t xml:space="preserve">[1] Regress – </w:t>
      </w:r>
      <w:r w:rsidRPr="00FE1944">
        <w:rPr>
          <w:rFonts w:cs="Calibri"/>
          <w:b w:val="0"/>
          <w:bCs w:val="0"/>
        </w:rPr>
        <w:t>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5454631D" w14:textId="77777777" w:rsidR="00942C42" w:rsidRPr="005F04F4" w:rsidRDefault="00942C42" w:rsidP="00942C42"/>
    <w:p w14:paraId="446B28A0" w14:textId="77777777" w:rsidR="00942C42" w:rsidRPr="00FE1944" w:rsidRDefault="00942C42" w:rsidP="00942C42">
      <w:pPr>
        <w:pStyle w:val="Heading4"/>
        <w:rPr>
          <w:rFonts w:eastAsia="Times New Roman" w:cs="Calibri"/>
          <w:b w:val="0"/>
          <w:bCs w:val="0"/>
        </w:rPr>
      </w:pPr>
      <w:r w:rsidRPr="005F04F4">
        <w:rPr>
          <w:rFonts w:eastAsia="Times New Roman" w:cs="Calibri"/>
          <w:color w:val="000000"/>
        </w:rPr>
        <w:t xml:space="preserve">[2] Action Theory – </w:t>
      </w:r>
      <w:r w:rsidRPr="00FE1944">
        <w:rPr>
          <w:rFonts w:eastAsia="Times New Roman" w:cs="Calibri"/>
          <w:b w:val="0"/>
          <w:bCs w:val="0"/>
          <w:color w:val="000000"/>
        </w:rPr>
        <w:t xml:space="preserve">every action can be broken down to infinite amounts of movements, i.e. me </w:t>
      </w:r>
      <w:r w:rsidRPr="00FE1944">
        <w:rPr>
          <w:rFonts w:cs="Calibri"/>
          <w:b w:val="0"/>
          <w:bCs w:val="0"/>
        </w:rPr>
        <w:t>moving my arm can be broken down to the infinite moments of every state my arm is in. Only reason can unify these movements because we use practical reason to achieve our goals, means</w:t>
      </w:r>
      <w:r w:rsidRPr="00FE1944">
        <w:rPr>
          <w:rFonts w:eastAsia="Times New Roman" w:cs="Calibri"/>
          <w:b w:val="0"/>
          <w:bCs w:val="0"/>
          <w:color w:val="000000"/>
        </w:rPr>
        <w:t xml:space="preserve"> all actions collapse to reason</w:t>
      </w:r>
    </w:p>
    <w:p w14:paraId="5E025AD7" w14:textId="77777777" w:rsidR="00942C42" w:rsidRPr="005F04F4" w:rsidRDefault="00942C42" w:rsidP="00942C42"/>
    <w:p w14:paraId="1B63C658" w14:textId="77777777" w:rsidR="00942C42" w:rsidRPr="005F04F4" w:rsidRDefault="00942C42" w:rsidP="00942C42">
      <w:pPr>
        <w:pStyle w:val="Heading4"/>
        <w:rPr>
          <w:rFonts w:cs="Calibri"/>
        </w:rPr>
      </w:pPr>
      <w:r w:rsidRPr="005F04F4">
        <w:rPr>
          <w:rFonts w:cs="Calibri"/>
        </w:rPr>
        <w:t>[3] Inescapability – the exercise of practical rationality requires that one regards practical rationality as intrinsically good – that justifies a right to freedom.</w:t>
      </w:r>
    </w:p>
    <w:p w14:paraId="5DBCE872" w14:textId="77777777" w:rsidR="00942C42" w:rsidRPr="005F04F4" w:rsidRDefault="00942C42" w:rsidP="00942C42">
      <w:pPr>
        <w:spacing w:after="120"/>
      </w:pPr>
      <w:r w:rsidRPr="005F04F4">
        <w:rPr>
          <w:rStyle w:val="Style13ptBold"/>
        </w:rPr>
        <w:t>Wood</w:t>
      </w:r>
      <w:r w:rsidRPr="005F04F4">
        <w:rPr>
          <w:b/>
          <w:bCs/>
          <w:color w:val="000000"/>
          <w:u w:val="single"/>
        </w:rPr>
        <w:t xml:space="preserve"> </w:t>
      </w:r>
      <w:r w:rsidRPr="005F04F4">
        <w:rPr>
          <w:color w:val="000000"/>
        </w:rPr>
        <w:t>07</w:t>
      </w:r>
      <w:r w:rsidRPr="005F04F4">
        <w:rPr>
          <w:b/>
          <w:bCs/>
          <w:color w:val="000000"/>
        </w:rPr>
        <w:t xml:space="preserve"> </w:t>
      </w:r>
      <w:r w:rsidRPr="005F04F4">
        <w:rPr>
          <w:color w:val="000000"/>
        </w:rPr>
        <w:t>[Allen W. Wood, (Stanford University, California) "Kantian Ethics" Cambridge University Press, 2007, https://www.cambridge.org/core/books/kantian-ethics/769B8CD9FCC74DB6870189AE1645FAC8, DOA:8-12-2020 // WWBW rct st]</w:t>
      </w:r>
    </w:p>
    <w:p w14:paraId="332E4C62" w14:textId="77777777" w:rsidR="00942C42" w:rsidRPr="005F04F4" w:rsidRDefault="00942C42" w:rsidP="00942C42">
      <w:pPr>
        <w:spacing w:after="120"/>
        <w:rPr>
          <w:sz w:val="16"/>
        </w:rPr>
      </w:pPr>
      <w:r w:rsidRPr="005F04F4">
        <w:rPr>
          <w:color w:val="000000"/>
          <w:sz w:val="16"/>
        </w:rPr>
        <w:t xml:space="preserve">Kant holds that </w:t>
      </w:r>
      <w:r w:rsidRPr="005F04F4">
        <w:rPr>
          <w:b/>
          <w:bCs/>
          <w:color w:val="000000"/>
          <w:u w:val="single"/>
          <w:shd w:val="clear" w:color="auto" w:fill="00FBFF"/>
        </w:rPr>
        <w:t>the</w:t>
      </w:r>
      <w:r w:rsidRPr="005F04F4">
        <w:rPr>
          <w:b/>
          <w:bCs/>
          <w:color w:val="000000"/>
          <w:u w:val="single"/>
        </w:rPr>
        <w:t xml:space="preserve"> most basic </w:t>
      </w:r>
      <w:r w:rsidRPr="005F04F4">
        <w:rPr>
          <w:b/>
          <w:bCs/>
          <w:color w:val="000000"/>
          <w:u w:val="single"/>
          <w:shd w:val="clear" w:color="auto" w:fill="00FBFF"/>
        </w:rPr>
        <w:t>act through which people exercise their</w:t>
      </w:r>
      <w:r w:rsidRPr="005F04F4">
        <w:rPr>
          <w:b/>
          <w:bCs/>
          <w:color w:val="000000"/>
          <w:u w:val="single"/>
        </w:rPr>
        <w:t xml:space="preserve"> practical </w:t>
      </w:r>
      <w:r w:rsidRPr="005F04F4">
        <w:rPr>
          <w:b/>
          <w:bCs/>
          <w:color w:val="000000"/>
          <w:u w:val="single"/>
          <w:shd w:val="clear" w:color="auto" w:fill="00FBFF"/>
        </w:rPr>
        <w:t>rationality is</w:t>
      </w:r>
      <w:r w:rsidRPr="005F04F4">
        <w:rPr>
          <w:b/>
          <w:bCs/>
          <w:color w:val="000000"/>
          <w:u w:val="single"/>
        </w:rPr>
        <w:t xml:space="preserve"> that of </w:t>
      </w:r>
      <w:r w:rsidRPr="005F04F4">
        <w:rPr>
          <w:b/>
          <w:bCs/>
          <w:color w:val="000000"/>
          <w:u w:val="single"/>
          <w:shd w:val="clear" w:color="auto" w:fill="00FBFF"/>
        </w:rPr>
        <w:t>setting an end</w:t>
      </w:r>
      <w:r w:rsidRPr="005F04F4">
        <w:rPr>
          <w:color w:val="000000"/>
          <w:sz w:val="16"/>
        </w:rPr>
        <w:t xml:space="preserve"> (G 4:437).</w:t>
      </w:r>
      <w:r w:rsidRPr="005F04F4">
        <w:rPr>
          <w:b/>
          <w:bCs/>
          <w:color w:val="000000"/>
          <w:u w:val="single"/>
        </w:rPr>
        <w:t xml:space="preserve"> To set an end is, analytically, to subject yourself to the hypothetical imperative that you should take the necessary means to the end you have set </w:t>
      </w:r>
      <w:r w:rsidRPr="005F04F4">
        <w:rPr>
          <w:color w:val="000000"/>
          <w:sz w:val="16"/>
        </w:rPr>
        <w:t>(G 4:417). This is the claim that you rationally ought to do something whether or not you are at the moment inclined to do it. It represents the action of applying that means as good (G 4:414) – in the sense of “good” that Kant explicates as: what is required by reason independently of inclination (G 4:413). Kant correctly infers that</w:t>
      </w:r>
      <w:r w:rsidRPr="005F04F4">
        <w:rPr>
          <w:b/>
          <w:bCs/>
          <w:color w:val="000000"/>
          <w:u w:val="single"/>
        </w:rPr>
        <w:t xml:space="preserve"> </w:t>
      </w:r>
      <w:r w:rsidRPr="005F04F4">
        <w:rPr>
          <w:b/>
          <w:bCs/>
          <w:color w:val="000000"/>
          <w:u w:val="single"/>
          <w:shd w:val="clear" w:color="auto" w:fill="00FBFF"/>
        </w:rPr>
        <w:t>any being which sets itself ends is committed to regarding its end as good</w:t>
      </w:r>
      <w:r w:rsidRPr="005F04F4">
        <w:rPr>
          <w:b/>
          <w:bCs/>
          <w:color w:val="000000"/>
          <w:u w:val="single"/>
        </w:rPr>
        <w:t xml:space="preserve"> in this sense, </w:t>
      </w:r>
      <w:r w:rsidRPr="005F04F4">
        <w:rPr>
          <w:b/>
          <w:bCs/>
          <w:color w:val="000000"/>
          <w:u w:val="single"/>
          <w:shd w:val="clear" w:color="auto" w:fill="00FBFF"/>
        </w:rPr>
        <w:t>and</w:t>
      </w:r>
      <w:r w:rsidRPr="005F04F4">
        <w:rPr>
          <w:b/>
          <w:bCs/>
          <w:color w:val="000000"/>
          <w:u w:val="single"/>
        </w:rPr>
        <w:t xml:space="preserve"> also to regarding </w:t>
      </w:r>
      <w:r w:rsidRPr="005F04F4">
        <w:rPr>
          <w:b/>
          <w:bCs/>
          <w:color w:val="000000"/>
          <w:u w:val="single"/>
          <w:shd w:val="clear" w:color="auto" w:fill="00FBFF"/>
        </w:rPr>
        <w:t>the goodness of its end as what</w:t>
      </w:r>
      <w:r w:rsidRPr="005F04F4">
        <w:rPr>
          <w:b/>
          <w:bCs/>
          <w:color w:val="000000"/>
          <w:u w:val="single"/>
        </w:rPr>
        <w:t xml:space="preserve"> also </w:t>
      </w:r>
      <w:r w:rsidRPr="005F04F4">
        <w:rPr>
          <w:b/>
          <w:bCs/>
          <w:color w:val="000000"/>
          <w:u w:val="single"/>
          <w:shd w:val="clear" w:color="auto" w:fill="00FBFF"/>
        </w:rPr>
        <w:t>makes</w:t>
      </w:r>
      <w:r w:rsidRPr="005F04F4">
        <w:rPr>
          <w:b/>
          <w:bCs/>
          <w:color w:val="000000"/>
          <w:u w:val="single"/>
        </w:rPr>
        <w:t xml:space="preserve"> application of </w:t>
      </w:r>
      <w:r w:rsidRPr="005F04F4">
        <w:rPr>
          <w:b/>
          <w:bCs/>
          <w:color w:val="000000"/>
          <w:u w:val="single"/>
          <w:shd w:val="clear" w:color="auto" w:fill="00FBFF"/>
        </w:rPr>
        <w:t>the means good</w:t>
      </w:r>
      <w:r w:rsidRPr="005F04F4">
        <w:rPr>
          <w:b/>
          <w:bCs/>
          <w:color w:val="000000"/>
          <w:u w:val="single"/>
        </w:rPr>
        <w:t xml:space="preserve"> </w:t>
      </w:r>
      <w:r w:rsidRPr="005F04F4">
        <w:rPr>
          <w:color w:val="000000"/>
          <w:sz w:val="16"/>
        </w:rPr>
        <w:t xml:space="preserve">– that is, rationally required independently of any inclination to apply it. </w:t>
      </w:r>
      <w:r w:rsidRPr="005F04F4">
        <w:rPr>
          <w:b/>
          <w:bCs/>
          <w:color w:val="000000"/>
          <w:u w:val="single"/>
        </w:rPr>
        <w:t>The act of setting an end, therefore, must be taken as committing you to represent some other act (the act of applying the means) as good.</w:t>
      </w:r>
      <w:r w:rsidRPr="005F04F4">
        <w:rPr>
          <w:color w:val="000000"/>
          <w:sz w:val="16"/>
        </w:rPr>
        <w:t xml:space="preserve"> In doing all this, however,</w:t>
      </w:r>
      <w:r w:rsidRPr="005F04F4">
        <w:rPr>
          <w:b/>
          <w:bCs/>
          <w:color w:val="000000"/>
          <w:u w:val="single"/>
        </w:rPr>
        <w:t xml:space="preserve"> </w:t>
      </w:r>
      <w:r w:rsidRPr="005F04F4">
        <w:rPr>
          <w:b/>
          <w:bCs/>
          <w:color w:val="000000"/>
          <w:u w:val="single"/>
          <w:shd w:val="clear" w:color="auto" w:fill="00FBFF"/>
        </w:rPr>
        <w:t>the rational being must</w:t>
      </w:r>
      <w:r w:rsidRPr="005F04F4">
        <w:rPr>
          <w:b/>
          <w:bCs/>
          <w:color w:val="000000"/>
          <w:u w:val="single"/>
        </w:rPr>
        <w:t xml:space="preserve"> also necessarily</w:t>
      </w:r>
      <w:r w:rsidRPr="005F04F4">
        <w:rPr>
          <w:b/>
          <w:bCs/>
          <w:color w:val="000000"/>
          <w:u w:val="single"/>
          <w:shd w:val="clear" w:color="auto" w:fill="00FBFF"/>
        </w:rPr>
        <w:t xml:space="preserve"> regard its </w:t>
      </w:r>
      <w:r w:rsidRPr="005F04F4">
        <w:rPr>
          <w:b/>
          <w:bCs/>
          <w:color w:val="000000"/>
          <w:u w:val="single"/>
        </w:rPr>
        <w:t xml:space="preserve">own </w:t>
      </w:r>
      <w:r w:rsidRPr="005F04F4">
        <w:rPr>
          <w:b/>
          <w:bCs/>
          <w:color w:val="000000"/>
          <w:u w:val="single"/>
          <w:shd w:val="clear" w:color="auto" w:fill="00FBFF"/>
        </w:rPr>
        <w:t>rational capacities as authoritative for what is good in general.</w:t>
      </w:r>
      <w:r w:rsidRPr="005F04F4">
        <w:rPr>
          <w:b/>
          <w:bCs/>
          <w:color w:val="000000"/>
          <w:u w:val="single"/>
        </w:rPr>
        <w:t xml:space="preserve"> </w:t>
      </w:r>
      <w:r w:rsidRPr="005F04F4">
        <w:rPr>
          <w:color w:val="000000"/>
          <w:sz w:val="16"/>
        </w:rPr>
        <w:t xml:space="preserve">For it treats these capacities as capable of determining which ends are good, and at the same time as grounding the goodness of the means taken toward those good ends. </w:t>
      </w:r>
      <w:r w:rsidRPr="005F04F4">
        <w:rPr>
          <w:b/>
          <w:bCs/>
          <w:color w:val="000000"/>
          <w:u w:val="single"/>
        </w:rPr>
        <w:t>But to regard one’s capacities in this way is also to take a certain attitude toward oneself as the being that has and exercises those capacities. It is to esteem oneself – and also to esteem the correct exercise of one’s rational capacities in determining what is good both as an end and as a means to it.</w:t>
      </w:r>
      <w:r w:rsidRPr="005F04F4">
        <w:rPr>
          <w:color w:val="000000"/>
          <w:sz w:val="16"/>
        </w:rPr>
        <w:t xml:space="preserve"> One’s other capacities, such as those needed to perform the action that is good as a means, are also regarded as good as means. </w:t>
      </w:r>
      <w:r w:rsidRPr="005F04F4">
        <w:rPr>
          <w:b/>
          <w:bCs/>
          <w:color w:val="000000"/>
          <w:u w:val="single"/>
        </w:rPr>
        <w:t xml:space="preserve">But </w:t>
      </w:r>
      <w:r w:rsidRPr="005F04F4">
        <w:rPr>
          <w:b/>
          <w:bCs/>
          <w:color w:val="000000"/>
          <w:u w:val="single"/>
          <w:shd w:val="clear" w:color="auto" w:fill="00FBFF"/>
        </w:rPr>
        <w:t>that capacity through which we</w:t>
      </w:r>
      <w:r w:rsidRPr="005F04F4">
        <w:rPr>
          <w:b/>
          <w:bCs/>
          <w:color w:val="000000"/>
          <w:u w:val="single"/>
        </w:rPr>
        <w:t xml:space="preserve"> can </w:t>
      </w:r>
      <w:r w:rsidRPr="005F04F4">
        <w:rPr>
          <w:b/>
          <w:bCs/>
          <w:color w:val="000000"/>
          <w:u w:val="single"/>
          <w:shd w:val="clear" w:color="auto" w:fill="00FBFF"/>
        </w:rPr>
        <w:t>represent</w:t>
      </w:r>
      <w:r w:rsidRPr="005F04F4">
        <w:rPr>
          <w:b/>
          <w:bCs/>
          <w:color w:val="000000"/>
          <w:u w:val="single"/>
        </w:rPr>
        <w:t xml:space="preserve"> the very idea of </w:t>
      </w:r>
      <w:r w:rsidRPr="005F04F4">
        <w:rPr>
          <w:b/>
          <w:bCs/>
          <w:color w:val="000000"/>
          <w:u w:val="single"/>
          <w:shd w:val="clear" w:color="auto" w:fill="00FBFF"/>
        </w:rPr>
        <w:t xml:space="preserve">something as good </w:t>
      </w:r>
      <w:r w:rsidRPr="005F04F4">
        <w:rPr>
          <w:b/>
          <w:bCs/>
          <w:color w:val="000000"/>
          <w:u w:val="single"/>
        </w:rPr>
        <w:t>both</w:t>
      </w:r>
      <w:r w:rsidRPr="005F04F4">
        <w:rPr>
          <w:b/>
          <w:bCs/>
          <w:color w:val="000000"/>
          <w:u w:val="single"/>
          <w:shd w:val="clear" w:color="auto" w:fill="00FBFF"/>
        </w:rPr>
        <w:t xml:space="preserve"> as end and as means</w:t>
      </w:r>
      <w:r w:rsidRPr="005F04F4">
        <w:rPr>
          <w:b/>
          <w:bCs/>
          <w:color w:val="000000"/>
          <w:u w:val="single"/>
        </w:rPr>
        <w:t xml:space="preserve"> is not represented merely as the object of a contingent inclination, nor is it represented as good only as a means. It</w:t>
      </w:r>
      <w:r w:rsidRPr="005F04F4">
        <w:rPr>
          <w:b/>
          <w:bCs/>
          <w:color w:val="000000"/>
          <w:u w:val="single"/>
          <w:shd w:val="clear" w:color="auto" w:fill="00FBFF"/>
        </w:rPr>
        <w:t xml:space="preserve"> must be</w:t>
      </w:r>
      <w:r w:rsidRPr="005F04F4">
        <w:rPr>
          <w:b/>
          <w:bCs/>
          <w:color w:val="000000"/>
          <w:u w:val="single"/>
        </w:rPr>
        <w:t xml:space="preserve"> </w:t>
      </w:r>
      <w:r w:rsidRPr="005F04F4">
        <w:rPr>
          <w:b/>
          <w:bCs/>
          <w:color w:val="000000"/>
          <w:u w:val="single"/>
        </w:rPr>
        <w:lastRenderedPageBreak/>
        <w:t xml:space="preserve">esteemed as </w:t>
      </w:r>
      <w:r w:rsidRPr="005F04F4">
        <w:rPr>
          <w:b/>
          <w:bCs/>
          <w:color w:val="000000"/>
          <w:u w:val="single"/>
          <w:shd w:val="clear" w:color="auto" w:fill="00FBFF"/>
        </w:rPr>
        <w:t>unconditionally good,</w:t>
      </w:r>
      <w:r w:rsidRPr="005F04F4">
        <w:rPr>
          <w:b/>
          <w:bCs/>
          <w:color w:val="000000"/>
          <w:u w:val="single"/>
        </w:rPr>
        <w:t xml:space="preserve"> as an end in itself. To find this value in oneself is not at all the same as thinking of oneself as a good person. </w:t>
      </w:r>
      <w:r w:rsidRPr="005F04F4">
        <w:rPr>
          <w:b/>
          <w:bCs/>
          <w:color w:val="000000"/>
          <w:u w:val="single"/>
          <w:shd w:val="clear" w:color="auto" w:fill="00FBFF"/>
        </w:rPr>
        <w:t>Even those who misuse their rational capacities are</w:t>
      </w:r>
      <w:r w:rsidRPr="005F04F4">
        <w:rPr>
          <w:b/>
          <w:bCs/>
          <w:color w:val="000000"/>
          <w:u w:val="single"/>
        </w:rPr>
        <w:t xml:space="preserve"> </w:t>
      </w:r>
      <w:r w:rsidRPr="005F04F4">
        <w:rPr>
          <w:b/>
          <w:bCs/>
          <w:color w:val="000000"/>
          <w:u w:val="single"/>
          <w:shd w:val="clear" w:color="auto" w:fill="00FBFF"/>
        </w:rPr>
        <w:t>committed to esteeming themselves as possessing ration</w:t>
      </w:r>
      <w:r w:rsidRPr="005F04F4">
        <w:rPr>
          <w:b/>
          <w:bCs/>
          <w:color w:val="000000"/>
          <w:u w:val="single"/>
        </w:rPr>
        <w:t>al nature.</w:t>
      </w:r>
      <w:r w:rsidRPr="005F04F4">
        <w:rPr>
          <w:color w:val="000000"/>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5F04F4">
        <w:rPr>
          <w:b/>
          <w:bCs/>
          <w:color w:val="000000"/>
          <w:u w:val="single"/>
        </w:rPr>
        <w:t>the rational nature in every person is an end in itself whether the person is morally good or bad.</w:t>
      </w:r>
    </w:p>
    <w:p w14:paraId="123525D1" w14:textId="77777777" w:rsidR="00942C42" w:rsidRDefault="00942C42" w:rsidP="00942C42"/>
    <w:p w14:paraId="1BF89114" w14:textId="77777777" w:rsidR="00942C42" w:rsidRPr="005F04F4" w:rsidRDefault="00942C42" w:rsidP="00942C42">
      <w:pPr>
        <w:pStyle w:val="Heading4"/>
        <w:rPr>
          <w:rFonts w:cs="Calibri"/>
          <w:b w:val="0"/>
          <w:bCs w:val="0"/>
        </w:rPr>
      </w:pPr>
      <w:r>
        <w:rPr>
          <w:rFonts w:cs="Calibri"/>
        </w:rPr>
        <w:t>[4] E</w:t>
      </w:r>
      <w:r w:rsidRPr="005F04F4">
        <w:rPr>
          <w:rFonts w:cs="Calibri"/>
        </w:rPr>
        <w:t xml:space="preserve">pistemology – </w:t>
      </w:r>
      <w:r w:rsidRPr="005F04F4">
        <w:rPr>
          <w:rFonts w:cs="Calibri"/>
          <w:b w:val="0"/>
          <w:bCs w:val="0"/>
        </w:rPr>
        <w:t xml:space="preserve">ethics must begin a priori, meaning they can’t be derived from our experience. </w:t>
      </w:r>
    </w:p>
    <w:p w14:paraId="29E2710D" w14:textId="77777777" w:rsidR="00942C42" w:rsidRPr="005F04F4" w:rsidRDefault="00942C42" w:rsidP="00942C42"/>
    <w:p w14:paraId="6F17CFD2" w14:textId="77777777" w:rsidR="00942C42" w:rsidRPr="005F04F4" w:rsidRDefault="00942C42" w:rsidP="00942C42">
      <w:pPr>
        <w:pStyle w:val="Heading4"/>
        <w:rPr>
          <w:rFonts w:cs="Calibri"/>
          <w:b w:val="0"/>
          <w:bCs w:val="0"/>
        </w:rPr>
      </w:pPr>
      <w:r w:rsidRPr="005F04F4">
        <w:rPr>
          <w:rFonts w:cs="Calibri"/>
        </w:rPr>
        <w:t xml:space="preserve">[A] Representations of space – </w:t>
      </w:r>
      <w:r w:rsidRPr="005F04F4">
        <w:rPr>
          <w:rFonts w:cs="Calibri"/>
          <w:b w:val="0"/>
          <w:bCs w:val="0"/>
        </w:rPr>
        <w:t xml:space="preserve">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interpreting experience; we need to be able to construct space through our minds.  </w:t>
      </w:r>
    </w:p>
    <w:p w14:paraId="7F8C8BCB" w14:textId="77777777" w:rsidR="00942C42" w:rsidRPr="005F04F4" w:rsidRDefault="00942C42" w:rsidP="00942C42"/>
    <w:p w14:paraId="4DDBE926" w14:textId="77777777" w:rsidR="00942C42" w:rsidRPr="005F04F4" w:rsidRDefault="00942C42" w:rsidP="00942C42">
      <w:pPr>
        <w:pStyle w:val="Heading4"/>
        <w:rPr>
          <w:rFonts w:cs="Calibri"/>
          <w:b w:val="0"/>
          <w:bCs w:val="0"/>
        </w:rPr>
      </w:pPr>
      <w:r w:rsidRPr="005F04F4">
        <w:rPr>
          <w:rFonts w:cs="Calibri"/>
        </w:rPr>
        <w:t xml:space="preserve">[B] Separateness – </w:t>
      </w:r>
      <w:r w:rsidRPr="005F04F4">
        <w:rPr>
          <w:rFonts w:cs="Calibri"/>
          <w:b w:val="0"/>
          <w:bCs w:val="0"/>
        </w:rPr>
        <w:t>if space is based on experience, it must be formed from objects separate to us outside of our reasoning abilities. But to represent objects as separate from us, we would already need to assume space exists in the first place to have a concept of “separateness,” so to represent space as something separate from us would be incoherent.</w:t>
      </w:r>
    </w:p>
    <w:p w14:paraId="088C4122" w14:textId="77777777" w:rsidR="00942C42" w:rsidRPr="005F04F4" w:rsidRDefault="00942C42" w:rsidP="00942C42"/>
    <w:p w14:paraId="07AB5F2A" w14:textId="77777777" w:rsidR="00942C42" w:rsidRDefault="00942C42" w:rsidP="00942C42">
      <w:pPr>
        <w:pStyle w:val="Heading4"/>
        <w:rPr>
          <w:rFonts w:cs="Calibri"/>
          <w:b w:val="0"/>
          <w:bCs w:val="0"/>
        </w:rPr>
      </w:pPr>
      <w:r w:rsidRPr="005F04F4">
        <w:rPr>
          <w:rFonts w:cs="Calibri"/>
        </w:rPr>
        <w:t xml:space="preserve">[C] Uncertainty – </w:t>
      </w:r>
      <w:r w:rsidRPr="005F04F4">
        <w:rPr>
          <w:rFonts w:cs="Calibri"/>
          <w:b w:val="0"/>
          <w:bCs w:val="0"/>
        </w:rPr>
        <w:t xml:space="preserve">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546E8F5F" w14:textId="77777777" w:rsidR="00942C42" w:rsidRDefault="00942C42" w:rsidP="00942C42"/>
    <w:p w14:paraId="307F036F" w14:textId="77777777" w:rsidR="00942C42" w:rsidRPr="007A30D9" w:rsidRDefault="00942C42" w:rsidP="00942C42">
      <w:pPr>
        <w:pStyle w:val="Heading4"/>
      </w:pPr>
      <w:r>
        <w:t xml:space="preserve">[D] </w:t>
      </w:r>
      <w:r w:rsidRPr="008C2ACE">
        <w:t xml:space="preserve">Is/Ought Gap – </w:t>
      </w:r>
      <w:r w:rsidRPr="00E2718D">
        <w:rPr>
          <w:b w:val="0"/>
          <w:bCs w:val="0"/>
        </w:rPr>
        <w:t>experience in the phenomenal world only tells us what is, not what ought to be. But it’s impossible to derive an ought from descriptive premises, so there needs to be additional a priori premises within the noumenal world to make a moral theory.</w:t>
      </w:r>
    </w:p>
    <w:p w14:paraId="13B37D96" w14:textId="77777777" w:rsidR="00942C42" w:rsidRPr="005F04F4" w:rsidRDefault="00942C42" w:rsidP="00942C42"/>
    <w:p w14:paraId="67E5A92C" w14:textId="77777777" w:rsidR="00942C42" w:rsidRPr="005F04F4" w:rsidRDefault="00942C42" w:rsidP="00942C42">
      <w:pPr>
        <w:pStyle w:val="Heading4"/>
        <w:rPr>
          <w:rFonts w:cs="Calibri"/>
        </w:rPr>
      </w:pPr>
      <w:r w:rsidRPr="005F04F4">
        <w:rPr>
          <w:rFonts w:cs="Calibri"/>
        </w:rPr>
        <w:lastRenderedPageBreak/>
        <w:t>We have a unified perspective – If I say that 2+2=4, I understand not only that I know that 2+2=4, but that everyone around can arrive at the same conclusion too because they create practical syllogisms to justify their conclusion. But, willing a maxim that violates the freedom of others is a contradiction – that’s bad. </w:t>
      </w:r>
    </w:p>
    <w:p w14:paraId="7097FA56" w14:textId="77777777" w:rsidR="00942C42" w:rsidRPr="005F04F4" w:rsidRDefault="00942C42" w:rsidP="00942C42">
      <w:pPr>
        <w:spacing w:after="120"/>
      </w:pPr>
      <w:r w:rsidRPr="005F04F4">
        <w:rPr>
          <w:rStyle w:val="Style13ptBold"/>
        </w:rPr>
        <w:t>Engstrom</w:t>
      </w:r>
      <w:r w:rsidRPr="005F04F4">
        <w:rPr>
          <w:color w:val="000000"/>
        </w:rPr>
        <w:t>, Stephen (Professor of Ethics at UPitt). “Universal Legislation As the Form of Practical Knowledge</w:t>
      </w:r>
      <w:r>
        <w:rPr>
          <w:color w:val="000000"/>
        </w:rPr>
        <w:t xml:space="preserve">.” </w:t>
      </w:r>
      <w:hyperlink r:id="rId9" w:history="1">
        <w:r w:rsidRPr="00247FB0">
          <w:rPr>
            <w:rStyle w:val="Hyperlink"/>
          </w:rPr>
          <w:t>https://ld.circuitdebater.org/w/images/8/89/Engstrom_-_Universal_Legislation_as_a_Form_of_Practical_Knowledge.pdf</w:t>
        </w:r>
      </w:hyperlink>
      <w:r>
        <w:rPr>
          <w:color w:val="000000"/>
        </w:rPr>
        <w:t xml:space="preserve"> </w:t>
      </w:r>
      <w:r w:rsidRPr="005F04F4">
        <w:rPr>
          <w:color w:val="1155CC"/>
          <w:u w:val="single"/>
        </w:rPr>
        <w:t xml:space="preserve"> </w:t>
      </w:r>
      <w:r w:rsidRPr="005F04F4">
        <w:rPr>
          <w:color w:val="000000"/>
        </w:rPr>
        <w:t>rct st</w:t>
      </w:r>
      <w:r w:rsidRPr="005F04F4">
        <w:rPr>
          <w:color w:val="1155CC"/>
          <w:u w:val="single"/>
        </w:rPr>
        <w:t> </w:t>
      </w:r>
    </w:p>
    <w:p w14:paraId="116BB107" w14:textId="77777777" w:rsidR="00942C42" w:rsidRPr="005F04F4" w:rsidRDefault="00942C42" w:rsidP="00942C42">
      <w:pPr>
        <w:spacing w:after="120"/>
        <w:rPr>
          <w:sz w:val="16"/>
        </w:rPr>
      </w:pPr>
      <w:r w:rsidRPr="005F04F4">
        <w:rPr>
          <w:color w:val="000000"/>
          <w:sz w:val="16"/>
        </w:rPr>
        <w:t xml:space="preserve">Given the preceding considerations, it’s a straightforward matter to see how </w:t>
      </w:r>
      <w:r w:rsidRPr="005F04F4">
        <w:rPr>
          <w:b/>
          <w:bCs/>
          <w:color w:val="000000"/>
          <w:u w:val="single"/>
          <w:shd w:val="clear" w:color="auto" w:fill="00FBFF"/>
        </w:rPr>
        <w:t>a maxim of action that assaults the freedom of others</w:t>
      </w:r>
      <w:r w:rsidRPr="005F04F4">
        <w:rPr>
          <w:b/>
          <w:bCs/>
          <w:color w:val="000000"/>
          <w:u w:val="single"/>
        </w:rPr>
        <w:t xml:space="preserve"> with a view to furthering one’s own ends </w:t>
      </w:r>
      <w:r w:rsidRPr="005F04F4">
        <w:rPr>
          <w:b/>
          <w:bCs/>
          <w:color w:val="000000"/>
          <w:u w:val="single"/>
          <w:shd w:val="clear" w:color="auto" w:fill="00FBFF"/>
        </w:rPr>
        <w:t xml:space="preserve">results in a contradiction when we </w:t>
      </w:r>
      <w:r w:rsidRPr="005F04F4">
        <w:rPr>
          <w:b/>
          <w:bCs/>
          <w:color w:val="000000"/>
          <w:u w:val="single"/>
        </w:rPr>
        <w:t xml:space="preserve">attempt to </w:t>
      </w:r>
      <w:r w:rsidRPr="005F04F4">
        <w:rPr>
          <w:b/>
          <w:bCs/>
          <w:color w:val="000000"/>
          <w:u w:val="single"/>
          <w:shd w:val="clear" w:color="auto" w:fill="00FBFF"/>
        </w:rPr>
        <w:t xml:space="preserve">will it as </w:t>
      </w:r>
      <w:r w:rsidRPr="005F04F4">
        <w:rPr>
          <w:b/>
          <w:bCs/>
          <w:color w:val="000000"/>
          <w:u w:val="single"/>
        </w:rPr>
        <w:t xml:space="preserve">a </w:t>
      </w:r>
      <w:r w:rsidRPr="005F04F4">
        <w:rPr>
          <w:b/>
          <w:bCs/>
          <w:color w:val="000000"/>
          <w:u w:val="single"/>
          <w:shd w:val="clear" w:color="auto" w:fill="00FBFF"/>
        </w:rPr>
        <w:t>universal</w:t>
      </w:r>
      <w:r w:rsidRPr="005F04F4">
        <w:rPr>
          <w:b/>
          <w:bCs/>
          <w:color w:val="000000"/>
          <w:u w:val="single"/>
        </w:rPr>
        <w:t xml:space="preserve"> law</w:t>
      </w:r>
      <w:r w:rsidRPr="005F04F4">
        <w:rPr>
          <w:color w:val="000000"/>
          <w:sz w:val="16"/>
        </w:rPr>
        <w:t xml:space="preserve"> in accordance with the foregoing account of the formula of universal law.</w:t>
      </w:r>
      <w:r w:rsidRPr="005F04F4">
        <w:rPr>
          <w:b/>
          <w:bCs/>
          <w:color w:val="000000"/>
          <w:u w:val="single"/>
        </w:rPr>
        <w:t xml:space="preserve"> Such a maxim would lie in a practical judgment that deems it good on the whole to act to limit others’ outer freedom, and hence their self-sufficiency, their capacity to realize their ends, where doing so augments, or extends, one’s own outer freedom and so also one’s own self-sufficiency. </w:t>
      </w:r>
      <w:r w:rsidRPr="005F04F4">
        <w:rPr>
          <w:color w:val="000000"/>
          <w:sz w:val="16"/>
        </w:rPr>
        <w:t xml:space="preserve">In this passage, Kant mentions assaults on property as well as on freedom. But since property is a specific, socially instituted form of freedom, I have omitted mention of it to focus on the primitive case. Now on the interpretation we’ve been entertaining, </w:t>
      </w:r>
      <w:r w:rsidRPr="005F04F4">
        <w:rPr>
          <w:b/>
          <w:bCs/>
          <w:color w:val="000000"/>
          <w:u w:val="single"/>
          <w:shd w:val="clear" w:color="auto" w:fill="00FBFF"/>
        </w:rPr>
        <w:t>applying the formula of universal law involves considering</w:t>
      </w:r>
      <w:r w:rsidRPr="005F04F4">
        <w:rPr>
          <w:b/>
          <w:bCs/>
          <w:color w:val="000000"/>
          <w:u w:val="single"/>
        </w:rPr>
        <w:t xml:space="preserve"> whether it’s possible for </w:t>
      </w:r>
      <w:r w:rsidRPr="005F04F4">
        <w:rPr>
          <w:b/>
          <w:bCs/>
          <w:color w:val="000000"/>
          <w:u w:val="single"/>
          <w:shd w:val="clear" w:color="auto" w:fill="00FBFF"/>
        </w:rPr>
        <w:t>every person</w:t>
      </w:r>
      <w:r w:rsidRPr="005F04F4">
        <w:rPr>
          <w:b/>
          <w:bCs/>
          <w:color w:val="000000"/>
          <w:u w:val="single"/>
        </w:rPr>
        <w:t xml:space="preserve">—every subject capable of practical judgment—to share[s] the practical judgment asserting the goodness of every person’s acting according to the maxim in question. </w:t>
      </w:r>
      <w:r w:rsidRPr="005F04F4">
        <w:rPr>
          <w:color w:val="000000"/>
          <w:sz w:val="16"/>
        </w:rPr>
        <w:t>Thus in the present case the application of</w:t>
      </w:r>
      <w:r w:rsidRPr="005F04F4">
        <w:rPr>
          <w:b/>
          <w:bCs/>
          <w:color w:val="000000"/>
          <w:u w:val="single"/>
        </w:rPr>
        <w:t xml:space="preserve"> the formula involves considering whether it’s possible for every person to deem good every person’s </w:t>
      </w:r>
      <w:r w:rsidRPr="005F04F4">
        <w:rPr>
          <w:b/>
          <w:bCs/>
          <w:color w:val="000000"/>
          <w:u w:val="single"/>
          <w:shd w:val="clear" w:color="auto" w:fill="00FBFF"/>
        </w:rPr>
        <w:t>acting to limit others’ freedom</w:t>
      </w:r>
      <w:r w:rsidRPr="005F04F4">
        <w:rPr>
          <w:b/>
          <w:bCs/>
          <w:color w:val="000000"/>
          <w:u w:val="single"/>
        </w:rPr>
        <w:t xml:space="preserve">, where practicable, with a view </w:t>
      </w:r>
      <w:r w:rsidRPr="005F04F4">
        <w:rPr>
          <w:b/>
          <w:bCs/>
          <w:color w:val="000000"/>
          <w:u w:val="single"/>
          <w:shd w:val="clear" w:color="auto" w:fill="00FBFF"/>
        </w:rPr>
        <w:t>to augment</w:t>
      </w:r>
      <w:r w:rsidRPr="005F04F4">
        <w:rPr>
          <w:b/>
          <w:bCs/>
          <w:color w:val="000000"/>
          <w:u w:val="single"/>
        </w:rPr>
        <w:t xml:space="preserve">ing </w:t>
      </w:r>
      <w:r w:rsidRPr="005F04F4">
        <w:rPr>
          <w:b/>
          <w:bCs/>
          <w:color w:val="000000"/>
          <w:u w:val="single"/>
          <w:shd w:val="clear" w:color="auto" w:fill="00FBFF"/>
        </w:rPr>
        <w:t>their own freedom</w:t>
      </w:r>
      <w:r w:rsidRPr="005F04F4">
        <w:rPr>
          <w:color w:val="000000"/>
          <w:sz w:val="16"/>
        </w:rPr>
        <w:t xml:space="preserve">. Since here </w:t>
      </w:r>
      <w:r w:rsidRPr="005F04F4">
        <w:rPr>
          <w:b/>
          <w:bCs/>
          <w:color w:val="000000"/>
          <w:u w:val="single"/>
          <w:shd w:val="clear" w:color="auto" w:fill="00FBFF"/>
        </w:rPr>
        <w:t xml:space="preserve">all </w:t>
      </w:r>
      <w:r w:rsidRPr="005F04F4">
        <w:rPr>
          <w:b/>
          <w:bCs/>
          <w:color w:val="000000"/>
          <w:u w:val="single"/>
        </w:rPr>
        <w:t>persons</w:t>
      </w:r>
      <w:r w:rsidRPr="005F04F4">
        <w:rPr>
          <w:b/>
          <w:bCs/>
          <w:color w:val="000000"/>
          <w:u w:val="single"/>
          <w:shd w:val="clear" w:color="auto" w:fill="00FBFF"/>
        </w:rPr>
        <w:t xml:space="preserve"> are</w:t>
      </w:r>
      <w:r w:rsidRPr="005F04F4">
        <w:rPr>
          <w:b/>
          <w:bCs/>
          <w:color w:val="000000"/>
          <w:u w:val="single"/>
        </w:rPr>
        <w:t xml:space="preserve"> on the one hand </w:t>
      </w:r>
      <w:r w:rsidRPr="005F04F4">
        <w:rPr>
          <w:b/>
          <w:bCs/>
          <w:color w:val="000000"/>
          <w:u w:val="single"/>
          <w:shd w:val="clear" w:color="auto" w:fill="00FBFF"/>
        </w:rPr>
        <w:t xml:space="preserve">deeming good </w:t>
      </w:r>
      <w:r w:rsidRPr="005F04F4">
        <w:rPr>
          <w:b/>
          <w:bCs/>
          <w:color w:val="000000"/>
          <w:u w:val="single"/>
        </w:rPr>
        <w:t xml:space="preserve">both </w:t>
      </w:r>
      <w:r w:rsidRPr="005F04F4">
        <w:rPr>
          <w:b/>
          <w:bCs/>
          <w:color w:val="000000"/>
          <w:u w:val="single"/>
          <w:shd w:val="clear" w:color="auto" w:fill="00FBFF"/>
        </w:rPr>
        <w:t>the limitation of others’ freedom and</w:t>
      </w:r>
      <w:r w:rsidRPr="005F04F4">
        <w:rPr>
          <w:b/>
          <w:bCs/>
          <w:color w:val="000000"/>
          <w:u w:val="single"/>
        </w:rPr>
        <w:t xml:space="preserve"> the extension of their own freedom,</w:t>
      </w:r>
      <w:r w:rsidRPr="005F04F4">
        <w:rPr>
          <w:color w:val="000000"/>
          <w:sz w:val="16"/>
        </w:rPr>
        <w:t xml:space="preserve"> while on the other hand, insofar as they agree with the similar judgments of others, </w:t>
      </w:r>
      <w:r w:rsidRPr="005F04F4">
        <w:rPr>
          <w:b/>
          <w:bCs/>
          <w:color w:val="000000"/>
          <w:u w:val="single"/>
        </w:rPr>
        <w:t xml:space="preserve">also deeming good </w:t>
      </w:r>
      <w:r w:rsidRPr="005F04F4">
        <w:rPr>
          <w:b/>
          <w:bCs/>
          <w:color w:val="000000"/>
          <w:u w:val="single"/>
          <w:shd w:val="clear" w:color="auto" w:fill="00FBFF"/>
        </w:rPr>
        <w:t xml:space="preserve">the limitation of their own </w:t>
      </w:r>
      <w:r w:rsidRPr="005F04F4">
        <w:rPr>
          <w:b/>
          <w:bCs/>
          <w:color w:val="000000"/>
          <w:u w:val="single"/>
        </w:rPr>
        <w:t>freedom and the extension of others’ freedom,</w:t>
      </w:r>
      <w:r w:rsidRPr="005F04F4">
        <w:rPr>
          <w:b/>
          <w:bCs/>
          <w:color w:val="000000"/>
          <w:u w:val="single"/>
          <w:shd w:val="clear" w:color="auto" w:fill="00FBFF"/>
        </w:rPr>
        <w:t xml:space="preserve"> they are all deeming good</w:t>
      </w:r>
      <w:r w:rsidRPr="005F04F4">
        <w:rPr>
          <w:b/>
          <w:bCs/>
          <w:color w:val="000000"/>
          <w:u w:val="single"/>
        </w:rPr>
        <w:t xml:space="preserve"> both </w:t>
      </w:r>
      <w:r w:rsidRPr="005F04F4">
        <w:rPr>
          <w:b/>
          <w:bCs/>
          <w:color w:val="000000"/>
          <w:u w:val="single"/>
          <w:shd w:val="clear" w:color="auto" w:fill="00FBFF"/>
        </w:rPr>
        <w:t>the extension and the limitation of</w:t>
      </w:r>
      <w:r w:rsidRPr="005F04F4">
        <w:rPr>
          <w:b/>
          <w:bCs/>
          <w:color w:val="000000"/>
          <w:u w:val="single"/>
        </w:rPr>
        <w:t xml:space="preserve"> both</w:t>
      </w:r>
      <w:r w:rsidRPr="005F04F4">
        <w:rPr>
          <w:b/>
          <w:bCs/>
          <w:color w:val="000000"/>
          <w:u w:val="single"/>
          <w:shd w:val="clear" w:color="auto" w:fill="00FBFF"/>
        </w:rPr>
        <w:t xml:space="preserve"> their own and others’ freedom.</w:t>
      </w:r>
    </w:p>
    <w:p w14:paraId="6B730FB7" w14:textId="77777777" w:rsidR="00942C42" w:rsidRPr="005F04F4" w:rsidRDefault="00942C42" w:rsidP="00942C42"/>
    <w:p w14:paraId="382EC5D5" w14:textId="77777777" w:rsidR="00942C42" w:rsidRPr="005F04F4" w:rsidRDefault="00942C42" w:rsidP="00942C42">
      <w:pPr>
        <w:pStyle w:val="Heading4"/>
        <w:rPr>
          <w:rFonts w:cs="Calibri"/>
        </w:rPr>
      </w:pPr>
      <w:r w:rsidRPr="005F04F4">
        <w:rPr>
          <w:rFonts w:cs="Calibri"/>
        </w:rPr>
        <w:t xml:space="preserve">Only a collective </w:t>
      </w:r>
      <w:r>
        <w:rPr>
          <w:rFonts w:cs="Calibri"/>
        </w:rPr>
        <w:t xml:space="preserve">will </w:t>
      </w:r>
      <w:r w:rsidRPr="005F04F4">
        <w:rPr>
          <w:rFonts w:cs="Calibri"/>
        </w:rPr>
        <w:t xml:space="preserve">that can have power over individuals can guarantee the enforcement of good maxims. Thus, the standard is consistency with </w:t>
      </w:r>
      <w:r>
        <w:rPr>
          <w:rFonts w:cs="Calibri"/>
        </w:rPr>
        <w:t>the omnilateral will.</w:t>
      </w:r>
    </w:p>
    <w:p w14:paraId="75685B03" w14:textId="77777777" w:rsidR="00942C42" w:rsidRPr="005F04F4" w:rsidRDefault="00942C42" w:rsidP="00942C42">
      <w:pPr>
        <w:spacing w:after="240"/>
      </w:pPr>
    </w:p>
    <w:p w14:paraId="3F786BBD" w14:textId="77777777" w:rsidR="00942C42" w:rsidRPr="005F04F4" w:rsidRDefault="00942C42" w:rsidP="00942C42">
      <w:pPr>
        <w:pStyle w:val="Heading4"/>
        <w:rPr>
          <w:rFonts w:cs="Calibri"/>
        </w:rPr>
      </w:pPr>
      <w:r w:rsidRPr="005F04F4">
        <w:rPr>
          <w:rFonts w:cs="Calibri"/>
        </w:rPr>
        <w:t>To clarify, the framework does not value the ability to set any end, but rather the ability to decide which ends to pursue.</w:t>
      </w:r>
    </w:p>
    <w:p w14:paraId="09CA1000" w14:textId="77777777" w:rsidR="00942C42" w:rsidRPr="005F04F4" w:rsidRDefault="00942C42" w:rsidP="00942C42">
      <w:pPr>
        <w:spacing w:before="20" w:after="180"/>
      </w:pPr>
      <w:r w:rsidRPr="005F04F4">
        <w:rPr>
          <w:rStyle w:val="Style13ptBold"/>
        </w:rPr>
        <w:t>Ripstein</w:t>
      </w:r>
      <w:r w:rsidRPr="005F04F4">
        <w:rPr>
          <w:b/>
          <w:bCs/>
          <w:color w:val="000000"/>
          <w:u w:val="single"/>
        </w:rPr>
        <w:t xml:space="preserve"> 1</w:t>
      </w:r>
      <w:r w:rsidRPr="005F04F4">
        <w:rPr>
          <w:color w:val="000000"/>
        </w:rPr>
        <w:t xml:space="preserve">, (Arthur Ripstein, Arthur Ripstein is Professor of Law and Philosophy and University Professor. He was appointed to the Department of Philosophy in 1987, promoted to Full Professor in 1996, appointed to the Faculty of Law in 1999, and appointed to the rank of University Professor in 2016. He received a doctorate in philosophy from the University of Pittsburgh, a master’s degree in law from Yale, and an undergraduate degree from the University of Manitoba. He was Chair of the Philosophy Department 2011-14 and Acting Chair </w:t>
      </w:r>
      <w:r w:rsidRPr="005F04F4">
        <w:rPr>
          <w:color w:val="000000"/>
        </w:rPr>
        <w:lastRenderedPageBreak/>
        <w:t>2019-20., 2009, accessed on 8-18-2020, Harvard University Press, "Force and Freedom",) NP 8/4/16. rct st</w:t>
      </w:r>
    </w:p>
    <w:p w14:paraId="27D4776A" w14:textId="77777777" w:rsidR="00942C42" w:rsidRPr="005F04F4" w:rsidRDefault="00942C42" w:rsidP="00942C42">
      <w:pPr>
        <w:rPr>
          <w:sz w:val="16"/>
        </w:rPr>
      </w:pPr>
      <w:r w:rsidRPr="005F04F4">
        <w:rPr>
          <w:b/>
          <w:bCs/>
          <w:color w:val="000000"/>
          <w:u w:val="single"/>
          <w:shd w:val="clear" w:color="auto" w:fill="00FBFF"/>
        </w:rPr>
        <w:t>Independence</w:t>
      </w:r>
      <w:r w:rsidRPr="005F04F4">
        <w:rPr>
          <w:b/>
          <w:bCs/>
          <w:color w:val="000000"/>
          <w:u w:val="single"/>
        </w:rPr>
        <w:t xml:space="preserve"> is the basic principle of right. It </w:t>
      </w:r>
      <w:r w:rsidRPr="005F04F4">
        <w:rPr>
          <w:b/>
          <w:bCs/>
          <w:color w:val="000000"/>
          <w:u w:val="single"/>
          <w:shd w:val="clear" w:color="auto" w:fill="00FBFF"/>
        </w:rPr>
        <w:t>guarantees equal free- dom, and</w:t>
      </w:r>
      <w:r w:rsidRPr="005F04F4">
        <w:rPr>
          <w:b/>
          <w:bCs/>
          <w:color w:val="000000"/>
          <w:u w:val="single"/>
        </w:rPr>
        <w:t xml:space="preserve"> so </w:t>
      </w:r>
      <w:r w:rsidRPr="005F04F4">
        <w:rPr>
          <w:b/>
          <w:bCs/>
          <w:color w:val="000000"/>
          <w:u w:val="single"/>
          <w:shd w:val="clear" w:color="auto" w:fill="00FBFF"/>
        </w:rPr>
        <w:t>requires</w:t>
      </w:r>
      <w:r w:rsidRPr="005F04F4">
        <w:rPr>
          <w:b/>
          <w:bCs/>
          <w:color w:val="000000"/>
          <w:u w:val="single"/>
        </w:rPr>
        <w:t xml:space="preserve"> that </w:t>
      </w:r>
      <w:r w:rsidRPr="005F04F4">
        <w:rPr>
          <w:b/>
          <w:bCs/>
          <w:color w:val="000000"/>
          <w:u w:val="single"/>
          <w:shd w:val="clear" w:color="auto" w:fill="00FBFF"/>
        </w:rPr>
        <w:t>no person be subject to the choice of another.</w:t>
      </w:r>
      <w:r w:rsidRPr="005F04F4">
        <w:rPr>
          <w:color w:val="000000"/>
          <w:sz w:val="16"/>
        </w:rPr>
        <w:t xml:space="preserve"> The idea of independence is similar to one that has been the target of many objections. The basic form of almost all of these focuses on the fact that </w:t>
      </w:r>
      <w:r w:rsidRPr="005F04F4">
        <w:rPr>
          <w:b/>
          <w:bCs/>
          <w:color w:val="000000"/>
          <w:u w:val="single"/>
        </w:rPr>
        <w:t>any set of rules prohibits some acts that people would otherwise do</w:t>
      </w:r>
      <w:r w:rsidRPr="005F04F4">
        <w:rPr>
          <w:color w:val="000000"/>
          <w:sz w:val="16"/>
        </w:rPr>
        <w:t>, so that, for example,</w:t>
      </w:r>
      <w:r w:rsidRPr="005F04F4">
        <w:rPr>
          <w:b/>
          <w:bCs/>
          <w:color w:val="000000"/>
          <w:u w:val="single"/>
        </w:rPr>
        <w:t xml:space="preserve"> laws prohibiting personal injury</w:t>
      </w:r>
      <w:r w:rsidRPr="005F04F4">
        <w:rPr>
          <w:color w:val="000000"/>
          <w:sz w:val="16"/>
        </w:rPr>
        <w:t xml:space="preserve"> and property dam- age </w:t>
      </w:r>
      <w:r w:rsidRPr="005F04F4">
        <w:rPr>
          <w:b/>
          <w:bCs/>
          <w:color w:val="000000"/>
          <w:u w:val="single"/>
        </w:rPr>
        <w:t>put limits on the ability of people to do as they wish.</w:t>
      </w:r>
      <w:r w:rsidRPr="005F04F4">
        <w:rPr>
          <w:color w:val="000000"/>
          <w:sz w:val="16"/>
        </w:rPr>
        <w:t xml:space="preserve"> Because differ- ent </w:t>
      </w:r>
      <w:r w:rsidRPr="005F04F4">
        <w:rPr>
          <w:b/>
          <w:bCs/>
          <w:color w:val="000000"/>
          <w:u w:val="single"/>
        </w:rPr>
        <w:t xml:space="preserve">people have incompatible wants, to let one person do what [they] want[] will typically require preventing others from doing what they want. </w:t>
      </w:r>
      <w:r w:rsidRPr="005F04F4">
        <w:rPr>
          <w:color w:val="000000"/>
          <w:sz w:val="16"/>
        </w:rPr>
        <w:t xml:space="preserve">Thus, it has been contended, </w:t>
      </w:r>
      <w:r w:rsidRPr="005F04F4">
        <w:rPr>
          <w:b/>
          <w:bCs/>
          <w:color w:val="000000"/>
          <w:u w:val="single"/>
        </w:rPr>
        <w:t xml:space="preserve">freedom cannot even be articulated as a political value, because freedoms always come into conflict, </w:t>
      </w:r>
      <w:r w:rsidRPr="005F04F4">
        <w:rPr>
          <w:color w:val="000000"/>
          <w:sz w:val="16"/>
        </w:rPr>
        <w:t xml:space="preserve">and </w:t>
      </w:r>
      <w:r w:rsidRPr="005F04F4">
        <w:rPr>
          <w:b/>
          <w:bCs/>
          <w:color w:val="000000"/>
          <w:u w:val="single"/>
        </w:rPr>
        <w:t xml:space="preserve">the only way to mediate those conflicts is by appealing to goods other than freedom. </w:t>
      </w:r>
      <w:r w:rsidRPr="005F04F4">
        <w:rPr>
          <w:color w:val="000000"/>
          <w:sz w:val="16"/>
        </w:rPr>
        <w:t>As I will explain in more detail in Chapter 2, such an objection has some force against freedom understood as the ability to do whatever you wish, but fails to engage Kant’s conception of independence.</w:t>
      </w:r>
      <w:r w:rsidRPr="005F04F4">
        <w:rPr>
          <w:b/>
          <w:bCs/>
          <w:color w:val="000000"/>
          <w:u w:val="single"/>
        </w:rPr>
        <w:t xml:space="preserve"> </w:t>
      </w:r>
      <w:r w:rsidRPr="005F04F4">
        <w:rPr>
          <w:b/>
          <w:bCs/>
          <w:color w:val="000000"/>
          <w:u w:val="single"/>
          <w:shd w:val="clear" w:color="auto" w:fill="00FBFF"/>
        </w:rPr>
        <w:t>Limits on indepen- dence</w:t>
      </w:r>
      <w:r w:rsidRPr="005F04F4">
        <w:rPr>
          <w:b/>
          <w:bCs/>
          <w:color w:val="000000"/>
          <w:u w:val="single"/>
        </w:rPr>
        <w:t xml:space="preserve"> generate a set of restrictions that are by their nature equally appli- cable to all.</w:t>
      </w:r>
      <w:r w:rsidRPr="005F04F4">
        <w:rPr>
          <w:color w:val="000000"/>
          <w:sz w:val="16"/>
        </w:rPr>
        <w:t xml:space="preserve"> Their </w:t>
      </w:r>
      <w:r w:rsidRPr="005F04F4">
        <w:rPr>
          <w:b/>
          <w:bCs/>
          <w:color w:val="000000"/>
          <w:u w:val="single"/>
        </w:rPr>
        <w:t xml:space="preserve">generality depends on the </w:t>
      </w:r>
      <w:r w:rsidRPr="005F04F4">
        <w:rPr>
          <w:color w:val="000000"/>
          <w:sz w:val="16"/>
        </w:rPr>
        <w:t xml:space="preserve">fact that they </w:t>
      </w:r>
      <w:r w:rsidRPr="005F04F4">
        <w:rPr>
          <w:b/>
          <w:bCs/>
          <w:color w:val="000000"/>
          <w:u w:val="single"/>
          <w:shd w:val="clear" w:color="auto" w:fill="00FBFF"/>
        </w:rPr>
        <w:t>abstract from</w:t>
      </w:r>
      <w:r w:rsidRPr="005F04F4">
        <w:rPr>
          <w:color w:val="000000"/>
          <w:sz w:val="16"/>
        </w:rPr>
        <w:t xml:space="preserve"> what Kant calls </w:t>
      </w:r>
      <w:r w:rsidRPr="005F04F4">
        <w:rPr>
          <w:b/>
          <w:bCs/>
          <w:color w:val="000000"/>
          <w:u w:val="single"/>
        </w:rPr>
        <w:t>the “matter” of choice—the particular</w:t>
      </w:r>
      <w:r w:rsidRPr="005F04F4">
        <w:rPr>
          <w:b/>
          <w:bCs/>
          <w:color w:val="000000"/>
          <w:u w:val="single"/>
          <w:shd w:val="clear" w:color="auto" w:fill="00FBFF"/>
        </w:rPr>
        <w:t xml:space="preserve"> purposes being pursued—and focus </w:t>
      </w:r>
      <w:r w:rsidRPr="005F04F4">
        <w:rPr>
          <w:b/>
          <w:bCs/>
          <w:color w:val="000000"/>
          <w:u w:val="single"/>
        </w:rPr>
        <w:t xml:space="preserve">instead </w:t>
      </w:r>
      <w:r w:rsidRPr="005F04F4">
        <w:rPr>
          <w:b/>
          <w:bCs/>
          <w:color w:val="000000"/>
          <w:u w:val="single"/>
          <w:shd w:val="clear" w:color="auto" w:fill="00FBFF"/>
        </w:rPr>
        <w:t>on the capacity to set purposes without hav- ing them set by others.</w:t>
      </w:r>
      <w:r w:rsidRPr="005F04F4">
        <w:rPr>
          <w:color w:val="000000"/>
          <w:sz w:val="16"/>
          <w:shd w:val="clear" w:color="auto" w:fill="00FBFF"/>
        </w:rPr>
        <w:t xml:space="preserve"> </w:t>
      </w:r>
      <w:r w:rsidRPr="005F04F4">
        <w:rPr>
          <w:b/>
          <w:bCs/>
          <w:color w:val="000000"/>
          <w:u w:val="single"/>
          <w:shd w:val="clear" w:color="auto" w:fill="00FBFF"/>
        </w:rPr>
        <w:t>What you can accomplish depends on what oth- ers are doing</w:t>
      </w:r>
      <w:r w:rsidRPr="005F04F4">
        <w:rPr>
          <w:b/>
          <w:bCs/>
          <w:color w:val="000000"/>
          <w:u w:val="single"/>
        </w:rPr>
        <w:t>—</w:t>
      </w:r>
      <w:r w:rsidRPr="005F04F4">
        <w:rPr>
          <w:b/>
          <w:bCs/>
          <w:color w:val="000000"/>
          <w:u w:val="single"/>
          <w:shd w:val="clear" w:color="auto" w:fill="00FBFF"/>
        </w:rPr>
        <w:t>someone</w:t>
      </w:r>
      <w:r w:rsidRPr="005F04F4">
        <w:rPr>
          <w:b/>
          <w:bCs/>
          <w:color w:val="000000"/>
          <w:u w:val="single"/>
        </w:rPr>
        <w:t xml:space="preserve"> else </w:t>
      </w:r>
      <w:r w:rsidRPr="005F04F4">
        <w:rPr>
          <w:b/>
          <w:bCs/>
          <w:color w:val="000000"/>
          <w:u w:val="single"/>
          <w:shd w:val="clear" w:color="auto" w:fill="00FBFF"/>
        </w:rPr>
        <w:t xml:space="preserve">can frustrate your plans by getting the last quart of milk </w:t>
      </w:r>
      <w:r w:rsidRPr="005F04F4">
        <w:rPr>
          <w:b/>
          <w:bCs/>
          <w:color w:val="000000"/>
          <w:u w:val="single"/>
        </w:rPr>
        <w:t xml:space="preserve">in the store. If they do so, </w:t>
      </w:r>
      <w:r w:rsidRPr="005F04F4">
        <w:rPr>
          <w:b/>
          <w:bCs/>
          <w:color w:val="000000"/>
          <w:u w:val="single"/>
          <w:shd w:val="clear" w:color="auto" w:fill="00FBFF"/>
        </w:rPr>
        <w:t>they don’t interfere with your in- dependence</w:t>
      </w:r>
      <w:r w:rsidRPr="005F04F4">
        <w:rPr>
          <w:b/>
          <w:bCs/>
          <w:color w:val="000000"/>
          <w:u w:val="single"/>
        </w:rPr>
        <w:t>, because they impose no limits on your ability to use your powers to set and pursue your own purposes. They</w:t>
      </w:r>
      <w:r w:rsidRPr="005F04F4">
        <w:rPr>
          <w:color w:val="000000"/>
          <w:sz w:val="16"/>
        </w:rPr>
        <w:t xml:space="preserve"> just change the world in ways that </w:t>
      </w:r>
      <w:r w:rsidRPr="005F04F4">
        <w:rPr>
          <w:b/>
          <w:bCs/>
          <w:color w:val="000000"/>
          <w:u w:val="single"/>
        </w:rPr>
        <w:t xml:space="preserve">make your means useless for the particular purpose you would have set. Their entitlement to change the world in those ways just is their right to independence. </w:t>
      </w:r>
      <w:r w:rsidRPr="005F04F4">
        <w:rPr>
          <w:color w:val="000000"/>
          <w:sz w:val="16"/>
        </w:rPr>
        <w:t>In the same way, your ability to enter into cooperative activities with others depends upon their willingness to co- operate with you, and their entitlement to accept or decline your invita- tions is simply their right to independence</w:t>
      </w:r>
    </w:p>
    <w:p w14:paraId="1CF5E5D1" w14:textId="77777777" w:rsidR="00942C42" w:rsidRPr="005F04F4" w:rsidRDefault="00942C42" w:rsidP="00942C42"/>
    <w:p w14:paraId="207E4145" w14:textId="77777777" w:rsidR="00942C42" w:rsidRPr="005F04F4" w:rsidRDefault="00942C42" w:rsidP="00942C42">
      <w:pPr>
        <w:pStyle w:val="Heading4"/>
        <w:rPr>
          <w:rFonts w:cs="Calibri"/>
        </w:rPr>
      </w:pPr>
      <w:r w:rsidRPr="005F04F4">
        <w:rPr>
          <w:rFonts w:cs="Calibri"/>
        </w:rPr>
        <w:t xml:space="preserve">Impact calc – </w:t>
      </w:r>
    </w:p>
    <w:p w14:paraId="269AAC57" w14:textId="77777777" w:rsidR="00942C42" w:rsidRPr="005F04F4" w:rsidRDefault="00942C42" w:rsidP="00942C42"/>
    <w:p w14:paraId="16D248E5" w14:textId="77777777" w:rsidR="00942C42" w:rsidRPr="005F04F4" w:rsidRDefault="00942C42" w:rsidP="00942C42">
      <w:pPr>
        <w:pStyle w:val="Heading4"/>
        <w:rPr>
          <w:rFonts w:cs="Calibri"/>
        </w:rPr>
      </w:pPr>
      <w:r w:rsidRPr="005F04F4">
        <w:rPr>
          <w:rFonts w:cs="Calibri"/>
        </w:rPr>
        <w:t xml:space="preserve">[1] Only the </w:t>
      </w:r>
      <w:r>
        <w:rPr>
          <w:rFonts w:cs="Calibri"/>
        </w:rPr>
        <w:t>omnilateral will</w:t>
      </w:r>
      <w:r w:rsidRPr="005F04F4">
        <w:rPr>
          <w:rFonts w:cs="Calibri"/>
        </w:rPr>
        <w:t xml:space="preserve"> can motivate action – </w:t>
      </w:r>
      <w:r w:rsidRPr="005F04F4">
        <w:rPr>
          <w:rFonts w:cs="Calibri"/>
          <w:b w:val="0"/>
          <w:bCs w:val="0"/>
        </w:rPr>
        <w:t>it’s external to wills of agents so it can obligate them all to follow certain rules – unilateral wills fail since they would involve one person coercing other people under their will and there would be no obligation to follow a person.</w:t>
      </w:r>
    </w:p>
    <w:p w14:paraId="1C433104" w14:textId="77777777" w:rsidR="00942C42" w:rsidRPr="005F04F4" w:rsidRDefault="00942C42" w:rsidP="00942C42"/>
    <w:p w14:paraId="58BC264A" w14:textId="77777777" w:rsidR="00942C42" w:rsidRPr="002C3D31" w:rsidRDefault="00942C42" w:rsidP="00942C42">
      <w:pPr>
        <w:pStyle w:val="Heading4"/>
        <w:rPr>
          <w:rFonts w:cs="Calibri"/>
          <w:b w:val="0"/>
          <w:bCs w:val="0"/>
        </w:rPr>
      </w:pPr>
      <w:r w:rsidRPr="005F04F4">
        <w:rPr>
          <w:rFonts w:cs="Calibri"/>
        </w:rPr>
        <w:lastRenderedPageBreak/>
        <w:t xml:space="preserve">[2] Consequences fail – A) Induction Fails – </w:t>
      </w:r>
      <w:r w:rsidRPr="005F04F4">
        <w:rPr>
          <w:rFonts w:cs="Calibri"/>
          <w:b w:val="0"/>
          <w:bCs w:val="0"/>
        </w:rPr>
        <w:t>You only know induction works because past experiences have told you it has, but that is in itself a form of induction, so you use induction to prove induction – that’s circular</w:t>
      </w:r>
      <w:r w:rsidRPr="005F04F4">
        <w:rPr>
          <w:rFonts w:cs="Calibri"/>
        </w:rPr>
        <w:t xml:space="preserve"> B) Butterfly Effect – </w:t>
      </w:r>
      <w:r w:rsidRPr="005F04F4">
        <w:rPr>
          <w:rFonts w:cs="Calibri"/>
          <w:b w:val="0"/>
          <w:bCs w:val="0"/>
        </w:rPr>
        <w:t>Every action has an infinite number of consequences that stem from it – me picking up a pen could cause nuclear war a hundred years down – you can’t quantify the infinite amount of pain and pleasure to come</w:t>
      </w:r>
      <w:r w:rsidRPr="005F04F4">
        <w:rPr>
          <w:rFonts w:cs="Calibri"/>
        </w:rPr>
        <w:t xml:space="preserve"> C) Aggregation fails – </w:t>
      </w:r>
      <w:r w:rsidRPr="005F04F4">
        <w:rPr>
          <w:rFonts w:cs="Calibri"/>
          <w:b w:val="0"/>
          <w:bCs w:val="0"/>
        </w:rPr>
        <w:t>everyone has different feelings of pain and pleasure, so you can’t universalize that and say it’s good – it’s impossible to measure something that’s completely subjective</w:t>
      </w:r>
      <w:r w:rsidRPr="005F04F4">
        <w:rPr>
          <w:rFonts w:cs="Calibri"/>
        </w:rPr>
        <w:t xml:space="preserve"> D) Culpability – </w:t>
      </w:r>
      <w:r w:rsidRPr="005F04F4">
        <w:rPr>
          <w:rFonts w:cs="Calibri"/>
          <w:b w:val="0"/>
          <w:bCs w:val="0"/>
        </w:rPr>
        <w:t>any consequence can lead to another consequence so it’s impossible to assign obligations since you can’t pinpoint a specific actor that caused a consequence.</w:t>
      </w:r>
    </w:p>
    <w:p w14:paraId="4515DBCB" w14:textId="77777777" w:rsidR="00942C42" w:rsidRPr="005F04F4" w:rsidRDefault="00942C42" w:rsidP="00942C42"/>
    <w:p w14:paraId="729DDEB3" w14:textId="77777777" w:rsidR="00942C42" w:rsidRPr="005F04F4" w:rsidRDefault="00942C42" w:rsidP="00942C42">
      <w:pPr>
        <w:pStyle w:val="Heading4"/>
        <w:rPr>
          <w:rFonts w:cs="Calibri"/>
        </w:rPr>
      </w:pPr>
      <w:r w:rsidRPr="005F04F4">
        <w:rPr>
          <w:rFonts w:cs="Calibri"/>
        </w:rPr>
        <w:t>Prefer additionally –</w:t>
      </w:r>
    </w:p>
    <w:p w14:paraId="2D755EB5" w14:textId="77777777" w:rsidR="00942C42" w:rsidRDefault="00942C42" w:rsidP="00942C42"/>
    <w:p w14:paraId="0ABF0BF7" w14:textId="77777777" w:rsidR="00942C42" w:rsidRPr="005F04F4" w:rsidRDefault="00942C42" w:rsidP="00942C42">
      <w:pPr>
        <w:pStyle w:val="Heading4"/>
        <w:rPr>
          <w:rFonts w:cs="Calibri"/>
        </w:rPr>
      </w:pPr>
      <w:r w:rsidRPr="005F04F4">
        <w:rPr>
          <w:rFonts w:cs="Calibri"/>
        </w:rPr>
        <w:t>Changes in the subject stem from practical reason: that means the core of the subject remains the same, it’s an internal link.</w:t>
      </w:r>
    </w:p>
    <w:p w14:paraId="5E3ABDC6" w14:textId="77777777" w:rsidR="00942C42" w:rsidRPr="00782DCF" w:rsidRDefault="00942C42" w:rsidP="00942C42">
      <w:pPr>
        <w:spacing w:after="120"/>
      </w:pPr>
      <w:r w:rsidRPr="00782DCF">
        <w:rPr>
          <w:b/>
          <w:sz w:val="26"/>
          <w:szCs w:val="26"/>
          <w:u w:val="single"/>
        </w:rPr>
        <w:t>Tiberius</w:t>
      </w:r>
      <w:r w:rsidRPr="00782DCF">
        <w:t xml:space="preserve"> [Tiberius, Valerie. “Practical Reason and the Stability Standard.” Ethical Theory and Moral Practice, Vol. 5, No. 3, Papers Presented to the Annual Conference of the British Society for Ethical Theory, Glasgow, 13-15 July 2001 (Sep. 2002), pp. 339-354. Springer] ** brackets for clarity //rct phs st</w:t>
      </w:r>
    </w:p>
    <w:p w14:paraId="0E8F33DE" w14:textId="77777777" w:rsidR="00942C42" w:rsidRPr="00987805" w:rsidRDefault="00942C42" w:rsidP="00942C42">
      <w:pPr>
        <w:rPr>
          <w:sz w:val="16"/>
        </w:rPr>
      </w:pPr>
      <w:r w:rsidRPr="00987805">
        <w:rPr>
          <w:sz w:val="16"/>
        </w:rPr>
        <w:t xml:space="preserve">The notion of stability at work here is not temporal endurance. The kind of reflection that is not to change the agent's attitudes is reflection she deems appropriate and the notion of 'appropriate reflection' here is irreducibly normative.5 </w:t>
      </w:r>
      <w:r w:rsidRPr="00987805">
        <w:rPr>
          <w:rStyle w:val="Emphasis"/>
          <w:highlight w:val="cyan"/>
        </w:rPr>
        <w:t>Judgments</w:t>
      </w:r>
      <w:r w:rsidRPr="00987805">
        <w:rPr>
          <w:rStyle w:val="Emphasis"/>
        </w:rPr>
        <w:t xml:space="preserve"> about continued or stable attitudes </w:t>
      </w:r>
      <w:r w:rsidRPr="00987805">
        <w:rPr>
          <w:rStyle w:val="Emphasis"/>
          <w:highlight w:val="cyan"/>
        </w:rPr>
        <w:t>are</w:t>
      </w:r>
      <w:r w:rsidRPr="00987805">
        <w:rPr>
          <w:rStyle w:val="Emphasis"/>
        </w:rPr>
        <w:t xml:space="preserve"> </w:t>
      </w:r>
      <w:r w:rsidRPr="00987805">
        <w:rPr>
          <w:rStyle w:val="Emphasis"/>
          <w:highlight w:val="cyan"/>
        </w:rPr>
        <w:t>normative</w:t>
      </w:r>
      <w:r w:rsidRPr="00987805">
        <w:rPr>
          <w:rStyle w:val="Emphasis"/>
        </w:rPr>
        <w:t xml:space="preserve"> judgments, </w:t>
      </w:r>
      <w:r w:rsidRPr="00987805">
        <w:rPr>
          <w:rStyle w:val="Emphasis"/>
          <w:highlight w:val="cyan"/>
        </w:rPr>
        <w:t>not empirical</w:t>
      </w:r>
      <w:r w:rsidRPr="00987805">
        <w:rPr>
          <w:rStyle w:val="Emphasis"/>
        </w:rPr>
        <w:t xml:space="preserve"> predictions. </w:t>
      </w:r>
      <w:r w:rsidRPr="00987805">
        <w:rPr>
          <w:sz w:val="16"/>
        </w:rPr>
        <w:t xml:space="preserve">The emphasis on stability, then, should not be taken to imply that </w:t>
      </w:r>
      <w:r w:rsidRPr="00987805">
        <w:rPr>
          <w:rStyle w:val="Emphasis"/>
          <w:highlight w:val="cyan"/>
        </w:rPr>
        <w:t>there is one</w:t>
      </w:r>
      <w:r w:rsidRPr="00987805">
        <w:rPr>
          <w:rStyle w:val="Emphasis"/>
        </w:rPr>
        <w:t xml:space="preserve">, fixed, </w:t>
      </w:r>
      <w:r w:rsidRPr="00987805">
        <w:rPr>
          <w:rStyle w:val="Emphasis"/>
          <w:highlight w:val="cyan"/>
        </w:rPr>
        <w:t>stable pattern that provides the</w:t>
      </w:r>
      <w:r w:rsidRPr="00987805">
        <w:rPr>
          <w:rStyle w:val="Emphasis"/>
        </w:rPr>
        <w:t xml:space="preserve"> ultimate and perpetual </w:t>
      </w:r>
      <w:r w:rsidRPr="00987805">
        <w:rPr>
          <w:rStyle w:val="Emphasis"/>
          <w:highlight w:val="cyan"/>
        </w:rPr>
        <w:t>goal of all reasoning</w:t>
      </w:r>
      <w:r w:rsidRPr="00987805">
        <w:rPr>
          <w:rStyle w:val="Emphasis"/>
        </w:rPr>
        <w:t xml:space="preserve">. </w:t>
      </w:r>
      <w:r w:rsidRPr="00987805">
        <w:rPr>
          <w:sz w:val="16"/>
        </w:rPr>
        <w:t xml:space="preserve">The ideally stable pattern of attitudes I have described above is not a static ideal that could be represented by a hypothetical, idealized agent whose choices determine the choices that actual people have reason to make. Because on my </w:t>
      </w:r>
      <w:r w:rsidRPr="00987805">
        <w:rPr>
          <w:rStyle w:val="Emphasis"/>
        </w:rPr>
        <w:t>view what counts as appropriate reflection is inherently normative,</w:t>
      </w:r>
      <w:r w:rsidRPr="00987805">
        <w:rPr>
          <w:sz w:val="16"/>
        </w:rPr>
        <w:t xml:space="preserve"> and </w:t>
      </w:r>
      <w:r w:rsidRPr="00987805">
        <w:rPr>
          <w:rStyle w:val="Emphasis"/>
        </w:rPr>
        <w:t>the norms of appropriate reflection evolve along with the people who endorse them</w:t>
      </w:r>
      <w:r w:rsidRPr="00987805">
        <w:rPr>
          <w:sz w:val="16"/>
        </w:rPr>
        <w:t xml:space="preserve">, there is no fact of the matter about what an ideally stable version of a particular person would choose that can be determined outside of the context of that person's reflection and deliberation. </w:t>
      </w:r>
      <w:r w:rsidRPr="00987805">
        <w:rPr>
          <w:rStyle w:val="Emphasis"/>
          <w:highlight w:val="cyan"/>
        </w:rPr>
        <w:t>The ideal</w:t>
      </w:r>
      <w:r w:rsidRPr="00987805">
        <w:rPr>
          <w:rStyle w:val="Emphasis"/>
        </w:rPr>
        <w:t xml:space="preserve"> of stability, then, </w:t>
      </w:r>
      <w:r w:rsidRPr="00987805">
        <w:rPr>
          <w:rStyle w:val="Emphasis"/>
          <w:highlight w:val="cyan"/>
        </w:rPr>
        <w:t>is</w:t>
      </w:r>
      <w:r w:rsidRPr="00987805">
        <w:rPr>
          <w:rStyle w:val="Emphasis"/>
        </w:rPr>
        <w:t xml:space="preserve"> a </w:t>
      </w:r>
      <w:r w:rsidRPr="00987805">
        <w:rPr>
          <w:rStyle w:val="Emphasis"/>
          <w:highlight w:val="cyan"/>
        </w:rPr>
        <w:t>regulative</w:t>
      </w:r>
      <w:r w:rsidRPr="00987805">
        <w:rPr>
          <w:rStyle w:val="Emphasis"/>
        </w:rPr>
        <w:t xml:space="preserve"> ideal, in the sense that we can use it to make judgments about the ways in which our own choices could be improved.</w:t>
      </w:r>
      <w:r w:rsidRPr="00987805">
        <w:rPr>
          <w:sz w:val="16"/>
        </w:rPr>
        <w:t xml:space="preserve"> It is not a fixed ideal that determines the correct choices independently of the process of reasoning.6 </w:t>
      </w:r>
      <w:r w:rsidRPr="00987805">
        <w:rPr>
          <w:rStyle w:val="Emphasis"/>
          <w:highlight w:val="cyan"/>
        </w:rPr>
        <w:t>The point</w:t>
      </w:r>
      <w:r w:rsidRPr="00987805">
        <w:rPr>
          <w:rStyle w:val="Emphasis"/>
        </w:rPr>
        <w:t xml:space="preserve"> of the ideal </w:t>
      </w:r>
      <w:r w:rsidRPr="00987805">
        <w:rPr>
          <w:rStyle w:val="Emphasis"/>
          <w:highlight w:val="cyan"/>
        </w:rPr>
        <w:t>is to urge us toward improvement, not to describe</w:t>
      </w:r>
      <w:r w:rsidRPr="00987805">
        <w:rPr>
          <w:rStyle w:val="Emphasis"/>
        </w:rPr>
        <w:t xml:space="preserve"> a state of </w:t>
      </w:r>
      <w:r w:rsidRPr="00987805">
        <w:rPr>
          <w:rStyle w:val="Emphasis"/>
          <w:highlight w:val="cyan"/>
        </w:rPr>
        <w:t>perfection</w:t>
      </w:r>
      <w:r w:rsidRPr="00987805">
        <w:rPr>
          <w:rStyle w:val="Emphasis"/>
        </w:rPr>
        <w:t xml:space="preserve">. </w:t>
      </w:r>
      <w:r w:rsidRPr="00987805">
        <w:rPr>
          <w:sz w:val="16"/>
        </w:rPr>
        <w:t xml:space="preserve">An important implication of taking the ideal of stability in this way is that </w:t>
      </w:r>
      <w:r w:rsidRPr="00987805">
        <w:rPr>
          <w:rStyle w:val="Emphasis"/>
          <w:highlight w:val="cyan"/>
        </w:rPr>
        <w:t>what a person has reason to choose is likely to change over time</w:t>
      </w:r>
      <w:r w:rsidRPr="00987805">
        <w:rPr>
          <w:rStyle w:val="Emphasis"/>
        </w:rPr>
        <w:t xml:space="preserve"> as the person has new experiences and improves her own views about ideal reflection.</w:t>
      </w:r>
      <w:r w:rsidRPr="00987805">
        <w:rPr>
          <w:sz w:val="16"/>
        </w:rPr>
        <w:t xml:space="preserve"> Furthermore, </w:t>
      </w:r>
      <w:r w:rsidRPr="00987805">
        <w:rPr>
          <w:rStyle w:val="Emphasis"/>
        </w:rPr>
        <w:t xml:space="preserve">taking </w:t>
      </w:r>
      <w:r w:rsidRPr="00987805">
        <w:rPr>
          <w:rStyle w:val="Emphasis"/>
          <w:highlight w:val="cyan"/>
        </w:rPr>
        <w:t>the ideal of stability</w:t>
      </w:r>
      <w:r w:rsidRPr="00987805">
        <w:rPr>
          <w:rStyle w:val="Emphasis"/>
        </w:rPr>
        <w:t xml:space="preserve"> to be one </w:t>
      </w:r>
      <w:r w:rsidRPr="00987805">
        <w:rPr>
          <w:rStyle w:val="Emphasis"/>
          <w:highlight w:val="cyan"/>
        </w:rPr>
        <w:t>[is] of improvement rather than perfection</w:t>
      </w:r>
      <w:r w:rsidRPr="00987805">
        <w:rPr>
          <w:rStyle w:val="Emphasis"/>
        </w:rPr>
        <w:t xml:space="preserve"> also has implications for the appropriate goal of reasoning.</w:t>
      </w:r>
      <w:r w:rsidRPr="00987805">
        <w:rPr>
          <w:sz w:val="16"/>
        </w:rPr>
        <w:t xml:space="preserve"> According to the stability standard interpreted as a norm of improvement</w:t>
      </w:r>
      <w:r w:rsidRPr="00987805">
        <w:rPr>
          <w:rStyle w:val="Emphasis"/>
          <w:highlight w:val="cyan"/>
        </w:rPr>
        <w:t>, it is not the goal of reasoners to arrive at a</w:t>
      </w:r>
      <w:r w:rsidRPr="00987805">
        <w:rPr>
          <w:rStyle w:val="Emphasis"/>
        </w:rPr>
        <w:t xml:space="preserve"> stable </w:t>
      </w:r>
      <w:r w:rsidRPr="00987805">
        <w:rPr>
          <w:rStyle w:val="Emphasis"/>
          <w:highlight w:val="cyan"/>
        </w:rPr>
        <w:t>state at which there is no</w:t>
      </w:r>
      <w:r w:rsidRPr="00987805">
        <w:rPr>
          <w:rStyle w:val="Emphasis"/>
        </w:rPr>
        <w:t xml:space="preserve"> further </w:t>
      </w:r>
      <w:r w:rsidRPr="00987805">
        <w:rPr>
          <w:rStyle w:val="Emphasis"/>
          <w:highlight w:val="cyan"/>
        </w:rPr>
        <w:t>need for reasoning</w:t>
      </w:r>
      <w:r w:rsidRPr="00987805">
        <w:rPr>
          <w:rStyle w:val="Emphasis"/>
        </w:rPr>
        <w:t>.</w:t>
      </w:r>
      <w:r w:rsidRPr="00987805">
        <w:rPr>
          <w:sz w:val="16"/>
        </w:rPr>
        <w:t xml:space="preserve"> Rather, </w:t>
      </w:r>
      <w:r w:rsidRPr="00987805">
        <w:rPr>
          <w:rStyle w:val="Emphasis"/>
          <w:highlight w:val="cyan"/>
        </w:rPr>
        <w:t>a reasoner's</w:t>
      </w:r>
      <w:r w:rsidRPr="00987805">
        <w:rPr>
          <w:rStyle w:val="Emphasis"/>
        </w:rPr>
        <w:t xml:space="preserve"> proper </w:t>
      </w:r>
      <w:r w:rsidRPr="00987805">
        <w:rPr>
          <w:rStyle w:val="Emphasis"/>
          <w:highlight w:val="cyan"/>
        </w:rPr>
        <w:t>goal is to make choices that are part of the most stable pattern now</w:t>
      </w:r>
      <w:r w:rsidRPr="00987805">
        <w:rPr>
          <w:rStyle w:val="Emphasis"/>
        </w:rPr>
        <w:t>,</w:t>
      </w:r>
      <w:r w:rsidRPr="00987805">
        <w:rPr>
          <w:sz w:val="16"/>
        </w:rPr>
        <w:t xml:space="preserve"> with the knowledge that what choice will be most stable in the future might very well be different.7</w:t>
      </w:r>
    </w:p>
    <w:p w14:paraId="26C58472" w14:textId="77777777" w:rsidR="00942C42" w:rsidRDefault="00942C42" w:rsidP="00942C42"/>
    <w:p w14:paraId="0276D71E" w14:textId="77777777" w:rsidR="00942C42" w:rsidRPr="005F04F4" w:rsidRDefault="00942C42" w:rsidP="00942C42">
      <w:pPr>
        <w:pStyle w:val="Heading4"/>
        <w:rPr>
          <w:rFonts w:cs="Calibri"/>
        </w:rPr>
      </w:pPr>
      <w:r w:rsidRPr="005F04F4">
        <w:rPr>
          <w:rFonts w:cs="Calibri"/>
        </w:rPr>
        <w:t>Oppression is caused by arbitrary exclusion of others – only universalizability makes sure that include everyone equally. Farr 02</w:t>
      </w:r>
    </w:p>
    <w:p w14:paraId="24275B3D" w14:textId="77777777" w:rsidR="00942C42" w:rsidRPr="005F04F4" w:rsidRDefault="00942C42" w:rsidP="00942C42">
      <w:pPr>
        <w:spacing w:after="120"/>
      </w:pPr>
      <w:r w:rsidRPr="005F04F4">
        <w:rPr>
          <w:rStyle w:val="Style13ptBold"/>
        </w:rPr>
        <w:t>Farr,</w:t>
      </w:r>
      <w:r w:rsidRPr="005F04F4">
        <w:rPr>
          <w:color w:val="000000"/>
        </w:rPr>
        <w:t xml:space="preserve"> Arnold. Can a Philosophy of Race Afford to Abandon the Kantian Categorical Imperative? 2002, blog.ufba.br/kant/files/2009/12/Can-a-Philosophy-of-Race-Afford-to-Abandon-the.pdf.</w:t>
      </w:r>
    </w:p>
    <w:p w14:paraId="14E3F5A0" w14:textId="77777777" w:rsidR="00942C42" w:rsidRPr="005F04F4" w:rsidRDefault="00942C42" w:rsidP="00942C42">
      <w:pPr>
        <w:spacing w:after="120"/>
      </w:pPr>
      <w:r w:rsidRPr="005F04F4">
        <w:rPr>
          <w:color w:val="000000"/>
          <w:sz w:val="16"/>
          <w:szCs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w:t>
      </w:r>
      <w:r w:rsidRPr="005F04F4">
        <w:rPr>
          <w:b/>
          <w:bCs/>
          <w:color w:val="000000"/>
          <w:u w:val="single"/>
          <w:shd w:val="clear" w:color="auto" w:fill="21FFFF"/>
        </w:rPr>
        <w:t>The</w:t>
      </w:r>
      <w:r w:rsidRPr="005F04F4">
        <w:rPr>
          <w:color w:val="000000"/>
          <w:sz w:val="16"/>
          <w:szCs w:val="16"/>
        </w:rPr>
        <w:t xml:space="preserve"> Kantian </w:t>
      </w:r>
      <w:r w:rsidRPr="005F04F4">
        <w:rPr>
          <w:b/>
          <w:bCs/>
          <w:color w:val="000000"/>
          <w:u w:val="single"/>
          <w:shd w:val="clear" w:color="auto" w:fill="21FFFF"/>
        </w:rPr>
        <w:t>subject is a</w:t>
      </w:r>
      <w:r w:rsidRPr="005F04F4">
        <w:rPr>
          <w:b/>
          <w:bCs/>
          <w:color w:val="000000"/>
          <w:u w:val="single"/>
        </w:rPr>
        <w:t>n embodied, empirical, concrete subject.</w:t>
      </w:r>
      <w:r w:rsidRPr="005F04F4">
        <w:rPr>
          <w:color w:val="000000"/>
          <w:sz w:val="16"/>
          <w:szCs w:val="16"/>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sidRPr="005F04F4">
        <w:rPr>
          <w:b/>
          <w:bCs/>
          <w:color w:val="000000"/>
          <w:u w:val="single"/>
        </w:rPr>
        <w:t xml:space="preserve">We are </w:t>
      </w:r>
      <w:r w:rsidRPr="005F04F4">
        <w:rPr>
          <w:b/>
          <w:bCs/>
          <w:color w:val="000000"/>
          <w:u w:val="single"/>
          <w:shd w:val="clear" w:color="auto" w:fill="21FFFF"/>
        </w:rPr>
        <w:t>physical creature</w:t>
      </w:r>
      <w:r w:rsidRPr="005F04F4">
        <w:rPr>
          <w:b/>
          <w:bCs/>
          <w:color w:val="000000"/>
          <w:u w:val="single"/>
        </w:rPr>
        <w:t xml:space="preserve">s </w:t>
      </w:r>
      <w:r w:rsidRPr="005F04F4">
        <w:rPr>
          <w:b/>
          <w:bCs/>
          <w:color w:val="000000"/>
          <w:u w:val="single"/>
          <w:shd w:val="clear" w:color="auto" w:fill="21FFFF"/>
        </w:rPr>
        <w:t>with</w:t>
      </w:r>
      <w:r w:rsidRPr="005F04F4">
        <w:rPr>
          <w:b/>
          <w:bCs/>
          <w:color w:val="000000"/>
          <w:u w:val="single"/>
        </w:rPr>
        <w:t xml:space="preserve"> physical drives or </w:t>
      </w:r>
      <w:r w:rsidRPr="005F04F4">
        <w:rPr>
          <w:b/>
          <w:bCs/>
          <w:color w:val="000000"/>
          <w:u w:val="single"/>
          <w:shd w:val="clear" w:color="auto" w:fill="21FFFF"/>
        </w:rPr>
        <w:t>desires</w:t>
      </w:r>
      <w:r w:rsidRPr="005F04F4">
        <w:rPr>
          <w:b/>
          <w:bCs/>
          <w:color w:val="000000"/>
          <w:u w:val="single"/>
        </w:rPr>
        <w:t xml:space="preserve">. The very fact that </w:t>
      </w:r>
      <w:r w:rsidRPr="005F04F4">
        <w:rPr>
          <w:b/>
          <w:bCs/>
          <w:color w:val="000000"/>
          <w:u w:val="single"/>
          <w:shd w:val="clear" w:color="auto" w:fill="21FFFF"/>
        </w:rPr>
        <w:t>I cannot simply satisfy my desires without considering the rightness or wrongness of my actions</w:t>
      </w:r>
      <w:r w:rsidRPr="005F04F4">
        <w:rPr>
          <w:b/>
          <w:bCs/>
          <w:color w:val="000000"/>
          <w:u w:val="single"/>
        </w:rPr>
        <w:t xml:space="preserve"> suggests that my empirical character must be held in check by something,</w:t>
      </w:r>
      <w:r w:rsidRPr="005F04F4">
        <w:rPr>
          <w:color w:val="000000"/>
          <w:sz w:val="16"/>
          <w:szCs w:val="16"/>
        </w:rPr>
        <w:t xml:space="preserve"> or else I behave like a Freudian id. </w:t>
      </w:r>
      <w:r w:rsidRPr="005F04F4">
        <w:rPr>
          <w:b/>
          <w:bCs/>
          <w:color w:val="000000"/>
          <w:u w:val="single"/>
        </w:rPr>
        <w:t xml:space="preserve">My </w:t>
      </w:r>
      <w:r w:rsidRPr="005F04F4">
        <w:rPr>
          <w:b/>
          <w:bCs/>
          <w:color w:val="000000"/>
          <w:u w:val="single"/>
          <w:shd w:val="clear" w:color="auto" w:fill="21FFFF"/>
        </w:rPr>
        <w:t>empirical character must be held in check by</w:t>
      </w:r>
      <w:r w:rsidRPr="005F04F4">
        <w:rPr>
          <w:b/>
          <w:bCs/>
          <w:color w:val="000000"/>
          <w:u w:val="single"/>
        </w:rPr>
        <w:t xml:space="preserve"> my intelligible character, which is the legislative activity of </w:t>
      </w:r>
      <w:r w:rsidRPr="005F04F4">
        <w:rPr>
          <w:b/>
          <w:bCs/>
          <w:color w:val="000000"/>
          <w:u w:val="single"/>
          <w:shd w:val="clear" w:color="auto" w:fill="21FFFF"/>
        </w:rPr>
        <w:t>practical reason</w:t>
      </w:r>
      <w:r w:rsidRPr="005F04F4">
        <w:rPr>
          <w:b/>
          <w:bCs/>
          <w:color w:val="000000"/>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5F04F4">
        <w:rPr>
          <w:color w:val="000000"/>
          <w:sz w:val="16"/>
          <w:szCs w:val="16"/>
        </w:rPr>
        <w:t xml:space="preserve">. What I have called self-transcendence may be best explained in the following passage by Onora O’Neill: </w:t>
      </w:r>
      <w:r w:rsidRPr="005F04F4">
        <w:rPr>
          <w:b/>
          <w:bCs/>
          <w:color w:val="000000"/>
          <w:u w:val="single"/>
          <w:shd w:val="clear" w:color="auto" w:fill="21FFFF"/>
        </w:rPr>
        <w:t>In restricting our maxims to those that meet the test of the categorical imperative we refuse to</w:t>
      </w:r>
      <w:r w:rsidRPr="005F04F4">
        <w:rPr>
          <w:b/>
          <w:bCs/>
          <w:color w:val="000000"/>
          <w:u w:val="single"/>
        </w:rPr>
        <w:t xml:space="preserve"> base our lives on maxims that necessarily m</w:t>
      </w:r>
      <w:r w:rsidRPr="005F04F4">
        <w:rPr>
          <w:b/>
          <w:bCs/>
          <w:color w:val="000000"/>
          <w:u w:val="single"/>
          <w:shd w:val="clear" w:color="auto" w:fill="21FFFF"/>
        </w:rPr>
        <w:t>ake our own case an exception</w:t>
      </w:r>
      <w:r w:rsidRPr="005F04F4">
        <w:rPr>
          <w:b/>
          <w:bCs/>
          <w:color w:val="000000"/>
          <w:u w:val="single"/>
        </w:rPr>
        <w:t xml:space="preserve">. The reason why a universilizability criterion is morally significant is that it makes our own case no special exception </w:t>
      </w:r>
      <w:r w:rsidRPr="005F04F4">
        <w:rPr>
          <w:color w:val="000000"/>
          <w:sz w:val="16"/>
          <w:szCs w:val="16"/>
        </w:rPr>
        <w:t xml:space="preserve">(G, IV, 404). In accepting the Categorical Imperative we accept the moral reality of other selves, and hence the possibility (not, note, the reality) of a moral community.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w:t>
      </w:r>
      <w:r w:rsidRPr="005F04F4">
        <w:rPr>
          <w:b/>
          <w:bCs/>
          <w:color w:val="000000"/>
          <w:u w:val="single"/>
          <w:shd w:val="clear" w:color="auto" w:fill="21FFFF"/>
        </w:rPr>
        <w:t>universalizable moral principles require that the individual think beyond</w:t>
      </w:r>
      <w:r w:rsidRPr="005F04F4">
        <w:rPr>
          <w:b/>
          <w:bCs/>
          <w:color w:val="000000"/>
          <w:u w:val="single"/>
        </w:rPr>
        <w:t xml:space="preserve"> his or her </w:t>
      </w:r>
      <w:r w:rsidRPr="005F04F4">
        <w:rPr>
          <w:b/>
          <w:bCs/>
          <w:color w:val="000000"/>
          <w:u w:val="single"/>
          <w:shd w:val="clear" w:color="auto" w:fill="21FFFF"/>
        </w:rPr>
        <w:t>own</w:t>
      </w:r>
      <w:r w:rsidRPr="005F04F4">
        <w:rPr>
          <w:b/>
          <w:bCs/>
          <w:color w:val="000000"/>
          <w:u w:val="single"/>
        </w:rPr>
        <w:t xml:space="preserve"> particular </w:t>
      </w:r>
      <w:r w:rsidRPr="005F04F4">
        <w:rPr>
          <w:b/>
          <w:bCs/>
          <w:color w:val="000000"/>
          <w:u w:val="single"/>
          <w:shd w:val="clear" w:color="auto" w:fill="21FFFF"/>
        </w:rPr>
        <w:t>desires. The individual is not allowed to exclude others</w:t>
      </w:r>
      <w:r w:rsidRPr="005F04F4">
        <w:rPr>
          <w:b/>
          <w:bCs/>
          <w:color w:val="000000"/>
          <w:u w:val="single"/>
        </w:rPr>
        <w:t xml:space="preserve"> as rational moral agents </w:t>
      </w:r>
      <w:r w:rsidRPr="005F04F4">
        <w:rPr>
          <w:b/>
          <w:bCs/>
          <w:color w:val="000000"/>
          <w:u w:val="single"/>
          <w:shd w:val="clear" w:color="auto" w:fill="21FFFF"/>
        </w:rPr>
        <w:t>who have the right to act</w:t>
      </w:r>
      <w:r w:rsidRPr="005F04F4">
        <w:rPr>
          <w:b/>
          <w:bCs/>
          <w:color w:val="000000"/>
          <w:u w:val="single"/>
        </w:rPr>
        <w:t xml:space="preserve"> as he acts in a given situation</w:t>
      </w:r>
      <w:r w:rsidRPr="005F04F4">
        <w:rPr>
          <w:color w:val="000000"/>
          <w:sz w:val="16"/>
          <w:szCs w:val="16"/>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w:t>
      </w:r>
      <w:r w:rsidRPr="005F04F4">
        <w:rPr>
          <w:b/>
          <w:bCs/>
          <w:color w:val="000000"/>
          <w:u w:val="single"/>
        </w:rPr>
        <w:t>the universalizability criterion is a principle of consistency and a principle of inclusion.</w:t>
      </w:r>
      <w:r w:rsidRPr="005F04F4">
        <w:rPr>
          <w:color w:val="000000"/>
          <w:sz w:val="16"/>
          <w:szCs w:val="16"/>
        </w:rPr>
        <w:t xml:space="preserve"> That is, in choosing my maxims I attempt to include the perspective of other moral agents.</w:t>
      </w:r>
    </w:p>
    <w:p w14:paraId="0852CA07" w14:textId="77777777" w:rsidR="00942C42" w:rsidRPr="005F04F4" w:rsidRDefault="00942C42" w:rsidP="00942C42"/>
    <w:p w14:paraId="6B1D2C48" w14:textId="77777777" w:rsidR="00942C42" w:rsidRDefault="00942C42" w:rsidP="00942C42">
      <w:pPr>
        <w:pStyle w:val="Heading2"/>
      </w:pPr>
      <w:r>
        <w:lastRenderedPageBreak/>
        <w:t>Offense</w:t>
      </w:r>
    </w:p>
    <w:p w14:paraId="5938B9C5" w14:textId="77777777" w:rsidR="00942C42" w:rsidRDefault="00942C42" w:rsidP="00942C42"/>
    <w:p w14:paraId="703B9EE5" w14:textId="77777777" w:rsidR="00942C42" w:rsidRPr="005F04F4" w:rsidRDefault="00942C42" w:rsidP="00942C42">
      <w:pPr>
        <w:pStyle w:val="Heading4"/>
        <w:rPr>
          <w:rFonts w:cs="Calibri"/>
        </w:rPr>
      </w:pPr>
      <w:r w:rsidRPr="005F04F4">
        <w:rPr>
          <w:rFonts w:cs="Calibri"/>
        </w:rPr>
        <w:t>I defend “</w:t>
      </w:r>
      <w:r w:rsidRPr="0037707C">
        <w:rPr>
          <w:rFonts w:cs="Calibri"/>
        </w:rPr>
        <w:t>Resolved: The appropriation of outer space by private entities is unjust.”</w:t>
      </w:r>
      <w:r>
        <w:rPr>
          <w:rFonts w:cs="Calibri"/>
        </w:rPr>
        <w:t xml:space="preserve"> </w:t>
      </w:r>
      <w:r w:rsidRPr="005F04F4">
        <w:rPr>
          <w:rFonts w:cs="Calibri"/>
        </w:rPr>
        <w:t>as a general principle.</w:t>
      </w:r>
    </w:p>
    <w:p w14:paraId="3A4B9959" w14:textId="77777777" w:rsidR="00942C42" w:rsidRPr="005F04F4" w:rsidRDefault="00942C42" w:rsidP="00942C42"/>
    <w:p w14:paraId="0146C360" w14:textId="77777777" w:rsidR="00942C42" w:rsidRPr="005F04F4" w:rsidRDefault="00942C42" w:rsidP="00942C42">
      <w:pPr>
        <w:pStyle w:val="Heading4"/>
        <w:rPr>
          <w:rFonts w:cs="Calibri"/>
        </w:rPr>
      </w:pPr>
      <w:r w:rsidRPr="005F04F4">
        <w:rPr>
          <w:rFonts w:cs="Calibri"/>
        </w:rPr>
        <w:t>I’m willing clarify or specify whatever you want me to in CX if it doesn’t force me to abandon my maxim. Check all interps in CX – I could’ve met them before the NC and abuse would’ve been solved. PICs don’t negate: a] General principles don’t defend an absolute action, so they tolerate exceptions b] Fails under my framework because they create arbitrary exceptions, which means it’s not universalizable.</w:t>
      </w:r>
    </w:p>
    <w:p w14:paraId="12C1FDC3" w14:textId="77777777" w:rsidR="00942C42" w:rsidRDefault="00942C42" w:rsidP="00942C42"/>
    <w:p w14:paraId="3730EB0C" w14:textId="77777777" w:rsidR="00942C42" w:rsidRDefault="00942C42" w:rsidP="00942C42">
      <w:pPr>
        <w:pStyle w:val="Heading4"/>
      </w:pPr>
      <w:r>
        <w:t>Property is an external right – it is something that we don’t innately have a right to by virtue of existing but acquire once we exercise our freedom. However, this is impossible when there is no state to create property divisions.</w:t>
      </w:r>
    </w:p>
    <w:p w14:paraId="6AB5FC18" w14:textId="77777777" w:rsidR="00942C42" w:rsidRDefault="00942C42" w:rsidP="00942C42">
      <w:r w:rsidRPr="00670A5C">
        <w:rPr>
          <w:rStyle w:val="Style13ptBold"/>
        </w:rPr>
        <w:t>Stilz</w:t>
      </w:r>
      <w:r>
        <w:rPr>
          <w:rStyle w:val="Style13ptBold"/>
        </w:rPr>
        <w:t xml:space="preserve"> 1</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629506DF" w14:textId="77777777" w:rsidR="00942C42" w:rsidRPr="00ED2E79" w:rsidRDefault="00942C42" w:rsidP="00942C42">
      <w:pPr>
        <w:rPr>
          <w:sz w:val="14"/>
        </w:rPr>
      </w:pPr>
      <w:r w:rsidRPr="00ED2E79">
        <w:rPr>
          <w:sz w:val="14"/>
        </w:rPr>
        <w:t xml:space="preserve">One key reason Kant does not accept the skeptical view of political authority, as put forward by Simmons, is that, </w:t>
      </w:r>
      <w:r w:rsidRPr="00BB15F8">
        <w:rPr>
          <w:rStyle w:val="Emphasis"/>
        </w:rPr>
        <w:t>when it comes to rights over external resources, he does not see the value of freedom as having the moral structure that Simmons attributes to it.</w:t>
      </w:r>
      <w:r w:rsidRPr="00ED2E79">
        <w:rPr>
          <w:sz w:val="14"/>
        </w:rPr>
        <w:t xml:space="preserve"> Kant and Simmons, however, (along with Rousseau, whom we will examine in the next chapter) do share the same conception of freedom at the most basic level, a conception we can call freedom as independence. Since this notion of freedom as independence is one I will use throughout this book, it is worth a few words of clarification here. </w:t>
      </w:r>
      <w:r w:rsidRPr="00BB15F8">
        <w:rPr>
          <w:rStyle w:val="Emphasis"/>
          <w:highlight w:val="cyan"/>
        </w:rPr>
        <w:t>To be free</w:t>
      </w:r>
      <w:r w:rsidRPr="00BB15F8">
        <w:rPr>
          <w:rStyle w:val="Emphasis"/>
        </w:rPr>
        <w:t xml:space="preserve">-as-independent, as all these thinkers conceive it, </w:t>
      </w:r>
      <w:r w:rsidRPr="00BB15F8">
        <w:rPr>
          <w:rStyle w:val="Emphasis"/>
          <w:highlight w:val="cyan"/>
        </w:rPr>
        <w:t>is not to be forced to obey the will of another</w:t>
      </w:r>
      <w:r w:rsidRPr="00BB15F8">
        <w:rPr>
          <w:rStyle w:val="Emphasis"/>
        </w:rPr>
        <w:t xml:space="preserve"> person</w:t>
      </w:r>
      <w:r w:rsidRPr="00ED2E79">
        <w:rPr>
          <w:sz w:val="14"/>
        </w:rPr>
        <w:t xml:space="preserve">; it is to enjoy a sphere of independent self-government within which others cannot interfere. </w:t>
      </w:r>
      <w:r w:rsidRPr="00BB15F8">
        <w:rPr>
          <w:rStyle w:val="Emphasis"/>
        </w:rPr>
        <w:t xml:space="preserve">This notion of </w:t>
      </w:r>
      <w:r w:rsidRPr="00BB15F8">
        <w:rPr>
          <w:rStyle w:val="Emphasis"/>
          <w:highlight w:val="cyan"/>
        </w:rPr>
        <w:t>freedom is thus</w:t>
      </w:r>
      <w:r w:rsidRPr="00BB15F8">
        <w:rPr>
          <w:rStyle w:val="Emphasis"/>
        </w:rPr>
        <w:t xml:space="preserve"> particularly </w:t>
      </w:r>
      <w:r w:rsidRPr="00BB15F8">
        <w:rPr>
          <w:rStyle w:val="Emphasis"/>
          <w:highlight w:val="cyan"/>
        </w:rPr>
        <w:t>concerned with the relationships between persons.</w:t>
      </w:r>
      <w:r w:rsidRPr="00BB15F8">
        <w:rPr>
          <w:rStyle w:val="Emphasis"/>
        </w:rPr>
        <w:t xml:space="preserve"> It is not concerned in the same way with whatever restrictions may be placed on our choices by natural obstacles or constraints.</w:t>
      </w:r>
      <w:r w:rsidRPr="00ED2E79">
        <w:rPr>
          <w:sz w:val="14"/>
        </w:rPr>
        <w:t xml:space="preserve"> Being unable to hike up a mountain because a tree blocks the path does not make me less free, on the freedom- as-independence view. But </w:t>
      </w:r>
      <w:r w:rsidRPr="00BB15F8">
        <w:rPr>
          <w:rStyle w:val="Emphasis"/>
        </w:rPr>
        <w:t>being unable to hike up a mountain because you have tied me up, or because I have to seek your permission to engage in any leisure activities, does make me unfree</w:t>
      </w:r>
      <w:r w:rsidRPr="00ED2E79">
        <w:rPr>
          <w:sz w:val="14"/>
        </w:rPr>
        <w:t xml:space="preserve">. </w:t>
      </w:r>
      <w:r w:rsidRPr="00BB15F8">
        <w:rPr>
          <w:rStyle w:val="Emphasis"/>
        </w:rPr>
        <w:t>Freedom</w:t>
      </w:r>
      <w:r w:rsidRPr="00ED2E79">
        <w:rPr>
          <w:sz w:val="14"/>
        </w:rPr>
        <w:t xml:space="preserve"> as independence, therefore, </w:t>
      </w:r>
      <w:r w:rsidRPr="00BB15F8">
        <w:rPr>
          <w:rStyle w:val="Emphasis"/>
        </w:rPr>
        <w:t>always refers to a relation between one person’s will and anoth- er’s: to be unfree is to be forced to obey someone else’s will rather than one’s own.</w:t>
      </w:r>
      <w:r>
        <w:rPr>
          <w:rStyle w:val="Emphasis"/>
        </w:rPr>
        <w:t xml:space="preserve"> </w:t>
      </w:r>
      <w:r w:rsidRPr="00ED2E79">
        <w:rPr>
          <w:sz w:val="14"/>
        </w:rPr>
        <w:t xml:space="preserve">For both Kant and Simmons, attaining this sort of freedom as indepen- dence requires people possess rights of property in external things. This is because the only way one person can be free from subjection to another person’s will is to have exclusive control over a sphere of the physical world within which those others are not allowed to interfere with his actions. And to have that sort of control is to have property. </w:t>
      </w:r>
      <w:r w:rsidRPr="002910C3">
        <w:rPr>
          <w:rStyle w:val="Emphasis"/>
        </w:rPr>
        <w:t>This</w:t>
      </w:r>
      <w:r w:rsidRPr="00ED2E79">
        <w:rPr>
          <w:sz w:val="14"/>
        </w:rPr>
        <w:t xml:space="preserve"> exclusive sphere of </w:t>
      </w:r>
      <w:r w:rsidRPr="002910C3">
        <w:rPr>
          <w:rStyle w:val="Emphasis"/>
        </w:rPr>
        <w:t>property includes (a) rights of control over one’s own body and (b) rights of control over specific objects</w:t>
      </w:r>
      <w:r w:rsidRPr="00ED2E79">
        <w:rPr>
          <w:sz w:val="14"/>
        </w:rPr>
        <w:t xml:space="preserve">. While Kant agrees with Sim- mons that freedom requires property, he also claims that </w:t>
      </w:r>
      <w:r w:rsidRPr="002910C3">
        <w:rPr>
          <w:rStyle w:val="Emphasis"/>
        </w:rPr>
        <w:t>property is only possible through the state.</w:t>
      </w:r>
      <w:r w:rsidRPr="00ED2E79">
        <w:rPr>
          <w:sz w:val="14"/>
        </w:rPr>
        <w:t xml:space="preserve"> As a result, he concludes that freedom as inde- pendence is only possible through the state. Since Kant believes that there is a basis in natural right for claiming private property, and he believes that private property requires the state, he concludes that the state is not an optional or voluntary association. </w:t>
      </w:r>
      <w:r w:rsidRPr="00ED2E79">
        <w:rPr>
          <w:sz w:val="14"/>
        </w:rPr>
        <w:lastRenderedPageBreak/>
        <w:t xml:space="preserve">Indeed, he goes so far as to suggest that we may be forced into the state against our will.18 Kant: External Freedom as Independence How does Kant reach these conclusions? Kant begins his Metaphysics of Morals with the argument that </w:t>
      </w:r>
      <w:r w:rsidRPr="00453998">
        <w:rPr>
          <w:rStyle w:val="Emphasis"/>
        </w:rPr>
        <w:t>every human being possesses an innate right to external freedom</w:t>
      </w:r>
      <w:r w:rsidRPr="00ED2E79">
        <w:rPr>
          <w:sz w:val="14"/>
        </w:rPr>
        <w:t xml:space="preserve">, which as we have seen, is a right to indepen- dence from being coerced or constrained by another person’s will in car- rying out our choices. This, he says, is the “only original right belonging to man by virtue of his humanity.” </w:t>
      </w:r>
      <w:r w:rsidRPr="002A44A7">
        <w:rPr>
          <w:rStyle w:val="Emphasis"/>
        </w:rPr>
        <w:t>Freedom (independence from being constrained by another’s choice [Willku ̈ r]), insofar as it can coexist with the freedom of every other in accordance with a universal law, is the only original right belonging to every man by virtue of humanity</w:t>
      </w:r>
      <w:r w:rsidRPr="00ED2E79">
        <w:rPr>
          <w:sz w:val="14"/>
        </w:rPr>
        <w:t xml:space="preserve">. This principle of innate freedom al- ready involves the following authorizations, which are not really dis- tinct from it (as if they were members of the division of some higher concept of a right): innate equality, that is, independence from being bound by others to more than one can in turn bind them; hence a human being’s quality of being his own master (sui iuris), as well as being a human being beyond reproach (iusti), since </w:t>
      </w:r>
      <w:r w:rsidRPr="002A44A7">
        <w:rPr>
          <w:rStyle w:val="Emphasis"/>
        </w:rPr>
        <w:t>before he performs any act affecting rights he has done no wrong to anyone; and finally, his being authorized to do to others anything that does not in itself diminish what is theirs, so long as they do not want to accept it—such things as merely communicating his thoughts to them, telling or promis- ing them something, whether what he says is true and sincere or untrue and insincere</w:t>
      </w:r>
      <w:r w:rsidRPr="00ED2E79">
        <w:rPr>
          <w:sz w:val="14"/>
        </w:rPr>
        <w:t xml:space="preserve"> (veriloquium aut falsiloquium); for it is entirely up to them whether they want to believe him or not. (MM, 6:238) As the sole human right, for Kant, the right to freedom as independence gives us several kinds of prerogatives. First, it gives us the title to do any- thing to other people that we may do to them without actually diminish- ing their freedom as independence, like simply communicating our thoughts to them: it thus grounds rights to </w:t>
      </w:r>
      <w:r w:rsidRPr="00497BD8">
        <w:rPr>
          <w:rStyle w:val="Emphasis"/>
          <w:highlight w:val="cyan"/>
        </w:rPr>
        <w:t>freedom</w:t>
      </w:r>
      <w:r w:rsidRPr="00ED2E79">
        <w:rPr>
          <w:sz w:val="14"/>
        </w:rPr>
        <w:t xml:space="preserve"> of speech and thought. Second, </w:t>
      </w:r>
      <w:r w:rsidRPr="00497BD8">
        <w:rPr>
          <w:rStyle w:val="Emphasis"/>
        </w:rPr>
        <w:t xml:space="preserve">it </w:t>
      </w:r>
      <w:r w:rsidRPr="00497BD8">
        <w:rPr>
          <w:rStyle w:val="Emphasis"/>
          <w:highlight w:val="cyan"/>
        </w:rPr>
        <w:t>gives us title to insist that we not be bound by any restrictions to freedom that are not reciprocal</w:t>
      </w:r>
      <w:r w:rsidRPr="00497BD8">
        <w:rPr>
          <w:rStyle w:val="Emphasis"/>
        </w:rPr>
        <w:t xml:space="preserve"> restrictions, </w:t>
      </w:r>
      <w:r w:rsidRPr="00497BD8">
        <w:rPr>
          <w:rStyle w:val="Emphasis"/>
          <w:highlight w:val="cyan"/>
        </w:rPr>
        <w:t>that do not bind other people</w:t>
      </w:r>
      <w:r w:rsidRPr="00497BD8">
        <w:rPr>
          <w:rStyle w:val="Emphasis"/>
        </w:rPr>
        <w:t xml:space="preserve"> in the same way: it justifies </w:t>
      </w:r>
      <w:r w:rsidRPr="00497BD8">
        <w:rPr>
          <w:rStyle w:val="Emphasis"/>
          <w:highlight w:val="cyan"/>
        </w:rPr>
        <w:t>a right to equal treatment</w:t>
      </w:r>
      <w:r w:rsidRPr="00497BD8">
        <w:rPr>
          <w:rStyle w:val="Emphasis"/>
        </w:rPr>
        <w:t>.</w:t>
      </w:r>
      <w:r w:rsidRPr="00ED2E79">
        <w:rPr>
          <w:sz w:val="14"/>
        </w:rPr>
        <w:t xml:space="preserve"> In addition, Kant holds that the innate right includes a minimum of bodily inviolability: someone who physically interferes with my body without my consent “affects and diminishes what is internally mine (my freedom), so that his maxim is in direct contradiction with the axiom of right” (MM, 6:250). Since my faculty of self-determination can only be exercised through my body, anyone who uses direct physical force on my body interferes with all possible expressions of my freedom.19 These titles—to freedom of thought and communication, to equal treatment, and to a minimum of bodily inviolability—together comprise our original claims to freedom. Unlike internal or metaphysical freedom, though, on Kant’s theory, </w:t>
      </w:r>
      <w:r w:rsidRPr="005D59A0">
        <w:rPr>
          <w:rStyle w:val="Emphasis"/>
        </w:rPr>
        <w:t>ex- ternal freedom is defined by the individual’s capacity to set and pursue ends in the outside world, by acting</w:t>
      </w:r>
      <w:r w:rsidRPr="00ED2E79">
        <w:rPr>
          <w:sz w:val="14"/>
        </w:rPr>
        <w:t xml:space="preserve">. So in order to be externally free, I must be able to take up and use physical means—at the very least, spaces and also potentially objects—in order to carry out my choices. I am not externally free merely by thinking or wishing or setting myself a goal, without taking any concrete actions; I cannot be externally free in chains. </w:t>
      </w:r>
      <w:r w:rsidRPr="005D59A0">
        <w:rPr>
          <w:rStyle w:val="Emphasis"/>
          <w:highlight w:val="cyan"/>
        </w:rPr>
        <w:t>I am externally free only when I can do something to further my projects</w:t>
      </w:r>
      <w:r w:rsidRPr="005D59A0">
        <w:rPr>
          <w:rStyle w:val="Emphasis"/>
        </w:rPr>
        <w:t xml:space="preserve">. And </w:t>
      </w:r>
      <w:r w:rsidRPr="005D59A0">
        <w:rPr>
          <w:rStyle w:val="Emphasis"/>
          <w:highlight w:val="cyan"/>
        </w:rPr>
        <w:t>this means that I must be able to</w:t>
      </w:r>
      <w:r w:rsidRPr="005D59A0">
        <w:rPr>
          <w:rStyle w:val="Emphasis"/>
        </w:rPr>
        <w:t xml:space="preserve"> actually take up some means to my ends without fear of your interference with my acts. External freedom thus involves the </w:t>
      </w:r>
      <w:r w:rsidRPr="005D59A0">
        <w:rPr>
          <w:rStyle w:val="Emphasis"/>
          <w:highlight w:val="cyan"/>
        </w:rPr>
        <w:t>use of pieces of the physical world</w:t>
      </w:r>
      <w:r w:rsidRPr="005D59A0">
        <w:rPr>
          <w:rStyle w:val="Emphasis"/>
        </w:rPr>
        <w:t>, where this use is potentially subject to interference by other persons.20</w:t>
      </w:r>
      <w:r>
        <w:rPr>
          <w:rStyle w:val="Emphasis"/>
        </w:rPr>
        <w:t xml:space="preserve"> </w:t>
      </w:r>
      <w:r w:rsidRPr="00ED2E79">
        <w:rPr>
          <w:sz w:val="14"/>
        </w:rPr>
        <w:t xml:space="preserve">While all rights involve some sort of claim to external freedom, Kant draws a important distinction </w:t>
      </w:r>
      <w:r w:rsidRPr="001866D5">
        <w:rPr>
          <w:rStyle w:val="Emphasis"/>
        </w:rPr>
        <w:t>between rights that belong to us innately (like all those described above) and those we must acquire.</w:t>
      </w:r>
      <w:r w:rsidRPr="00ED2E79">
        <w:rPr>
          <w:sz w:val="14"/>
        </w:rPr>
        <w:t xml:space="preserve"> Here, Kant differentiates between what he calls the internal and external “mine” (meum). </w:t>
      </w:r>
      <w:r w:rsidRPr="001866D5">
        <w:rPr>
          <w:rStyle w:val="Emphasis"/>
        </w:rPr>
        <w:t>Some rights—like the innate titles—are internally mine: I am born with them; they are my inalienable property; I do not have to do anything to acquire them. Other rights are acquired, and so belong to what Kant calls the external mine: these</w:t>
      </w:r>
      <w:r w:rsidRPr="00ED2E79">
        <w:rPr>
          <w:sz w:val="14"/>
        </w:rPr>
        <w:t xml:space="preserve"> rights </w:t>
      </w:r>
      <w:r w:rsidRPr="001866D5">
        <w:rPr>
          <w:rStyle w:val="Emphasis"/>
        </w:rPr>
        <w:t>do not belong to us by birth, but require a particular act to be established</w:t>
      </w:r>
      <w:r w:rsidRPr="00ED2E79">
        <w:rPr>
          <w:sz w:val="14"/>
        </w:rPr>
        <w:t xml:space="preserve"> (MM, 6:237). Kant refers to three broad kinds of acquired rights: rights to </w:t>
      </w:r>
      <w:r w:rsidRPr="001866D5">
        <w:rPr>
          <w:rStyle w:val="Emphasis"/>
        </w:rPr>
        <w:t>“(1) a (corporeal) thing external to me; (2) another’s choice to perform a specific deed (praestatio); (3) another’s status in relation to me”</w:t>
      </w:r>
      <w:r w:rsidRPr="00ED2E79">
        <w:rPr>
          <w:sz w:val="14"/>
        </w:rPr>
        <w:t xml:space="preserve"> (MM, 6:248</w:t>
      </w:r>
      <w:r w:rsidRPr="001866D5">
        <w:rPr>
          <w:rStyle w:val="Emphasis"/>
        </w:rPr>
        <w:t>). These three kinds of acquired rights specify (1) my claims of ownership or prop- erty;</w:t>
      </w:r>
      <w:r w:rsidRPr="00ED2E79">
        <w:rPr>
          <w:sz w:val="14"/>
        </w:rPr>
        <w:t xml:space="preserve"> (2) my contractual claims against others; and (3) my status as an occupant of a role, as a spouse, parent, or head of household.21 And shortly after introducing the innate right, interestingly, Kant suggests that it can more or less be laid aside in his political theory, in favor of a discus- sion of acquired rights: “It can be put in the prolegomena and the division of the doctrine of right can refer only to what is externally mine or yours” (MM, 6:238). Most of Kant’s </w:t>
      </w:r>
      <w:r w:rsidRPr="00354099">
        <w:rPr>
          <w:rStyle w:val="Emphasis"/>
        </w:rPr>
        <w:t>political theory, then, is concerned not with the innate right, but instead with acquired rights, which define the precise bounds of our sphere of control over the external world. The fundamental task</w:t>
      </w:r>
      <w:r w:rsidRPr="00ED2E79">
        <w:rPr>
          <w:sz w:val="14"/>
        </w:rPr>
        <w:t xml:space="preserve"> of a science of right, as Kant sees it, </w:t>
      </w:r>
      <w:r w:rsidRPr="00354099">
        <w:rPr>
          <w:rStyle w:val="Emphasis"/>
        </w:rPr>
        <w:t xml:space="preserve">is to show how these rights to an “external mine” should be defined and guaranteed: </w:t>
      </w:r>
      <w:r w:rsidRPr="00ED2E79">
        <w:rPr>
          <w:sz w:val="14"/>
        </w:rPr>
        <w:t xml:space="preserve">“The doctrine of right wants to be sure that what belongs to each has been determined (with mathematical exactitude)” (MM, 6:233). As we shall see, Kant con- cludes that </w:t>
      </w:r>
      <w:r w:rsidRPr="00354099">
        <w:rPr>
          <w:rStyle w:val="Emphasis"/>
        </w:rPr>
        <w:t>we cannot acquire these sorts of rights without a state.</w:t>
      </w:r>
      <w:r w:rsidRPr="00ED2E79">
        <w:rPr>
          <w:sz w:val="14"/>
        </w:rPr>
        <w:t xml:space="preserve"> One reason for this is that </w:t>
      </w:r>
      <w:r w:rsidRPr="00354099">
        <w:rPr>
          <w:rStyle w:val="Emphasis"/>
          <w:highlight w:val="cyan"/>
        </w:rPr>
        <w:t>unlike our titles to</w:t>
      </w:r>
      <w:r w:rsidRPr="00354099">
        <w:rPr>
          <w:rStyle w:val="Emphasis"/>
        </w:rPr>
        <w:t xml:space="preserve"> freedom of thought and communication or to </w:t>
      </w:r>
      <w:r w:rsidRPr="00354099">
        <w:rPr>
          <w:rStyle w:val="Emphasis"/>
          <w:highlight w:val="cyan"/>
        </w:rPr>
        <w:lastRenderedPageBreak/>
        <w:t>minimal bodily inviolability,</w:t>
      </w:r>
      <w:r w:rsidRPr="00354099">
        <w:rPr>
          <w:rStyle w:val="Emphasis"/>
        </w:rPr>
        <w:t xml:space="preserve"> </w:t>
      </w:r>
      <w:r w:rsidRPr="00354099">
        <w:rPr>
          <w:rStyle w:val="Emphasis"/>
          <w:highlight w:val="cyan"/>
        </w:rPr>
        <w:t>our rights to specific external objects are not naturally determinate. Freedom as independence requires</w:t>
      </w:r>
      <w:r w:rsidRPr="00354099">
        <w:rPr>
          <w:rStyle w:val="Emphasis"/>
        </w:rPr>
        <w:t xml:space="preserve"> that </w:t>
      </w:r>
      <w:r w:rsidRPr="00354099">
        <w:rPr>
          <w:rStyle w:val="Emphasis"/>
          <w:highlight w:val="cyan"/>
        </w:rPr>
        <w:t>I</w:t>
      </w:r>
      <w:r w:rsidRPr="00354099">
        <w:rPr>
          <w:rStyle w:val="Emphasis"/>
        </w:rPr>
        <w:t xml:space="preserve"> have rights of </w:t>
      </w:r>
      <w:r w:rsidRPr="00354099">
        <w:rPr>
          <w:rStyle w:val="Emphasis"/>
          <w:highlight w:val="cyan"/>
        </w:rPr>
        <w:t>control</w:t>
      </w:r>
      <w:r w:rsidRPr="00354099">
        <w:rPr>
          <w:rStyle w:val="Emphasis"/>
        </w:rPr>
        <w:t xml:space="preserve"> over </w:t>
      </w:r>
      <w:r w:rsidRPr="00354099">
        <w:rPr>
          <w:rStyle w:val="Emphasis"/>
          <w:highlight w:val="cyan"/>
        </w:rPr>
        <w:t>a</w:t>
      </w:r>
      <w:r w:rsidRPr="00354099">
        <w:rPr>
          <w:rStyle w:val="Emphasis"/>
        </w:rPr>
        <w:t xml:space="preserve"> particular </w:t>
      </w:r>
      <w:r w:rsidRPr="00354099">
        <w:rPr>
          <w:rStyle w:val="Emphasis"/>
          <w:highlight w:val="cyan"/>
        </w:rPr>
        <w:t>body (my own), but not that I have rights</w:t>
      </w:r>
      <w:r w:rsidRPr="00354099">
        <w:rPr>
          <w:rStyle w:val="Emphasis"/>
        </w:rPr>
        <w:t xml:space="preserve"> of control </w:t>
      </w:r>
      <w:r w:rsidRPr="00354099">
        <w:rPr>
          <w:rStyle w:val="Emphasis"/>
          <w:highlight w:val="cyan"/>
        </w:rPr>
        <w:t>over a particular object</w:t>
      </w:r>
      <w:r w:rsidRPr="00354099">
        <w:rPr>
          <w:rStyle w:val="Emphasis"/>
        </w:rPr>
        <w:t xml:space="preserve">. In order to be free-as-independent, I must have a right to some sphere of property, but </w:t>
      </w:r>
      <w:r w:rsidRPr="00354099">
        <w:rPr>
          <w:rStyle w:val="Emphasis"/>
          <w:highlight w:val="cyan"/>
        </w:rPr>
        <w:t>it does not matter which specific objects I have a right to</w:t>
      </w:r>
      <w:r w:rsidRPr="00ED2E79">
        <w:rPr>
          <w:sz w:val="14"/>
        </w:rPr>
        <w:t xml:space="preserve">.22 Kant’s position can perhaps be made more intuitive if we reflect that </w:t>
      </w:r>
      <w:r w:rsidRPr="009465E0">
        <w:rPr>
          <w:rStyle w:val="Emphasis"/>
          <w:highlight w:val="cyan"/>
        </w:rPr>
        <w:t>any system of prop- erty will require the existence of</w:t>
      </w:r>
      <w:r w:rsidRPr="009465E0">
        <w:rPr>
          <w:rStyle w:val="Emphasis"/>
        </w:rPr>
        <w:t xml:space="preserve"> a set of </w:t>
      </w:r>
      <w:r w:rsidRPr="009465E0">
        <w:rPr>
          <w:rStyle w:val="Emphasis"/>
          <w:highlight w:val="cyan"/>
        </w:rPr>
        <w:t>rules</w:t>
      </w:r>
      <w:r w:rsidRPr="009465E0">
        <w:rPr>
          <w:rStyle w:val="Emphasis"/>
        </w:rPr>
        <w:t xml:space="preserve"> that is complex and to some extent conventional: rules </w:t>
      </w:r>
      <w:r w:rsidRPr="009465E0">
        <w:rPr>
          <w:rStyle w:val="Emphasis"/>
          <w:highlight w:val="cyan"/>
        </w:rPr>
        <w:t>about what sorts of things are eligible to be held as private property</w:t>
      </w:r>
      <w:r w:rsidRPr="009465E0">
        <w:rPr>
          <w:rStyle w:val="Emphasis"/>
        </w:rPr>
        <w:t>, what precisely are the conditions defining voluntary exchange, what constitutes an exploitative agreement</w:t>
      </w:r>
      <w:r w:rsidRPr="00ED2E79">
        <w:rPr>
          <w:sz w:val="14"/>
        </w:rPr>
        <w:t xml:space="preserve">, what are the condi- tions of publicly recognized spousal or parental rights, and how to distrib- ute opportunities, education, and income. </w:t>
      </w:r>
      <w:r w:rsidRPr="009465E0">
        <w:rPr>
          <w:rStyle w:val="Emphasis"/>
          <w:highlight w:val="cyan"/>
        </w:rPr>
        <w:t>The conditions</w:t>
      </w:r>
      <w:r w:rsidRPr="009465E0">
        <w:rPr>
          <w:rStyle w:val="Emphasis"/>
        </w:rPr>
        <w:t xml:space="preserve"> specifying these sorts of rights </w:t>
      </w:r>
      <w:r w:rsidRPr="009465E0">
        <w:rPr>
          <w:rStyle w:val="Emphasis"/>
          <w:highlight w:val="cyan"/>
        </w:rPr>
        <w:t>would be</w:t>
      </w:r>
      <w:r w:rsidRPr="009465E0">
        <w:rPr>
          <w:rStyle w:val="Emphasis"/>
        </w:rPr>
        <w:t xml:space="preserve"> imprecise </w:t>
      </w:r>
      <w:r w:rsidRPr="009465E0">
        <w:rPr>
          <w:rStyle w:val="Emphasis"/>
          <w:highlight w:val="cyan"/>
        </w:rPr>
        <w:t>and difficult to judge in a state of nature.</w:t>
      </w:r>
      <w:r>
        <w:rPr>
          <w:rStyle w:val="Emphasis"/>
        </w:rPr>
        <w:t xml:space="preserve"> </w:t>
      </w:r>
      <w:r w:rsidRPr="00ED2E79">
        <w:rPr>
          <w:sz w:val="14"/>
        </w:rPr>
        <w:t xml:space="preserve">The basic thought here is that </w:t>
      </w:r>
      <w:r w:rsidRPr="00ED2E79">
        <w:rPr>
          <w:rStyle w:val="Emphasis"/>
          <w:highlight w:val="cyan"/>
        </w:rPr>
        <w:t>while a principle of equal freedom pro- vides</w:t>
      </w:r>
      <w:r w:rsidRPr="009465E0">
        <w:rPr>
          <w:rStyle w:val="Emphasis"/>
        </w:rPr>
        <w:t xml:space="preserve"> us some </w:t>
      </w:r>
      <w:r w:rsidRPr="00ED2E79">
        <w:rPr>
          <w:rStyle w:val="Emphasis"/>
          <w:highlight w:val="cyan"/>
        </w:rPr>
        <w:t>information about what just property distributions should look like, the principle’s content is underspecified</w:t>
      </w:r>
      <w:r w:rsidRPr="009465E0">
        <w:rPr>
          <w:rStyle w:val="Emphasis"/>
        </w:rPr>
        <w:t xml:space="preserve">, and therefore cannot be directly applied. </w:t>
      </w:r>
      <w:r w:rsidRPr="00ED2E79">
        <w:rPr>
          <w:sz w:val="14"/>
        </w:rPr>
        <w:t xml:space="preserve">The equal freedom principle suggests that </w:t>
      </w:r>
      <w:r w:rsidRPr="009465E0">
        <w:rPr>
          <w:rStyle w:val="Emphasis"/>
        </w:rPr>
        <w:t>whatever system of property we implement, it ought to be consistent with every- one’s possession of a zone of freedom that is guaranteed against others’ coercive interference</w:t>
      </w:r>
      <w:r w:rsidRPr="00ED2E79">
        <w:rPr>
          <w:sz w:val="14"/>
        </w:rPr>
        <w:t>. Nevertheless, many possible systems of property— collective allocation, market socialism, unfettered private ownership— are potentially consistent with that sense of equal freedom. And under each one of these many possible systems, there will again be many possible particular rules consistent with everyone’s freedom—rules about the pre- cise bundle of claims conferred by ownership, about how exchange is to be regulated, about which objects belong to which particular persons. And finally, any system of property will also have to include some aspects that are wholly conventional: rules about what precise formalities are required to conclude a contract, exactly how long a statute of limitations to institute, down, indeed, to what side of the road to drive on.</w:t>
      </w:r>
    </w:p>
    <w:p w14:paraId="0A359745" w14:textId="77777777" w:rsidR="00942C42" w:rsidRDefault="00942C42" w:rsidP="00942C42"/>
    <w:p w14:paraId="44F8E804" w14:textId="77777777" w:rsidR="00942C42" w:rsidRDefault="00942C42" w:rsidP="00942C42">
      <w:pPr>
        <w:pStyle w:val="Heading4"/>
      </w:pPr>
      <w:r>
        <w:t>That affirms –</w:t>
      </w:r>
    </w:p>
    <w:p w14:paraId="1BE9B2E7" w14:textId="77777777" w:rsidR="00942C42" w:rsidRPr="003D3CD6" w:rsidRDefault="00942C42" w:rsidP="00942C42"/>
    <w:p w14:paraId="6F810C66" w14:textId="77777777" w:rsidR="00942C42" w:rsidRDefault="00942C42" w:rsidP="00942C42">
      <w:pPr>
        <w:pStyle w:val="Heading4"/>
      </w:pPr>
      <w:r>
        <w:t>[1] In outer space, there is no governing authority and thus claiming property imposes your will over others.</w:t>
      </w:r>
    </w:p>
    <w:p w14:paraId="44C5A602" w14:textId="77777777" w:rsidR="00942C42" w:rsidRDefault="00942C42" w:rsidP="00942C42">
      <w:r w:rsidRPr="00670A5C">
        <w:rPr>
          <w:rStyle w:val="Style13ptBold"/>
        </w:rPr>
        <w:t>Stilz</w:t>
      </w:r>
      <w:r>
        <w:rPr>
          <w:rStyle w:val="Style13ptBold"/>
        </w:rPr>
        <w:t xml:space="preserve"> 2</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6D7E656D" w14:textId="77777777" w:rsidR="00942C42" w:rsidRDefault="00942C42" w:rsidP="00942C42">
      <w:pPr>
        <w:rPr>
          <w:sz w:val="10"/>
        </w:rPr>
      </w:pPr>
      <w:r w:rsidRPr="00617DF4">
        <w:rPr>
          <w:sz w:val="10"/>
        </w:rPr>
        <w:t xml:space="preserve">It might seem, then, that Kant, like Simmons, would hold that although our acquired rights are initially indefinite, our private acts of appropria- tion in a state of nature can function to more clearly delimit their contours.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In order </w:t>
      </w:r>
      <w:r w:rsidRPr="006F3BAF">
        <w:rPr>
          <w:rStyle w:val="Emphasis"/>
        </w:rPr>
        <w:t>to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902962">
        <w:rPr>
          <w:rStyle w:val="Emphasis"/>
          <w:highlight w:val="cyan"/>
        </w:rPr>
        <w:t>our private acts of</w:t>
      </w:r>
      <w:r w:rsidRPr="00E81CF6">
        <w:rPr>
          <w:rStyle w:val="Emphasis"/>
        </w:rPr>
        <w:t xml:space="preserve"> </w:t>
      </w:r>
      <w:r w:rsidRPr="00E81CF6">
        <w:rPr>
          <w:rStyle w:val="Emphasis"/>
          <w:highlight w:val="cya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(peremp- torische):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E81CF6">
        <w:rPr>
          <w:rStyle w:val="Emphasis"/>
          <w:highlight w:val="cyan"/>
        </w:rPr>
        <w:t>in a state of nature</w:t>
      </w:r>
      <w:r w:rsidRPr="00E81CF6">
        <w:rPr>
          <w:rStyle w:val="Emphasis"/>
        </w:rPr>
        <w:t xml:space="preserve">, for Kant, </w:t>
      </w:r>
      <w:r w:rsidRPr="00902962">
        <w:rPr>
          <w:rStyle w:val="Emphasis"/>
        </w:rPr>
        <w:t>seems to be that we</w:t>
      </w:r>
      <w:r w:rsidRPr="00E81CF6">
        <w:rPr>
          <w:rStyle w:val="Emphasis"/>
          <w:highlight w:val="cyan"/>
        </w:rPr>
        <w:t xml:space="preserve"> cannot unilaterally</w:t>
      </w:r>
      <w:r w:rsidRPr="00E81CF6">
        <w:rPr>
          <w:rStyle w:val="Emphasis"/>
        </w:rPr>
        <w:t xml:space="preserve">—through private will— </w:t>
      </w:r>
      <w:r w:rsidRPr="00E81CF6">
        <w:rPr>
          <w:rStyle w:val="Emphasis"/>
          <w:highlight w:val="cya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 xml:space="preserve">By my </w:t>
      </w:r>
      <w:r w:rsidRPr="00E81CF6">
        <w:rPr>
          <w:rStyle w:val="Emphasis"/>
        </w:rPr>
        <w:lastRenderedPageBreak/>
        <w:t>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E81CF6">
        <w:rPr>
          <w:rStyle w:val="Emphasis"/>
          <w:highlight w:val="cyan"/>
        </w:rPr>
        <w:t>claiming</w:t>
      </w:r>
      <w:r w:rsidRPr="00E81CF6">
        <w:rPr>
          <w:rStyle w:val="Emphasis"/>
        </w:rPr>
        <w:t xml:space="preserve"> to interpret the a priori general will on another person’s behalf, says Kant, </w:t>
      </w:r>
      <w:r w:rsidRPr="00E81CF6">
        <w:rPr>
          <w:rStyle w:val="Emphasis"/>
          <w:highlight w:val="cya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this claim to private authority over others is a potential source of injustice: “Now when someone makes ar- rangements about another, it is always possible for him to do the other wrong; but he can never do wrong in what he decides upon with regard to himself</w:t>
      </w:r>
      <w:r w:rsidRPr="00617DF4">
        <w:rPr>
          <w:sz w:val="10"/>
        </w:rPr>
        <w:t xml:space="preserve"> (for volenti non fit inuria)” (MM, 6:314). </w:t>
      </w:r>
      <w:r w:rsidRPr="00F23F42">
        <w:rPr>
          <w:rStyle w:val="Emphasis"/>
          <w:highlight w:val="cyan"/>
        </w:rPr>
        <w:t>My will to appro- priate</w:t>
      </w:r>
      <w:r w:rsidRPr="00617DF4">
        <w:rPr>
          <w:sz w:val="10"/>
        </w:rPr>
        <w:t xml:space="preserve">, in the belief that my appropriation is justifiable to others, </w:t>
      </w:r>
      <w:r w:rsidRPr="00F23F42">
        <w:rPr>
          <w:rStyle w:val="Emphasis"/>
          <w:highlight w:val="cyan"/>
        </w:rPr>
        <w:t>cannot yet serve as a (coercive) law</w:t>
      </w:r>
      <w:r w:rsidRPr="00E81CF6">
        <w:rPr>
          <w:rStyle w:val="Emphasis"/>
        </w:rPr>
        <w:t xml:space="preserve"> for everyone else, because </w:t>
      </w:r>
      <w:r w:rsidRPr="00F23F42">
        <w:rPr>
          <w:rStyle w:val="Emphasis"/>
          <w:highlight w:val="cyan"/>
        </w:rPr>
        <w:t>it cannot put them under an obligation</w:t>
      </w:r>
      <w:r w:rsidRPr="00617DF4">
        <w:rPr>
          <w:sz w:val="10"/>
        </w:rPr>
        <w:t xml:space="preserve">. Kant suggests, in other words, that </w:t>
      </w:r>
      <w:r w:rsidRPr="00F23F42">
        <w:rPr>
          <w:rStyle w:val="Emphasis"/>
        </w:rPr>
        <w:t>figuring out how to carve up shares of the external world consistently with everyone’s freedom does not ex- haust the entire problem of justice involved in acquiring rights to prop- erty.</w:t>
      </w:r>
      <w:r w:rsidRPr="00617DF4">
        <w:rPr>
          <w:sz w:val="10"/>
        </w:rPr>
        <w:t xml:space="preserve"> We might appeal to criteria of salience or convention to help coordi- nate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617DF4">
        <w:rPr>
          <w:rStyle w:val="Emphasis"/>
          <w:highlight w:val="cyan"/>
        </w:rPr>
        <w:t>each person is an equally authoritative judge, it is</w:t>
      </w:r>
      <w:r w:rsidRPr="00617DF4">
        <w:rPr>
          <w:rStyle w:val="Emphasis"/>
        </w:rPr>
        <w:t xml:space="preserve"> therefore </w:t>
      </w:r>
      <w:r w:rsidRPr="00617DF4">
        <w:rPr>
          <w:rStyle w:val="Emphasis"/>
          <w:highlight w:val="cyan"/>
        </w:rPr>
        <w:t>impossi- ble—in a state of nature—to put [them] under an obligation of justice that [they]</w:t>
      </w:r>
      <w:r w:rsidRPr="00617DF4">
        <w:rPr>
          <w:rStyle w:val="Emphasis"/>
        </w:rPr>
        <w:t xml:space="preserve"> himself </w:t>
      </w:r>
      <w:r w:rsidRPr="00617DF4">
        <w:rPr>
          <w:rStyle w:val="Emphasis"/>
          <w:highlight w:val="cyan"/>
        </w:rPr>
        <w:t>do</w:t>
      </w:r>
      <w:r w:rsidRPr="00617DF4">
        <w:rPr>
          <w:rStyle w:val="Emphasis"/>
        </w:rPr>
        <w:t xml:space="preserve">es </w:t>
      </w:r>
      <w:r w:rsidRPr="00617DF4">
        <w:rPr>
          <w:rStyle w:val="Emphasis"/>
          <w:highlight w:val="cyan"/>
        </w:rPr>
        <w:t xml:space="preserve">not </w:t>
      </w:r>
      <w:r w:rsidRPr="00405008">
        <w:rPr>
          <w:rStyle w:val="Emphasis"/>
          <w:highlight w:val="cyan"/>
        </w:rPr>
        <w:t>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 since no private person’s will can effec- tively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533AA3">
        <w:rPr>
          <w:rStyle w:val="Emphasis"/>
          <w:highlight w:val="cyan"/>
        </w:rPr>
        <w:t>Law overcomes the problem of unilater- alism</w:t>
      </w:r>
      <w:r w:rsidRPr="00405008">
        <w:rPr>
          <w:rStyle w:val="Emphasis"/>
        </w:rPr>
        <w:t xml:space="preserve"> inherent in imposing new obligations on others on one’s own au- thority, by substituting an omnilateral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RPr="00533AA3">
        <w:rPr>
          <w:rStyle w:val="Emphasis"/>
          <w:highlight w:val="cyan"/>
        </w:rPr>
        <w:t>defining</w:t>
      </w:r>
      <w:r w:rsidRPr="00405008">
        <w:rPr>
          <w:rStyle w:val="Emphasis"/>
        </w:rPr>
        <w:t xml:space="preserve"> and enforcing both our rights over our bodies and </w:t>
      </w:r>
      <w:r w:rsidRPr="00533AA3">
        <w:rPr>
          <w:rStyle w:val="Emphasis"/>
          <w:highlight w:val="cyan"/>
        </w:rPr>
        <w:t>our rights to external objects through public</w:t>
      </w:r>
      <w:r w:rsidRPr="00405008">
        <w:rPr>
          <w:rStyle w:val="Emphasis"/>
        </w:rPr>
        <w:t xml:space="preserve"> and nonarbitrary </w:t>
      </w:r>
      <w:r w:rsidRPr="00533AA3">
        <w:rPr>
          <w:rStyle w:val="Emphasis"/>
          <w:highlight w:val="cyan"/>
        </w:rPr>
        <w:t>laws is the only way to secure ourselves against</w:t>
      </w:r>
      <w:r w:rsidRPr="00405008">
        <w:rPr>
          <w:rStyle w:val="Emphasis"/>
        </w:rPr>
        <w:t xml:space="preserve"> the </w:t>
      </w:r>
      <w:r w:rsidRPr="00533AA3">
        <w:rPr>
          <w:rStyle w:val="Emphasis"/>
          <w:highlight w:val="cya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533AA3">
        <w:rPr>
          <w:rStyle w:val="Emphasis"/>
          <w:highlight w:val="cyan"/>
        </w:rPr>
        <w:t>property distribution</w:t>
      </w:r>
      <w:r w:rsidRPr="00684B8D">
        <w:rPr>
          <w:rStyle w:val="Emphasis"/>
        </w:rPr>
        <w:t xml:space="preserve"> to which we could all hypothetically consent </w:t>
      </w:r>
      <w:r w:rsidRPr="00533AA3">
        <w:rPr>
          <w:rStyle w:val="Emphasis"/>
          <w:highlight w:val="cyan"/>
        </w:rPr>
        <w:t>must</w:t>
      </w:r>
      <w:r w:rsidRPr="00684B8D">
        <w:rPr>
          <w:rStyle w:val="Emphasis"/>
        </w:rPr>
        <w:t xml:space="preserve"> necessarily </w:t>
      </w:r>
      <w:r w:rsidRPr="00533AA3">
        <w:rPr>
          <w:rStyle w:val="Emphasis"/>
          <w:highlight w:val="cyan"/>
        </w:rPr>
        <w:t>be</w:t>
      </w:r>
      <w:r w:rsidRPr="00684B8D">
        <w:rPr>
          <w:rStyle w:val="Emphasis"/>
        </w:rPr>
        <w:t xml:space="preserve"> one that is </w:t>
      </w:r>
      <w:r w:rsidRPr="00533AA3">
        <w:rPr>
          <w:rStyle w:val="Emphasis"/>
          <w:highlight w:val="cya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ies are not; and second, through unilateral coercion, which threatens in- terference by others in all our rights, both our rights over our bodies and our rights over external things.</w:t>
      </w:r>
    </w:p>
    <w:p w14:paraId="25060A79" w14:textId="77777777" w:rsidR="00942C42" w:rsidRDefault="00942C42" w:rsidP="00942C42">
      <w:pPr>
        <w:rPr>
          <w:sz w:val="10"/>
        </w:rPr>
      </w:pPr>
    </w:p>
    <w:p w14:paraId="73CC91CE" w14:textId="77777777" w:rsidR="00942C42" w:rsidRDefault="00942C42" w:rsidP="00942C42">
      <w:pPr>
        <w:pStyle w:val="Heading4"/>
      </w:pPr>
      <w:r>
        <w:lastRenderedPageBreak/>
        <w:t>[2] In the state of nature, everyone is an equal arbitrator of justice – that makes rights violations impossible to resolve.</w:t>
      </w:r>
    </w:p>
    <w:p w14:paraId="0A02817A" w14:textId="77777777" w:rsidR="00942C42" w:rsidRPr="00122E01" w:rsidRDefault="00942C42" w:rsidP="00942C42">
      <w:r w:rsidRPr="00670A5C">
        <w:rPr>
          <w:rStyle w:val="Style13ptBold"/>
        </w:rPr>
        <w:t>Stilz</w:t>
      </w:r>
      <w:r>
        <w:rPr>
          <w:rStyle w:val="Style13ptBold"/>
        </w:rPr>
        <w:t xml:space="preserve"> 3</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1D2DDFB1" w14:textId="77777777" w:rsidR="00942C42" w:rsidRPr="00122E01" w:rsidRDefault="00942C42" w:rsidP="00942C42">
      <w:pPr>
        <w:rPr>
          <w:sz w:val="16"/>
        </w:rPr>
      </w:pPr>
      <w:r w:rsidRPr="00122E01">
        <w:rPr>
          <w:sz w:val="16"/>
        </w:rPr>
        <w:t xml:space="preserve">The Problem of Unilateral Interpretation Kant centrally appeals to the idea that </w:t>
      </w:r>
      <w:r w:rsidRPr="00D3354C">
        <w:rPr>
          <w:rStyle w:val="Emphasis"/>
          <w:highlight w:val="cyan"/>
        </w:rPr>
        <w:t>to conclusively possess a right, it must be an objective right, rather than a subjective right</w:t>
      </w:r>
      <w:r w:rsidRPr="00221A0B">
        <w:rPr>
          <w:rStyle w:val="Emphasis"/>
        </w:rPr>
        <w:t xml:space="preserve"> based on one individual’s private interpretation of what justice require</w:t>
      </w:r>
      <w:r w:rsidRPr="00DE2645">
        <w:rPr>
          <w:rStyle w:val="Emphasis"/>
        </w:rPr>
        <w:t>s. A subjective right is an individual’s good-faith belief about his rights: this belief gives him title to coerce others to keep off his property</w:t>
      </w:r>
      <w:r w:rsidRPr="00122E01">
        <w:rPr>
          <w:sz w:val="16"/>
        </w:rPr>
        <w:t xml:space="preserve"> or to allow him bodily inviolability. But </w:t>
      </w:r>
      <w:r w:rsidRPr="00D3354C">
        <w:rPr>
          <w:rStyle w:val="Emphasis"/>
          <w:highlight w:val="cyan"/>
        </w:rPr>
        <w:t xml:space="preserve">it does not yet place other people under a </w:t>
      </w:r>
      <w:r w:rsidRPr="00251A3D">
        <w:rPr>
          <w:rStyle w:val="Emphasis"/>
          <w:highlight w:val="cyan"/>
        </w:rPr>
        <w:t>correlative duty. That would be</w:t>
      </w:r>
      <w:r w:rsidRPr="00DE2645">
        <w:rPr>
          <w:rStyle w:val="Emphasis"/>
        </w:rPr>
        <w:t xml:space="preserve"> so </w:t>
      </w:r>
      <w:r w:rsidRPr="00251A3D">
        <w:rPr>
          <w:rStyle w:val="Emphasis"/>
          <w:highlight w:val="cyan"/>
        </w:rPr>
        <w:t xml:space="preserve">only if all individuals shared </w:t>
      </w:r>
      <w:r>
        <w:rPr>
          <w:rStyle w:val="Emphasis"/>
          <w:highlight w:val="cyan"/>
        </w:rPr>
        <w:t>[their]</w:t>
      </w:r>
      <w:r w:rsidRPr="00251A3D">
        <w:rPr>
          <w:rStyle w:val="Emphasis"/>
          <w:highlight w:val="cyan"/>
        </w:rPr>
        <w:t xml:space="preserve"> interpretation of justice</w:t>
      </w:r>
      <w:r w:rsidRPr="00DE2645">
        <w:rPr>
          <w:rStyle w:val="Emphasis"/>
        </w:rPr>
        <w:t>. But since individuals are equally authoritative judges in the state of nature, whenever they do not share another person’s belief about jus- tice, his belief imposes no duty on them at all.</w:t>
      </w:r>
      <w:r w:rsidRPr="00122E01">
        <w:rPr>
          <w:sz w:val="16"/>
        </w:rPr>
        <w:t xml:space="preserve"> Instead, they are obliged only by the duties imposed by their own good-faith interpretation of jus- tice, which may not be concordant with his. It might be said, by someone of a more Lockean persuasion, that one of these competing interpreta- tions is the one that simply is valid as a matter of moral fact. That may be so. </w:t>
      </w:r>
      <w:r w:rsidRPr="001E5C96">
        <w:rPr>
          <w:rStyle w:val="Emphasis"/>
        </w:rPr>
        <w:t xml:space="preserve">But </w:t>
      </w:r>
      <w:r w:rsidRPr="00251A3D">
        <w:rPr>
          <w:rStyle w:val="Emphasis"/>
          <w:highlight w:val="cyan"/>
        </w:rPr>
        <w:t>as long as we remain in a state of nature</w:t>
      </w:r>
      <w:r w:rsidRPr="001E5C96">
        <w:rPr>
          <w:rStyle w:val="Emphasis"/>
        </w:rPr>
        <w:t xml:space="preserve">, even this true view of right must remain unrealized, since </w:t>
      </w:r>
      <w:r w:rsidRPr="00251A3D">
        <w:rPr>
          <w:rStyle w:val="Emphasis"/>
          <w:highlight w:val="cyan"/>
        </w:rPr>
        <w:t>each person</w:t>
      </w:r>
      <w:r w:rsidRPr="001E5C96">
        <w:rPr>
          <w:rStyle w:val="Emphasis"/>
        </w:rPr>
        <w:t xml:space="preserve">, being an equally au- thoritative judge, </w:t>
      </w:r>
      <w:r w:rsidRPr="00251A3D">
        <w:rPr>
          <w:rStyle w:val="Emphasis"/>
          <w:highlight w:val="cyan"/>
        </w:rPr>
        <w:t xml:space="preserve">has a right to enforce </w:t>
      </w:r>
      <w:r>
        <w:rPr>
          <w:rStyle w:val="Emphasis"/>
          <w:highlight w:val="cyan"/>
        </w:rPr>
        <w:t>[their]</w:t>
      </w:r>
      <w:r w:rsidRPr="00251A3D">
        <w:rPr>
          <w:rStyle w:val="Emphasis"/>
          <w:highlight w:val="cyan"/>
        </w:rPr>
        <w:t xml:space="preserve"> own interpretation of justice, which means the </w:t>
      </w:r>
      <w:r w:rsidRPr="00251A3D">
        <w:rPr>
          <w:rStyle w:val="Emphasis"/>
        </w:rPr>
        <w:t xml:space="preserve">true view of </w:t>
      </w:r>
      <w:r w:rsidRPr="00251A3D">
        <w:rPr>
          <w:rStyle w:val="Emphasis"/>
          <w:highlight w:val="cyan"/>
        </w:rPr>
        <w:t>right places the person under no duties when it does not correspond with the person’s own.</w:t>
      </w:r>
      <w:r w:rsidRPr="00122E01">
        <w:rPr>
          <w:sz w:val="16"/>
        </w:rPr>
        <w:t xml:space="preserve"> So as long as we remain our own judges and self-enforcers, </w:t>
      </w:r>
      <w:r w:rsidRPr="00251A3D">
        <w:rPr>
          <w:rStyle w:val="Emphasis"/>
        </w:rPr>
        <w:t xml:space="preserve">there is no means by which we might establish which interpretation of right is morally valid without claiming the authority to serve as judge in another person’s behalf and forcibly subject the person to our will. And </w:t>
      </w:r>
      <w:r w:rsidRPr="00251A3D">
        <w:rPr>
          <w:rStyle w:val="Emphasis"/>
          <w:highlight w:val="cyan"/>
        </w:rPr>
        <w:t>to claim that authority over someone else</w:t>
      </w:r>
      <w:r w:rsidRPr="00251A3D">
        <w:rPr>
          <w:rStyle w:val="Emphasis"/>
        </w:rPr>
        <w:t xml:space="preserve">, Kant thinks, </w:t>
      </w:r>
      <w:r w:rsidRPr="00251A3D">
        <w:rPr>
          <w:rStyle w:val="Emphasis"/>
          <w:highlight w:val="cyan"/>
        </w:rPr>
        <w:t>is refuse to recognize a person’s independence as an equally free being</w:t>
      </w:r>
      <w:r w:rsidRPr="00251A3D">
        <w:rPr>
          <w:rStyle w:val="Emphasis"/>
        </w:rPr>
        <w:t>.</w:t>
      </w:r>
      <w:r>
        <w:rPr>
          <w:rStyle w:val="Emphasis"/>
        </w:rPr>
        <w:t xml:space="preserve"> </w:t>
      </w:r>
      <w:r w:rsidRPr="00122E01">
        <w:rPr>
          <w:sz w:val="16"/>
        </w:rPr>
        <w:t xml:space="preserve">For this reason, Kant thinks </w:t>
      </w:r>
      <w:r w:rsidRPr="00C052FA">
        <w:rPr>
          <w:rStyle w:val="Emphasis"/>
        </w:rPr>
        <w:t>a procedure for the determination of objec- tive rights is a constitutive feature of justice, since a common process of adjudication is logically necessary if anyone’s rights are to impose any objective duties on other people.33 Objective rights are rights that are de- termined through such a process of adjudication</w:t>
      </w:r>
      <w:r w:rsidRPr="00122E01">
        <w:rPr>
          <w:sz w:val="16"/>
        </w:rPr>
        <w:t xml:space="preserve">, and that impose recog- nizable duties on us even when we disagree about what justice requires. </w:t>
      </w:r>
      <w:r w:rsidRPr="00C052FA">
        <w:rPr>
          <w:rStyle w:val="Emphasis"/>
          <w:highlight w:val="cyan"/>
        </w:rPr>
        <w:t xml:space="preserve">If each </w:t>
      </w:r>
      <w:r w:rsidRPr="00C052FA">
        <w:rPr>
          <w:rStyle w:val="Emphasis"/>
        </w:rPr>
        <w:t>person</w:t>
      </w:r>
      <w:r w:rsidRPr="00C052FA">
        <w:rPr>
          <w:rStyle w:val="Emphasis"/>
          <w:highlight w:val="cyan"/>
        </w:rPr>
        <w:t xml:space="preserve"> is</w:t>
      </w:r>
      <w:r w:rsidRPr="00C052FA">
        <w:rPr>
          <w:rStyle w:val="Emphasis"/>
        </w:rPr>
        <w:t xml:space="preserve"> </w:t>
      </w:r>
      <w:r w:rsidRPr="00C052FA">
        <w:rPr>
          <w:rStyle w:val="Emphasis"/>
          <w:highlight w:val="cyan"/>
        </w:rPr>
        <w:t xml:space="preserve">threatened with violence every time another person’s </w:t>
      </w:r>
      <w:r w:rsidRPr="00C052FA">
        <w:rPr>
          <w:rStyle w:val="Emphasis"/>
        </w:rPr>
        <w:t xml:space="preserve">private </w:t>
      </w:r>
      <w:r w:rsidRPr="00C052FA">
        <w:rPr>
          <w:rStyle w:val="Emphasis"/>
          <w:highlight w:val="cyan"/>
        </w:rPr>
        <w:t>interpretation of justice</w:t>
      </w:r>
      <w:r w:rsidRPr="00C052FA">
        <w:rPr>
          <w:rStyle w:val="Emphasis"/>
        </w:rPr>
        <w:t xml:space="preserve"> </w:t>
      </w:r>
      <w:r w:rsidRPr="00C052FA">
        <w:rPr>
          <w:rStyle w:val="Emphasis"/>
          <w:highlight w:val="cyan"/>
        </w:rPr>
        <w:t>disagrees</w:t>
      </w:r>
      <w:r w:rsidRPr="00C052FA">
        <w:rPr>
          <w:rStyle w:val="Emphasis"/>
        </w:rPr>
        <w:t xml:space="preserve"> with her own</w:t>
      </w:r>
      <w:r w:rsidRPr="00C052FA">
        <w:rPr>
          <w:rStyle w:val="Emphasis"/>
          <w:highlight w:val="cyan"/>
        </w:rPr>
        <w:t>, [they] cannot possi- bly enjoy a secure sphere of freedom</w:t>
      </w:r>
      <w:r w:rsidRPr="00C052FA">
        <w:rPr>
          <w:rStyle w:val="Emphasis"/>
        </w:rPr>
        <w:t xml:space="preserve">, since this other person is able to interfere with it whenever he sees fit. </w:t>
      </w:r>
      <w:r w:rsidRPr="00122E01">
        <w:rPr>
          <w:sz w:val="16"/>
        </w:rPr>
        <w:t>Instead</w:t>
      </w:r>
      <w:r w:rsidRPr="00C052FA">
        <w:rPr>
          <w:rStyle w:val="Emphasis"/>
        </w:rPr>
        <w:t>, it is a constitutive part of justice that there be one univocal interpretation of the rights and duties to which everyone is subject</w:t>
      </w:r>
      <w:r w:rsidRPr="00122E01">
        <w:rPr>
          <w:sz w:val="16"/>
        </w:rPr>
        <w:t xml:space="preserve">, because </w:t>
      </w:r>
      <w:r w:rsidRPr="00C052FA">
        <w:rPr>
          <w:rStyle w:val="Emphasis"/>
        </w:rPr>
        <w:t>only then can people securely enjoy independence from each other.</w:t>
      </w:r>
      <w:r w:rsidRPr="00122E01">
        <w:rPr>
          <w:sz w:val="16"/>
        </w:rPr>
        <w:t xml:space="preserve"> Part of what </w:t>
      </w:r>
      <w:r w:rsidRPr="00C052FA">
        <w:rPr>
          <w:rStyle w:val="Emphasis"/>
          <w:highlight w:val="cyan"/>
        </w:rPr>
        <w:t>justice demands</w:t>
      </w:r>
      <w:r w:rsidRPr="00122E01">
        <w:rPr>
          <w:sz w:val="16"/>
          <w:highlight w:val="cyan"/>
        </w:rPr>
        <w:t>,</w:t>
      </w:r>
      <w:r w:rsidRPr="00122E01">
        <w:rPr>
          <w:sz w:val="16"/>
        </w:rPr>
        <w:t xml:space="preserve"> then, is </w:t>
      </w:r>
      <w:r w:rsidRPr="00C052FA">
        <w:rPr>
          <w:rStyle w:val="Emphasis"/>
          <w:highlight w:val="cyan"/>
        </w:rPr>
        <w:t>a mechanism</w:t>
      </w:r>
      <w:r w:rsidRPr="00C052FA">
        <w:rPr>
          <w:rStyle w:val="Emphasis"/>
        </w:rPr>
        <w:t xml:space="preserve"> by which people can have their rights guaranteed in the exter- nal world</w:t>
      </w:r>
      <w:r w:rsidRPr="00122E01">
        <w:rPr>
          <w:sz w:val="16"/>
        </w:rPr>
        <w:t xml:space="preserve"> without depending on the concordance of other people’s beliefs. </w:t>
      </w:r>
      <w:r w:rsidRPr="00C052FA">
        <w:rPr>
          <w:rStyle w:val="Emphasis"/>
        </w:rPr>
        <w:t>Justice cannot be attained in the absence of such a procedure</w:t>
      </w:r>
      <w:r w:rsidRPr="00122E01">
        <w:rPr>
          <w:sz w:val="16"/>
        </w:rPr>
        <w:t xml:space="preserve">: only once it is in place are we fully independent of interference by other people, as we have an innate claim to be. To see how the unilateralism of interpretation undermines indepen- dence, </w:t>
      </w:r>
      <w:r w:rsidRPr="00C052FA">
        <w:rPr>
          <w:rStyle w:val="Emphasis"/>
        </w:rPr>
        <w:t>imagine for a moment that you and I are state-of-nature neighbors. Say we have managed to resolve the indeterminacy of our property rights somewhat, perhaps by appropriating only in accordance with our inter- pretation of Kant’s a priori general will</w:t>
      </w:r>
      <w:r w:rsidRPr="00122E01">
        <w:rPr>
          <w:sz w:val="16"/>
        </w:rPr>
        <w:t xml:space="preserve">, or by coordinating our expecta- tions based on the most salient just system. </w:t>
      </w:r>
      <w:r w:rsidRPr="00C052FA">
        <w:rPr>
          <w:rStyle w:val="Emphasis"/>
        </w:rPr>
        <w:t>So we have hit on some right- ful boundary that sets off your property from mine, such that if I desire to live side by side with you in peace, simply by respecting your basic rights</w:t>
      </w:r>
      <w:r w:rsidRPr="00122E01">
        <w:rPr>
          <w:sz w:val="16"/>
        </w:rPr>
        <w:t xml:space="preserve">, I ought to be able to do so. Let’s call our </w:t>
      </w:r>
      <w:r w:rsidRPr="00122E01">
        <w:rPr>
          <w:sz w:val="16"/>
        </w:rPr>
        <w:lastRenderedPageBreak/>
        <w:t xml:space="preserve">initial “property-owning” equilibrium E1. </w:t>
      </w:r>
      <w:r w:rsidRPr="00C052FA">
        <w:rPr>
          <w:rStyle w:val="Emphasis"/>
        </w:rPr>
        <w:t>Now suppose some dispute arises between us over whether your prop- erty right has in fact been infringed. Perhaps I have built a huge garage in my area, which blocks the sunlight to your property and makes your gar- den unusable</w:t>
      </w:r>
      <w:r w:rsidRPr="00122E01">
        <w:rPr>
          <w:sz w:val="16"/>
        </w:rPr>
        <w:t xml:space="preserve">. Any number of examples are possible; what unites them all is that </w:t>
      </w:r>
      <w:r w:rsidRPr="00C052FA">
        <w:rPr>
          <w:rStyle w:val="Emphasis"/>
        </w:rPr>
        <w:t xml:space="preserve">they represent new contingencies, the disposition of which is going to be indefinite enough according to whatever original criterion of appro- priation we are working with to make it likely parties acting in good faith might disagree. </w:t>
      </w:r>
      <w:r w:rsidRPr="009F5A74">
        <w:rPr>
          <w:rStyle w:val="Emphasis"/>
          <w:highlight w:val="cyan"/>
        </w:rPr>
        <w:t>In our state-of-nature system</w:t>
      </w:r>
      <w:r w:rsidRPr="00122E01">
        <w:rPr>
          <w:sz w:val="16"/>
          <w:highlight w:val="cyan"/>
        </w:rPr>
        <w:t>,</w:t>
      </w:r>
      <w:r w:rsidRPr="00122E01">
        <w:rPr>
          <w:sz w:val="16"/>
        </w:rPr>
        <w:t xml:space="preserve"> however, </w:t>
      </w:r>
      <w:r w:rsidRPr="009F5A74">
        <w:rPr>
          <w:rStyle w:val="Emphasis"/>
          <w:highlight w:val="cyan"/>
        </w:rPr>
        <w:t>the interpretation of what right</w:t>
      </w:r>
      <w:r w:rsidRPr="005855B1">
        <w:rPr>
          <w:rStyle w:val="Emphasis"/>
        </w:rPr>
        <w:t xml:space="preserve"> actually </w:t>
      </w:r>
      <w:r w:rsidRPr="009F5A74">
        <w:rPr>
          <w:rStyle w:val="Emphasis"/>
          <w:highlight w:val="cyan"/>
        </w:rPr>
        <w:t>requires in</w:t>
      </w:r>
      <w:r w:rsidRPr="005855B1">
        <w:rPr>
          <w:rStyle w:val="Emphasis"/>
        </w:rPr>
        <w:t xml:space="preserve"> this </w:t>
      </w:r>
      <w:r w:rsidRPr="009F5A74">
        <w:rPr>
          <w:rStyle w:val="Emphasis"/>
          <w:highlight w:val="cyan"/>
        </w:rPr>
        <w:t>contingency is left up to you</w:t>
      </w:r>
      <w:r w:rsidRPr="00122E01">
        <w:rPr>
          <w:sz w:val="16"/>
        </w:rPr>
        <w:t xml:space="preserve">, along with the choice of whether or not to exercise your coercive rights to re- dress any (perceived) violation. So let’s say that you decide my garage is a violation of your acquired rights, since it makes your entire garden unusable, and </w:t>
      </w:r>
      <w:r w:rsidRPr="009F5A74">
        <w:rPr>
          <w:rStyle w:val="Emphasis"/>
        </w:rPr>
        <w:t xml:space="preserve">so you cross our boundary in order to prevent me from blocking the light and to exact compensation from me. If I do not agree with your interpretation of your rights, </w:t>
      </w:r>
      <w:r w:rsidRPr="009F5A74">
        <w:rPr>
          <w:rStyle w:val="Emphasis"/>
          <w:highlight w:val="cyan"/>
        </w:rPr>
        <w:t>I am under no obligation to submit to you: I am an equally authori- tative interpreter of justice.</w:t>
      </w:r>
      <w:r w:rsidRPr="00122E01">
        <w:rPr>
          <w:sz w:val="16"/>
        </w:rPr>
        <w:t xml:space="preserve"> I may object to the rightfulness of your bound- ary-crossing in this case, or, even if I concede that you had a right to exact punishment, </w:t>
      </w:r>
      <w:r w:rsidRPr="009F5A74">
        <w:rPr>
          <w:rStyle w:val="Emphasis"/>
        </w:rPr>
        <w:t>I may (in all good faith) think that you have exceeded the bounds of the compensation you are entitled to.</w:t>
      </w:r>
      <w:r w:rsidRPr="00122E01">
        <w:rPr>
          <w:sz w:val="16"/>
        </w:rPr>
        <w:t xml:space="preserve"> So I may struggle against you, and regard myself as doing so rightfully. In this situation we both regard ourselves as having a claim of justice, and since we both act in good faith, we act with full subjective right. </w:t>
      </w:r>
      <w:r w:rsidRPr="009F5A74">
        <w:rPr>
          <w:rStyle w:val="Emphasis"/>
        </w:rPr>
        <w:t xml:space="preserve">But </w:t>
      </w:r>
      <w:r w:rsidRPr="00037087">
        <w:rPr>
          <w:rStyle w:val="Emphasis"/>
          <w:highlight w:val="cyan"/>
        </w:rPr>
        <w:t>in our state of nature, the only thing that can decide the matter</w:t>
      </w:r>
      <w:r w:rsidRPr="009F5A74">
        <w:rPr>
          <w:rStyle w:val="Emphasis"/>
        </w:rPr>
        <w:t xml:space="preserve"> between us </w:t>
      </w:r>
      <w:r w:rsidRPr="00037087">
        <w:rPr>
          <w:rStyle w:val="Emphasis"/>
          <w:highlight w:val="cyan"/>
        </w:rPr>
        <w:t>is a contest of strength, since both sides are equally right</w:t>
      </w:r>
      <w:r w:rsidRPr="009F5A74">
        <w:rPr>
          <w:rStyle w:val="Emphasis"/>
        </w:rPr>
        <w:t xml:space="preserve"> from their point of view. As Jeremy Waldron puts it:</w:t>
      </w:r>
      <w:r>
        <w:rPr>
          <w:rStyle w:val="Emphasis"/>
        </w:rPr>
        <w:t xml:space="preserve"> </w:t>
      </w:r>
      <w:r w:rsidRPr="00122E01">
        <w:rPr>
          <w:sz w:val="16"/>
        </w:rPr>
        <w:t xml:space="preserve">there is an affront to the idea of justice when force is used by opposing sides, confrontationally and contradictorily, in justice’s name. </w:t>
      </w:r>
      <w:r w:rsidRPr="009F5A74">
        <w:rPr>
          <w:rStyle w:val="Emphasis"/>
        </w:rPr>
        <w:t>The point of using force in the name of justice is to assure people of that to which they are entitled. But if force is being used to further contradic- tory ends, then its connection with assurance is ruptured.3</w:t>
      </w:r>
      <w:r>
        <w:rPr>
          <w:rStyle w:val="Emphasis"/>
        </w:rPr>
        <w:t xml:space="preserve"> </w:t>
      </w:r>
      <w:r w:rsidRPr="00122E01">
        <w:rPr>
          <w:sz w:val="16"/>
        </w:rPr>
        <w:t xml:space="preserve">Let’s say that in this case you are the stronger, and that you succeed in demolishing my garage and in exacting what you regard as rightful com- pensation for my supposed infringement—say, one-quarter of my prop- erty. Now we have a new property-owning equilibrium, E2, in which you possess 125 percent of our combined share and I possess only 75 percent. And keeping with our initial assumption that both parties were acting in good faith, with full subjective right, this new equilibrium would not have come about unrightfully. Yet there is a real sense in which I retain a claim here, since </w:t>
      </w:r>
      <w:r w:rsidRPr="00037087">
        <w:rPr>
          <w:rStyle w:val="Emphasis"/>
          <w:highlight w:val="cyan"/>
        </w:rPr>
        <w:t>the only reason you</w:t>
      </w:r>
      <w:r w:rsidRPr="00037087">
        <w:rPr>
          <w:rStyle w:val="Emphasis"/>
        </w:rPr>
        <w:t xml:space="preserve"> now </w:t>
      </w:r>
      <w:r w:rsidRPr="00037087">
        <w:rPr>
          <w:rStyle w:val="Emphasis"/>
          <w:highlight w:val="cyan"/>
        </w:rPr>
        <w:t>possess more of the total is that you were stronger,</w:t>
      </w:r>
      <w:r w:rsidRPr="00037087">
        <w:rPr>
          <w:rStyle w:val="Emphasis"/>
        </w:rPr>
        <w:t xml:space="preserve"> not that I was convinced by your interpretation of justice. But the bounds of our sphere of </w:t>
      </w:r>
      <w:r w:rsidRPr="00861B2E">
        <w:rPr>
          <w:rStyle w:val="Emphasis"/>
          <w:highlight w:val="cyan"/>
        </w:rPr>
        <w:t>control in the external world ought not</w:t>
      </w:r>
      <w:r w:rsidRPr="00037087">
        <w:rPr>
          <w:rStyle w:val="Emphasis"/>
        </w:rPr>
        <w:t xml:space="preserve"> to </w:t>
      </w:r>
      <w:r w:rsidRPr="00861B2E">
        <w:rPr>
          <w:rStyle w:val="Emphasis"/>
          <w:highlight w:val="cyan"/>
        </w:rPr>
        <w:t>depend on the contingencies of who is stronger</w:t>
      </w:r>
      <w:r w:rsidRPr="00037087">
        <w:rPr>
          <w:rStyle w:val="Emphasis"/>
        </w:rPr>
        <w:t>,</w:t>
      </w:r>
      <w:r w:rsidRPr="00122E01">
        <w:rPr>
          <w:sz w:val="16"/>
        </w:rPr>
        <w:t xml:space="preserve"> and our innate independence ought not to be subject to continual interference by others who may coerce us at any moment in accordance with their private views. For this reason, Kant thinks it is a constitutive feature of justice that it be administered by an authoritative legal system, which can impose one set of objective rules about what constitutes an infringement of property—rules we must re- spect even when we disagree about what justice requires—and adjudicate our conflicting claims in a way that is consistent with our continued inde- pendence from each other. The idea is that if we want to possess claims that, as objective rights, are actually respected by others in the external world, we will need to recognize one and only one common set of rules about rights, not a variety of competing private interpretations that coer- cively struggle for the upper hand.</w:t>
      </w:r>
    </w:p>
    <w:p w14:paraId="03EB4FE3" w14:textId="77777777" w:rsidR="00942C42" w:rsidRDefault="00942C42" w:rsidP="00942C42"/>
    <w:p w14:paraId="75646EFC" w14:textId="77777777" w:rsidR="00942C42" w:rsidRDefault="00942C42" w:rsidP="00942C42">
      <w:pPr>
        <w:pStyle w:val="Heading1"/>
      </w:pPr>
      <w:r>
        <w:lastRenderedPageBreak/>
        <w:t>Underview</w:t>
      </w:r>
    </w:p>
    <w:p w14:paraId="2902AA3E" w14:textId="77777777" w:rsidR="00942C42" w:rsidRDefault="00942C42" w:rsidP="00942C42"/>
    <w:p w14:paraId="6649C731" w14:textId="77777777" w:rsidR="00942C42" w:rsidRPr="008D1E9E" w:rsidRDefault="00942C42" w:rsidP="00942C42">
      <w:pPr>
        <w:pStyle w:val="Heading4"/>
      </w:pPr>
      <w:r>
        <w:t xml:space="preserve">[1] </w:t>
      </w:r>
      <w:r w:rsidRPr="008D1E9E">
        <w:t>Epistemic confidence:</w:t>
      </w:r>
    </w:p>
    <w:p w14:paraId="376B8542" w14:textId="77777777" w:rsidR="00942C42" w:rsidRDefault="00942C42" w:rsidP="00942C42">
      <w:pPr>
        <w:pStyle w:val="Heading4"/>
      </w:pPr>
      <w:r>
        <w:t>[A] Resolvability – It’s impossible to know or multiply the numerical probability by the magnitude of an impact</w:t>
      </w:r>
    </w:p>
    <w:p w14:paraId="32E40261" w14:textId="77777777" w:rsidR="00942C42" w:rsidRPr="006E5836" w:rsidRDefault="00942C42" w:rsidP="00942C42">
      <w:pPr>
        <w:pStyle w:val="Heading4"/>
      </w:pPr>
      <w:r>
        <w:t xml:space="preserve">[B] Debate Solves – Whomever wins the arguments for their framework </w:t>
      </w:r>
      <w:r>
        <w:rPr>
          <w:u w:val="single"/>
        </w:rPr>
        <w:t>in this</w:t>
      </w:r>
      <w:r w:rsidRPr="00E37582">
        <w:rPr>
          <w:u w:val="single"/>
        </w:rPr>
        <w:t xml:space="preserve"> round</w:t>
      </w:r>
      <w:r>
        <w:t xml:space="preserve"> is winning 100% strength of link so the judge can objectively decide under which FW to evaluate offense</w:t>
      </w:r>
    </w:p>
    <w:p w14:paraId="703C0F10" w14:textId="77777777" w:rsidR="00942C42" w:rsidRDefault="00942C42" w:rsidP="00942C42">
      <w:pPr>
        <w:pStyle w:val="Heading4"/>
      </w:pPr>
      <w:r>
        <w:t>[C] Vacuum – without an underlying moral theory we do not even know if it’s moral to engage in the multiplication process of epistemic modesty</w:t>
      </w:r>
    </w:p>
    <w:p w14:paraId="4B1AD21F" w14:textId="77777777" w:rsidR="00942C42" w:rsidRPr="00D93B55" w:rsidRDefault="00942C42" w:rsidP="00942C42">
      <w:pPr>
        <w:pStyle w:val="Heading4"/>
      </w:pPr>
      <w:r>
        <w:t>[D] Circular – Modesty presumes confidence in modesty</w:t>
      </w:r>
    </w:p>
    <w:p w14:paraId="5EFBCC19" w14:textId="77777777" w:rsidR="00942C42" w:rsidRDefault="00942C42" w:rsidP="00942C42">
      <w:pPr>
        <w:pStyle w:val="Heading4"/>
      </w:pPr>
      <w:r>
        <w:t>[E] Key to phil ed – otherwise debaters will always go for extinction level impacts and never learn the nuances of a FW which outweighs since it’s key to LD</w:t>
      </w:r>
    </w:p>
    <w:p w14:paraId="7CD1B6F1" w14:textId="77777777" w:rsidR="00942C42" w:rsidRDefault="00942C42" w:rsidP="00942C42"/>
    <w:p w14:paraId="14642FEB" w14:textId="77777777" w:rsidR="00942C42" w:rsidRDefault="00942C42" w:rsidP="00942C42"/>
    <w:p w14:paraId="628F014B" w14:textId="77777777" w:rsidR="00942C42" w:rsidRDefault="00942C42" w:rsidP="00942C42">
      <w:pPr>
        <w:pStyle w:val="Heading4"/>
      </w:pPr>
      <w:r>
        <w:t xml:space="preserve">[2] </w:t>
      </w:r>
      <w:r w:rsidRPr="00F33D87">
        <w:t xml:space="preserve">1AR theory – a) AFF gets it because otherwise the neg can engage in infinite abuse, making debate impossible, b) drop the debater – </w:t>
      </w:r>
      <w:r>
        <w:t>the 1AR is too short for theory and substance so ballot implications are key to check abuse</w:t>
      </w:r>
      <w:r w:rsidRPr="00F33D87">
        <w:t xml:space="preserve">, c) no RVIs – </w:t>
      </w:r>
      <w:r>
        <w:t>they can stick me with 6min of answers to a short arg and make the 2AR impossible</w:t>
      </w:r>
      <w:r w:rsidRPr="00F33D87">
        <w:t xml:space="preserve">, d) competing interps – 1AR interps aren’t bidirectional and the neg should have to defend their norm since they have more time. </w:t>
      </w:r>
      <w:r>
        <w:t xml:space="preserve">e) </w:t>
      </w:r>
      <w:r w:rsidRPr="00F33D87">
        <w:t xml:space="preserve">Fairness </w:t>
      </w:r>
      <w:r>
        <w:t xml:space="preserve">because </w:t>
      </w:r>
      <w:r w:rsidRPr="00F33D87">
        <w:t>debate’s a game that needs rules to evaluate it and education</w:t>
      </w:r>
      <w:r>
        <w:t xml:space="preserve"> since it gives us portable skills for life like research and thinking.</w:t>
      </w:r>
    </w:p>
    <w:p w14:paraId="2331798F" w14:textId="77777777" w:rsidR="00942C42" w:rsidRDefault="00942C42" w:rsidP="00942C42"/>
    <w:p w14:paraId="3C111839" w14:textId="77777777" w:rsidR="00942C42" w:rsidRDefault="00942C42" w:rsidP="00942C42">
      <w:pPr>
        <w:pStyle w:val="Heading4"/>
      </w:pPr>
      <w:r>
        <w:t>[3] Performativity – Argumentation presupposes one’s own freedom to act – this means contestations of my framework prove it true. Hoppe</w:t>
      </w:r>
    </w:p>
    <w:p w14:paraId="76DB222A" w14:textId="77777777" w:rsidR="00942C42" w:rsidRPr="001E2C05" w:rsidRDefault="00942C42" w:rsidP="00942C42">
      <w:pPr>
        <w:rPr>
          <w:sz w:val="12"/>
          <w:szCs w:val="12"/>
        </w:rPr>
      </w:pPr>
      <w:r w:rsidRPr="001E2C05">
        <w:rPr>
          <w:sz w:val="12"/>
          <w:szCs w:val="12"/>
        </w:rPr>
        <w:t>From the Economics of Laissez Faire to The Ethics of Libertarianism, Hans-Hermann Hoppe, in Man, Economy, and Liberty: Essays in Honor of Murray N. Rothbard, The Ludwig von Mises Institute Auburn University</w:t>
      </w:r>
    </w:p>
    <w:p w14:paraId="4FBA8ED5" w14:textId="77777777" w:rsidR="00942C42" w:rsidRDefault="00942C42" w:rsidP="00942C42">
      <w:pPr>
        <w:rPr>
          <w:sz w:val="12"/>
        </w:rPr>
      </w:pPr>
      <w:r w:rsidRPr="00260CF3">
        <w:rPr>
          <w:sz w:val="12"/>
        </w:rPr>
        <w:t xml:space="preserve">First, it should be noted that such a position assumes that at least the question of whether or not value judgments or normative statements can be justified is itself a cognitive problem. If this were not assumed, Mises could not even say what he evidently says and claims to be the case. His position simply could not exist as an arguable intellectual position. At first glance this does not seem to take one very far. It still seems to be a far cry from this insight to the actual proof that normative statements can be justified and, moreover that it is only the libertarian ethic which can be defended. This impression is wrong, however, and there is already much more won here than might be suspected. The argument shows us that </w:t>
      </w:r>
      <w:r w:rsidRPr="00260CF3">
        <w:rPr>
          <w:b/>
          <w:highlight w:val="cyan"/>
          <w:u w:val="single"/>
        </w:rPr>
        <w:t>any truth claim</w:t>
      </w:r>
      <w:r w:rsidRPr="00260CF3">
        <w:rPr>
          <w:b/>
          <w:u w:val="single"/>
        </w:rPr>
        <w:t xml:space="preserve">, the claim connected with any proposition that it is true, objective or valid (all terms used synonymously here), is and </w:t>
      </w:r>
      <w:r w:rsidRPr="00260CF3">
        <w:rPr>
          <w:b/>
          <w:highlight w:val="cyan"/>
          <w:u w:val="single"/>
        </w:rPr>
        <w:t>must be raised</w:t>
      </w:r>
      <w:r w:rsidRPr="00260CF3">
        <w:rPr>
          <w:b/>
          <w:u w:val="single"/>
        </w:rPr>
        <w:t xml:space="preserve"> and decided </w:t>
      </w:r>
      <w:r w:rsidRPr="00260CF3">
        <w:rPr>
          <w:b/>
          <w:highlight w:val="cyan"/>
          <w:u w:val="single"/>
        </w:rPr>
        <w:t>upon in the course of an argumentation</w:t>
      </w:r>
      <w:r w:rsidRPr="00260CF3">
        <w:rPr>
          <w:b/>
          <w:u w:val="single"/>
        </w:rPr>
        <w:t>.</w:t>
      </w:r>
      <w:r w:rsidRPr="00260CF3">
        <w:rPr>
          <w:sz w:val="12"/>
        </w:rPr>
        <w:t xml:space="preserve"> And since it cannot be disputed that this is so ([since] one cannot communicate and argue that one cannot communicate and argue), and </w:t>
      </w:r>
      <w:r w:rsidRPr="00260CF3">
        <w:rPr>
          <w:b/>
          <w:u w:val="single"/>
        </w:rPr>
        <w:t xml:space="preserve">it must be assumed that everyone knows what it means to claim something to </w:t>
      </w:r>
      <w:r w:rsidRPr="00260CF3">
        <w:rPr>
          <w:b/>
          <w:u w:val="single"/>
        </w:rPr>
        <w:lastRenderedPageBreak/>
        <w:t>be true</w:t>
      </w:r>
      <w:r w:rsidRPr="00260CF3">
        <w:rPr>
          <w:sz w:val="12"/>
        </w:rPr>
        <w:t xml:space="preserve"> ([since] one cannot deny this statement without claiming its negation to be true), this very fact has been aptly called "the a priori of communication and argumentation." 16 Now arguing never consists of just free-floating propositions claiming to be true. Rather, </w:t>
      </w:r>
      <w:r w:rsidRPr="00260CF3">
        <w:rPr>
          <w:b/>
          <w:u w:val="single"/>
        </w:rPr>
        <w:t>argumentation is always an activity</w:t>
      </w:r>
      <w:r w:rsidRPr="00260CF3">
        <w:rPr>
          <w:sz w:val="12"/>
        </w:rPr>
        <w:t xml:space="preserve">, too. But then, </w:t>
      </w:r>
      <w:r w:rsidRPr="00260CF3">
        <w:rPr>
          <w:b/>
          <w:highlight w:val="cyan"/>
          <w:u w:val="single"/>
        </w:rPr>
        <w:t>given that</w:t>
      </w:r>
      <w:r w:rsidRPr="00260CF3">
        <w:rPr>
          <w:b/>
          <w:u w:val="single"/>
        </w:rPr>
        <w:t xml:space="preserve"> truth claims are raised and decided upon in </w:t>
      </w:r>
      <w:r w:rsidRPr="00260CF3">
        <w:rPr>
          <w:b/>
          <w:highlight w:val="cyan"/>
          <w:u w:val="single"/>
        </w:rPr>
        <w:t>argumentation</w:t>
      </w:r>
      <w:r w:rsidRPr="00260CF3">
        <w:rPr>
          <w:b/>
          <w:u w:val="single"/>
        </w:rPr>
        <w:t xml:space="preserve"> and that argumentation, aside from whatever it is that is said in its course</w:t>
      </w:r>
      <w:r w:rsidRPr="00260CF3">
        <w:rPr>
          <w:b/>
          <w:highlight w:val="cyan"/>
          <w:u w:val="single"/>
        </w:rPr>
        <w:t>, is a practical affair, then it follows that intersubjectively meaningful norms must exist—precisely those which make</w:t>
      </w:r>
      <w:r w:rsidRPr="00260CF3">
        <w:rPr>
          <w:b/>
          <w:u w:val="single"/>
        </w:rPr>
        <w:t xml:space="preserve"> some action an </w:t>
      </w:r>
      <w:r w:rsidRPr="00260CF3">
        <w:rPr>
          <w:b/>
          <w:highlight w:val="cyan"/>
          <w:u w:val="single"/>
        </w:rPr>
        <w:t>argumentation</w:t>
      </w:r>
      <w:r w:rsidRPr="00260CF3">
        <w:rPr>
          <w:b/>
          <w:u w:val="single"/>
        </w:rPr>
        <w:t>—which have a special cognitive status in that they are the practical [as] preconditions of objectivity and truth.</w:t>
      </w:r>
      <w:r w:rsidRPr="00260CF3">
        <w:rPr>
          <w:sz w:val="12"/>
        </w:rPr>
        <w:t xml:space="preserve"> Hence, one reaches the conclusion that norms must indeed be assumed to be justifiable as valid. </w:t>
      </w:r>
      <w:r w:rsidRPr="00260CF3">
        <w:rPr>
          <w:b/>
          <w:highlight w:val="cyan"/>
          <w:u w:val="single"/>
        </w:rPr>
        <w:t>It is</w:t>
      </w:r>
      <w:r w:rsidRPr="00260CF3">
        <w:rPr>
          <w:b/>
          <w:u w:val="single"/>
        </w:rPr>
        <w:t xml:space="preserve"> simply </w:t>
      </w:r>
      <w:r w:rsidRPr="00260CF3">
        <w:rPr>
          <w:b/>
          <w:highlight w:val="cyan"/>
          <w:u w:val="single"/>
        </w:rPr>
        <w:t>impossible to argue otherwise, because the ability to argue</w:t>
      </w:r>
      <w:r w:rsidRPr="00260CF3">
        <w:rPr>
          <w:b/>
          <w:u w:val="single"/>
        </w:rPr>
        <w:t xml:space="preserve"> so </w:t>
      </w:r>
      <w:r w:rsidRPr="00260CF3">
        <w:rPr>
          <w:b/>
          <w:highlight w:val="cyan"/>
          <w:u w:val="single"/>
        </w:rPr>
        <w:t>would</w:t>
      </w:r>
      <w:r w:rsidRPr="00260CF3">
        <w:rPr>
          <w:b/>
          <w:u w:val="single"/>
        </w:rPr>
        <w:t xml:space="preserve"> in fact already </w:t>
      </w:r>
      <w:r w:rsidRPr="00260CF3">
        <w:rPr>
          <w:b/>
          <w:highlight w:val="cyan"/>
          <w:u w:val="single"/>
        </w:rPr>
        <w:t>presuppose the validity of those norms</w:t>
      </w:r>
      <w:r w:rsidRPr="00260CF3">
        <w:rPr>
          <w:b/>
          <w:u w:val="single"/>
        </w:rPr>
        <w:t xml:space="preserve"> which underlie any argumentation whatever</w:t>
      </w:r>
      <w:r w:rsidRPr="00260CF3">
        <w:rPr>
          <w:sz w:val="12"/>
        </w:rPr>
        <w:t xml:space="preserve">. In contradistinction to the natural rights theorists, though, one sees that the answer to the question of which ends can or cannot be justified is not to be read off from the wider concept of human nature but from the narrower one of argumentation. And with this, then, </w:t>
      </w:r>
      <w:r w:rsidRPr="00260CF3">
        <w:rPr>
          <w:b/>
          <w:u w:val="single"/>
        </w:rPr>
        <w:t xml:space="preserve">the peculiar role of </w:t>
      </w:r>
      <w:r w:rsidRPr="00260CF3">
        <w:rPr>
          <w:b/>
          <w:highlight w:val="cyan"/>
          <w:u w:val="single"/>
        </w:rPr>
        <w:t>reason</w:t>
      </w:r>
      <w:r w:rsidRPr="00260CF3">
        <w:rPr>
          <w:b/>
          <w:u w:val="single"/>
        </w:rPr>
        <w:t xml:space="preserve"> in determining the contents of ethics can be given a precise description; in clear contrast to the role of reason in establishing empirical laws of nature, </w:t>
      </w:r>
      <w:r w:rsidRPr="00260CF3">
        <w:rPr>
          <w:b/>
          <w:highlight w:val="cyan"/>
          <w:u w:val="single"/>
        </w:rPr>
        <w:t>in determining moral laws reason can claim to yield results which can be shown to be valid a priori</w:t>
      </w:r>
      <w:r w:rsidRPr="00260CF3">
        <w:rPr>
          <w:b/>
          <w:u w:val="single"/>
        </w:rPr>
        <w:t>. It only makes explicit what is already implied in the concept of argumentation itself;</w:t>
      </w:r>
      <w:r w:rsidRPr="00260CF3">
        <w:rPr>
          <w:sz w:val="12"/>
        </w:rPr>
        <w:t xml:space="preserve"> and in analyzing any actual norm proposal its task is merely confined to analyzing whether or not it is logically consistent with the very ethics which the proponent must presuppose as valid insofar as he is able to make his proposal at all.</w:t>
      </w:r>
    </w:p>
    <w:p w14:paraId="1922FC0D" w14:textId="48DBB4DF" w:rsidR="00E42E4C" w:rsidRDefault="00E42E4C" w:rsidP="00F601E6"/>
    <w:p w14:paraId="2FB6A51B" w14:textId="376F2DB8" w:rsidR="00987B95" w:rsidRDefault="00987B95" w:rsidP="00987B95">
      <w:pPr>
        <w:pStyle w:val="Heading1"/>
      </w:pPr>
      <w:r>
        <w:lastRenderedPageBreak/>
        <w:t>1AR</w:t>
      </w:r>
    </w:p>
    <w:p w14:paraId="27A94D81" w14:textId="77777777" w:rsidR="00987B95" w:rsidRDefault="00987B95" w:rsidP="00987B95"/>
    <w:p w14:paraId="07477AC3" w14:textId="77777777" w:rsidR="00075C7F" w:rsidRDefault="00075C7F" w:rsidP="00075C7F">
      <w:pPr>
        <w:pStyle w:val="Heading2"/>
      </w:pPr>
      <w:r>
        <w:t>FW</w:t>
      </w:r>
    </w:p>
    <w:p w14:paraId="5C3D4CA0" w14:textId="77777777" w:rsidR="00075C7F" w:rsidRDefault="00075C7F" w:rsidP="00075C7F">
      <w:r>
        <w:t>Reaosn hijacks – to make a polcy ned or value pleasure and pain you need to set and pursue that as ur end but that is rsn</w:t>
      </w:r>
    </w:p>
    <w:p w14:paraId="36B18266" w14:textId="77777777" w:rsidR="00075C7F" w:rsidRPr="009C1831" w:rsidRDefault="00075C7F" w:rsidP="00075C7F">
      <w:r w:rsidRPr="005F04F4">
        <w:t>Induction Fails – You only know induction works because past experiences have told you it has, but that is in itself a form of induction, so you use induction to prove induction – that’s circular</w:t>
      </w:r>
    </w:p>
    <w:p w14:paraId="52E44896" w14:textId="77777777" w:rsidR="00075C7F" w:rsidRDefault="00075C7F" w:rsidP="00075C7F">
      <w:r w:rsidRPr="005D2AD7">
        <w:t>Aggregation fails – everyone has different feelings of pain and pleasure, so you can’t universalize that and say it’s good – it’s impossible to measure something that’s completely subjective</w:t>
      </w:r>
    </w:p>
    <w:p w14:paraId="1AC191EA" w14:textId="77777777" w:rsidR="00075C7F" w:rsidRPr="00F3473C" w:rsidRDefault="00075C7F" w:rsidP="00075C7F">
      <w:r>
        <w:t>circles</w:t>
      </w:r>
    </w:p>
    <w:p w14:paraId="0F07754F" w14:textId="77777777" w:rsidR="00075C7F" w:rsidRDefault="00075C7F" w:rsidP="00075C7F">
      <w:pPr>
        <w:pStyle w:val="Heading3"/>
        <w:rPr>
          <w:rFonts w:cs="Calibri"/>
        </w:rPr>
      </w:pPr>
      <w:r>
        <w:rPr>
          <w:rFonts w:cs="Calibri"/>
        </w:rPr>
        <w:t>Pain-Pleasure Intrinsic/</w:t>
      </w:r>
      <w:r w:rsidRPr="0001415A">
        <w:rPr>
          <w:rFonts w:cs="Calibri"/>
        </w:rPr>
        <w:t>Moen</w:t>
      </w:r>
    </w:p>
    <w:p w14:paraId="2C2C0D20" w14:textId="77777777" w:rsidR="00075C7F" w:rsidRPr="002D01D2" w:rsidRDefault="00075C7F" w:rsidP="00075C7F"/>
    <w:p w14:paraId="31004BA9" w14:textId="77777777" w:rsidR="00075C7F" w:rsidRDefault="00075C7F" w:rsidP="00075C7F">
      <w:pPr>
        <w:pStyle w:val="Heading4"/>
        <w:rPr>
          <w:rFonts w:cs="Calibri"/>
          <w:b w:val="0"/>
          <w:bCs w:val="0"/>
        </w:rPr>
      </w:pPr>
      <w:r w:rsidRPr="0001415A">
        <w:rPr>
          <w:rFonts w:cs="Calibri"/>
        </w:rPr>
        <w:t>[1</w:t>
      </w:r>
      <w:r w:rsidRPr="002D01D2">
        <w:rPr>
          <w:rFonts w:cs="Calibri"/>
        </w:rPr>
        <w:t>]</w:t>
      </w:r>
      <w:r w:rsidRPr="002D01D2">
        <w:rPr>
          <w:rFonts w:cs="Calibri"/>
          <w:b w:val="0"/>
          <w:bCs w:val="0"/>
        </w:rPr>
        <w:t xml:space="preserve"> Just says that people think pain is intrinsically bad, not that it is. </w:t>
      </w:r>
    </w:p>
    <w:p w14:paraId="73634D5C" w14:textId="77777777" w:rsidR="00075C7F" w:rsidRPr="00CB0A4A" w:rsidRDefault="00075C7F" w:rsidP="00075C7F">
      <w:pPr>
        <w:pStyle w:val="Heading4"/>
        <w:rPr>
          <w:b w:val="0"/>
          <w:bCs w:val="0"/>
        </w:rPr>
      </w:pPr>
      <w:r>
        <w:t xml:space="preserve">[2] Doesn’t motivate action – </w:t>
      </w:r>
      <w:r>
        <w:rPr>
          <w:b w:val="0"/>
          <w:bCs w:val="0"/>
        </w:rPr>
        <w:t xml:space="preserve">even if pain and pleasure are valuable to me there’s no reason to care about other people. </w:t>
      </w:r>
    </w:p>
    <w:p w14:paraId="439BC0C0" w14:textId="77777777" w:rsidR="00075C7F" w:rsidRPr="0001415A" w:rsidRDefault="00075C7F" w:rsidP="00075C7F">
      <w:pPr>
        <w:pStyle w:val="Heading4"/>
        <w:rPr>
          <w:rFonts w:cs="Calibri"/>
        </w:rPr>
      </w:pPr>
      <w:r w:rsidRPr="0001415A">
        <w:rPr>
          <w:rFonts w:cs="Calibri"/>
        </w:rPr>
        <w:t>[</w:t>
      </w:r>
      <w:r>
        <w:rPr>
          <w:rFonts w:cs="Calibri"/>
        </w:rPr>
        <w:t>3</w:t>
      </w:r>
      <w:r w:rsidRPr="0001415A">
        <w:rPr>
          <w:rFonts w:cs="Calibri"/>
        </w:rPr>
        <w:t xml:space="preserve">] Turn – </w:t>
      </w:r>
      <w:r w:rsidRPr="002D01D2">
        <w:rPr>
          <w:rFonts w:cs="Calibri"/>
          <w:b w:val="0"/>
          <w:bCs w:val="0"/>
        </w:rPr>
        <w:t xml:space="preserve">basing intrinsic good off of inexplicability prevents evaluation of morals as there isn’t a contestation point for why certain theories are false. Also leads to absurd conclusions – means anything we don’t understand is good – dominant power groups will always say that they can’t explain policies and treat them as good. </w:t>
      </w:r>
    </w:p>
    <w:p w14:paraId="493E692E" w14:textId="77777777" w:rsidR="00075C7F" w:rsidRDefault="00075C7F" w:rsidP="00075C7F"/>
    <w:p w14:paraId="7A55E4F8" w14:textId="77777777" w:rsidR="00075C7F" w:rsidRDefault="00075C7F" w:rsidP="00075C7F">
      <w:pPr>
        <w:pStyle w:val="Heading3"/>
        <w:rPr>
          <w:rFonts w:eastAsia="Calibri" w:cs="Calibri"/>
        </w:rPr>
      </w:pPr>
      <w:r w:rsidRPr="0001415A">
        <w:rPr>
          <w:rFonts w:eastAsia="Calibri" w:cs="Calibri"/>
        </w:rPr>
        <w:t>Actor Spec</w:t>
      </w:r>
    </w:p>
    <w:p w14:paraId="4C3E0770" w14:textId="77777777" w:rsidR="00075C7F" w:rsidRDefault="00075C7F" w:rsidP="00075C7F"/>
    <w:p w14:paraId="02B02B95" w14:textId="77777777" w:rsidR="00075C7F" w:rsidRPr="00046F6F" w:rsidRDefault="00075C7F" w:rsidP="00075C7F">
      <w:r>
        <w:t>No reason this topic has an actor – cheating on gf is unst but no state</w:t>
      </w:r>
    </w:p>
    <w:p w14:paraId="3B84A914" w14:textId="77777777" w:rsidR="00075C7F" w:rsidRPr="009F6FCB" w:rsidRDefault="00075C7F" w:rsidP="00075C7F">
      <w:pPr>
        <w:pStyle w:val="Heading4"/>
      </w:pPr>
      <w:r>
        <w:t xml:space="preserve">[1] Winning consequences fail takes out aspec – even if governments are supposed to use consequences if they don’t know how to calculate them then that freezes action. </w:t>
      </w:r>
    </w:p>
    <w:p w14:paraId="6B5735B6" w14:textId="77777777" w:rsidR="00075C7F" w:rsidRPr="0001415A" w:rsidRDefault="00075C7F" w:rsidP="00075C7F">
      <w:pPr>
        <w:pStyle w:val="Heading4"/>
        <w:rPr>
          <w:rFonts w:cs="Calibri"/>
        </w:rPr>
      </w:pPr>
      <w:r w:rsidRPr="0001415A">
        <w:rPr>
          <w:rFonts w:eastAsia="Calibri" w:cs="Calibri"/>
        </w:rPr>
        <w:t>[</w:t>
      </w:r>
      <w:r>
        <w:rPr>
          <w:rFonts w:eastAsia="Calibri" w:cs="Calibri"/>
        </w:rPr>
        <w:t>2</w:t>
      </w:r>
      <w:r w:rsidRPr="0001415A">
        <w:rPr>
          <w:rFonts w:eastAsia="Calibri" w:cs="Calibri"/>
        </w:rPr>
        <w:t>] Is-ought fallacy</w:t>
      </w:r>
      <w:r>
        <w:rPr>
          <w:rFonts w:eastAsia="Calibri" w:cs="Calibri"/>
        </w:rPr>
        <w:t xml:space="preserve"> – </w:t>
      </w:r>
      <w:r w:rsidRPr="00E1310B">
        <w:rPr>
          <w:rFonts w:eastAsia="Calibri" w:cs="Calibri"/>
          <w:b w:val="0"/>
          <w:bCs w:val="0"/>
        </w:rPr>
        <w:t>just because some states use util doesn’t make it right.</w:t>
      </w:r>
    </w:p>
    <w:p w14:paraId="0BB488F9" w14:textId="77777777" w:rsidR="00075C7F" w:rsidRPr="00E1310B" w:rsidRDefault="00075C7F" w:rsidP="00075C7F">
      <w:pPr>
        <w:pStyle w:val="Heading4"/>
        <w:rPr>
          <w:rFonts w:cs="Calibri"/>
          <w:b w:val="0"/>
          <w:bCs w:val="0"/>
        </w:rPr>
      </w:pPr>
      <w:r w:rsidRPr="0001415A">
        <w:rPr>
          <w:rFonts w:eastAsia="Calibri" w:cs="Calibri"/>
        </w:rPr>
        <w:t>[</w:t>
      </w:r>
      <w:r>
        <w:rPr>
          <w:rFonts w:eastAsia="Calibri" w:cs="Calibri"/>
        </w:rPr>
        <w:t>3</w:t>
      </w:r>
      <w:r w:rsidRPr="0001415A">
        <w:rPr>
          <w:rFonts w:eastAsia="Calibri" w:cs="Calibri"/>
        </w:rPr>
        <w:t xml:space="preserve">] The </w:t>
      </w:r>
      <w:r>
        <w:rPr>
          <w:rFonts w:eastAsia="Calibri" w:cs="Calibri"/>
        </w:rPr>
        <w:t>A</w:t>
      </w:r>
      <w:r w:rsidRPr="0001415A">
        <w:rPr>
          <w:rFonts w:eastAsia="Calibri" w:cs="Calibri"/>
        </w:rPr>
        <w:t>C hijacks</w:t>
      </w:r>
      <w:r>
        <w:rPr>
          <w:rFonts w:eastAsia="Calibri" w:cs="Calibri"/>
        </w:rPr>
        <w:t xml:space="preserve"> – </w:t>
      </w:r>
      <w:r w:rsidRPr="00E1310B">
        <w:rPr>
          <w:rFonts w:eastAsia="Calibri" w:cs="Calibri"/>
          <w:b w:val="0"/>
          <w:bCs w:val="0"/>
        </w:rPr>
        <w:t>if I prove my theory is right, states ought to use it</w:t>
      </w:r>
    </w:p>
    <w:p w14:paraId="27F763B1" w14:textId="77777777" w:rsidR="00075C7F" w:rsidRPr="0001415A" w:rsidRDefault="00075C7F" w:rsidP="00075C7F">
      <w:pPr>
        <w:pStyle w:val="Heading4"/>
        <w:rPr>
          <w:rFonts w:cs="Calibri"/>
        </w:rPr>
      </w:pPr>
      <w:r w:rsidRPr="0001415A">
        <w:rPr>
          <w:rFonts w:eastAsia="Calibri" w:cs="Calibri"/>
        </w:rPr>
        <w:t>[</w:t>
      </w:r>
      <w:r>
        <w:rPr>
          <w:rFonts w:eastAsia="Calibri" w:cs="Calibri"/>
        </w:rPr>
        <w:t>4</w:t>
      </w:r>
      <w:r w:rsidRPr="0001415A">
        <w:rPr>
          <w:rFonts w:eastAsia="Calibri" w:cs="Calibri"/>
        </w:rPr>
        <w:t xml:space="preserve">] </w:t>
      </w:r>
      <w:r>
        <w:rPr>
          <w:rFonts w:eastAsia="Calibri" w:cs="Calibri"/>
        </w:rPr>
        <w:t xml:space="preserve">Turn – </w:t>
      </w:r>
      <w:r w:rsidRPr="00E1310B">
        <w:rPr>
          <w:rFonts w:eastAsia="Calibri" w:cs="Calibri"/>
          <w:b w:val="0"/>
          <w:bCs w:val="0"/>
        </w:rPr>
        <w:t>proves calc responses are true since governments make wrong predictions like the Iraq war constantly.</w:t>
      </w:r>
    </w:p>
    <w:p w14:paraId="58B84FB9" w14:textId="77777777" w:rsidR="00075C7F" w:rsidRPr="006F0C0D" w:rsidRDefault="00075C7F" w:rsidP="00075C7F"/>
    <w:p w14:paraId="31D73E8E" w14:textId="77777777" w:rsidR="00075C7F" w:rsidRDefault="00075C7F" w:rsidP="00075C7F"/>
    <w:p w14:paraId="298798F7" w14:textId="77777777" w:rsidR="00075C7F" w:rsidRDefault="00075C7F" w:rsidP="00075C7F">
      <w:pPr>
        <w:pStyle w:val="Heading3"/>
      </w:pPr>
      <w:r>
        <w:t>Inclsuivity</w:t>
      </w:r>
    </w:p>
    <w:p w14:paraId="52040B3B" w14:textId="77777777" w:rsidR="00075C7F" w:rsidRDefault="00075C7F" w:rsidP="00075C7F"/>
    <w:p w14:paraId="002FA590" w14:textId="77777777" w:rsidR="00075C7F" w:rsidRDefault="00075C7F" w:rsidP="00075C7F">
      <w:r>
        <w:t>[1] kant better – farr ev proves that it considers every agnet</w:t>
      </w:r>
    </w:p>
    <w:p w14:paraId="3EEF3198" w14:textId="77777777" w:rsidR="00075C7F" w:rsidRDefault="00075C7F" w:rsidP="00075C7F">
      <w:r>
        <w:t>[2] util si exlcusionary – ppl who cnat feel pain and pleasure bc of thigns like nerv dmg arent coutned and util inherently ranks ppl on utiltiy</w:t>
      </w:r>
    </w:p>
    <w:p w14:paraId="794E7B78" w14:textId="77777777" w:rsidR="00075C7F" w:rsidRDefault="00075C7F" w:rsidP="00075C7F"/>
    <w:p w14:paraId="52E39E5B" w14:textId="77777777" w:rsidR="00075C7F" w:rsidRDefault="00075C7F" w:rsidP="00075C7F">
      <w:pPr>
        <w:pStyle w:val="Heading2"/>
      </w:pPr>
      <w:r>
        <w:t>Util</w:t>
      </w:r>
    </w:p>
    <w:p w14:paraId="013EFB54" w14:textId="77777777" w:rsidR="00075C7F" w:rsidRDefault="00075C7F" w:rsidP="00075C7F"/>
    <w:p w14:paraId="683C7910" w14:textId="77777777" w:rsidR="00075C7F" w:rsidRDefault="00075C7F" w:rsidP="00075C7F">
      <w:pPr>
        <w:pStyle w:val="Heading4"/>
      </w:pPr>
      <w:r>
        <w:t>Asteroid mining won’t solve resource shortages or conflict. Too many technical hurdles and pro mining ev is a prisoner to mining companies PR machines.</w:t>
      </w:r>
    </w:p>
    <w:p w14:paraId="72FD59D0" w14:textId="77777777" w:rsidR="00075C7F" w:rsidRDefault="00075C7F" w:rsidP="00075C7F">
      <w:r w:rsidRPr="00C97EFA">
        <w:rPr>
          <w:b/>
          <w:bCs/>
        </w:rPr>
        <w:t>Riederer 14</w:t>
      </w:r>
      <w:r w:rsidRPr="00C97EFA">
        <w:t xml:space="preserve"> </w:t>
      </w:r>
      <w:r>
        <w:t>(</w:t>
      </w:r>
      <w:r w:rsidRPr="00C97EFA">
        <w:t>Rachel Riederer is co-Editor in Chief of Guernica. Her writing has appeared in The New Yorker, The Nation, Best American Essays</w:t>
      </w:r>
      <w:r>
        <w:t>.</w:t>
      </w:r>
      <w:r w:rsidRPr="00C97EFA">
        <w:t xml:space="preserve"> </w:t>
      </w:r>
      <w:r>
        <w:t>“</w:t>
      </w:r>
      <w:r w:rsidRPr="00B25AC6">
        <w:t>Silicon Valley Says Space Mining Is Awesome and Will Change Life on Earth. That’s Only Half Right</w:t>
      </w:r>
      <w:r>
        <w:t>”.</w:t>
      </w:r>
      <w:r w:rsidRPr="00C97EFA">
        <w:t xml:space="preserve"> May 19, 2014</w:t>
      </w:r>
      <w:r>
        <w:t>.)</w:t>
      </w:r>
    </w:p>
    <w:p w14:paraId="7C6B87A8" w14:textId="77777777" w:rsidR="00075C7F" w:rsidRPr="00B25AC6" w:rsidRDefault="00075C7F" w:rsidP="00075C7F">
      <w:pPr>
        <w:rPr>
          <w:sz w:val="16"/>
        </w:rPr>
      </w:pPr>
      <w:r w:rsidRPr="00B25AC6">
        <w:rPr>
          <w:sz w:val="16"/>
        </w:rPr>
        <w:t xml:space="preserve">What’s misleading </w:t>
      </w:r>
      <w:r w:rsidRPr="0043435E">
        <w:rPr>
          <w:sz w:val="16"/>
        </w:rPr>
        <w:t xml:space="preserve">about </w:t>
      </w:r>
      <w:r w:rsidRPr="0043435E">
        <w:rPr>
          <w:b/>
          <w:bCs/>
          <w:u w:val="single"/>
        </w:rPr>
        <w:t>these projects</w:t>
      </w:r>
      <w:r w:rsidRPr="0043435E">
        <w:rPr>
          <w:sz w:val="16"/>
        </w:rPr>
        <w:t xml:space="preserve"> isn’t that they’re subject to budget problems and delays, but that they </w:t>
      </w:r>
      <w:r w:rsidRPr="0043435E">
        <w:rPr>
          <w:b/>
          <w:bCs/>
          <w:u w:val="single"/>
        </w:rPr>
        <w:t xml:space="preserve">come couched in </w:t>
      </w:r>
      <w:r w:rsidRPr="009164C5">
        <w:rPr>
          <w:b/>
          <w:bCs/>
          <w:highlight w:val="green"/>
          <w:u w:val="single"/>
        </w:rPr>
        <w:t xml:space="preserve">overblown rhetoric about </w:t>
      </w:r>
      <w:r w:rsidRPr="0043435E">
        <w:rPr>
          <w:b/>
          <w:bCs/>
          <w:u w:val="single"/>
        </w:rPr>
        <w:t xml:space="preserve">their </w:t>
      </w:r>
      <w:r w:rsidRPr="009164C5">
        <w:rPr>
          <w:b/>
          <w:bCs/>
          <w:highlight w:val="green"/>
          <w:u w:val="single"/>
        </w:rPr>
        <w:t>potential to</w:t>
      </w:r>
      <w:r w:rsidRPr="00B25AC6">
        <w:rPr>
          <w:sz w:val="16"/>
        </w:rPr>
        <w:t xml:space="preserve"> radically </w:t>
      </w:r>
      <w:r w:rsidRPr="009164C5">
        <w:rPr>
          <w:b/>
          <w:bCs/>
          <w:highlight w:val="green"/>
          <w:u w:val="single"/>
        </w:rPr>
        <w:t xml:space="preserve">alter human life, </w:t>
      </w:r>
      <w:r w:rsidRPr="0043435E">
        <w:rPr>
          <w:b/>
          <w:bCs/>
          <w:u w:val="single"/>
        </w:rPr>
        <w:t>to do away with the notion of scarcity and deliver us to a future of</w:t>
      </w:r>
      <w:r w:rsidRPr="0043435E">
        <w:rPr>
          <w:sz w:val="16"/>
        </w:rPr>
        <w:t xml:space="preserve"> plenty and </w:t>
      </w:r>
      <w:r w:rsidRPr="0043435E">
        <w:rPr>
          <w:b/>
          <w:bCs/>
          <w:u w:val="single"/>
        </w:rPr>
        <w:t>peace</w:t>
      </w:r>
      <w:r w:rsidRPr="0043435E">
        <w:rPr>
          <w:sz w:val="16"/>
        </w:rPr>
        <w:t>. It’s a pattern that has become familiar in Silicon Valley: develop a plan for a business that will do something cool and make a lot of money, but describe it instead as something that will change the world. 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w:t>
      </w:r>
      <w:r w:rsidRPr="00B25AC6">
        <w:rPr>
          <w:sz w:val="16"/>
        </w:rPr>
        <w:t xml:space="preserve">—luxury jewelry, of course, but also catalytic converters for cars and hard disks for laptops and DVRs—but it would primarily make the investors of Planetary Resources extremely rich. </w:t>
      </w:r>
      <w:r w:rsidRPr="009164C5">
        <w:rPr>
          <w:b/>
          <w:bCs/>
          <w:highlight w:val="green"/>
          <w:u w:val="single"/>
        </w:rPr>
        <w:t>Allusions to the Wild West abound in the literature of space-mining companies</w:t>
      </w:r>
      <w:r w:rsidRPr="00B25AC6">
        <w:rPr>
          <w:sz w:val="16"/>
        </w:rPr>
        <w:t xml:space="preserve">. The Moon Express website talks about “brave pioneers” who explored new territories "with the backing of a monarch or a state.” For these entrepreneurs, space is not a distant emptiness; beyond the frontier, they envision a business-place. And with the exception of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Pulham said that asteroids are clearly up for grabs: “There’s no law that says you can’t snag an asteroid. Knock yourself out.” 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beyond your wildest dreams, and it’s there for the taking. You just have to get there first. The “getting there first” will not be simple, or cheap. Most of the asteroids in the solar system are in the asteroid belt between Mars and Jupiter. But the orbit paths of some near-Earth asteroids, or NEAs, bring them relatively close to our planet—that is, within around 30 million miles. Planetary Resources has developed what is essentially an outer-space drone: a small telescope-equipped spacecraft, around the size of a desktop computer, that will survey near-Earth asteroids. Once an asteroid is identified and determined to be valuable, the </w:t>
      </w:r>
      <w:r w:rsidRPr="009164C5">
        <w:rPr>
          <w:b/>
          <w:bCs/>
          <w:highlight w:val="green"/>
          <w:u w:val="single"/>
        </w:rPr>
        <w:t>extraction</w:t>
      </w:r>
      <w:r w:rsidRPr="00B25AC6">
        <w:rPr>
          <w:sz w:val="16"/>
        </w:rPr>
        <w:t xml:space="preserve"> could begin, though that </w:t>
      </w:r>
      <w:r w:rsidRPr="009164C5">
        <w:rPr>
          <w:b/>
          <w:bCs/>
          <w:highlight w:val="green"/>
          <w:u w:val="single"/>
        </w:rPr>
        <w:t>introduces</w:t>
      </w:r>
      <w:r w:rsidRPr="00B25AC6">
        <w:rPr>
          <w:sz w:val="16"/>
        </w:rPr>
        <w:t xml:space="preserve"> a new set of </w:t>
      </w:r>
      <w:r w:rsidRPr="009164C5">
        <w:rPr>
          <w:b/>
          <w:bCs/>
          <w:highlight w:val="green"/>
          <w:u w:val="single"/>
        </w:rPr>
        <w:t>technical obstacles</w:t>
      </w:r>
      <w:r w:rsidRPr="00B25AC6">
        <w:rPr>
          <w:sz w:val="16"/>
        </w:rPr>
        <w:t xml:space="preserve">. Because of the difficulty and expense of getting heavy machinery from Earth into space, some have suggested using 3D printing technology to use materials found in space to create the necessary equipment. Then, some modified version of a terrestrial mining method, like drilling or magnetic separation, could be used for the mining itself. But these </w:t>
      </w:r>
      <w:r w:rsidRPr="001E00FF">
        <w:rPr>
          <w:rStyle w:val="StyleUnderline"/>
          <w:highlight w:val="green"/>
        </w:rPr>
        <w:t>extraction</w:t>
      </w:r>
      <w:r w:rsidRPr="00B25AC6">
        <w:rPr>
          <w:sz w:val="16"/>
        </w:rPr>
        <w:t xml:space="preserve"> processes have been developed for the pressure and gravity of Earth, and they </w:t>
      </w:r>
      <w:r w:rsidRPr="001E00FF">
        <w:rPr>
          <w:rStyle w:val="StyleUnderline"/>
          <w:highlight w:val="green"/>
        </w:rPr>
        <w:t>would need to be overhauled</w:t>
      </w:r>
      <w:r w:rsidRPr="00B25AC6">
        <w:rPr>
          <w:sz w:val="16"/>
        </w:rPr>
        <w:t xml:space="preserve"> to function in the low-gravity, vacuum environment of space. If this part of the process </w:t>
      </w:r>
      <w:r w:rsidRPr="001E00FF">
        <w:rPr>
          <w:rStyle w:val="StyleUnderline"/>
          <w:highlight w:val="green"/>
        </w:rPr>
        <w:t xml:space="preserve">sounds unclear, </w:t>
      </w:r>
      <w:r w:rsidRPr="001E00FF">
        <w:t>it’s</w:t>
      </w:r>
      <w:r w:rsidRPr="001E00FF">
        <w:rPr>
          <w:rStyle w:val="StyleUnderline"/>
          <w:highlight w:val="green"/>
        </w:rPr>
        <w:t xml:space="preserve"> because it is</w:t>
      </w:r>
      <w:r w:rsidRPr="00B25AC6">
        <w:rPr>
          <w:sz w:val="16"/>
        </w:rPr>
        <w:t xml:space="preserve">. To give an idea of the scale—in time and difficulty—of these kinds of operations, consider the government’s version of asteroid prospecting. In April, NASA greenlighted a mission in which a spacecraft called OSIRIS-REx will rendezvous with an asteroid called Bennu. OSIRIS-Rex is scheduled to launch in 2016, reach the asteroid in 2018, reconnoiter it for over a year, and then </w:t>
      </w:r>
      <w:r w:rsidRPr="0043435E">
        <w:rPr>
          <w:sz w:val="16"/>
        </w:rPr>
        <w:t xml:space="preserve">bring back samples for scientific study. </w:t>
      </w:r>
      <w:r w:rsidRPr="001E00FF">
        <w:rPr>
          <w:rStyle w:val="StyleUnderline"/>
          <w:highlight w:val="green"/>
        </w:rPr>
        <w:t>The amount of asteroid</w:t>
      </w:r>
      <w:r w:rsidRPr="0043435E">
        <w:rPr>
          <w:sz w:val="16"/>
        </w:rPr>
        <w:t xml:space="preserve"> that NASA plans to collect after all this time and trouble? </w:t>
      </w:r>
      <w:r w:rsidRPr="001E00FF">
        <w:rPr>
          <w:rStyle w:val="StyleUnderline"/>
          <w:highlight w:val="green"/>
        </w:rPr>
        <w:t>Two ounces</w:t>
      </w:r>
      <w:r w:rsidRPr="0043435E">
        <w:rPr>
          <w:sz w:val="16"/>
        </w:rPr>
        <w:t xml:space="preserve">. </w:t>
      </w:r>
      <w:r w:rsidRPr="0043435E">
        <w:rPr>
          <w:b/>
          <w:bCs/>
          <w:u w:val="single"/>
        </w:rPr>
        <w:t xml:space="preserve">A major premise of private space mining companies is that they will be able to work far faster and more economically </w:t>
      </w:r>
      <w:r w:rsidRPr="0043435E">
        <w:rPr>
          <w:sz w:val="16"/>
        </w:rPr>
        <w:t xml:space="preserve">than NASA, and will be willing to take on levels of risk beyond that of a government operation, </w:t>
      </w:r>
      <w:r w:rsidRPr="0043435E">
        <w:rPr>
          <w:b/>
          <w:bCs/>
          <w:u w:val="single"/>
        </w:rPr>
        <w:t>but</w:t>
      </w:r>
      <w:r w:rsidRPr="0043435E">
        <w:rPr>
          <w:sz w:val="16"/>
        </w:rPr>
        <w:t xml:space="preserve"> the</w:t>
      </w:r>
      <w:r w:rsidRPr="00B25AC6">
        <w:rPr>
          <w:sz w:val="16"/>
        </w:rPr>
        <w:t xml:space="preserve"> </w:t>
      </w:r>
      <w:r w:rsidRPr="00B25AC6">
        <w:rPr>
          <w:b/>
          <w:bCs/>
          <w:highlight w:val="green"/>
          <w:u w:val="single"/>
        </w:rPr>
        <w:t>scale</w:t>
      </w:r>
      <w:r w:rsidRPr="00B25AC6">
        <w:rPr>
          <w:sz w:val="16"/>
        </w:rPr>
        <w:t xml:space="preserve"> and timeline of OSIRIS-REx </w:t>
      </w:r>
      <w:r w:rsidRPr="00B25AC6">
        <w:rPr>
          <w:b/>
          <w:bCs/>
          <w:highlight w:val="green"/>
          <w:u w:val="single"/>
        </w:rPr>
        <w:t>shows how complex these operations will be</w:t>
      </w:r>
      <w:r w:rsidRPr="00B25AC6">
        <w:rPr>
          <w:sz w:val="16"/>
        </w:rPr>
        <w:t xml:space="preserve">, even </w:t>
      </w:r>
      <w:r w:rsidRPr="00B25AC6">
        <w:rPr>
          <w:b/>
          <w:bCs/>
          <w:highlight w:val="green"/>
          <w:u w:val="single"/>
        </w:rPr>
        <w:t>for</w:t>
      </w:r>
      <w:r w:rsidRPr="00B25AC6">
        <w:rPr>
          <w:sz w:val="16"/>
        </w:rPr>
        <w:t xml:space="preserve"> the swiftest companies. The most far-out proposal in </w:t>
      </w:r>
      <w:r w:rsidRPr="00B25AC6">
        <w:rPr>
          <w:b/>
          <w:bCs/>
          <w:highlight w:val="green"/>
          <w:u w:val="single"/>
        </w:rPr>
        <w:t>space mining</w:t>
      </w:r>
      <w:r w:rsidRPr="00B25AC6">
        <w:rPr>
          <w:sz w:val="16"/>
        </w:rPr>
        <w:t xml:space="preserve"> is to "redirect" an NEA toward Earth and into lunar orbit. There, the asteroid could spin safely around the moon, accessible to our planet. A 2012 </w:t>
      </w:r>
      <w:r w:rsidRPr="001E00FF">
        <w:rPr>
          <w:rStyle w:val="StyleUnderline"/>
          <w:highlight w:val="green"/>
        </w:rPr>
        <w:t>Cal Tech study</w:t>
      </w:r>
      <w:r w:rsidRPr="00B25AC6">
        <w:rPr>
          <w:sz w:val="16"/>
        </w:rPr>
        <w:t xml:space="preserve"> determined that this method would be </w:t>
      </w:r>
      <w:r w:rsidRPr="001E00FF">
        <w:rPr>
          <w:rStyle w:val="StyleUnderline"/>
          <w:highlight w:val="green"/>
        </w:rPr>
        <w:t>no</w:t>
      </w:r>
      <w:r w:rsidRPr="001E00FF">
        <w:rPr>
          <w:rStyle w:val="StyleUnderline"/>
        </w:rPr>
        <w:t xml:space="preserve">t </w:t>
      </w:r>
      <w:r w:rsidRPr="00B25AC6">
        <w:rPr>
          <w:sz w:val="16"/>
        </w:rPr>
        <w:t xml:space="preserve">only </w:t>
      </w:r>
      <w:r w:rsidRPr="001E00FF">
        <w:rPr>
          <w:rStyle w:val="StyleUnderline"/>
          <w:highlight w:val="green"/>
        </w:rPr>
        <w:t>feasible</w:t>
      </w:r>
      <w:r w:rsidRPr="00B25AC6">
        <w:rPr>
          <w:sz w:val="16"/>
        </w:rPr>
        <w:t xml:space="preserv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w:t>
      </w:r>
      <w:r w:rsidRPr="00B25AC6">
        <w:rPr>
          <w:b/>
          <w:bCs/>
          <w:highlight w:val="green"/>
          <w:u w:val="single"/>
        </w:rPr>
        <w:t>the</w:t>
      </w:r>
      <w:r w:rsidRPr="00B25AC6">
        <w:rPr>
          <w:sz w:val="16"/>
        </w:rPr>
        <w:t xml:space="preserve"> mass of the asteroid, this </w:t>
      </w:r>
      <w:r w:rsidRPr="00B25AC6">
        <w:rPr>
          <w:b/>
          <w:bCs/>
          <w:highlight w:val="green"/>
          <w:u w:val="single"/>
        </w:rPr>
        <w:t>retrieval flight would last between six and ten years.</w:t>
      </w:r>
      <w:r>
        <w:rPr>
          <w:b/>
          <w:bCs/>
          <w:u w:val="single"/>
        </w:rPr>
        <w:t xml:space="preserve"> </w:t>
      </w:r>
      <w:r w:rsidRPr="00B25AC6">
        <w:rPr>
          <w:sz w:val="16"/>
        </w:rPr>
        <w:t xml:space="preserve">This idea, like the other </w:t>
      </w:r>
      <w:r w:rsidRPr="00B25AC6">
        <w:rPr>
          <w:b/>
          <w:bCs/>
          <w:highlight w:val="green"/>
          <w:u w:val="single"/>
        </w:rPr>
        <w:t>space-mining projects</w:t>
      </w:r>
      <w:r w:rsidRPr="00B25AC6">
        <w:rPr>
          <w:sz w:val="16"/>
        </w:rPr>
        <w:t>, will require tremendous patience, money, vision, and bluster</w:t>
      </w:r>
      <w:r w:rsidRPr="0043435E">
        <w:rPr>
          <w:sz w:val="16"/>
        </w:rPr>
        <w:t xml:space="preserve">. So it's no surprise that the </w:t>
      </w:r>
      <w:r w:rsidRPr="0043435E">
        <w:rPr>
          <w:b/>
          <w:bCs/>
          <w:u w:val="single"/>
        </w:rPr>
        <w:t>futurists of Silicon Valley are behind them</w:t>
      </w:r>
      <w:r w:rsidRPr="0043435E">
        <w:rPr>
          <w:sz w:val="16"/>
        </w:rPr>
        <w:t>: The group of companies founded with the intention</w:t>
      </w:r>
      <w:r w:rsidRPr="00B25AC6">
        <w:rPr>
          <w:sz w:val="16"/>
        </w:rPr>
        <w:t xml:space="preserve"> of mining space are backed largely by investors who made their names and fortunes in tech. 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InfoSpace; Elon Musk founded PayPal and now has a private space company, SpaceX, currently under contract with NASA to begin carrying astronauts to the International Space Station. The New Yorker's George Packer identifies the “conflicting pressures” of Silicon Valley as “work ethic, status consciousness, idealism, and greed.” All of these pressures are present in the space-mining race, too. The work required to pull it off is undeniable—as is the idealistic delusion that outer-space extraction would bring world peace. Whoever accomplishes this first will be hailed, from Mountain View to Capitol Hill, as a genius. They will also become unfathomably wealthy, and rightly so: Entering a new, high-risk, high-tech field of business should come with the possibility for enormous reward. These entrepreneurs have evinced as much in less-utopian, off-the-cuff remarks. Diamandis has joked that his company’s financing plan is to buy puts in the platinum market and then announce their plan to bring a platinum asteroid home. Jain imagines coming back from trips to the moon with payloads worth billions of dollars: “I don’t care what people say," he said in an interview with Wired's editor last year. "That’s a shit load of money.” It’s telling that the foundational text of the space mining industry—1997's Mining the Sky, by John Lewis, a professor of planetary science at the University of Arizona and the chief scientist of Deep Space Industries—begins not with a catalog of the wealth of space, but with a brief history of exploration and military domination on Earth. Here, there isn’t enough, but in space, rather than nothingness, we find “a lively, rich understanding of the unity and lawfulness of Creation, within which the diversity and complexity of local materials and events falls into place.” Thanks to the saving power of technology, the very idea</w:t>
      </w:r>
      <w:r w:rsidRPr="0043435E">
        <w:rPr>
          <w:sz w:val="16"/>
        </w:rPr>
        <w:t xml:space="preserve">s of “limited resources and finite living space” are “tired old myths,” he writes. </w:t>
      </w:r>
      <w:r w:rsidRPr="0043435E">
        <w:rPr>
          <w:b/>
          <w:bCs/>
          <w:szCs w:val="36"/>
          <w:u w:val="single"/>
        </w:rPr>
        <w:t xml:space="preserve">It’s exhilarating, this </w:t>
      </w:r>
      <w:r w:rsidRPr="0043435E">
        <w:rPr>
          <w:b/>
          <w:bCs/>
          <w:szCs w:val="36"/>
          <w:highlight w:val="green"/>
          <w:u w:val="single"/>
        </w:rPr>
        <w:t xml:space="preserve">notion that tech advances </w:t>
      </w:r>
      <w:r w:rsidRPr="00C97EFA">
        <w:rPr>
          <w:b/>
          <w:bCs/>
          <w:szCs w:val="36"/>
          <w:highlight w:val="green"/>
          <w:u w:val="single"/>
        </w:rPr>
        <w:t xml:space="preserve">could end scarcity </w:t>
      </w:r>
      <w:r w:rsidRPr="0043435E">
        <w:rPr>
          <w:b/>
          <w:bCs/>
          <w:szCs w:val="36"/>
          <w:u w:val="single"/>
        </w:rPr>
        <w:t>as we know it</w:t>
      </w:r>
      <w:r w:rsidRPr="00C97EFA">
        <w:rPr>
          <w:b/>
          <w:bCs/>
          <w:szCs w:val="36"/>
          <w:highlight w:val="green"/>
          <w:u w:val="single"/>
        </w:rPr>
        <w:t xml:space="preserve">, </w:t>
      </w:r>
      <w:r w:rsidRPr="0043435E">
        <w:rPr>
          <w:b/>
          <w:bCs/>
          <w:szCs w:val="36"/>
          <w:u w:val="single"/>
        </w:rPr>
        <w:t xml:space="preserve">relegating wars over mineral wealth and energy sources to the list of woes </w:t>
      </w:r>
      <w:r w:rsidRPr="00C97EFA">
        <w:rPr>
          <w:b/>
          <w:bCs/>
          <w:szCs w:val="36"/>
          <w:highlight w:val="green"/>
          <w:u w:val="single"/>
        </w:rPr>
        <w:t>defeated by science</w:t>
      </w:r>
      <w:r w:rsidRPr="00B25AC6">
        <w:rPr>
          <w:sz w:val="16"/>
        </w:rPr>
        <w:t xml:space="preserve">, alongside plague and polio. </w:t>
      </w:r>
      <w:r w:rsidRPr="0043435E">
        <w:rPr>
          <w:sz w:val="16"/>
        </w:rPr>
        <w:t xml:space="preserve">But </w:t>
      </w:r>
      <w:r w:rsidRPr="0043435E">
        <w:rPr>
          <w:b/>
          <w:bCs/>
          <w:u w:val="single"/>
        </w:rPr>
        <w:t>it’s a dangerous exhilaration</w:t>
      </w:r>
      <w:r w:rsidRPr="0043435E">
        <w:rPr>
          <w:sz w:val="16"/>
        </w:rPr>
        <w:t>. It seems far more likely that new sources of wealth will, in their abundance, be one more thing for us to scrabble</w:t>
      </w:r>
      <w:r w:rsidRPr="00B25AC6">
        <w:rPr>
          <w:sz w:val="16"/>
        </w:rPr>
        <w:t xml:space="preserve"> over. The space-mining notion is immensely appealing: the sky is full of infinite riches and abundance leads to peace. But why wouldn’t riches from the heavens cause conflicts and problems? Their vulgar terrestrial cousins always have. The problem with comparing </w:t>
      </w:r>
      <w:r w:rsidRPr="00B25AC6">
        <w:rPr>
          <w:b/>
          <w:bCs/>
          <w:highlight w:val="green"/>
          <w:u w:val="single"/>
        </w:rPr>
        <w:t>space-mining</w:t>
      </w:r>
      <w:r w:rsidRPr="00B25AC6">
        <w:rPr>
          <w:sz w:val="16"/>
        </w:rPr>
        <w:t xml:space="preserve"> to the Wild West isn’t just that it </w:t>
      </w:r>
      <w:r w:rsidRPr="00B25AC6">
        <w:rPr>
          <w:b/>
          <w:bCs/>
          <w:highlight w:val="green"/>
          <w:u w:val="single"/>
        </w:rPr>
        <w:t>won’t revolutionize our economy</w:t>
      </w:r>
      <w:r w:rsidRPr="00B25AC6">
        <w:rPr>
          <w:sz w:val="16"/>
        </w:rPr>
        <w:t xml:space="preserve">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 This simply does not apply to space mining, an industry where—to an even greater degree than modern-day resource extraction businesses on Earth—the barriers to entry in terms of both technology and capital are so immense that it is only open to entrepreneurs who are already billionaires. </w:t>
      </w:r>
    </w:p>
    <w:p w14:paraId="4440250D" w14:textId="77777777" w:rsidR="00075C7F" w:rsidRDefault="00075C7F" w:rsidP="00075C7F"/>
    <w:p w14:paraId="6BDA48A6" w14:textId="77777777" w:rsidR="00075C7F" w:rsidRPr="00355308" w:rsidRDefault="00075C7F" w:rsidP="00075C7F">
      <w:pPr>
        <w:pStyle w:val="Heading4"/>
        <w:rPr>
          <w:rFonts w:cs="Calibri"/>
          <w:color w:val="000000" w:themeColor="text1"/>
        </w:rPr>
      </w:pPr>
      <w:r w:rsidRPr="00355308">
        <w:rPr>
          <w:rFonts w:cs="Calibri"/>
          <w:color w:val="000000" w:themeColor="text1"/>
        </w:rPr>
        <w:t xml:space="preserve">Resource extraction in space is not a sustainable market – profitability metrics ensure total collapse into monopolization </w:t>
      </w:r>
    </w:p>
    <w:p w14:paraId="3021FBD8" w14:textId="77777777" w:rsidR="00075C7F" w:rsidRPr="00355308" w:rsidRDefault="00075C7F" w:rsidP="00075C7F">
      <w:pPr>
        <w:rPr>
          <w:color w:val="000000" w:themeColor="text1"/>
        </w:rPr>
      </w:pPr>
      <w:r w:rsidRPr="00355308">
        <w:rPr>
          <w:rStyle w:val="Style13ptBold"/>
          <w:color w:val="000000" w:themeColor="text1"/>
        </w:rPr>
        <w:t>Gardenyes 2017</w:t>
      </w:r>
      <w:r w:rsidRPr="00355308">
        <w:rPr>
          <w:color w:val="000000" w:themeColor="text1"/>
        </w:rPr>
        <w:t xml:space="preserve"> (Distri Josep Gardenyes, Marxist and anarchist writer, "New Technologies, Extraterrestrial Exploitation, And The Future Of Capitalism", It's Going Down, January 28 2017, </w:t>
      </w:r>
      <w:hyperlink r:id="rId10" w:history="1">
        <w:r w:rsidRPr="00355308">
          <w:rPr>
            <w:rStyle w:val="Hyperlink"/>
            <w:color w:val="000000" w:themeColor="text1"/>
          </w:rPr>
          <w:t>https://itsgoingdown.org/new-technologies-extraterrestrial-exploitation-future-capitalism/</w:t>
        </w:r>
      </w:hyperlink>
      <w:r w:rsidRPr="00355308">
        <w:rPr>
          <w:color w:val="000000" w:themeColor="text1"/>
        </w:rPr>
        <w:t>, mmv)</w:t>
      </w:r>
    </w:p>
    <w:p w14:paraId="22C76AE8" w14:textId="77777777" w:rsidR="00075C7F" w:rsidRPr="00355308" w:rsidRDefault="00075C7F" w:rsidP="00075C7F">
      <w:pPr>
        <w:rPr>
          <w:color w:val="000000" w:themeColor="text1"/>
          <w:sz w:val="16"/>
        </w:rPr>
      </w:pPr>
      <w:r w:rsidRPr="00355308">
        <w:rPr>
          <w:rStyle w:val="StyleUnderline"/>
          <w:color w:val="000000" w:themeColor="text1"/>
        </w:rPr>
        <w:t>2017 is the year of Google’s Lunar X Prize, through which the North American corporation</w:t>
      </w:r>
      <w:r w:rsidRPr="00355308">
        <w:rPr>
          <w:color w:val="000000" w:themeColor="text1"/>
          <w:sz w:val="16"/>
        </w:rPr>
        <w:t xml:space="preserve"> (as important to 21st century capitalism as Ford was to 20th century capitalism) </w:t>
      </w:r>
      <w:r w:rsidRPr="00355308">
        <w:rPr>
          <w:rStyle w:val="StyleUnderline"/>
          <w:color w:val="000000" w:themeColor="text1"/>
        </w:rPr>
        <w:t>is offering $20 million to the first company that manages to send a landing craft to the moon, drive 500 meters, and transmit high-resolution images back to Earth</w:t>
      </w:r>
      <w:r w:rsidRPr="00355308">
        <w:rPr>
          <w:color w:val="000000" w:themeColor="text1"/>
          <w:sz w:val="16"/>
        </w:rPr>
        <w:t xml:space="preserve">. But they have to do it this year. And there are already various teams that are getting ready to meet the challenge. </w:t>
      </w:r>
      <w:r w:rsidRPr="00355308">
        <w:rPr>
          <w:rStyle w:val="StyleUnderline"/>
          <w:color w:val="000000" w:themeColor="text1"/>
        </w:rPr>
        <w:t>One of which is Moon Express, which has already become the first company in history to receive legal permission, from the US government in this case, to carry out commercial exploitations on the moon’s surface</w:t>
      </w:r>
      <w:r w:rsidRPr="00355308">
        <w:rPr>
          <w:color w:val="000000" w:themeColor="text1"/>
          <w:sz w:val="16"/>
        </w:rPr>
        <w:t xml:space="preserv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w:t>
      </w:r>
      <w:r w:rsidRPr="00355308">
        <w:rPr>
          <w:rStyle w:val="StyleUnderline"/>
          <w:color w:val="000000" w:themeColor="text1"/>
        </w:rPr>
        <w:t>Another company, Planetary Resources, claims that the mining of metals and water on asteroids could be a trillion dollar business</w:t>
      </w:r>
      <w:r w:rsidRPr="00355308">
        <w:rPr>
          <w:color w:val="000000" w:themeColor="text1"/>
          <w:sz w:val="16"/>
        </w:rPr>
        <w:t xml:space="preserve">. For them, water (and the hydrogen it contains, which could be used as spaceship fuel) is “the oil of space.” These are not empty words. Planetary Resources is another company that has a business plan and the technology needed to begin carrying out the mining it envisions. </w:t>
      </w:r>
      <w:r w:rsidRPr="00355308">
        <w:rPr>
          <w:rStyle w:val="StyleUnderline"/>
          <w:color w:val="000000" w:themeColor="text1"/>
        </w:rPr>
        <w:t>On the 14th of January, Space X returned to space. It’s one of the companies of Elon Musk</w:t>
      </w:r>
      <w:r w:rsidRPr="00355308">
        <w:rPr>
          <w:color w:val="000000" w:themeColor="text1"/>
          <w:sz w:val="16"/>
        </w:rPr>
        <w:t xml:space="preserve"> (who is also preparing self-driving cars for commercial sale; the technology already works and the only obstacle are the legal regulations), </w:t>
      </w:r>
      <w:r w:rsidRPr="00355308">
        <w:rPr>
          <w:rStyle w:val="StyleUnderline"/>
          <w:color w:val="000000" w:themeColor="text1"/>
        </w:rPr>
        <w:t>the billionaire whose personal crusade is the colonization of Mars in the next two decades</w:t>
      </w:r>
      <w:r w:rsidRPr="00355308">
        <w:rPr>
          <w:color w:val="000000" w:themeColor="text1"/>
          <w:sz w:val="16"/>
        </w:rPr>
        <w:t xml:space="preserve">.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w:t>
      </w:r>
      <w:r w:rsidRPr="00355308">
        <w:rPr>
          <w:rStyle w:val="StyleUnderline"/>
          <w:color w:val="000000" w:themeColor="text1"/>
        </w:rPr>
        <w:t>The autonomous and reusable rockets</w:t>
      </w:r>
      <w:r w:rsidRPr="00355308">
        <w:rPr>
          <w:color w:val="000000" w:themeColor="text1"/>
          <w:sz w:val="16"/>
        </w:rPr>
        <w:t xml:space="preserve"> (one could say, environmentally friendly) </w:t>
      </w:r>
      <w:r w:rsidRPr="00355308">
        <w:rPr>
          <w:rStyle w:val="StyleUnderline"/>
          <w:color w:val="000000" w:themeColor="text1"/>
        </w:rPr>
        <w:t>are one of the foundations of Musk’s plan for reaching Mars in a commercially feasible way</w:t>
      </w:r>
      <w:r w:rsidRPr="00355308">
        <w:rPr>
          <w:color w:val="000000" w:themeColor="text1"/>
          <w:sz w:val="16"/>
        </w:rPr>
        <w:t xml:space="preserve">. He has already developed a business plan for developing the technology and acquiring the resources needed to complete the mission. </w:t>
      </w:r>
      <w:r w:rsidRPr="00355308">
        <w:rPr>
          <w:rStyle w:val="StyleUnderline"/>
          <w:color w:val="000000" w:themeColor="text1"/>
        </w:rPr>
        <w:t>These are not isolated or insignificant companies. And the State is also paying attention to extraterrestrial colonization</w:t>
      </w:r>
      <w:r w:rsidRPr="00355308">
        <w:rPr>
          <w:color w:val="000000" w:themeColor="text1"/>
          <w:sz w:val="16"/>
        </w:rPr>
        <w:t xml:space="preserve">. The UN Treaty on Outer Space, from 1966, holds that space and space objects cannot be armed or claimed as territory, and that any economic activity had to be peaceful and for the good of all humanity. </w:t>
      </w:r>
      <w:r w:rsidRPr="00355308">
        <w:rPr>
          <w:rStyle w:val="StyleUnderline"/>
          <w:color w:val="000000" w:themeColor="text1"/>
        </w:rPr>
        <w:t>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w:t>
      </w:r>
      <w:r w:rsidRPr="00355308">
        <w:rPr>
          <w:color w:val="000000" w:themeColor="text1"/>
          <w:sz w:val="16"/>
        </w:rPr>
        <w:t xml:space="preserve">. </w:t>
      </w:r>
      <w:r w:rsidRPr="00355308">
        <w:rPr>
          <w:rStyle w:val="StyleUnderline"/>
          <w:color w:val="000000" w:themeColor="text1"/>
        </w:rPr>
        <w:t xml:space="preserve">In effect, </w:t>
      </w:r>
      <w:r w:rsidRPr="00355308">
        <w:rPr>
          <w:rStyle w:val="StyleUnderline"/>
          <w:color w:val="000000" w:themeColor="text1"/>
          <w:highlight w:val="green"/>
        </w:rPr>
        <w:t>they can mine the moon until it’s empty</w:t>
      </w:r>
      <w:r w:rsidRPr="00355308">
        <w:rPr>
          <w:rStyle w:val="StyleUnderline"/>
          <w:color w:val="000000" w:themeColor="text1"/>
        </w:rPr>
        <w:t>, but the private companies working there with their robotic factories couldn’t be considered the owners</w:t>
      </w:r>
      <w:r w:rsidRPr="00355308">
        <w:rPr>
          <w:color w:val="000000" w:themeColor="text1"/>
          <w:sz w:val="16"/>
        </w:rPr>
        <w:t xml:space="preserve">. </w:t>
      </w:r>
      <w:r w:rsidRPr="00355308">
        <w:rPr>
          <w:rStyle w:val="StyleUnderline"/>
          <w:color w:val="000000" w:themeColor="text1"/>
        </w:rPr>
        <w:t xml:space="preserve">The dotcom boom, which burst in 2000, </w:t>
      </w:r>
      <w:r w:rsidRPr="00355308">
        <w:rPr>
          <w:rStyle w:val="StyleUnderline"/>
          <w:color w:val="000000" w:themeColor="text1"/>
          <w:highlight w:val="green"/>
        </w:rPr>
        <w:t xml:space="preserve">shows that immense amounts of capital can be invested in companies that do not generate any profits </w:t>
      </w:r>
      <w:r w:rsidRPr="00355308">
        <w:rPr>
          <w:rStyle w:val="StyleUnderline"/>
          <w:color w:val="000000" w:themeColor="text1"/>
        </w:rPr>
        <w:t xml:space="preserve">for quite a few </w:t>
      </w:r>
      <w:r w:rsidRPr="00355308">
        <w:rPr>
          <w:rStyle w:val="StyleUnderline"/>
          <w:color w:val="000000" w:themeColor="text1"/>
          <w:highlight w:val="green"/>
        </w:rPr>
        <w:t>years before provoking a crash</w:t>
      </w:r>
      <w:r w:rsidRPr="00355308">
        <w:rPr>
          <w:color w:val="000000" w:themeColor="text1"/>
          <w:sz w:val="16"/>
        </w:rPr>
        <w:t xml:space="preserve"> (in this case, it was six years). </w:t>
      </w:r>
      <w:r w:rsidRPr="00355308">
        <w:rPr>
          <w:rStyle w:val="StyleUnderline"/>
          <w:color w:val="000000" w:themeColor="text1"/>
        </w:rPr>
        <w:t>In fact, the crash didn’t come until the moment when a few new corporations showed the capacity to become profitable and productive, corporations that today are among the most powerful in the world, like Google, Amazon, and Facebook</w:t>
      </w:r>
      <w:r w:rsidRPr="00355308">
        <w:rPr>
          <w:color w:val="000000" w:themeColor="text1"/>
          <w:sz w:val="16"/>
        </w:rPr>
        <w:t xml:space="preserve">. </w:t>
      </w:r>
      <w:r w:rsidRPr="00355308">
        <w:rPr>
          <w:rStyle w:val="StyleUnderline"/>
          <w:color w:val="000000" w:themeColor="text1"/>
        </w:rPr>
        <w:t xml:space="preserve">We are at </w:t>
      </w:r>
      <w:r w:rsidRPr="00355308">
        <w:rPr>
          <w:rStyle w:val="StyleUnderline"/>
          <w:color w:val="000000" w:themeColor="text1"/>
          <w:highlight w:val="green"/>
        </w:rPr>
        <w:t>the beginning of a phase of massive investment</w:t>
      </w:r>
      <w:r w:rsidRPr="00355308">
        <w:rPr>
          <w:rStyle w:val="StyleUnderline"/>
          <w:color w:val="000000" w:themeColor="text1"/>
        </w:rPr>
        <w:t xml:space="preserve"> and growth </w:t>
      </w:r>
      <w:r w:rsidRPr="00355308">
        <w:rPr>
          <w:rStyle w:val="StyleUnderline"/>
          <w:color w:val="000000" w:themeColor="text1"/>
          <w:highlight w:val="green"/>
        </w:rPr>
        <w:t xml:space="preserve">in the new sector of </w:t>
      </w:r>
      <w:r w:rsidRPr="00355308">
        <w:rPr>
          <w:rStyle w:val="StyleUnderline"/>
          <w:color w:val="000000" w:themeColor="text1"/>
        </w:rPr>
        <w:t xml:space="preserve">extraterrestrial transport and </w:t>
      </w:r>
      <w:r w:rsidRPr="00355308">
        <w:rPr>
          <w:rStyle w:val="StyleUnderline"/>
          <w:color w:val="000000" w:themeColor="text1"/>
          <w:highlight w:val="green"/>
        </w:rPr>
        <w:t>mining</w:t>
      </w:r>
      <w:r w:rsidRPr="00355308">
        <w:rPr>
          <w:rStyle w:val="StyleUnderline"/>
          <w:color w:val="000000" w:themeColor="text1"/>
        </w:rPr>
        <w:t>. The venture capitalists of this sector enjoy the advantage that the logistical foundation of their dream</w:t>
      </w:r>
      <w:r w:rsidRPr="00355308">
        <w:rPr>
          <w:color w:val="000000" w:themeColor="text1"/>
          <w:sz w:val="16"/>
        </w:rPr>
        <w:t xml:space="preserve"> (</w:t>
      </w:r>
      <w:r w:rsidRPr="00355308">
        <w:rPr>
          <w:rStyle w:val="StyleUnderline"/>
          <w:color w:val="000000" w:themeColor="text1"/>
        </w:rPr>
        <w:t>everything connected with the launching of satellites, with their crucial military and commercial uses</w:t>
      </w:r>
      <w:r w:rsidRPr="00355308">
        <w:rPr>
          <w:color w:val="000000" w:themeColor="text1"/>
          <w:sz w:val="16"/>
        </w:rPr>
        <w:t xml:space="preserve">) </w:t>
      </w:r>
      <w:r w:rsidRPr="00355308">
        <w:rPr>
          <w:rStyle w:val="StyleUnderline"/>
          <w:color w:val="000000" w:themeColor="text1"/>
        </w:rPr>
        <w:t>is already in place and profitable</w:t>
      </w:r>
      <w:r w:rsidRPr="00355308">
        <w:rPr>
          <w:color w:val="000000" w:themeColor="text1"/>
          <w:sz w:val="16"/>
        </w:rPr>
        <w:t xml:space="preserve">. Similarly, </w:t>
      </w:r>
      <w:r w:rsidRPr="00355308">
        <w:rPr>
          <w:rStyle w:val="StyleUnderline"/>
          <w:color w:val="000000" w:themeColor="text1"/>
        </w:rPr>
        <w:t>Columbus didn’t have to invent the long-distance ships or the navigation equipment</w:t>
      </w:r>
      <w:r w:rsidRPr="00355308">
        <w:rPr>
          <w:color w:val="000000" w:themeColor="text1"/>
          <w:sz w:val="16"/>
        </w:rPr>
        <w:t xml:space="preserve"> (which had already been developed by the Portuguese in the luxurious commercial circuits of the Indian Ocean), </w:t>
      </w:r>
      <w:r w:rsidRPr="00355308">
        <w:rPr>
          <w:rStyle w:val="StyleUnderline"/>
          <w:color w:val="000000" w:themeColor="text1"/>
        </w:rPr>
        <w:t>he just had to take them further</w:t>
      </w:r>
      <w:r w:rsidRPr="00355308">
        <w:rPr>
          <w:color w:val="000000" w:themeColor="text1"/>
          <w:sz w:val="16"/>
        </w:rPr>
        <w:t xml:space="preserve">. </w:t>
      </w:r>
      <w:r w:rsidRPr="00355308">
        <w:rPr>
          <w:rStyle w:val="StyleUnderline"/>
          <w:color w:val="000000" w:themeColor="text1"/>
          <w:highlight w:val="green"/>
        </w:rPr>
        <w:t xml:space="preserve">They still have </w:t>
      </w:r>
      <w:r w:rsidRPr="00355308">
        <w:rPr>
          <w:rStyle w:val="StyleUnderline"/>
          <w:color w:val="000000" w:themeColor="text1"/>
        </w:rPr>
        <w:t xml:space="preserve">a few </w:t>
      </w:r>
      <w:r w:rsidRPr="00355308">
        <w:rPr>
          <w:rStyle w:val="StyleUnderline"/>
          <w:color w:val="000000" w:themeColor="text1"/>
          <w:highlight w:val="green"/>
        </w:rPr>
        <w:t xml:space="preserve">years to yield profits </w:t>
      </w:r>
      <w:r w:rsidRPr="00355308">
        <w:rPr>
          <w:rStyle w:val="StyleUnderline"/>
          <w:color w:val="000000" w:themeColor="text1"/>
        </w:rPr>
        <w:t xml:space="preserve">with extraterrestrial extraction </w:t>
      </w:r>
      <w:r w:rsidRPr="00355308">
        <w:rPr>
          <w:rStyle w:val="StyleUnderline"/>
          <w:color w:val="000000" w:themeColor="text1"/>
          <w:highlight w:val="green"/>
        </w:rPr>
        <w:t>before the bubble bursts</w:t>
      </w:r>
      <w:r w:rsidRPr="00355308">
        <w:rPr>
          <w:rStyle w:val="StyleUnderline"/>
          <w:color w:val="000000" w:themeColor="text1"/>
        </w:rPr>
        <w:t xml:space="preserve">. If they achieve it, </w:t>
      </w:r>
      <w:r w:rsidRPr="00355308">
        <w:rPr>
          <w:rStyle w:val="StyleUnderline"/>
          <w:color w:val="000000" w:themeColor="text1"/>
          <w:highlight w:val="green"/>
        </w:rPr>
        <w:t>capitalism will</w:t>
      </w:r>
      <w:r w:rsidRPr="00355308">
        <w:rPr>
          <w:rStyle w:val="StyleUnderline"/>
          <w:color w:val="000000" w:themeColor="text1"/>
        </w:rPr>
        <w:t xml:space="preserve"> once again </w:t>
      </w:r>
      <w:r w:rsidRPr="00355308">
        <w:rPr>
          <w:rStyle w:val="StyleUnderline"/>
          <w:color w:val="000000" w:themeColor="text1"/>
          <w:highlight w:val="green"/>
        </w:rPr>
        <w:t>undergo an intense growth and the moment of maximum vulnerability</w:t>
      </w:r>
      <w:r w:rsidRPr="00355308">
        <w:rPr>
          <w:rStyle w:val="StyleUnderline"/>
          <w:color w:val="000000" w:themeColor="text1"/>
        </w:rPr>
        <w:t xml:space="preserve"> and maximum popular rage that the institutions now face will have passed</w:t>
      </w:r>
      <w:r w:rsidRPr="00355308">
        <w:rPr>
          <w:color w:val="000000" w:themeColor="text1"/>
          <w:sz w:val="16"/>
        </w:rPr>
        <w:t xml:space="preserve">. </w:t>
      </w:r>
      <w:r w:rsidRPr="00355308">
        <w:rPr>
          <w:rStyle w:val="StyleUnderline"/>
          <w:color w:val="000000" w:themeColor="text1"/>
        </w:rPr>
        <w:t>Extraterrestrial colonization is no longer a trope of science fiction</w:t>
      </w:r>
      <w:r w:rsidRPr="00355308">
        <w:rPr>
          <w:color w:val="000000" w:themeColor="text1"/>
          <w:sz w:val="16"/>
        </w:rPr>
        <w:t xml:space="preserve">. But speaking of science fiction, we must also point out the great imaginary production carried out by Hollywood and other centers of cultural work, which have redirected our gaze to the colonization of space. </w:t>
      </w:r>
      <w:r w:rsidRPr="00355308">
        <w:rPr>
          <w:rStyle w:val="StyleUnderline"/>
          <w:color w:val="000000" w:themeColor="text1"/>
        </w:rPr>
        <w:t xml:space="preserve">Since the 19th century, there have been occasional works that posed journeys beyond Planet Earth, but the </w:t>
      </w:r>
      <w:r w:rsidRPr="00355308">
        <w:rPr>
          <w:rStyle w:val="StyleUnderline"/>
          <w:color w:val="000000" w:themeColor="text1"/>
          <w:highlight w:val="green"/>
        </w:rPr>
        <w:t>current frenetic production is</w:t>
      </w:r>
      <w:r w:rsidRPr="00355308">
        <w:rPr>
          <w:rStyle w:val="StyleUnderline"/>
          <w:color w:val="000000" w:themeColor="text1"/>
        </w:rPr>
        <w:t xml:space="preserve"> qualitatively and quantitatively </w:t>
      </w:r>
      <w:r w:rsidRPr="00355308">
        <w:rPr>
          <w:rStyle w:val="StyleUnderline"/>
          <w:color w:val="000000" w:themeColor="text1"/>
          <w:highlight w:val="green"/>
        </w:rPr>
        <w:t>incomparable</w:t>
      </w:r>
      <w:r w:rsidRPr="00355308">
        <w:rPr>
          <w:color w:val="000000" w:themeColor="text1"/>
          <w:sz w:val="16"/>
        </w:rPr>
        <w:t xml:space="preserve">. </w:t>
      </w:r>
      <w:r w:rsidRPr="00355308">
        <w:rPr>
          <w:rStyle w:val="StyleUnderline"/>
          <w:color w:val="000000" w:themeColor="text1"/>
        </w:rPr>
        <w:t xml:space="preserve">Its effect is not only the normalization of extraterrestrial activity, it also </w:t>
      </w:r>
      <w:r w:rsidRPr="00355308">
        <w:rPr>
          <w:rStyle w:val="StyleUnderline"/>
          <w:color w:val="000000" w:themeColor="text1"/>
          <w:highlight w:val="green"/>
        </w:rPr>
        <w:t xml:space="preserve">accustoms us to </w:t>
      </w:r>
      <w:r w:rsidRPr="00355308">
        <w:rPr>
          <w:rStyle w:val="StyleUnderline"/>
          <w:color w:val="000000" w:themeColor="text1"/>
        </w:rPr>
        <w:t xml:space="preserve">imagine the first steps of taking our civilization and the </w:t>
      </w:r>
      <w:r w:rsidRPr="00355308">
        <w:rPr>
          <w:rStyle w:val="StyleUnderline"/>
          <w:color w:val="000000" w:themeColor="text1"/>
          <w:highlight w:val="green"/>
        </w:rPr>
        <w:t>capitalist economy beyond the Earth</w:t>
      </w:r>
      <w:r w:rsidRPr="00355308">
        <w:rPr>
          <w:rStyle w:val="StyleUnderline"/>
          <w:color w:val="000000" w:themeColor="text1"/>
        </w:rPr>
        <w:t>’s gravity well</w:t>
      </w:r>
      <w:r w:rsidRPr="00355308">
        <w:rPr>
          <w:color w:val="000000" w:themeColor="text1"/>
          <w:sz w:val="16"/>
        </w:rPr>
        <w:t>.</w:t>
      </w:r>
    </w:p>
    <w:p w14:paraId="575D0D2A" w14:textId="77777777" w:rsidR="00075C7F" w:rsidRDefault="00075C7F" w:rsidP="00075C7F"/>
    <w:p w14:paraId="27CED7A8" w14:textId="77777777" w:rsidR="00075C7F" w:rsidRDefault="00075C7F" w:rsidP="00075C7F">
      <w:pPr>
        <w:pStyle w:val="Heading4"/>
      </w:pPr>
      <w:r>
        <w:t xml:space="preserve">Best way for debris is not to have it in the first place </w:t>
      </w:r>
    </w:p>
    <w:p w14:paraId="453401E0" w14:textId="77777777" w:rsidR="00075C7F" w:rsidRDefault="00075C7F" w:rsidP="00075C7F">
      <w:r>
        <w:t>Also don’t solve – they don’t have a cp saying that they’ll make new rules</w:t>
      </w:r>
    </w:p>
    <w:p w14:paraId="7738D0E7" w14:textId="77777777" w:rsidR="00075C7F" w:rsidRDefault="00075C7F" w:rsidP="00075C7F"/>
    <w:p w14:paraId="59B328A6" w14:textId="77777777" w:rsidR="00075C7F" w:rsidRPr="00355308" w:rsidRDefault="00075C7F" w:rsidP="00075C7F">
      <w:pPr>
        <w:pStyle w:val="Heading4"/>
        <w:rPr>
          <w:rFonts w:cs="Calibri"/>
          <w:color w:val="000000" w:themeColor="text1"/>
        </w:rPr>
      </w:pPr>
      <w:r w:rsidRPr="00355308">
        <w:rPr>
          <w:rFonts w:cs="Calibri"/>
          <w:color w:val="000000" w:themeColor="text1"/>
        </w:rPr>
        <w:t>Unregulated mining causes asteroid deflection and astroterror</w:t>
      </w:r>
      <w:r>
        <w:rPr>
          <w:rFonts w:cs="Calibri"/>
          <w:color w:val="000000" w:themeColor="text1"/>
        </w:rPr>
        <w:t xml:space="preserve"> – heavily incr debris</w:t>
      </w:r>
    </w:p>
    <w:p w14:paraId="492B5686" w14:textId="77777777" w:rsidR="00075C7F" w:rsidRPr="00355308" w:rsidRDefault="00075C7F" w:rsidP="00075C7F">
      <w:pPr>
        <w:rPr>
          <w:color w:val="000000" w:themeColor="text1"/>
        </w:rPr>
      </w:pPr>
      <w:r w:rsidRPr="00355308">
        <w:rPr>
          <w:rStyle w:val="Heading4Char"/>
          <w:rFonts w:cs="Calibri"/>
        </w:rPr>
        <w:t>Drmola and Mareš 15</w:t>
      </w:r>
      <w:r w:rsidRPr="00355308">
        <w:rPr>
          <w:color w:val="000000" w:themeColor="text1"/>
        </w:rPr>
        <w:t xml:space="preserve"> - Jakub Drmola is a PhD student and Miroslav Mareš professor, at the Divison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1" w:history="1">
        <w:r w:rsidRPr="00355308">
          <w:rPr>
            <w:color w:val="000000" w:themeColor="text1"/>
          </w:rPr>
          <w:t>https://academic.oup.com/astrogeo/article/56/5/5.15/235650</w:t>
        </w:r>
      </w:hyperlink>
    </w:p>
    <w:p w14:paraId="1EA333F0" w14:textId="77777777" w:rsidR="00075C7F" w:rsidRPr="00355308" w:rsidRDefault="00075C7F" w:rsidP="00075C7F">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355308">
        <w:rPr>
          <w:rStyle w:val="StyleUnderline"/>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(Baoyin et al. 2011) in order to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highlight w:val="green"/>
        </w:rPr>
        <w:t>even a tiny</w:t>
      </w:r>
      <w:r w:rsidRPr="00355308">
        <w:rPr>
          <w:rStyle w:val="Style13ptBold"/>
          <w:color w:val="000000" w:themeColor="text1"/>
        </w:rPr>
        <w:t xml:space="preserve"> technical or human </w:t>
      </w:r>
      <w:r w:rsidRPr="00355308">
        <w:rPr>
          <w:rStyle w:val="Style13ptBold"/>
          <w:color w:val="000000" w:themeColor="text1"/>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highlight w:val="green"/>
        </w:rPr>
        <w:t>might send it crashing into the Earth</w:t>
      </w:r>
      <w:r w:rsidRPr="00355308">
        <w:rPr>
          <w:rStyle w:val="Style13ptBold"/>
          <w:color w:val="000000" w:themeColor="text1"/>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rPr>
        <w:t>The second source of risk is the intentional misuse</w:t>
      </w:r>
      <w:r w:rsidRPr="00355308">
        <w:rPr>
          <w:color w:val="000000" w:themeColor="text1"/>
          <w:sz w:val="16"/>
        </w:rPr>
        <w:t xml:space="preserve">, similar to the original deflection dilemma. But the </w:t>
      </w:r>
      <w:r w:rsidRPr="00355308">
        <w:rPr>
          <w:rStyle w:val="Style13ptBold"/>
          <w:color w:val="000000" w:themeColor="text1"/>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defence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and wellfunded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rPr>
        <w:t xml:space="preserve">a </w:t>
      </w:r>
      <w:r w:rsidRPr="00355308">
        <w:rPr>
          <w:rStyle w:val="Style13ptBold"/>
          <w:color w:val="000000" w:themeColor="text1"/>
          <w:highlight w:val="green"/>
        </w:rPr>
        <w:t>blanket</w:t>
      </w:r>
      <w:r w:rsidRPr="00355308">
        <w:rPr>
          <w:rStyle w:val="Style13ptBold"/>
          <w:color w:val="000000" w:themeColor="text1"/>
        </w:rPr>
        <w:t xml:space="preserve"> </w:t>
      </w:r>
      <w:r w:rsidRPr="00355308">
        <w:rPr>
          <w:rStyle w:val="Style13ptBold"/>
          <w:color w:val="000000" w:themeColor="text1"/>
          <w:highlight w:val="green"/>
        </w:rPr>
        <w:t>ban on the</w:t>
      </w:r>
      <w:r w:rsidRPr="00355308">
        <w:rPr>
          <w:rStyle w:val="Style13ptBold"/>
          <w:color w:val="000000" w:themeColor="text1"/>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rPr>
        <w:t>hardly anyone anticipated</w:t>
      </w:r>
      <w:r w:rsidRPr="00355308">
        <w:rPr>
          <w:color w:val="000000" w:themeColor="text1"/>
          <w:u w:val="single"/>
        </w:rPr>
        <w:t xml:space="preserve"> </w:t>
      </w:r>
      <w:r w:rsidRPr="00355308">
        <w:rPr>
          <w:rStyle w:val="Style13ptBold"/>
          <w:color w:val="000000" w:themeColor="text1"/>
        </w:rPr>
        <w:t>having virtually the entire repository of human knowledge at our fingertips</w:t>
      </w:r>
      <w:r w:rsidRPr="00355308">
        <w:rPr>
          <w:color w:val="000000" w:themeColor="text1"/>
          <w:sz w:val="16"/>
        </w:rPr>
        <w:t xml:space="preserve"> at all times (except Douglas Adams). Whether the deflection dilemma forever remains an unmaterialized threat or it becomes a palpable problem, </w:t>
      </w:r>
      <w:r w:rsidRPr="00355308">
        <w:rPr>
          <w:rStyle w:val="Style13ptBold"/>
          <w:color w:val="000000" w:themeColor="text1"/>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paralysed by unwarranted fear. Either extreme would be harmful for our future.●</w:t>
      </w:r>
    </w:p>
    <w:p w14:paraId="760C4F2F" w14:textId="77777777" w:rsidR="00075C7F" w:rsidRDefault="00075C7F" w:rsidP="00075C7F"/>
    <w:p w14:paraId="5146A579" w14:textId="77777777" w:rsidR="00075C7F" w:rsidRPr="0078303B" w:rsidRDefault="00075C7F" w:rsidP="00075C7F">
      <w:pPr>
        <w:pStyle w:val="Heading4"/>
        <w:rPr>
          <w:rFonts w:asciiTheme="minorHAnsi" w:hAnsiTheme="minorHAnsi" w:cstheme="minorHAnsi"/>
        </w:rPr>
      </w:pPr>
      <w:r w:rsidRPr="0078303B">
        <w:rPr>
          <w:rFonts w:asciiTheme="minorHAnsi" w:hAnsiTheme="minorHAnsi" w:cstheme="minorHAnsi"/>
        </w:rPr>
        <w:t>LEO collisions due to constellations take out ISR and other military assets – debris cascades into different altitudes and triggers Kessler Syndrome.</w:t>
      </w:r>
    </w:p>
    <w:p w14:paraId="1E470646" w14:textId="77777777" w:rsidR="00075C7F" w:rsidRPr="0078303B" w:rsidRDefault="00075C7F" w:rsidP="00075C7F">
      <w:pPr>
        <w:rPr>
          <w:rFonts w:asciiTheme="minorHAnsi" w:hAnsiTheme="minorHAnsi" w:cstheme="minorHAnsi"/>
        </w:rPr>
      </w:pPr>
      <w:r w:rsidRPr="0078303B">
        <w:rPr>
          <w:rStyle w:val="Style13ptBold"/>
          <w:rFonts w:asciiTheme="minorHAnsi" w:hAnsiTheme="minorHAnsi" w:cstheme="minorHAnsi"/>
        </w:rPr>
        <w:t xml:space="preserve">Wong 19 </w:t>
      </w:r>
      <w:r w:rsidRPr="0078303B">
        <w:rPr>
          <w:rFonts w:asciiTheme="minorHAnsi" w:hAnsiTheme="minorHAnsi" w:cstheme="minorHAnsi"/>
        </w:rPr>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12" w:history="1">
        <w:r w:rsidRPr="0078303B">
          <w:rPr>
            <w:rStyle w:val="Hyperlink"/>
            <w:rFonts w:asciiTheme="minorHAnsi" w:hAnsiTheme="minorHAnsi" w:cstheme="minorHAnsi"/>
          </w:rPr>
          <w:t>https://www.japcc.org/congested-outer-space/</w:t>
        </w:r>
      </w:hyperlink>
      <w:r w:rsidRPr="0078303B">
        <w:rPr>
          <w:rFonts w:asciiTheme="minorHAnsi" w:hAnsiTheme="minorHAnsi" w:cstheme="minorHAnsi"/>
        </w:rPr>
        <w:t xml:space="preserve"> SM</w:t>
      </w:r>
    </w:p>
    <w:p w14:paraId="25C873D0" w14:textId="77777777" w:rsidR="00075C7F" w:rsidRPr="0078303B" w:rsidRDefault="00075C7F" w:rsidP="00075C7F">
      <w:pPr>
        <w:rPr>
          <w:rFonts w:asciiTheme="minorHAnsi" w:hAnsiTheme="minorHAnsi" w:cstheme="minorHAnsi"/>
        </w:rPr>
      </w:pPr>
      <w:r w:rsidRPr="0078303B">
        <w:rPr>
          <w:rFonts w:asciiTheme="minorHAnsi" w:hAnsiTheme="minorHAnsi" w:cstheme="minorHAnsi"/>
        </w:rPr>
        <w:t xml:space="preserve">Since the production of a large number of small satellites in a factory environment will lower the cost of the overall programme, </w:t>
      </w:r>
      <w:r w:rsidRPr="0078303B">
        <w:rPr>
          <w:rStyle w:val="StyleUnderline"/>
          <w:rFonts w:asciiTheme="minorHAnsi" w:hAnsiTheme="minorHAnsi" w:cstheme="minorHAnsi"/>
        </w:rPr>
        <w:t>companies such as SpaceX, Amazon and OneWeb have been creating a satellite constellation within the LEO</w:t>
      </w:r>
      <w:r w:rsidRPr="0078303B">
        <w:rPr>
          <w:rFonts w:asciiTheme="minorHAnsi" w:hAnsiTheme="minorHAnsi" w:cstheme="minorHAnsi"/>
        </w:rPr>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160FB7E0" w14:textId="77777777" w:rsidR="00075C7F" w:rsidRPr="0078303B" w:rsidRDefault="00075C7F" w:rsidP="00075C7F">
      <w:pPr>
        <w:rPr>
          <w:rFonts w:asciiTheme="minorHAnsi" w:hAnsiTheme="minorHAnsi" w:cstheme="minorHAnsi"/>
        </w:rPr>
      </w:pPr>
      <w:r w:rsidRPr="0078303B">
        <w:rPr>
          <w:rFonts w:asciiTheme="minorHAnsi" w:hAnsiTheme="minorHAnsi" w:cstheme="minorHAnsi"/>
        </w:rPr>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740DC086" w14:textId="77777777" w:rsidR="00075C7F" w:rsidRPr="0078303B" w:rsidRDefault="00075C7F" w:rsidP="00075C7F">
      <w:pPr>
        <w:rPr>
          <w:rStyle w:val="StyleUnderline"/>
          <w:rFonts w:asciiTheme="minorHAnsi" w:hAnsiTheme="minorHAnsi" w:cstheme="minorHAnsi"/>
        </w:rPr>
      </w:pPr>
      <w:r w:rsidRPr="0078303B">
        <w:rPr>
          <w:rStyle w:val="StyleUnderline"/>
          <w:rFonts w:asciiTheme="minorHAnsi" w:hAnsiTheme="minorHAnsi" w:cstheme="minorHAnsi"/>
        </w:rPr>
        <w:t>Space Debris Threat Increases in the LEO</w:t>
      </w:r>
    </w:p>
    <w:p w14:paraId="4E9FBEB4" w14:textId="77777777" w:rsidR="00075C7F" w:rsidRPr="0078303B" w:rsidRDefault="00075C7F" w:rsidP="00075C7F">
      <w:pPr>
        <w:rPr>
          <w:rFonts w:asciiTheme="minorHAnsi" w:hAnsiTheme="minorHAnsi" w:cstheme="minorHAnsi"/>
        </w:rPr>
      </w:pPr>
      <w:r w:rsidRPr="0078303B">
        <w:rPr>
          <w:rFonts w:asciiTheme="minorHAnsi" w:hAnsiTheme="minorHAnsi" w:cstheme="minorHAnsi"/>
        </w:rPr>
        <w:t xml:space="preserve">The usage of cube satellite has provided positive impacts in various fields, ranging from environmental studies to offering worldwide internet access in rural areas through communication constellations. </w:t>
      </w:r>
      <w:r w:rsidRPr="0078303B">
        <w:rPr>
          <w:rStyle w:val="StyleUnderline"/>
          <w:rFonts w:asciiTheme="minorHAnsi" w:hAnsiTheme="minorHAnsi" w:cstheme="minorHAnsi"/>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78303B">
        <w:rPr>
          <w:rStyle w:val="StyleUnderline"/>
          <w:rFonts w:asciiTheme="minorHAnsi" w:hAnsiTheme="minorHAnsi" w:cstheme="minorHAnsi"/>
          <w:highlight w:val="green"/>
        </w:rPr>
        <w:t>debris from the collision</w:t>
      </w:r>
      <w:r w:rsidRPr="0078303B">
        <w:rPr>
          <w:rStyle w:val="StyleUnderline"/>
          <w:rFonts w:asciiTheme="minorHAnsi" w:hAnsiTheme="minorHAnsi" w:cstheme="minorHAnsi"/>
        </w:rPr>
        <w:t xml:space="preserve"> was blasted outward away from the Earth, </w:t>
      </w:r>
      <w:r w:rsidRPr="0078303B">
        <w:rPr>
          <w:rStyle w:val="StyleUnderline"/>
          <w:rFonts w:asciiTheme="minorHAnsi" w:hAnsiTheme="minorHAnsi" w:cstheme="minorHAnsi"/>
          <w:highlight w:val="green"/>
        </w:rPr>
        <w:t>caus</w:t>
      </w:r>
      <w:r w:rsidRPr="0078303B">
        <w:rPr>
          <w:rStyle w:val="StyleUnderline"/>
          <w:rFonts w:asciiTheme="minorHAnsi" w:hAnsiTheme="minorHAnsi" w:cstheme="minorHAnsi"/>
        </w:rPr>
        <w:t xml:space="preserve">ing </w:t>
      </w:r>
      <w:r w:rsidRPr="0078303B">
        <w:rPr>
          <w:rStyle w:val="StyleUnderline"/>
          <w:rFonts w:asciiTheme="minorHAnsi" w:hAnsiTheme="minorHAnsi" w:cstheme="minorHAnsi"/>
          <w:highlight w:val="green"/>
        </w:rPr>
        <w:t>a potential threat to satellites above the altitude</w:t>
      </w:r>
      <w:r w:rsidRPr="0078303B">
        <w:rPr>
          <w:rStyle w:val="StyleUnderline"/>
          <w:rFonts w:asciiTheme="minorHAnsi" w:hAnsiTheme="minorHAnsi" w:cstheme="minorHAnsi"/>
        </w:rPr>
        <w:t xml:space="preserve"> where the ASAT testing occurred</w:t>
      </w:r>
      <w:r w:rsidRPr="0078303B">
        <w:rPr>
          <w:rFonts w:asciiTheme="minorHAnsi" w:hAnsiTheme="minorHAnsi" w:cstheme="minorHAnsi"/>
        </w:rPr>
        <w:t>.14 Nine years after the incident happened, there are still more than 3,000 traceable pieces in orbit.</w:t>
      </w:r>
    </w:p>
    <w:p w14:paraId="6163DA21" w14:textId="77777777" w:rsidR="00075C7F" w:rsidRPr="0078303B" w:rsidRDefault="00075C7F" w:rsidP="00075C7F">
      <w:pPr>
        <w:rPr>
          <w:rStyle w:val="StyleUnderline"/>
          <w:rFonts w:asciiTheme="minorHAnsi" w:hAnsiTheme="minorHAnsi" w:cstheme="minorHAnsi"/>
        </w:rPr>
      </w:pPr>
      <w:r w:rsidRPr="0078303B">
        <w:rPr>
          <w:rStyle w:val="StyleUnderline"/>
          <w:rFonts w:asciiTheme="minorHAnsi" w:hAnsiTheme="minorHAnsi" w:cstheme="minorHAnsi"/>
        </w:rPr>
        <w:t xml:space="preserve">In 2009, </w:t>
      </w:r>
      <w:r w:rsidRPr="0078303B">
        <w:rPr>
          <w:rStyle w:val="StyleUnderline"/>
          <w:rFonts w:asciiTheme="minorHAnsi" w:hAnsiTheme="minorHAnsi" w:cstheme="minorHAnsi"/>
          <w:highlight w:val="green"/>
        </w:rPr>
        <w:t>two satellites collided</w:t>
      </w:r>
      <w:r w:rsidRPr="0078303B">
        <w:rPr>
          <w:rStyle w:val="StyleUnderline"/>
          <w:rFonts w:asciiTheme="minorHAnsi" w:hAnsiTheme="minorHAnsi" w:cstheme="minorHAnsi"/>
        </w:rPr>
        <w:t xml:space="preserve"> at a speed of 10 km/s at an altitude of 800 km. This was the first time a collision had happened between two satellites. The incident </w:t>
      </w:r>
      <w:r w:rsidRPr="0078303B">
        <w:rPr>
          <w:rStyle w:val="StyleUnderline"/>
          <w:rFonts w:asciiTheme="minorHAnsi" w:hAnsiTheme="minorHAnsi" w:cstheme="minorHAnsi"/>
          <w:highlight w:val="green"/>
        </w:rPr>
        <w:t>created</w:t>
      </w:r>
      <w:r w:rsidRPr="0078303B">
        <w:rPr>
          <w:rStyle w:val="StyleUnderline"/>
          <w:rFonts w:asciiTheme="minorHAnsi" w:hAnsiTheme="minorHAnsi" w:cstheme="minorHAnsi"/>
        </w:rPr>
        <w:t xml:space="preserve"> more than </w:t>
      </w:r>
      <w:r w:rsidRPr="0078303B">
        <w:rPr>
          <w:rStyle w:val="StyleUnderline"/>
          <w:rFonts w:asciiTheme="minorHAnsi" w:hAnsiTheme="minorHAnsi" w:cstheme="minorHAnsi"/>
          <w:highlight w:val="green"/>
        </w:rPr>
        <w:t>1,000 pieces of debris</w:t>
      </w:r>
      <w:r w:rsidRPr="0078303B">
        <w:rPr>
          <w:rStyle w:val="StyleUnderline"/>
          <w:rFonts w:asciiTheme="minorHAnsi" w:hAnsiTheme="minorHAnsi" w:cstheme="minorHAnsi"/>
        </w:rPr>
        <w:t xml:space="preserve"> larger than 10 cm. Such activity could </w:t>
      </w:r>
      <w:r w:rsidRPr="0078303B">
        <w:rPr>
          <w:rStyle w:val="StyleUnderline"/>
          <w:rFonts w:asciiTheme="minorHAnsi" w:hAnsiTheme="minorHAnsi" w:cstheme="minorHAnsi"/>
          <w:highlight w:val="green"/>
        </w:rPr>
        <w:t>initiate a chain reaction</w:t>
      </w:r>
      <w:r w:rsidRPr="0078303B">
        <w:rPr>
          <w:rStyle w:val="StyleUnderline"/>
          <w:rFonts w:asciiTheme="minorHAnsi" w:hAnsiTheme="minorHAnsi" w:cstheme="minorHAnsi"/>
        </w:rPr>
        <w:t>, creating more collisions from the initial impact. This phenomenon is k</w:t>
      </w:r>
      <w:r w:rsidRPr="0078303B">
        <w:rPr>
          <w:rStyle w:val="StyleUnderline"/>
          <w:rFonts w:asciiTheme="minorHAnsi" w:hAnsiTheme="minorHAnsi" w:cstheme="minorHAnsi"/>
          <w:highlight w:val="green"/>
        </w:rPr>
        <w:t>nown as the Kessler Syndrome.</w:t>
      </w:r>
      <w:r w:rsidRPr="0078303B">
        <w:rPr>
          <w:rStyle w:val="StyleUnderline"/>
          <w:rFonts w:asciiTheme="minorHAnsi" w:hAnsiTheme="minorHAnsi" w:cstheme="minorHAnsi"/>
        </w:rPr>
        <w:t>15</w:t>
      </w:r>
    </w:p>
    <w:p w14:paraId="4EB3FC8E" w14:textId="77777777" w:rsidR="00075C7F" w:rsidRPr="0078303B" w:rsidRDefault="00075C7F" w:rsidP="00075C7F">
      <w:pPr>
        <w:rPr>
          <w:rFonts w:asciiTheme="minorHAnsi" w:hAnsiTheme="minorHAnsi" w:cstheme="minorHAnsi"/>
        </w:rPr>
      </w:pPr>
      <w:r w:rsidRPr="0078303B">
        <w:rPr>
          <w:rFonts w:asciiTheme="minorHAnsi" w:hAnsiTheme="minorHAnsi" w:cstheme="minorHAnsi"/>
        </w:rPr>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78303B">
        <w:rPr>
          <w:rStyle w:val="StyleUnderline"/>
          <w:rFonts w:asciiTheme="minorHAnsi" w:hAnsiTheme="minorHAnsi" w:cstheme="minorHAnsi"/>
        </w:rPr>
        <w:t xml:space="preserve">Despite the small size of the space debris, they are travelling at a speed of more than seven km/s. At this speed, </w:t>
      </w:r>
      <w:r w:rsidRPr="0078303B">
        <w:rPr>
          <w:rStyle w:val="StyleUnderline"/>
          <w:rFonts w:asciiTheme="minorHAnsi" w:hAnsiTheme="minorHAnsi" w:cstheme="minorHAnsi"/>
          <w:highlight w:val="green"/>
        </w:rPr>
        <w:t xml:space="preserve">tiny objects could harm </w:t>
      </w:r>
      <w:r w:rsidRPr="0078303B">
        <w:rPr>
          <w:rStyle w:val="StyleUnderline"/>
          <w:rFonts w:asciiTheme="minorHAnsi" w:hAnsiTheme="minorHAnsi" w:cstheme="minorHAnsi"/>
        </w:rPr>
        <w:t xml:space="preserve">any large </w:t>
      </w:r>
      <w:r w:rsidRPr="0078303B">
        <w:rPr>
          <w:rStyle w:val="StyleUnderline"/>
          <w:rFonts w:asciiTheme="minorHAnsi" w:hAnsiTheme="minorHAnsi" w:cstheme="minorHAnsi"/>
          <w:highlight w:val="green"/>
        </w:rPr>
        <w:t>satellite</w:t>
      </w:r>
      <w:r w:rsidRPr="0078303B">
        <w:rPr>
          <w:rStyle w:val="StyleUnderline"/>
          <w:rFonts w:asciiTheme="minorHAnsi" w:hAnsiTheme="minorHAnsi" w:cstheme="minorHAnsi"/>
        </w:rPr>
        <w:t xml:space="preserve"> orbiting </w:t>
      </w:r>
      <w:r w:rsidRPr="0078303B">
        <w:rPr>
          <w:rStyle w:val="StyleUnderline"/>
          <w:rFonts w:asciiTheme="minorHAnsi" w:hAnsiTheme="minorHAnsi" w:cstheme="minorHAnsi"/>
          <w:highlight w:val="green"/>
        </w:rPr>
        <w:t>in the LEO</w:t>
      </w:r>
      <w:r w:rsidRPr="0078303B">
        <w:rPr>
          <w:rFonts w:asciiTheme="minorHAnsi" w:hAnsiTheme="minorHAnsi" w:cstheme="minorHAnsi"/>
          <w:highlight w:val="green"/>
        </w:rPr>
        <w:t>.</w:t>
      </w:r>
      <w:r w:rsidRPr="0078303B">
        <w:rPr>
          <w:rFonts w:asciiTheme="minorHAnsi" w:hAnsiTheme="minorHAnsi" w:cstheme="minorHAnsi"/>
        </w:rPr>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69ECA1E2" w14:textId="77777777" w:rsidR="00075C7F" w:rsidRPr="0078303B" w:rsidRDefault="00075C7F" w:rsidP="00075C7F">
      <w:pPr>
        <w:rPr>
          <w:rStyle w:val="StyleUnderline"/>
          <w:rFonts w:asciiTheme="minorHAnsi" w:hAnsiTheme="minorHAnsi" w:cstheme="minorHAnsi"/>
        </w:rPr>
      </w:pPr>
      <w:r w:rsidRPr="0078303B">
        <w:rPr>
          <w:rStyle w:val="StyleUnderline"/>
          <w:rFonts w:asciiTheme="minorHAnsi" w:hAnsiTheme="minorHAnsi" w:cstheme="minorHAnsi"/>
        </w:rPr>
        <w:t xml:space="preserve">Constellation in the Making </w:t>
      </w:r>
      <w:r w:rsidRPr="0078303B">
        <w:rPr>
          <w:rStyle w:val="StyleUnderline"/>
          <w:rFonts w:asciiTheme="minorHAnsi" w:hAnsiTheme="minorHAnsi" w:cstheme="minorHAnsi"/>
          <w:highlight w:val="green"/>
        </w:rPr>
        <w:t>Could Impact Space-Based Military Assets</w:t>
      </w:r>
    </w:p>
    <w:p w14:paraId="360B5430" w14:textId="77777777" w:rsidR="00075C7F" w:rsidRPr="0078303B" w:rsidRDefault="00075C7F" w:rsidP="00075C7F">
      <w:pPr>
        <w:rPr>
          <w:rStyle w:val="StyleUnderline"/>
          <w:rFonts w:asciiTheme="minorHAnsi" w:hAnsiTheme="minorHAnsi" w:cstheme="minorHAnsi"/>
        </w:rPr>
      </w:pPr>
      <w:r w:rsidRPr="0078303B">
        <w:rPr>
          <w:rStyle w:val="StyleUnderline"/>
          <w:rFonts w:asciiTheme="minorHAnsi" w:hAnsiTheme="minorHAnsi" w:cstheme="minorHAnsi"/>
        </w:rPr>
        <w:t xml:space="preserve">The previous examples revealed the congestion of the LEO. </w:t>
      </w:r>
      <w:r w:rsidRPr="0078303B">
        <w:rPr>
          <w:rStyle w:val="StyleUnderline"/>
          <w:rFonts w:asciiTheme="minorHAnsi" w:hAnsiTheme="minorHAnsi" w:cstheme="minorHAnsi"/>
          <w:highlight w:val="green"/>
        </w:rPr>
        <w:t>With companies</w:t>
      </w:r>
      <w:r w:rsidRPr="0078303B">
        <w:rPr>
          <w:rStyle w:val="StyleUnderline"/>
          <w:rFonts w:asciiTheme="minorHAnsi" w:hAnsiTheme="minorHAnsi" w:cstheme="minorHAnsi"/>
        </w:rPr>
        <w:t xml:space="preserve"> continuing to </w:t>
      </w:r>
      <w:r w:rsidRPr="0078303B">
        <w:rPr>
          <w:rStyle w:val="StyleUnderline"/>
          <w:rFonts w:asciiTheme="minorHAnsi" w:hAnsiTheme="minorHAnsi" w:cstheme="minorHAnsi"/>
          <w:highlight w:val="green"/>
        </w:rPr>
        <w:t xml:space="preserve">launch thousands of </w:t>
      </w:r>
      <w:r w:rsidRPr="0078303B">
        <w:rPr>
          <w:rStyle w:val="StyleUnderline"/>
          <w:rFonts w:asciiTheme="minorHAnsi" w:hAnsiTheme="minorHAnsi" w:cstheme="minorHAnsi"/>
        </w:rPr>
        <w:t xml:space="preserve">small </w:t>
      </w:r>
      <w:r w:rsidRPr="0078303B">
        <w:rPr>
          <w:rStyle w:val="StyleUnderline"/>
          <w:rFonts w:asciiTheme="minorHAnsi" w:hAnsiTheme="minorHAnsi" w:cstheme="minorHAnsi"/>
          <w:highlight w:val="green"/>
        </w:rPr>
        <w:t xml:space="preserve">satellites, the chances of a collision </w:t>
      </w:r>
      <w:r w:rsidRPr="0078303B">
        <w:rPr>
          <w:rStyle w:val="StyleUnderline"/>
          <w:rFonts w:asciiTheme="minorHAnsi" w:hAnsiTheme="minorHAnsi" w:cstheme="minorHAnsi"/>
        </w:rPr>
        <w:t xml:space="preserve">in space will continue to </w:t>
      </w:r>
      <w:r w:rsidRPr="0078303B">
        <w:rPr>
          <w:rStyle w:val="StyleUnderline"/>
          <w:rFonts w:asciiTheme="minorHAnsi" w:hAnsiTheme="minorHAnsi" w:cstheme="minorHAnsi"/>
          <w:highlight w:val="green"/>
        </w:rPr>
        <w:t>increase. This</w:t>
      </w:r>
      <w:r w:rsidRPr="0078303B">
        <w:rPr>
          <w:rStyle w:val="StyleUnderline"/>
          <w:rFonts w:asciiTheme="minorHAnsi" w:hAnsiTheme="minorHAnsi" w:cstheme="minorHAnsi"/>
        </w:rPr>
        <w:t xml:space="preserve"> will </w:t>
      </w:r>
      <w:r w:rsidRPr="0078303B">
        <w:rPr>
          <w:rStyle w:val="StyleUnderline"/>
          <w:rFonts w:asciiTheme="minorHAnsi" w:hAnsiTheme="minorHAnsi" w:cstheme="minorHAnsi"/>
          <w:highlight w:val="green"/>
        </w:rPr>
        <w:t xml:space="preserve">hinder </w:t>
      </w:r>
      <w:r w:rsidRPr="0078303B">
        <w:rPr>
          <w:rStyle w:val="StyleUnderline"/>
          <w:rFonts w:asciiTheme="minorHAnsi" w:hAnsiTheme="minorHAnsi" w:cstheme="minorHAnsi"/>
        </w:rPr>
        <w:t xml:space="preserve">space-based Intelligence, Surveillance and Reconnaissance (ISR) support to provide </w:t>
      </w:r>
      <w:r w:rsidRPr="0078303B">
        <w:rPr>
          <w:rStyle w:val="StyleUnderline"/>
          <w:rFonts w:asciiTheme="minorHAnsi" w:hAnsiTheme="minorHAnsi" w:cstheme="minorHAnsi"/>
          <w:highlight w:val="green"/>
        </w:rPr>
        <w:t>valuable info</w:t>
      </w:r>
      <w:r w:rsidRPr="0078303B">
        <w:rPr>
          <w:rStyle w:val="StyleUnderline"/>
          <w:rFonts w:asciiTheme="minorHAnsi" w:hAnsiTheme="minorHAnsi" w:cstheme="minorHAnsi"/>
        </w:rPr>
        <w:t xml:space="preserve">rmation </w:t>
      </w:r>
      <w:r w:rsidRPr="0078303B">
        <w:rPr>
          <w:rStyle w:val="StyleUnderline"/>
          <w:rFonts w:asciiTheme="minorHAnsi" w:hAnsiTheme="minorHAnsi" w:cstheme="minorHAnsi"/>
          <w:highlight w:val="green"/>
        </w:rPr>
        <w:t>to military</w:t>
      </w:r>
      <w:r w:rsidRPr="0078303B">
        <w:rPr>
          <w:rStyle w:val="StyleUnderline"/>
          <w:rFonts w:asciiTheme="minorHAnsi" w:hAnsiTheme="minorHAnsi" w:cstheme="minorHAnsi"/>
        </w:rPr>
        <w:t xml:space="preserve"> operations. A </w:t>
      </w:r>
      <w:r w:rsidRPr="0078303B">
        <w:rPr>
          <w:rStyle w:val="StyleUnderline"/>
          <w:rFonts w:asciiTheme="minorHAnsi" w:hAnsiTheme="minorHAnsi" w:cstheme="minorHAnsi"/>
          <w:highlight w:val="green"/>
        </w:rPr>
        <w:t xml:space="preserve">majority of </w:t>
      </w:r>
      <w:r w:rsidRPr="0078303B">
        <w:rPr>
          <w:rStyle w:val="StyleUnderline"/>
          <w:rFonts w:asciiTheme="minorHAnsi" w:hAnsiTheme="minorHAnsi" w:cstheme="minorHAnsi"/>
        </w:rPr>
        <w:t xml:space="preserve">the </w:t>
      </w:r>
      <w:r w:rsidRPr="0078303B">
        <w:rPr>
          <w:rStyle w:val="StyleUnderline"/>
          <w:rFonts w:asciiTheme="minorHAnsi" w:hAnsiTheme="minorHAnsi" w:cstheme="minorHAnsi"/>
          <w:highlight w:val="green"/>
        </w:rPr>
        <w:t xml:space="preserve">ISR </w:t>
      </w:r>
      <w:r w:rsidRPr="0078303B">
        <w:rPr>
          <w:rStyle w:val="StyleUnderline"/>
          <w:rFonts w:asciiTheme="minorHAnsi" w:hAnsiTheme="minorHAnsi" w:cstheme="minorHAnsi"/>
        </w:rPr>
        <w:t xml:space="preserve">assets </w:t>
      </w:r>
      <w:r w:rsidRPr="0078303B">
        <w:rPr>
          <w:rStyle w:val="StyleUnderline"/>
          <w:rFonts w:asciiTheme="minorHAnsi" w:hAnsiTheme="minorHAnsi" w:cstheme="minorHAnsi"/>
          <w:highlight w:val="green"/>
        </w:rPr>
        <w:t>are</w:t>
      </w:r>
      <w:r w:rsidRPr="0078303B">
        <w:rPr>
          <w:rStyle w:val="StyleUnderline"/>
          <w:rFonts w:asciiTheme="minorHAnsi" w:hAnsiTheme="minorHAnsi" w:cstheme="minorHAnsi"/>
        </w:rPr>
        <w:t xml:space="preserve"> orbiting </w:t>
      </w:r>
      <w:r w:rsidRPr="0078303B">
        <w:rPr>
          <w:rStyle w:val="StyleUnderline"/>
          <w:rFonts w:asciiTheme="minorHAnsi" w:hAnsiTheme="minorHAnsi" w:cstheme="minorHAnsi"/>
          <w:highlight w:val="green"/>
        </w:rPr>
        <w:t>in the LEO. NATO relies on space-based assets</w:t>
      </w:r>
      <w:r w:rsidRPr="0078303B">
        <w:rPr>
          <w:rStyle w:val="StyleUnderline"/>
          <w:rFonts w:asciiTheme="minorHAnsi" w:hAnsiTheme="minorHAnsi" w:cstheme="minorHAnsi"/>
        </w:rPr>
        <w:t xml:space="preserve"> to assist its operations. Increasing the number of spacecraft in the LEO could raise problems and threats to military assets as well as access to space assets to support operations.</w:t>
      </w:r>
      <w:r w:rsidRPr="0078303B">
        <w:rPr>
          <w:rFonts w:asciiTheme="minorHAnsi" w:hAnsiTheme="minorHAnsi" w:cstheme="minorHAnsi"/>
        </w:rPr>
        <w:t xml:space="preserve"> If the orbital path of these smaller objects were not tracked by the Space Operation Centre regularly, </w:t>
      </w:r>
      <w:r w:rsidRPr="0078303B">
        <w:rPr>
          <w:rStyle w:val="StyleUnderline"/>
          <w:rFonts w:asciiTheme="minorHAnsi" w:hAnsiTheme="minorHAnsi" w:cstheme="minorHAnsi"/>
        </w:rPr>
        <w:t xml:space="preserve">larger </w:t>
      </w:r>
      <w:r w:rsidRPr="0078303B">
        <w:rPr>
          <w:rStyle w:val="StyleUnderline"/>
          <w:rFonts w:asciiTheme="minorHAnsi" w:hAnsiTheme="minorHAnsi" w:cstheme="minorHAnsi"/>
          <w:highlight w:val="green"/>
        </w:rPr>
        <w:t>satellites or</w:t>
      </w:r>
      <w:r w:rsidRPr="0078303B">
        <w:rPr>
          <w:rStyle w:val="StyleUnderline"/>
          <w:rFonts w:asciiTheme="minorHAnsi" w:hAnsiTheme="minorHAnsi" w:cstheme="minorHAnsi"/>
        </w:rPr>
        <w:t xml:space="preserve"> manned-space stations </w:t>
      </w:r>
      <w:r w:rsidRPr="0078303B">
        <w:rPr>
          <w:rStyle w:val="StyleUnderline"/>
          <w:rFonts w:asciiTheme="minorHAnsi" w:hAnsiTheme="minorHAnsi" w:cstheme="minorHAnsi"/>
          <w:highlight w:val="green"/>
        </w:rPr>
        <w:t>could be</w:t>
      </w:r>
      <w:r w:rsidRPr="0078303B">
        <w:rPr>
          <w:rStyle w:val="StyleUnderline"/>
          <w:rFonts w:asciiTheme="minorHAnsi" w:hAnsiTheme="minorHAnsi" w:cstheme="minorHAnsi"/>
        </w:rPr>
        <w:t xml:space="preserve"> penetrated by the non-propulsion satellites, making them </w:t>
      </w:r>
      <w:r w:rsidRPr="0078303B">
        <w:rPr>
          <w:rStyle w:val="StyleUnderline"/>
          <w:rFonts w:asciiTheme="minorHAnsi" w:hAnsiTheme="minorHAnsi" w:cstheme="minorHAnsi"/>
          <w:highlight w:val="green"/>
        </w:rPr>
        <w:t xml:space="preserve">a </w:t>
      </w:r>
      <w:r w:rsidRPr="0078303B">
        <w:rPr>
          <w:rStyle w:val="StyleUnderline"/>
          <w:rFonts w:asciiTheme="minorHAnsi" w:hAnsiTheme="minorHAnsi" w:cstheme="minorHAnsi"/>
        </w:rPr>
        <w:t xml:space="preserve">potential </w:t>
      </w:r>
      <w:r w:rsidRPr="0078303B">
        <w:rPr>
          <w:rStyle w:val="StyleUnderline"/>
          <w:rFonts w:asciiTheme="minorHAnsi" w:hAnsiTheme="minorHAnsi" w:cstheme="minorHAnsi"/>
          <w:highlight w:val="green"/>
        </w:rPr>
        <w:t>kinetic kill vehicle</w:t>
      </w:r>
      <w:r w:rsidRPr="0078303B">
        <w:rPr>
          <w:rStyle w:val="StyleUnderline"/>
          <w:rFonts w:asciiTheme="minorHAnsi" w:hAnsiTheme="minorHAnsi" w:cstheme="minorHAnsi"/>
        </w:rPr>
        <w:t>.</w:t>
      </w:r>
    </w:p>
    <w:p w14:paraId="6BA97D4B" w14:textId="77777777" w:rsidR="00075C7F" w:rsidRPr="0078303B" w:rsidRDefault="00075C7F" w:rsidP="00075C7F">
      <w:pPr>
        <w:rPr>
          <w:rFonts w:asciiTheme="minorHAnsi" w:hAnsiTheme="minorHAnsi" w:cstheme="minorHAnsi"/>
        </w:rPr>
      </w:pPr>
      <w:r w:rsidRPr="0078303B">
        <w:rPr>
          <w:rFonts w:asciiTheme="minorHAnsi" w:hAnsiTheme="minorHAnsi" w:cstheme="minorHAnsi"/>
        </w:rPr>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78303B">
        <w:rPr>
          <w:rStyle w:val="StyleUnderline"/>
          <w:rFonts w:asciiTheme="minorHAnsi" w:hAnsiTheme="minorHAnsi" w:cstheme="minorHAnsi"/>
          <w:highlight w:val="green"/>
        </w:rPr>
        <w:t>Starlink</w:t>
      </w:r>
      <w:r w:rsidRPr="0078303B">
        <w:rPr>
          <w:rStyle w:val="StyleUnderline"/>
          <w:rFonts w:asciiTheme="minorHAnsi" w:hAnsiTheme="minorHAnsi" w:cstheme="minorHAnsi"/>
        </w:rPr>
        <w:t xml:space="preserve"> satellites </w:t>
      </w:r>
      <w:r w:rsidRPr="0078303B">
        <w:rPr>
          <w:rStyle w:val="StyleUnderline"/>
          <w:rFonts w:asciiTheme="minorHAnsi" w:hAnsiTheme="minorHAnsi" w:cstheme="minorHAnsi"/>
          <w:highlight w:val="green"/>
        </w:rPr>
        <w:t>will have propulsion system</w:t>
      </w:r>
      <w:r w:rsidRPr="0078303B">
        <w:rPr>
          <w:rStyle w:val="StyleUnderline"/>
          <w:rFonts w:asciiTheme="minorHAnsi" w:hAnsiTheme="minorHAnsi" w:cstheme="minorHAnsi"/>
        </w:rPr>
        <w:t xml:space="preserve"> for orbital manoeuvre and EOL deorbiting, tracking the full constellation with 12,000 satellites could be challenging for the company and the Combined Space Operations Center</w:t>
      </w:r>
      <w:r w:rsidRPr="0078303B">
        <w:rPr>
          <w:rFonts w:asciiTheme="minorHAnsi" w:hAnsiTheme="minorHAnsi" w:cstheme="minorHAnsi"/>
        </w:rPr>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60388780" w14:textId="77777777" w:rsidR="00075C7F" w:rsidRPr="00AC0852" w:rsidRDefault="00075C7F" w:rsidP="00075C7F"/>
    <w:p w14:paraId="05B837F6" w14:textId="77777777" w:rsidR="00075C7F" w:rsidRPr="00987B95" w:rsidRDefault="00075C7F" w:rsidP="00987B95"/>
    <w:sectPr w:rsidR="00075C7F" w:rsidRPr="00987B9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42C4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5C7F"/>
    <w:rsid w:val="00076094"/>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42C42"/>
    <w:rsid w:val="009509D5"/>
    <w:rsid w:val="009538F5"/>
    <w:rsid w:val="00957187"/>
    <w:rsid w:val="00960255"/>
    <w:rsid w:val="009603E1"/>
    <w:rsid w:val="00961C9D"/>
    <w:rsid w:val="00963065"/>
    <w:rsid w:val="0097151F"/>
    <w:rsid w:val="00973777"/>
    <w:rsid w:val="00976E78"/>
    <w:rsid w:val="009775C0"/>
    <w:rsid w:val="00981F23"/>
    <w:rsid w:val="00987B95"/>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77CCBF"/>
  <w14:defaultImageDpi w14:val="300"/>
  <w15:docId w15:val="{9D4EFBF9-5809-024E-9749-47E0FDCDC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42C4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42C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42C4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42C4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942C4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42C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2C42"/>
  </w:style>
  <w:style w:type="character" w:customStyle="1" w:styleId="Heading1Char">
    <w:name w:val="Heading 1 Char"/>
    <w:aliases w:val="Pocket Char"/>
    <w:basedOn w:val="DefaultParagraphFont"/>
    <w:link w:val="Heading1"/>
    <w:uiPriority w:val="9"/>
    <w:rsid w:val="00942C4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42C4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42C42"/>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942C4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42C42"/>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942C42"/>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942C4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42C42"/>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942C42"/>
    <w:rPr>
      <w:color w:val="auto"/>
      <w:u w:val="none"/>
    </w:rPr>
  </w:style>
  <w:style w:type="paragraph" w:styleId="DocumentMap">
    <w:name w:val="Document Map"/>
    <w:basedOn w:val="Normal"/>
    <w:link w:val="DocumentMapChar"/>
    <w:uiPriority w:val="99"/>
    <w:semiHidden/>
    <w:unhideWhenUsed/>
    <w:rsid w:val="00942C42"/>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942C42"/>
    <w:rPr>
      <w:rFonts w:ascii="Lucida Grande" w:hAnsi="Lucida Grande" w:cs="Lucida Grande"/>
      <w:sz w:val="22"/>
    </w:rPr>
  </w:style>
  <w:style w:type="paragraph" w:customStyle="1" w:styleId="Emphasis1">
    <w:name w:val="Emphasis1"/>
    <w:basedOn w:val="Normal"/>
    <w:link w:val="Emphasis"/>
    <w:autoRedefine/>
    <w:uiPriority w:val="20"/>
    <w:qFormat/>
    <w:rsid w:val="00942C42"/>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075C7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apcc.org/congested-outer-spac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cademic.oup.com/astrogeo/article/56/5/5.15/235650" TargetMode="External"/><Relationship Id="rId5" Type="http://schemas.openxmlformats.org/officeDocument/2006/relationships/numbering" Target="numbering.xml"/><Relationship Id="rId10" Type="http://schemas.openxmlformats.org/officeDocument/2006/relationships/hyperlink" Target="https://itsgoingdown.org/new-technologies-extraterrestrial-exploitation-future-capitalism/" TargetMode="External"/><Relationship Id="rId4" Type="http://schemas.openxmlformats.org/officeDocument/2006/relationships/customXml" Target="../customXml/item4.xml"/><Relationship Id="rId9" Type="http://schemas.openxmlformats.org/officeDocument/2006/relationships/hyperlink" Target="https://ld.circuitdebater.org/w/images/8/89/Engstrom_-_Universal_Legislation_as_a_Form_of_Practical_Knowledge.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16</Pages>
  <Words>12607</Words>
  <Characters>71863</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84302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3</cp:revision>
  <dcterms:created xsi:type="dcterms:W3CDTF">2022-01-29T19:09:00Z</dcterms:created>
  <dcterms:modified xsi:type="dcterms:W3CDTF">2022-01-29T19:47:00Z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