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B13B3" w14:textId="77777777" w:rsidR="00D45BE7" w:rsidRDefault="00D45BE7" w:rsidP="00D45BE7">
      <w:pPr>
        <w:pStyle w:val="Heading1"/>
      </w:pPr>
      <w:r>
        <w:t>debateLA R5</w:t>
      </w:r>
    </w:p>
    <w:p w14:paraId="599F8C13" w14:textId="77777777" w:rsidR="00D45BE7" w:rsidRDefault="00D45BE7" w:rsidP="00D45BE7"/>
    <w:p w14:paraId="58CD8AC5" w14:textId="77777777" w:rsidR="00D45BE7" w:rsidRPr="005F04F4" w:rsidRDefault="00D45BE7" w:rsidP="00D45BE7">
      <w:pPr>
        <w:pStyle w:val="Heading2"/>
        <w:rPr>
          <w:rFonts w:cs="Calibri"/>
        </w:rPr>
      </w:pPr>
      <w:r w:rsidRPr="005F04F4">
        <w:rPr>
          <w:rFonts w:cs="Calibri"/>
        </w:rPr>
        <w:lastRenderedPageBreak/>
        <w:t>Syllogism</w:t>
      </w:r>
    </w:p>
    <w:p w14:paraId="6051878C" w14:textId="77777777" w:rsidR="00D45BE7" w:rsidRPr="005F04F4" w:rsidRDefault="00D45BE7" w:rsidP="00D45BE7"/>
    <w:p w14:paraId="32C9F9D9" w14:textId="77777777" w:rsidR="00D45BE7" w:rsidRPr="005F04F4" w:rsidRDefault="00D45BE7" w:rsidP="00D45BE7">
      <w:pPr>
        <w:pStyle w:val="Heading4"/>
        <w:rPr>
          <w:rFonts w:cs="Calibri"/>
        </w:rPr>
      </w:pPr>
      <w:r w:rsidRPr="005F04F4">
        <w:rPr>
          <w:rFonts w:cs="Calibri"/>
        </w:rPr>
        <w:t>Agents must be practical reasoners –  </w:t>
      </w:r>
    </w:p>
    <w:p w14:paraId="0982DA91" w14:textId="77777777" w:rsidR="00D45BE7" w:rsidRPr="005F04F4" w:rsidRDefault="00D45BE7" w:rsidP="00D45BE7"/>
    <w:p w14:paraId="7C07B341" w14:textId="77777777" w:rsidR="00D45BE7" w:rsidRPr="005F04F4" w:rsidRDefault="00D45BE7" w:rsidP="00D45BE7">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E74C8DC" w14:textId="77777777" w:rsidR="00D45BE7" w:rsidRPr="005F04F4" w:rsidRDefault="00D45BE7" w:rsidP="00D45BE7"/>
    <w:p w14:paraId="714A90B0" w14:textId="77777777" w:rsidR="00D45BE7" w:rsidRPr="005F04F4" w:rsidRDefault="00D45BE7" w:rsidP="00D45BE7">
      <w:pPr>
        <w:pStyle w:val="Heading4"/>
        <w:rPr>
          <w:rFonts w:eastAsia="Times New Roman" w:cs="Calibri"/>
        </w:rPr>
      </w:pPr>
      <w:r w:rsidRPr="005F04F4">
        <w:rPr>
          <w:rFonts w:eastAsia="Times New Roman" w:cs="Calibri"/>
          <w:color w:val="000000"/>
        </w:rPr>
        <w:t xml:space="preserve">[2] Action Theory – every action can be broken down to infinite amounts of movements,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549D97F0" w14:textId="77777777" w:rsidR="00D45BE7" w:rsidRPr="005F04F4" w:rsidRDefault="00D45BE7" w:rsidP="00D45BE7"/>
    <w:p w14:paraId="3CDAB086" w14:textId="77777777" w:rsidR="00D45BE7" w:rsidRPr="005F04F4" w:rsidRDefault="00D45BE7" w:rsidP="00D45BE7">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2CB2D275" w14:textId="77777777" w:rsidR="00D45BE7" w:rsidRPr="005F04F4" w:rsidRDefault="00D45BE7" w:rsidP="00D45BE7">
      <w:pPr>
        <w:spacing w:after="120"/>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63409ACF" w14:textId="77777777" w:rsidR="00D45BE7" w:rsidRPr="005F04F4" w:rsidRDefault="00D45BE7" w:rsidP="00D45BE7">
      <w:pPr>
        <w:spacing w:after="120"/>
        <w:rPr>
          <w:sz w:val="16"/>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w:t>
      </w:r>
      <w:r w:rsidRPr="005F04F4">
        <w:rPr>
          <w:b/>
          <w:bCs/>
          <w:color w:val="000000"/>
          <w:u w:val="single"/>
        </w:rPr>
        <w:lastRenderedPageBreak/>
        <w:t>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407FDBE7" w14:textId="77777777" w:rsidR="00D45BE7" w:rsidRDefault="00D45BE7" w:rsidP="00D45BE7"/>
    <w:p w14:paraId="04240B8E" w14:textId="77777777" w:rsidR="00D45BE7" w:rsidRPr="005F04F4" w:rsidRDefault="00D45BE7" w:rsidP="00D45BE7">
      <w:pPr>
        <w:pStyle w:val="Heading4"/>
        <w:rPr>
          <w:rFonts w:cs="Calibri"/>
          <w:b w:val="0"/>
          <w:bCs w:val="0"/>
        </w:rPr>
      </w:pPr>
      <w:r>
        <w:rPr>
          <w:rFonts w:cs="Calibri"/>
        </w:rPr>
        <w:t>[4]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75DC09DE" w14:textId="77777777" w:rsidR="00D45BE7" w:rsidRPr="005F04F4" w:rsidRDefault="00D45BE7" w:rsidP="00D45BE7"/>
    <w:p w14:paraId="15738E33" w14:textId="77777777" w:rsidR="00D45BE7" w:rsidRPr="005F04F4" w:rsidRDefault="00D45BE7" w:rsidP="00D45BE7">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D22FA72" w14:textId="77777777" w:rsidR="00D45BE7" w:rsidRPr="005F04F4" w:rsidRDefault="00D45BE7" w:rsidP="00D45BE7"/>
    <w:p w14:paraId="11EE9892" w14:textId="77777777" w:rsidR="00D45BE7" w:rsidRPr="005F04F4" w:rsidRDefault="00D45BE7" w:rsidP="00D45BE7">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095FD283" w14:textId="77777777" w:rsidR="00D45BE7" w:rsidRPr="005F04F4" w:rsidRDefault="00D45BE7" w:rsidP="00D45BE7"/>
    <w:p w14:paraId="3C1BAB48" w14:textId="77777777" w:rsidR="00D45BE7" w:rsidRDefault="00D45BE7" w:rsidP="00D45BE7">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C86ABC5" w14:textId="77777777" w:rsidR="00D45BE7" w:rsidRDefault="00D45BE7" w:rsidP="00D45BE7"/>
    <w:p w14:paraId="25786A67" w14:textId="77777777" w:rsidR="00D45BE7" w:rsidRPr="007A30D9" w:rsidRDefault="00D45BE7" w:rsidP="00D45BE7">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1796AFFC" w14:textId="77777777" w:rsidR="00D45BE7" w:rsidRPr="005F04F4" w:rsidRDefault="00D45BE7" w:rsidP="00D45BE7"/>
    <w:p w14:paraId="0AEA23BA" w14:textId="77777777" w:rsidR="00D45BE7" w:rsidRPr="005F04F4" w:rsidRDefault="00D45BE7" w:rsidP="00D45BE7">
      <w:pPr>
        <w:pStyle w:val="Heading4"/>
        <w:rPr>
          <w:rFonts w:cs="Calibri"/>
        </w:rPr>
      </w:pPr>
      <w:r w:rsidRPr="005F04F4">
        <w:rPr>
          <w:rFonts w:cs="Calibri"/>
        </w:rPr>
        <w:lastRenderedPageBreak/>
        <w:t>We have a unified perspective – If I say that 2+2=4, I understand not only that I know that 2+2=4, but that everyone around can arrive at the same conclusion too because they create practical syllogisms to justify their conclusion. But, willing a maxim that violates the freedom of others is a contradiction – that’s bad. </w:t>
      </w:r>
    </w:p>
    <w:p w14:paraId="53694D7E" w14:textId="77777777" w:rsidR="00D45BE7" w:rsidRPr="005F04F4" w:rsidRDefault="00D45BE7" w:rsidP="00D45BE7">
      <w:pPr>
        <w:spacing w:after="120"/>
      </w:pPr>
      <w:r w:rsidRPr="005F04F4">
        <w:rPr>
          <w:rStyle w:val="Style13ptBold"/>
        </w:rPr>
        <w:t>Engstrom</w:t>
      </w:r>
      <w:r w:rsidRPr="005F04F4">
        <w:rPr>
          <w:color w:val="000000"/>
        </w:rPr>
        <w:t>, Stephen (Professor of Ethics at UPitt). “Universal Legislation As the Form of Practical Knowledge</w:t>
      </w:r>
      <w:r>
        <w:rPr>
          <w:color w:val="000000"/>
        </w:rPr>
        <w:t xml:space="preserve">.” </w:t>
      </w:r>
      <w:hyperlink r:id="rId9" w:history="1">
        <w:r w:rsidRPr="00247FB0">
          <w:rPr>
            <w:rStyle w:val="Hyperlink"/>
          </w:rPr>
          <w:t>https://ld.circuitdebater.org/w/images/8/89/Engstrom_-_Universal_Legislation_as_a_Form_of_Practical_Knowledge.pdf</w:t>
        </w:r>
      </w:hyperlink>
      <w:r>
        <w:rPr>
          <w:color w:val="000000"/>
        </w:rPr>
        <w:t xml:space="preserve"> </w:t>
      </w:r>
      <w:r w:rsidRPr="005F04F4">
        <w:rPr>
          <w:color w:val="1155CC"/>
          <w:u w:val="single"/>
        </w:rPr>
        <w:t xml:space="preserve"> </w:t>
      </w:r>
      <w:r w:rsidRPr="005F04F4">
        <w:rPr>
          <w:color w:val="000000"/>
        </w:rPr>
        <w:t>rct st</w:t>
      </w:r>
      <w:r w:rsidRPr="005F04F4">
        <w:rPr>
          <w:color w:val="1155CC"/>
          <w:u w:val="single"/>
        </w:rPr>
        <w:t> </w:t>
      </w:r>
    </w:p>
    <w:p w14:paraId="09CEBA16" w14:textId="77777777" w:rsidR="00D45BE7" w:rsidRPr="005F04F4" w:rsidRDefault="00D45BE7" w:rsidP="00D45BE7">
      <w:pPr>
        <w:spacing w:after="120"/>
        <w:rPr>
          <w:sz w:val="16"/>
        </w:rPr>
      </w:pPr>
      <w:r w:rsidRPr="005F04F4">
        <w:rPr>
          <w:color w:val="000000"/>
          <w:sz w:val="16"/>
        </w:rPr>
        <w:t xml:space="preserve">Given the preceding considerations, it’s a straightforward matter to see how </w:t>
      </w:r>
      <w:r w:rsidRPr="005F04F4">
        <w:rPr>
          <w:b/>
          <w:bCs/>
          <w:color w:val="000000"/>
          <w:u w:val="single"/>
          <w:shd w:val="clear" w:color="auto" w:fill="00FBFF"/>
        </w:rPr>
        <w:t>a maxim of action that assaults the freedom of others</w:t>
      </w:r>
      <w:r w:rsidRPr="005F04F4">
        <w:rPr>
          <w:b/>
          <w:bCs/>
          <w:color w:val="000000"/>
          <w:u w:val="single"/>
        </w:rPr>
        <w:t xml:space="preserve"> with a view to furthering one’s own ends </w:t>
      </w:r>
      <w:r w:rsidRPr="005F04F4">
        <w:rPr>
          <w:b/>
          <w:bCs/>
          <w:color w:val="000000"/>
          <w:u w:val="single"/>
          <w:shd w:val="clear" w:color="auto" w:fill="00FBFF"/>
        </w:rPr>
        <w:t xml:space="preserve">results in a contradiction when we </w:t>
      </w:r>
      <w:r w:rsidRPr="005F04F4">
        <w:rPr>
          <w:b/>
          <w:bCs/>
          <w:color w:val="000000"/>
          <w:u w:val="single"/>
        </w:rPr>
        <w:t xml:space="preserve">attempt to </w:t>
      </w:r>
      <w:r w:rsidRPr="005F04F4">
        <w:rPr>
          <w:b/>
          <w:bCs/>
          <w:color w:val="000000"/>
          <w:u w:val="single"/>
          <w:shd w:val="clear" w:color="auto" w:fill="00FBFF"/>
        </w:rPr>
        <w:t xml:space="preserve">will it as </w:t>
      </w:r>
      <w:r w:rsidRPr="005F04F4">
        <w:rPr>
          <w:b/>
          <w:bCs/>
          <w:color w:val="000000"/>
          <w:u w:val="single"/>
        </w:rPr>
        <w:t xml:space="preserve">a </w:t>
      </w:r>
      <w:r w:rsidRPr="005F04F4">
        <w:rPr>
          <w:b/>
          <w:bCs/>
          <w:color w:val="000000"/>
          <w:u w:val="single"/>
          <w:shd w:val="clear" w:color="auto" w:fill="00FBFF"/>
        </w:rPr>
        <w:t>universal</w:t>
      </w:r>
      <w:r w:rsidRPr="005F04F4">
        <w:rPr>
          <w:b/>
          <w:bCs/>
          <w:color w:val="000000"/>
          <w:u w:val="single"/>
        </w:rPr>
        <w:t xml:space="preserve"> law</w:t>
      </w:r>
      <w:r w:rsidRPr="005F04F4">
        <w:rPr>
          <w:color w:val="000000"/>
          <w:sz w:val="16"/>
        </w:rPr>
        <w:t xml:space="preserve"> in accordance with the foregoing account of the formula of universal law.</w:t>
      </w:r>
      <w:r w:rsidRPr="005F04F4">
        <w:rPr>
          <w:b/>
          <w:bCs/>
          <w:color w:val="000000"/>
          <w:u w:val="single"/>
        </w:rPr>
        <w:t xml:space="preserve">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w:t>
      </w:r>
      <w:r w:rsidRPr="005F04F4">
        <w:rPr>
          <w:color w:val="000000"/>
          <w:sz w:val="16"/>
        </w:rPr>
        <w:t xml:space="preserve">In this passage, Kant mentions assaults on property as well as on freedom. But since property is a specific, socially instituted form of freedom, I have omitted mention of it to focus on the primitive case. Now on the interpretation we’ve been entertaining, </w:t>
      </w:r>
      <w:r w:rsidRPr="005F04F4">
        <w:rPr>
          <w:b/>
          <w:bCs/>
          <w:color w:val="000000"/>
          <w:u w:val="single"/>
          <w:shd w:val="clear" w:color="auto" w:fill="00FBFF"/>
        </w:rPr>
        <w:t>applying the formula of universal law involves considering</w:t>
      </w:r>
      <w:r w:rsidRPr="005F04F4">
        <w:rPr>
          <w:b/>
          <w:bCs/>
          <w:color w:val="000000"/>
          <w:u w:val="single"/>
        </w:rPr>
        <w:t xml:space="preserve"> whether it’s possible for </w:t>
      </w:r>
      <w:r w:rsidRPr="005F04F4">
        <w:rPr>
          <w:b/>
          <w:bCs/>
          <w:color w:val="000000"/>
          <w:u w:val="single"/>
          <w:shd w:val="clear" w:color="auto" w:fill="00FBFF"/>
        </w:rPr>
        <w:t>every person</w:t>
      </w:r>
      <w:r w:rsidRPr="005F04F4">
        <w:rPr>
          <w:b/>
          <w:bCs/>
          <w:color w:val="000000"/>
          <w:u w:val="single"/>
        </w:rPr>
        <w:t xml:space="preserve">—every subject capable of practical judgment—to share[s] the practical judgment asserting the goodness of every person’s acting according to the maxim in question. </w:t>
      </w:r>
      <w:r w:rsidRPr="005F04F4">
        <w:rPr>
          <w:color w:val="000000"/>
          <w:sz w:val="16"/>
        </w:rPr>
        <w:t>Thus in the present case the application of</w:t>
      </w:r>
      <w:r w:rsidRPr="005F04F4">
        <w:rPr>
          <w:b/>
          <w:bCs/>
          <w:color w:val="000000"/>
          <w:u w:val="single"/>
        </w:rPr>
        <w:t xml:space="preserve"> the formula involves considering whether it’s possible for every person to deem good every person’s </w:t>
      </w:r>
      <w:r w:rsidRPr="005F04F4">
        <w:rPr>
          <w:b/>
          <w:bCs/>
          <w:color w:val="000000"/>
          <w:u w:val="single"/>
          <w:shd w:val="clear" w:color="auto" w:fill="00FBFF"/>
        </w:rPr>
        <w:t>acting to limit others’ freedom</w:t>
      </w:r>
      <w:r w:rsidRPr="005F04F4">
        <w:rPr>
          <w:b/>
          <w:bCs/>
          <w:color w:val="000000"/>
          <w:u w:val="single"/>
        </w:rPr>
        <w:t xml:space="preserve">, where practicable, with a view </w:t>
      </w:r>
      <w:r w:rsidRPr="005F04F4">
        <w:rPr>
          <w:b/>
          <w:bCs/>
          <w:color w:val="000000"/>
          <w:u w:val="single"/>
          <w:shd w:val="clear" w:color="auto" w:fill="00FBFF"/>
        </w:rPr>
        <w:t>to augment</w:t>
      </w:r>
      <w:r w:rsidRPr="005F04F4">
        <w:rPr>
          <w:b/>
          <w:bCs/>
          <w:color w:val="000000"/>
          <w:u w:val="single"/>
        </w:rPr>
        <w:t xml:space="preserve">ing </w:t>
      </w:r>
      <w:r w:rsidRPr="005F04F4">
        <w:rPr>
          <w:b/>
          <w:bCs/>
          <w:color w:val="000000"/>
          <w:u w:val="single"/>
          <w:shd w:val="clear" w:color="auto" w:fill="00FBFF"/>
        </w:rPr>
        <w:t>their own freedom</w:t>
      </w:r>
      <w:r w:rsidRPr="005F04F4">
        <w:rPr>
          <w:color w:val="000000"/>
          <w:sz w:val="16"/>
        </w:rPr>
        <w:t xml:space="preserve">. Since here </w:t>
      </w:r>
      <w:r w:rsidRPr="005F04F4">
        <w:rPr>
          <w:b/>
          <w:bCs/>
          <w:color w:val="000000"/>
          <w:u w:val="single"/>
          <w:shd w:val="clear" w:color="auto" w:fill="00FBFF"/>
        </w:rPr>
        <w:t xml:space="preserve">all </w:t>
      </w:r>
      <w:r w:rsidRPr="005F04F4">
        <w:rPr>
          <w:b/>
          <w:bCs/>
          <w:color w:val="000000"/>
          <w:u w:val="single"/>
        </w:rPr>
        <w:t>persons</w:t>
      </w:r>
      <w:r w:rsidRPr="005F04F4">
        <w:rPr>
          <w:b/>
          <w:bCs/>
          <w:color w:val="000000"/>
          <w:u w:val="single"/>
          <w:shd w:val="clear" w:color="auto" w:fill="00FBFF"/>
        </w:rPr>
        <w:t xml:space="preserve"> are</w:t>
      </w:r>
      <w:r w:rsidRPr="005F04F4">
        <w:rPr>
          <w:b/>
          <w:bCs/>
          <w:color w:val="000000"/>
          <w:u w:val="single"/>
        </w:rPr>
        <w:t xml:space="preserve"> on the one hand </w:t>
      </w:r>
      <w:r w:rsidRPr="005F04F4">
        <w:rPr>
          <w:b/>
          <w:bCs/>
          <w:color w:val="000000"/>
          <w:u w:val="single"/>
          <w:shd w:val="clear" w:color="auto" w:fill="00FBFF"/>
        </w:rPr>
        <w:t xml:space="preserve">deeming good </w:t>
      </w:r>
      <w:r w:rsidRPr="005F04F4">
        <w:rPr>
          <w:b/>
          <w:bCs/>
          <w:color w:val="000000"/>
          <w:u w:val="single"/>
        </w:rPr>
        <w:t xml:space="preserve">both </w:t>
      </w:r>
      <w:r w:rsidRPr="005F04F4">
        <w:rPr>
          <w:b/>
          <w:bCs/>
          <w:color w:val="000000"/>
          <w:u w:val="single"/>
          <w:shd w:val="clear" w:color="auto" w:fill="00FBFF"/>
        </w:rPr>
        <w:t>the limitation of others’ freedom and</w:t>
      </w:r>
      <w:r w:rsidRPr="005F04F4">
        <w:rPr>
          <w:b/>
          <w:bCs/>
          <w:color w:val="000000"/>
          <w:u w:val="single"/>
        </w:rPr>
        <w:t xml:space="preserve"> the extension of their own freedom,</w:t>
      </w:r>
      <w:r w:rsidRPr="005F04F4">
        <w:rPr>
          <w:color w:val="000000"/>
          <w:sz w:val="16"/>
        </w:rPr>
        <w:t xml:space="preserve"> while on the other hand, insofar as they agree with the similar judgments of others, </w:t>
      </w:r>
      <w:r w:rsidRPr="005F04F4">
        <w:rPr>
          <w:b/>
          <w:bCs/>
          <w:color w:val="000000"/>
          <w:u w:val="single"/>
        </w:rPr>
        <w:t xml:space="preserve">also deeming good </w:t>
      </w:r>
      <w:r w:rsidRPr="005F04F4">
        <w:rPr>
          <w:b/>
          <w:bCs/>
          <w:color w:val="000000"/>
          <w:u w:val="single"/>
          <w:shd w:val="clear" w:color="auto" w:fill="00FBFF"/>
        </w:rPr>
        <w:t xml:space="preserve">the limitation of their own </w:t>
      </w:r>
      <w:r w:rsidRPr="005F04F4">
        <w:rPr>
          <w:b/>
          <w:bCs/>
          <w:color w:val="000000"/>
          <w:u w:val="single"/>
        </w:rPr>
        <w:t>freedom and the extension of others’ freedom,</w:t>
      </w:r>
      <w:r w:rsidRPr="005F04F4">
        <w:rPr>
          <w:b/>
          <w:bCs/>
          <w:color w:val="000000"/>
          <w:u w:val="single"/>
          <w:shd w:val="clear" w:color="auto" w:fill="00FBFF"/>
        </w:rPr>
        <w:t xml:space="preserve"> they are all deeming good</w:t>
      </w:r>
      <w:r w:rsidRPr="005F04F4">
        <w:rPr>
          <w:b/>
          <w:bCs/>
          <w:color w:val="000000"/>
          <w:u w:val="single"/>
        </w:rPr>
        <w:t xml:space="preserve"> both </w:t>
      </w:r>
      <w:r w:rsidRPr="005F04F4">
        <w:rPr>
          <w:b/>
          <w:bCs/>
          <w:color w:val="000000"/>
          <w:u w:val="single"/>
          <w:shd w:val="clear" w:color="auto" w:fill="00FBFF"/>
        </w:rPr>
        <w:t>the extension and the limitation of</w:t>
      </w:r>
      <w:r w:rsidRPr="005F04F4">
        <w:rPr>
          <w:b/>
          <w:bCs/>
          <w:color w:val="000000"/>
          <w:u w:val="single"/>
        </w:rPr>
        <w:t xml:space="preserve"> both</w:t>
      </w:r>
      <w:r w:rsidRPr="005F04F4">
        <w:rPr>
          <w:b/>
          <w:bCs/>
          <w:color w:val="000000"/>
          <w:u w:val="single"/>
          <w:shd w:val="clear" w:color="auto" w:fill="00FBFF"/>
        </w:rPr>
        <w:t xml:space="preserve"> their own and others’ freedom.</w:t>
      </w:r>
    </w:p>
    <w:p w14:paraId="5AC59344" w14:textId="77777777" w:rsidR="00D45BE7" w:rsidRPr="005F04F4" w:rsidRDefault="00D45BE7" w:rsidP="00D45BE7"/>
    <w:p w14:paraId="68AF7729" w14:textId="77777777" w:rsidR="00D45BE7" w:rsidRPr="005F04F4" w:rsidRDefault="00D45BE7" w:rsidP="00D45BE7">
      <w:pPr>
        <w:pStyle w:val="Heading4"/>
        <w:rPr>
          <w:rFonts w:cs="Calibri"/>
        </w:rPr>
      </w:pPr>
      <w:r w:rsidRPr="005F04F4">
        <w:rPr>
          <w:rFonts w:cs="Calibri"/>
        </w:rPr>
        <w:t xml:space="preserve">Only a collective </w:t>
      </w:r>
      <w:r>
        <w:rPr>
          <w:rFonts w:cs="Calibri"/>
        </w:rPr>
        <w:t xml:space="preserve">will </w:t>
      </w:r>
      <w:r w:rsidRPr="005F04F4">
        <w:rPr>
          <w:rFonts w:cs="Calibri"/>
        </w:rPr>
        <w:t xml:space="preserve">that can have power over individuals can guarantee the enforcement of good maxims. Thus, the standard is consistency with </w:t>
      </w:r>
      <w:r>
        <w:rPr>
          <w:rFonts w:cs="Calibri"/>
        </w:rPr>
        <w:t>the omnilateral will.</w:t>
      </w:r>
    </w:p>
    <w:p w14:paraId="2E7B4978" w14:textId="77777777" w:rsidR="00D45BE7" w:rsidRPr="005F04F4" w:rsidRDefault="00D45BE7" w:rsidP="00D45BE7">
      <w:pPr>
        <w:spacing w:after="240"/>
      </w:pPr>
    </w:p>
    <w:p w14:paraId="4ABE57CF" w14:textId="77777777" w:rsidR="00D45BE7" w:rsidRPr="005F04F4" w:rsidRDefault="00D45BE7" w:rsidP="00D45BE7">
      <w:pPr>
        <w:pStyle w:val="Heading4"/>
        <w:rPr>
          <w:rFonts w:cs="Calibri"/>
        </w:rPr>
      </w:pPr>
      <w:r w:rsidRPr="005F04F4">
        <w:rPr>
          <w:rFonts w:cs="Calibri"/>
        </w:rPr>
        <w:t>To clarify, the framework does not value the ability to set any end, but rather the ability to decide which ends to pursue.</w:t>
      </w:r>
    </w:p>
    <w:p w14:paraId="033B8A87" w14:textId="77777777" w:rsidR="00D45BE7" w:rsidRPr="005F04F4" w:rsidRDefault="00D45BE7" w:rsidP="00D45BE7">
      <w:pPr>
        <w:spacing w:before="20" w:after="180"/>
      </w:pPr>
      <w:r w:rsidRPr="005F04F4">
        <w:rPr>
          <w:rStyle w:val="Style13ptBold"/>
        </w:rPr>
        <w:t>Ripstein</w:t>
      </w:r>
      <w:r w:rsidRPr="005F04F4">
        <w:rPr>
          <w:b/>
          <w:bCs/>
          <w:color w:val="000000"/>
          <w:u w:val="single"/>
        </w:rPr>
        <w:t xml:space="preserve"> 1</w:t>
      </w:r>
      <w:r w:rsidRPr="005F04F4">
        <w:rPr>
          <w:color w:val="000000"/>
        </w:rPr>
        <w:t xml:space="preserve">, (Arthur Ripstein, Arthur Ripstein is Professor of Law and Philosophy and University Professor. He was appointed to the Department of Philosophy in 1987, promoted to Full Professor in 1996, appointed to the Faculty of Law in 1999, and appointed to the rank of University Professor in 2016. He received a doctorate in philosophy from the University of Pittsburgh, a master’s degree in law from Yale, and an undergraduate degree from the University of Manitoba. He was Chair of the Philosophy Department 2011-14 and Acting Chair </w:t>
      </w:r>
      <w:r w:rsidRPr="005F04F4">
        <w:rPr>
          <w:color w:val="000000"/>
        </w:rPr>
        <w:lastRenderedPageBreak/>
        <w:t>2019-20., 2009, accessed on 8-18-2020, Harvard University Press, "Force and Freedom",) NP 8/4/16. rct st</w:t>
      </w:r>
    </w:p>
    <w:p w14:paraId="1E3E06DB" w14:textId="77777777" w:rsidR="00D45BE7" w:rsidRPr="005F04F4" w:rsidRDefault="00D45BE7" w:rsidP="00D45BE7">
      <w:pPr>
        <w:rPr>
          <w:sz w:val="16"/>
        </w:rPr>
      </w:pPr>
      <w:r w:rsidRPr="005F04F4">
        <w:rPr>
          <w:b/>
          <w:bCs/>
          <w:color w:val="000000"/>
          <w:u w:val="single"/>
          <w:shd w:val="clear" w:color="auto" w:fill="00FBFF"/>
        </w:rPr>
        <w:t>Independence</w:t>
      </w:r>
      <w:r w:rsidRPr="005F04F4">
        <w:rPr>
          <w:b/>
          <w:bCs/>
          <w:color w:val="000000"/>
          <w:u w:val="single"/>
        </w:rPr>
        <w:t xml:space="preserve"> is the basic principle of right. It </w:t>
      </w:r>
      <w:r w:rsidRPr="005F04F4">
        <w:rPr>
          <w:b/>
          <w:bCs/>
          <w:color w:val="000000"/>
          <w:u w:val="single"/>
          <w:shd w:val="clear" w:color="auto" w:fill="00FBFF"/>
        </w:rPr>
        <w:t>guarantees equal free- dom, and</w:t>
      </w:r>
      <w:r w:rsidRPr="005F04F4">
        <w:rPr>
          <w:b/>
          <w:bCs/>
          <w:color w:val="000000"/>
          <w:u w:val="single"/>
        </w:rPr>
        <w:t xml:space="preserve"> so </w:t>
      </w:r>
      <w:r w:rsidRPr="005F04F4">
        <w:rPr>
          <w:b/>
          <w:bCs/>
          <w:color w:val="000000"/>
          <w:u w:val="single"/>
          <w:shd w:val="clear" w:color="auto" w:fill="00FBFF"/>
        </w:rPr>
        <w:t>requires</w:t>
      </w:r>
      <w:r w:rsidRPr="005F04F4">
        <w:rPr>
          <w:b/>
          <w:bCs/>
          <w:color w:val="000000"/>
          <w:u w:val="single"/>
        </w:rPr>
        <w:t xml:space="preserve"> that </w:t>
      </w:r>
      <w:r w:rsidRPr="005F04F4">
        <w:rPr>
          <w:b/>
          <w:bCs/>
          <w:color w:val="000000"/>
          <w:u w:val="single"/>
          <w:shd w:val="clear" w:color="auto" w:fill="00FBFF"/>
        </w:rPr>
        <w:t>no person be subject to the choice of another.</w:t>
      </w:r>
      <w:r w:rsidRPr="005F04F4">
        <w:rPr>
          <w:color w:val="000000"/>
          <w:sz w:val="16"/>
        </w:rPr>
        <w:t xml:space="preserve"> The idea of independence is similar to one that has been the target of many objections. The basic form of almost all of these focuses on the fact that </w:t>
      </w:r>
      <w:r w:rsidRPr="005F04F4">
        <w:rPr>
          <w:b/>
          <w:bCs/>
          <w:color w:val="000000"/>
          <w:u w:val="single"/>
        </w:rPr>
        <w:t>any set of rules prohibits some acts that people would otherwise do</w:t>
      </w:r>
      <w:r w:rsidRPr="005F04F4">
        <w:rPr>
          <w:color w:val="000000"/>
          <w:sz w:val="16"/>
        </w:rPr>
        <w:t>, so that, for example,</w:t>
      </w:r>
      <w:r w:rsidRPr="005F04F4">
        <w:rPr>
          <w:b/>
          <w:bCs/>
          <w:color w:val="000000"/>
          <w:u w:val="single"/>
        </w:rPr>
        <w:t xml:space="preserve"> laws prohibiting personal injury</w:t>
      </w:r>
      <w:r w:rsidRPr="005F04F4">
        <w:rPr>
          <w:color w:val="000000"/>
          <w:sz w:val="16"/>
        </w:rPr>
        <w:t xml:space="preserve"> and property dam- age </w:t>
      </w:r>
      <w:r w:rsidRPr="005F04F4">
        <w:rPr>
          <w:b/>
          <w:bCs/>
          <w:color w:val="000000"/>
          <w:u w:val="single"/>
        </w:rPr>
        <w:t>put limits on the ability of people to do as they wish.</w:t>
      </w:r>
      <w:r w:rsidRPr="005F04F4">
        <w:rPr>
          <w:color w:val="000000"/>
          <w:sz w:val="16"/>
        </w:rPr>
        <w:t xml:space="preserve"> Because differ- ent </w:t>
      </w:r>
      <w:r w:rsidRPr="005F04F4">
        <w:rPr>
          <w:b/>
          <w:bCs/>
          <w:color w:val="000000"/>
          <w:u w:val="single"/>
        </w:rPr>
        <w:t xml:space="preserve">people have incompatible wants, to let one person do what [they] want[] will typically require preventing others from doing what they want. </w:t>
      </w:r>
      <w:r w:rsidRPr="005F04F4">
        <w:rPr>
          <w:color w:val="000000"/>
          <w:sz w:val="16"/>
        </w:rPr>
        <w:t xml:space="preserve">Thus, it has been contended, </w:t>
      </w:r>
      <w:r w:rsidRPr="005F04F4">
        <w:rPr>
          <w:b/>
          <w:bCs/>
          <w:color w:val="000000"/>
          <w:u w:val="single"/>
        </w:rPr>
        <w:t xml:space="preserve">freedom cannot even be articulated as a political value, because freedoms always come into conflict, </w:t>
      </w:r>
      <w:r w:rsidRPr="005F04F4">
        <w:rPr>
          <w:color w:val="000000"/>
          <w:sz w:val="16"/>
        </w:rPr>
        <w:t xml:space="preserve">and </w:t>
      </w:r>
      <w:r w:rsidRPr="005F04F4">
        <w:rPr>
          <w:b/>
          <w:bCs/>
          <w:color w:val="000000"/>
          <w:u w:val="single"/>
        </w:rPr>
        <w:t xml:space="preserve">the only way to mediate those conflicts is by appealing to goods other than freedom. </w:t>
      </w:r>
      <w:r w:rsidRPr="005F04F4">
        <w:rPr>
          <w:color w:val="000000"/>
          <w:sz w:val="16"/>
        </w:rPr>
        <w:t>As I will explain in more detail in Chapter 2, such an objection has some force against freedom understood as the ability to do whatever you wish, but fails to engage Kant’s conception of independence.</w:t>
      </w:r>
      <w:r w:rsidRPr="005F04F4">
        <w:rPr>
          <w:b/>
          <w:bCs/>
          <w:color w:val="000000"/>
          <w:u w:val="single"/>
        </w:rPr>
        <w:t xml:space="preserve"> </w:t>
      </w:r>
      <w:r w:rsidRPr="005F04F4">
        <w:rPr>
          <w:b/>
          <w:bCs/>
          <w:color w:val="000000"/>
          <w:u w:val="single"/>
          <w:shd w:val="clear" w:color="auto" w:fill="00FBFF"/>
        </w:rPr>
        <w:t>Limits on indepen- dence</w:t>
      </w:r>
      <w:r w:rsidRPr="005F04F4">
        <w:rPr>
          <w:b/>
          <w:bCs/>
          <w:color w:val="000000"/>
          <w:u w:val="single"/>
        </w:rPr>
        <w:t xml:space="preserve"> generate a set of restrictions that are by their nature equally appli- cable to all.</w:t>
      </w:r>
      <w:r w:rsidRPr="005F04F4">
        <w:rPr>
          <w:color w:val="000000"/>
          <w:sz w:val="16"/>
        </w:rPr>
        <w:t xml:space="preserve"> Their </w:t>
      </w:r>
      <w:r w:rsidRPr="005F04F4">
        <w:rPr>
          <w:b/>
          <w:bCs/>
          <w:color w:val="000000"/>
          <w:u w:val="single"/>
        </w:rPr>
        <w:t xml:space="preserve">generality depends on the </w:t>
      </w:r>
      <w:r w:rsidRPr="005F04F4">
        <w:rPr>
          <w:color w:val="000000"/>
          <w:sz w:val="16"/>
        </w:rPr>
        <w:t xml:space="preserve">fact that they </w:t>
      </w:r>
      <w:r w:rsidRPr="005F04F4">
        <w:rPr>
          <w:b/>
          <w:bCs/>
          <w:color w:val="000000"/>
          <w:u w:val="single"/>
          <w:shd w:val="clear" w:color="auto" w:fill="00FBFF"/>
        </w:rPr>
        <w:t>abstract from</w:t>
      </w:r>
      <w:r w:rsidRPr="005F04F4">
        <w:rPr>
          <w:color w:val="000000"/>
          <w:sz w:val="16"/>
        </w:rPr>
        <w:t xml:space="preserve"> what Kant calls </w:t>
      </w:r>
      <w:r w:rsidRPr="005F04F4">
        <w:rPr>
          <w:b/>
          <w:bCs/>
          <w:color w:val="000000"/>
          <w:u w:val="single"/>
        </w:rPr>
        <w:t>the “matter” of choice—the particular</w:t>
      </w:r>
      <w:r w:rsidRPr="005F04F4">
        <w:rPr>
          <w:b/>
          <w:bCs/>
          <w:color w:val="000000"/>
          <w:u w:val="single"/>
          <w:shd w:val="clear" w:color="auto" w:fill="00FBFF"/>
        </w:rPr>
        <w:t xml:space="preserve"> purposes being pursued—and focus </w:t>
      </w:r>
      <w:r w:rsidRPr="005F04F4">
        <w:rPr>
          <w:b/>
          <w:bCs/>
          <w:color w:val="000000"/>
          <w:u w:val="single"/>
        </w:rPr>
        <w:t xml:space="preserve">instead </w:t>
      </w:r>
      <w:r w:rsidRPr="005F04F4">
        <w:rPr>
          <w:b/>
          <w:bCs/>
          <w:color w:val="000000"/>
          <w:u w:val="single"/>
          <w:shd w:val="clear" w:color="auto" w:fill="00FBFF"/>
        </w:rPr>
        <w:t>on the capacity to set purposes without hav- ing them set by others.</w:t>
      </w:r>
      <w:r w:rsidRPr="005F04F4">
        <w:rPr>
          <w:color w:val="000000"/>
          <w:sz w:val="16"/>
          <w:shd w:val="clear" w:color="auto" w:fill="00FBFF"/>
        </w:rPr>
        <w:t xml:space="preserve"> </w:t>
      </w:r>
      <w:r w:rsidRPr="005F04F4">
        <w:rPr>
          <w:b/>
          <w:bCs/>
          <w:color w:val="000000"/>
          <w:u w:val="single"/>
          <w:shd w:val="clear" w:color="auto" w:fill="00FBFF"/>
        </w:rPr>
        <w:t>What you can accomplish depends on what oth- ers are doing</w:t>
      </w:r>
      <w:r w:rsidRPr="005F04F4">
        <w:rPr>
          <w:b/>
          <w:bCs/>
          <w:color w:val="000000"/>
          <w:u w:val="single"/>
        </w:rPr>
        <w:t>—</w:t>
      </w:r>
      <w:r w:rsidRPr="005F04F4">
        <w:rPr>
          <w:b/>
          <w:bCs/>
          <w:color w:val="000000"/>
          <w:u w:val="single"/>
          <w:shd w:val="clear" w:color="auto" w:fill="00FBFF"/>
        </w:rPr>
        <w:t>someone</w:t>
      </w:r>
      <w:r w:rsidRPr="005F04F4">
        <w:rPr>
          <w:b/>
          <w:bCs/>
          <w:color w:val="000000"/>
          <w:u w:val="single"/>
        </w:rPr>
        <w:t xml:space="preserve"> else </w:t>
      </w:r>
      <w:r w:rsidRPr="005F04F4">
        <w:rPr>
          <w:b/>
          <w:bCs/>
          <w:color w:val="000000"/>
          <w:u w:val="single"/>
          <w:shd w:val="clear" w:color="auto" w:fill="00FBFF"/>
        </w:rPr>
        <w:t xml:space="preserve">can frustrate your plans by getting the last quart of milk </w:t>
      </w:r>
      <w:r w:rsidRPr="005F04F4">
        <w:rPr>
          <w:b/>
          <w:bCs/>
          <w:color w:val="000000"/>
          <w:u w:val="single"/>
        </w:rPr>
        <w:t xml:space="preserve">in the store. If they do so, </w:t>
      </w:r>
      <w:r w:rsidRPr="005F04F4">
        <w:rPr>
          <w:b/>
          <w:bCs/>
          <w:color w:val="000000"/>
          <w:u w:val="single"/>
          <w:shd w:val="clear" w:color="auto" w:fill="00FBFF"/>
        </w:rPr>
        <w:t>they don’t interfere with your in- dependence</w:t>
      </w:r>
      <w:r w:rsidRPr="005F04F4">
        <w:rPr>
          <w:b/>
          <w:bCs/>
          <w:color w:val="000000"/>
          <w:u w:val="single"/>
        </w:rPr>
        <w:t>, because they impose no limits on your ability to use your powers to set and pursue your own purposes. They</w:t>
      </w:r>
      <w:r w:rsidRPr="005F04F4">
        <w:rPr>
          <w:color w:val="000000"/>
          <w:sz w:val="16"/>
        </w:rPr>
        <w:t xml:space="preserve"> just change the world in ways that </w:t>
      </w:r>
      <w:r w:rsidRPr="005F04F4">
        <w:rPr>
          <w:b/>
          <w:bCs/>
          <w:color w:val="000000"/>
          <w:u w:val="single"/>
        </w:rPr>
        <w:t xml:space="preserve">make your means useless for the particular purpose you would have set. Their entitlement to change the world in those ways just is their right to independence. </w:t>
      </w:r>
      <w:r w:rsidRPr="005F04F4">
        <w:rPr>
          <w:color w:val="000000"/>
          <w:sz w:val="16"/>
        </w:rPr>
        <w:t>In the same way, your ability to enter into cooperative activities with others depends upon their willingness to co- operate with you, and their entitlement to accept or decline your invita- tions is simply their right to independence</w:t>
      </w:r>
    </w:p>
    <w:p w14:paraId="4C99C0AC" w14:textId="77777777" w:rsidR="00D45BE7" w:rsidRPr="005F04F4" w:rsidRDefault="00D45BE7" w:rsidP="00D45BE7"/>
    <w:p w14:paraId="41817168" w14:textId="77777777" w:rsidR="00D45BE7" w:rsidRPr="005F04F4" w:rsidRDefault="00D45BE7" w:rsidP="00D45BE7">
      <w:pPr>
        <w:pStyle w:val="Heading4"/>
        <w:rPr>
          <w:rFonts w:cs="Calibri"/>
        </w:rPr>
      </w:pPr>
      <w:r w:rsidRPr="005F04F4">
        <w:rPr>
          <w:rFonts w:cs="Calibri"/>
        </w:rPr>
        <w:t xml:space="preserve">Impact calc – </w:t>
      </w:r>
    </w:p>
    <w:p w14:paraId="1DE88457" w14:textId="77777777" w:rsidR="00D45BE7" w:rsidRPr="005F04F4" w:rsidRDefault="00D45BE7" w:rsidP="00D45BE7"/>
    <w:p w14:paraId="7C29C41C" w14:textId="77777777" w:rsidR="00D45BE7" w:rsidRPr="005F04F4" w:rsidRDefault="00D45BE7" w:rsidP="00D45BE7">
      <w:pPr>
        <w:pStyle w:val="Heading4"/>
        <w:rPr>
          <w:rFonts w:cs="Calibri"/>
        </w:rPr>
      </w:pPr>
      <w:r w:rsidRPr="005F04F4">
        <w:rPr>
          <w:rFonts w:cs="Calibri"/>
        </w:rPr>
        <w:t xml:space="preserve">[1] Only the </w:t>
      </w:r>
      <w:r>
        <w:rPr>
          <w:rFonts w:cs="Calibri"/>
        </w:rPr>
        <w:t>omnilateral will</w:t>
      </w:r>
      <w:r w:rsidRPr="005F04F4">
        <w:rPr>
          <w:rFonts w:cs="Calibri"/>
        </w:rPr>
        <w:t xml:space="preserve"> can motivate action – </w:t>
      </w:r>
      <w:r w:rsidRPr="005F04F4">
        <w:rPr>
          <w:rFonts w:cs="Calibri"/>
          <w:b w:val="0"/>
          <w:bCs w:val="0"/>
        </w:rPr>
        <w:t>it’s external to wills of agents so it can obligate them all to follow certain rules – unilateral wills fail since they would involve one person coercing other people under their will and there would be no obligation to follow a person.</w:t>
      </w:r>
    </w:p>
    <w:p w14:paraId="69556373" w14:textId="77777777" w:rsidR="00D45BE7" w:rsidRPr="005F04F4" w:rsidRDefault="00D45BE7" w:rsidP="00D45BE7"/>
    <w:p w14:paraId="0BD52798" w14:textId="77777777" w:rsidR="00D45BE7" w:rsidRPr="002C3D31" w:rsidRDefault="00D45BE7" w:rsidP="00D45BE7">
      <w:pPr>
        <w:pStyle w:val="Heading4"/>
        <w:rPr>
          <w:rFonts w:cs="Calibri"/>
          <w:b w:val="0"/>
          <w:bCs w:val="0"/>
        </w:rPr>
      </w:pPr>
      <w:r w:rsidRPr="005F04F4">
        <w:rPr>
          <w:rFonts w:cs="Calibri"/>
        </w:rPr>
        <w:lastRenderedPageBreak/>
        <w:t xml:space="preserve">[2] Consequences fail – A) Induction Fails – </w:t>
      </w:r>
      <w:r w:rsidRPr="005F04F4">
        <w:rPr>
          <w:rFonts w:cs="Calibri"/>
          <w:b w:val="0"/>
          <w:bCs w:val="0"/>
        </w:rPr>
        <w:t>You only know induction works because past experiences have told you it has, but that is in itself a form of induction, so you use induction to prove induction – that’s circular</w:t>
      </w:r>
      <w:r w:rsidRPr="005F04F4">
        <w:rPr>
          <w:rFonts w:cs="Calibri"/>
        </w:rPr>
        <w:t xml:space="preserve"> B) Butterfly Effect – </w:t>
      </w:r>
      <w:r w:rsidRPr="005F04F4">
        <w:rPr>
          <w:rFonts w:cs="Calibri"/>
          <w:b w:val="0"/>
          <w:bCs w:val="0"/>
        </w:rPr>
        <w:t>Every action has an infinite number of consequences that stem from it – me picking up a pen could cause nuclear war a hundred years down – you can’t quantify the infinite amount of pain and pleasure to come</w:t>
      </w:r>
      <w:r w:rsidRPr="005F04F4">
        <w:rPr>
          <w:rFonts w:cs="Calibri"/>
        </w:rPr>
        <w:t xml:space="preserve"> C) Aggregation fails – </w:t>
      </w:r>
      <w:r w:rsidRPr="005F04F4">
        <w:rPr>
          <w:rFonts w:cs="Calibri"/>
          <w:b w:val="0"/>
          <w:bCs w:val="0"/>
        </w:rPr>
        <w:t>everyone has different feelings of pain and pleasure, so you can’t universalize that and say it’s good – it’s impossible to measure something that’s completely subjective</w:t>
      </w:r>
      <w:r w:rsidRPr="005F04F4">
        <w:rPr>
          <w:rFonts w:cs="Calibri"/>
        </w:rPr>
        <w:t xml:space="preserve"> D) Culpability – </w:t>
      </w:r>
      <w:r w:rsidRPr="005F04F4">
        <w:rPr>
          <w:rFonts w:cs="Calibri"/>
          <w:b w:val="0"/>
          <w:bCs w:val="0"/>
        </w:rPr>
        <w:t>any consequence can lead to another consequence so it’s impossible to assign obligations since you can’t pinpoint a specific actor that caused a consequence.</w:t>
      </w:r>
    </w:p>
    <w:p w14:paraId="0B5CAC84" w14:textId="77777777" w:rsidR="00D45BE7" w:rsidRPr="005F04F4" w:rsidRDefault="00D45BE7" w:rsidP="00D45BE7"/>
    <w:p w14:paraId="7D530390" w14:textId="77777777" w:rsidR="00D45BE7" w:rsidRPr="005F04F4" w:rsidRDefault="00D45BE7" w:rsidP="00D45BE7">
      <w:pPr>
        <w:pStyle w:val="Heading4"/>
        <w:rPr>
          <w:rFonts w:cs="Calibri"/>
        </w:rPr>
      </w:pPr>
      <w:r w:rsidRPr="005F04F4">
        <w:rPr>
          <w:rFonts w:cs="Calibri"/>
        </w:rPr>
        <w:t>Prefer additionally –</w:t>
      </w:r>
    </w:p>
    <w:p w14:paraId="74BCB3AE" w14:textId="77777777" w:rsidR="00D45BE7" w:rsidRDefault="00D45BE7" w:rsidP="00D45BE7"/>
    <w:p w14:paraId="06460A88" w14:textId="77777777" w:rsidR="00D45BE7" w:rsidRPr="005F04F4" w:rsidRDefault="00D45BE7" w:rsidP="00D45BE7">
      <w:pPr>
        <w:pStyle w:val="Heading4"/>
        <w:rPr>
          <w:rFonts w:cs="Calibri"/>
        </w:rPr>
      </w:pPr>
      <w:r>
        <w:rPr>
          <w:rFonts w:cs="Calibri"/>
        </w:rPr>
        <w:t xml:space="preserve">[1] </w:t>
      </w:r>
      <w:r w:rsidRPr="005F04F4">
        <w:rPr>
          <w:rFonts w:cs="Calibri"/>
        </w:rPr>
        <w:t>Oppression is caused by arbitrary exclusion of others – only universalizability makes sure that include everyone equally. Farr 02</w:t>
      </w:r>
    </w:p>
    <w:p w14:paraId="480EC1AC" w14:textId="77777777" w:rsidR="00D45BE7" w:rsidRPr="005F04F4" w:rsidRDefault="00D45BE7" w:rsidP="00D45BE7">
      <w:pPr>
        <w:spacing w:after="120"/>
      </w:pPr>
      <w:r w:rsidRPr="005F04F4">
        <w:rPr>
          <w:rStyle w:val="Style13ptBold"/>
        </w:rPr>
        <w:t>Farr,</w:t>
      </w:r>
      <w:r w:rsidRPr="005F04F4">
        <w:rPr>
          <w:color w:val="000000"/>
        </w:rPr>
        <w:t xml:space="preserve"> Arnold. Can a Philosophy of Race Afford to Abandon the Kantian Categorical Imperative? 2002, blog.ufba.br/kant/files/2009/12/Can-a-Philosophy-of-Race-Afford-to-Abandon-the.pdf.</w:t>
      </w:r>
    </w:p>
    <w:p w14:paraId="7928BB26" w14:textId="77777777" w:rsidR="00D45BE7" w:rsidRPr="005F04F4" w:rsidRDefault="00D45BE7" w:rsidP="00D45BE7">
      <w:pPr>
        <w:spacing w:after="120"/>
      </w:pPr>
      <w:r w:rsidRPr="005F04F4">
        <w:rPr>
          <w:color w:val="000000"/>
          <w:sz w:val="16"/>
          <w:szCs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04F4">
        <w:rPr>
          <w:b/>
          <w:bCs/>
          <w:color w:val="000000"/>
          <w:u w:val="single"/>
          <w:shd w:val="clear" w:color="auto" w:fill="21FFFF"/>
        </w:rPr>
        <w:t>The</w:t>
      </w:r>
      <w:r w:rsidRPr="005F04F4">
        <w:rPr>
          <w:color w:val="000000"/>
          <w:sz w:val="16"/>
          <w:szCs w:val="16"/>
        </w:rPr>
        <w:t xml:space="preserve"> Kantian </w:t>
      </w:r>
      <w:r w:rsidRPr="005F04F4">
        <w:rPr>
          <w:b/>
          <w:bCs/>
          <w:color w:val="000000"/>
          <w:u w:val="single"/>
          <w:shd w:val="clear" w:color="auto" w:fill="21FFFF"/>
        </w:rPr>
        <w:t>subject is a</w:t>
      </w:r>
      <w:r w:rsidRPr="005F04F4">
        <w:rPr>
          <w:b/>
          <w:bCs/>
          <w:color w:val="000000"/>
          <w:u w:val="single"/>
        </w:rPr>
        <w:t>n embodied, empirical, concrete subject.</w:t>
      </w:r>
      <w:r w:rsidRPr="005F04F4">
        <w:rPr>
          <w:color w:val="000000"/>
          <w:sz w:val="16"/>
          <w:szCs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04F4">
        <w:rPr>
          <w:b/>
          <w:bCs/>
          <w:color w:val="000000"/>
          <w:u w:val="single"/>
        </w:rPr>
        <w:t xml:space="preserve">We are </w:t>
      </w:r>
      <w:r w:rsidRPr="005F04F4">
        <w:rPr>
          <w:b/>
          <w:bCs/>
          <w:color w:val="000000"/>
          <w:u w:val="single"/>
          <w:shd w:val="clear" w:color="auto" w:fill="21FFFF"/>
        </w:rPr>
        <w:t>physical creature</w:t>
      </w:r>
      <w:r w:rsidRPr="005F04F4">
        <w:rPr>
          <w:b/>
          <w:bCs/>
          <w:color w:val="000000"/>
          <w:u w:val="single"/>
        </w:rPr>
        <w:t xml:space="preserve">s </w:t>
      </w:r>
      <w:r w:rsidRPr="005F04F4">
        <w:rPr>
          <w:b/>
          <w:bCs/>
          <w:color w:val="000000"/>
          <w:u w:val="single"/>
          <w:shd w:val="clear" w:color="auto" w:fill="21FFFF"/>
        </w:rPr>
        <w:t>with</w:t>
      </w:r>
      <w:r w:rsidRPr="005F04F4">
        <w:rPr>
          <w:b/>
          <w:bCs/>
          <w:color w:val="000000"/>
          <w:u w:val="single"/>
        </w:rPr>
        <w:t xml:space="preserve"> physical drives or </w:t>
      </w:r>
      <w:r w:rsidRPr="005F04F4">
        <w:rPr>
          <w:b/>
          <w:bCs/>
          <w:color w:val="000000"/>
          <w:u w:val="single"/>
          <w:shd w:val="clear" w:color="auto" w:fill="21FFFF"/>
        </w:rPr>
        <w:t>desires</w:t>
      </w:r>
      <w:r w:rsidRPr="005F04F4">
        <w:rPr>
          <w:b/>
          <w:bCs/>
          <w:color w:val="000000"/>
          <w:u w:val="single"/>
        </w:rPr>
        <w:t xml:space="preserve">. The very fact that </w:t>
      </w:r>
      <w:r w:rsidRPr="005F04F4">
        <w:rPr>
          <w:b/>
          <w:bCs/>
          <w:color w:val="000000"/>
          <w:u w:val="single"/>
          <w:shd w:val="clear" w:color="auto" w:fill="21FFFF"/>
        </w:rPr>
        <w:t>I cannot simply satisfy my desires without considering the rightness or wrongness of my actions</w:t>
      </w:r>
      <w:r w:rsidRPr="005F04F4">
        <w:rPr>
          <w:b/>
          <w:bCs/>
          <w:color w:val="000000"/>
          <w:u w:val="single"/>
        </w:rPr>
        <w:t xml:space="preserve"> suggests that my empirical character must be held in check by something,</w:t>
      </w:r>
      <w:r w:rsidRPr="005F04F4">
        <w:rPr>
          <w:color w:val="000000"/>
          <w:sz w:val="16"/>
          <w:szCs w:val="16"/>
        </w:rPr>
        <w:t xml:space="preserve"> or else I behave like a Freudian id. </w:t>
      </w:r>
      <w:r w:rsidRPr="005F04F4">
        <w:rPr>
          <w:b/>
          <w:bCs/>
          <w:color w:val="000000"/>
          <w:u w:val="single"/>
        </w:rPr>
        <w:t xml:space="preserve">My </w:t>
      </w:r>
      <w:r w:rsidRPr="005F04F4">
        <w:rPr>
          <w:b/>
          <w:bCs/>
          <w:color w:val="000000"/>
          <w:u w:val="single"/>
          <w:shd w:val="clear" w:color="auto" w:fill="21FFFF"/>
        </w:rPr>
        <w:t>empirical character must be held in check by</w:t>
      </w:r>
      <w:r w:rsidRPr="005F04F4">
        <w:rPr>
          <w:b/>
          <w:bCs/>
          <w:color w:val="000000"/>
          <w:u w:val="single"/>
        </w:rPr>
        <w:t xml:space="preserve"> my intelligible character, which is the legislative activity of </w:t>
      </w:r>
      <w:r w:rsidRPr="005F04F4">
        <w:rPr>
          <w:b/>
          <w:bCs/>
          <w:color w:val="000000"/>
          <w:u w:val="single"/>
          <w:shd w:val="clear" w:color="auto" w:fill="21FFFF"/>
        </w:rPr>
        <w:t>practical reason</w:t>
      </w:r>
      <w:r w:rsidRPr="005F04F4">
        <w:rPr>
          <w:b/>
          <w:bCs/>
          <w:color w:val="000000"/>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5F04F4">
        <w:rPr>
          <w:color w:val="000000"/>
          <w:sz w:val="16"/>
          <w:szCs w:val="16"/>
        </w:rPr>
        <w:t xml:space="preserve">. What I have called self-transcendence may be best explained in the following passage by Onora O’Neill: </w:t>
      </w:r>
      <w:r w:rsidRPr="005F04F4">
        <w:rPr>
          <w:b/>
          <w:bCs/>
          <w:color w:val="000000"/>
          <w:u w:val="single"/>
          <w:shd w:val="clear" w:color="auto" w:fill="21FFFF"/>
        </w:rPr>
        <w:t>In restricting our maxims to those that meet the test of the categorical imperative we refuse to</w:t>
      </w:r>
      <w:r w:rsidRPr="005F04F4">
        <w:rPr>
          <w:b/>
          <w:bCs/>
          <w:color w:val="000000"/>
          <w:u w:val="single"/>
        </w:rPr>
        <w:t xml:space="preserve"> base our lives on maxims that necessarily m</w:t>
      </w:r>
      <w:r w:rsidRPr="005F04F4">
        <w:rPr>
          <w:b/>
          <w:bCs/>
          <w:color w:val="000000"/>
          <w:u w:val="single"/>
          <w:shd w:val="clear" w:color="auto" w:fill="21FFFF"/>
        </w:rPr>
        <w:t>ake our own case an exception</w:t>
      </w:r>
      <w:r w:rsidRPr="005F04F4">
        <w:rPr>
          <w:b/>
          <w:bCs/>
          <w:color w:val="000000"/>
          <w:u w:val="single"/>
        </w:rPr>
        <w:t xml:space="preserve">. The reason why a universilizability criterion is morally significant is that it makes our own case no special exception </w:t>
      </w:r>
      <w:r w:rsidRPr="005F04F4">
        <w:rPr>
          <w:color w:val="000000"/>
          <w:sz w:val="16"/>
          <w:szCs w:val="16"/>
        </w:rPr>
        <w:t xml:space="preserve">(G, IV, 404). In accepting the Categorical Imperative we accept the moral reality of other selves, and hence the possibility (not, note, the reality) of a moral community.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w:t>
      </w:r>
      <w:r w:rsidRPr="005F04F4">
        <w:rPr>
          <w:b/>
          <w:bCs/>
          <w:color w:val="000000"/>
          <w:u w:val="single"/>
          <w:shd w:val="clear" w:color="auto" w:fill="21FFFF"/>
        </w:rPr>
        <w:t>universalizable moral principles require that the individual think beyond</w:t>
      </w:r>
      <w:r w:rsidRPr="005F04F4">
        <w:rPr>
          <w:b/>
          <w:bCs/>
          <w:color w:val="000000"/>
          <w:u w:val="single"/>
        </w:rPr>
        <w:t xml:space="preserve"> his or her </w:t>
      </w:r>
      <w:r w:rsidRPr="005F04F4">
        <w:rPr>
          <w:b/>
          <w:bCs/>
          <w:color w:val="000000"/>
          <w:u w:val="single"/>
          <w:shd w:val="clear" w:color="auto" w:fill="21FFFF"/>
        </w:rPr>
        <w:t>own</w:t>
      </w:r>
      <w:r w:rsidRPr="005F04F4">
        <w:rPr>
          <w:b/>
          <w:bCs/>
          <w:color w:val="000000"/>
          <w:u w:val="single"/>
        </w:rPr>
        <w:t xml:space="preserve"> particular </w:t>
      </w:r>
      <w:r w:rsidRPr="005F04F4">
        <w:rPr>
          <w:b/>
          <w:bCs/>
          <w:color w:val="000000"/>
          <w:u w:val="single"/>
          <w:shd w:val="clear" w:color="auto" w:fill="21FFFF"/>
        </w:rPr>
        <w:t>desires. The individual is not allowed to exclude others</w:t>
      </w:r>
      <w:r w:rsidRPr="005F04F4">
        <w:rPr>
          <w:b/>
          <w:bCs/>
          <w:color w:val="000000"/>
          <w:u w:val="single"/>
        </w:rPr>
        <w:t xml:space="preserve"> as </w:t>
      </w:r>
      <w:r w:rsidRPr="005F04F4">
        <w:rPr>
          <w:b/>
          <w:bCs/>
          <w:color w:val="000000"/>
          <w:u w:val="single"/>
        </w:rPr>
        <w:lastRenderedPageBreak/>
        <w:t xml:space="preserve">rational moral agents </w:t>
      </w:r>
      <w:r w:rsidRPr="005F04F4">
        <w:rPr>
          <w:b/>
          <w:bCs/>
          <w:color w:val="000000"/>
          <w:u w:val="single"/>
          <w:shd w:val="clear" w:color="auto" w:fill="21FFFF"/>
        </w:rPr>
        <w:t>who have the right to act</w:t>
      </w:r>
      <w:r w:rsidRPr="005F04F4">
        <w:rPr>
          <w:b/>
          <w:bCs/>
          <w:color w:val="000000"/>
          <w:u w:val="single"/>
        </w:rPr>
        <w:t xml:space="preserve"> as he acts in a given situation</w:t>
      </w:r>
      <w:r w:rsidRPr="005F04F4">
        <w:rPr>
          <w:color w:val="000000"/>
          <w:sz w:val="16"/>
          <w:szCs w:val="16"/>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w:t>
      </w:r>
      <w:r w:rsidRPr="005F04F4">
        <w:rPr>
          <w:b/>
          <w:bCs/>
          <w:color w:val="000000"/>
          <w:u w:val="single"/>
        </w:rPr>
        <w:t>the universalizability criterion is a principle of consistency and a principle of inclusion.</w:t>
      </w:r>
      <w:r w:rsidRPr="005F04F4">
        <w:rPr>
          <w:color w:val="000000"/>
          <w:sz w:val="16"/>
          <w:szCs w:val="16"/>
        </w:rPr>
        <w:t xml:space="preserve"> That is, in choosing my maxims I attempt to include the perspective of other moral agents.</w:t>
      </w:r>
    </w:p>
    <w:p w14:paraId="2AA08E94" w14:textId="77777777" w:rsidR="00D45BE7" w:rsidRDefault="00D45BE7" w:rsidP="00D45BE7"/>
    <w:p w14:paraId="6C8A7B49" w14:textId="77777777" w:rsidR="00D45BE7" w:rsidRPr="008D1E9E" w:rsidRDefault="00D45BE7" w:rsidP="00D45BE7">
      <w:pPr>
        <w:pStyle w:val="Heading4"/>
      </w:pPr>
      <w:r w:rsidRPr="008D1E9E">
        <w:t>Epistemic confidence:</w:t>
      </w:r>
    </w:p>
    <w:p w14:paraId="17A89037" w14:textId="77777777" w:rsidR="00D45BE7" w:rsidRDefault="00D45BE7" w:rsidP="00D45BE7">
      <w:pPr>
        <w:pStyle w:val="Heading4"/>
      </w:pPr>
      <w:r>
        <w:t>[A] Resolvability – It’s impossible to know or multiply the numerical probability by the magnitude of an impact</w:t>
      </w:r>
    </w:p>
    <w:p w14:paraId="38B148A6" w14:textId="77777777" w:rsidR="00D45BE7" w:rsidRDefault="00D45BE7" w:rsidP="00D45BE7">
      <w:pPr>
        <w:pStyle w:val="Heading4"/>
      </w:pPr>
      <w:r>
        <w:t>[B] Vacuum – without an underlying moral theory we do not even know if it’s moral to engage in the multiplication process of epistemic modesty</w:t>
      </w:r>
    </w:p>
    <w:p w14:paraId="043CEAC4" w14:textId="77777777" w:rsidR="00D45BE7" w:rsidRPr="00D93B55" w:rsidRDefault="00D45BE7" w:rsidP="00D45BE7">
      <w:pPr>
        <w:pStyle w:val="Heading4"/>
      </w:pPr>
      <w:r>
        <w:t>[C] Circular – Modesty presumes confidence in modesty</w:t>
      </w:r>
    </w:p>
    <w:p w14:paraId="3007083E" w14:textId="77777777" w:rsidR="00D45BE7" w:rsidRDefault="00D45BE7" w:rsidP="00D45BE7">
      <w:pPr>
        <w:pStyle w:val="Heading4"/>
      </w:pPr>
      <w:r>
        <w:t>[D] Key to phil ed – otherwise debaters will always go for extinction level impacts and never learn the nuances of a FW which outweighs since it’s key to LD</w:t>
      </w:r>
    </w:p>
    <w:p w14:paraId="18D3FE5B" w14:textId="77777777" w:rsidR="00D45BE7" w:rsidRPr="0005539A" w:rsidRDefault="00D45BE7" w:rsidP="00D45BE7"/>
    <w:p w14:paraId="17D195A5" w14:textId="77777777" w:rsidR="00D45BE7" w:rsidRPr="005F04F4" w:rsidRDefault="00D45BE7" w:rsidP="00D45BE7"/>
    <w:p w14:paraId="5E669156" w14:textId="77777777" w:rsidR="00D45BE7" w:rsidRDefault="00D45BE7" w:rsidP="00D45BE7">
      <w:pPr>
        <w:pStyle w:val="Heading2"/>
      </w:pPr>
      <w:r>
        <w:lastRenderedPageBreak/>
        <w:t>Offense</w:t>
      </w:r>
    </w:p>
    <w:p w14:paraId="1FE28B80" w14:textId="77777777" w:rsidR="00D45BE7" w:rsidRDefault="00D45BE7" w:rsidP="00D45BE7"/>
    <w:p w14:paraId="510E7F9F" w14:textId="77777777" w:rsidR="00D45BE7" w:rsidRPr="005F04F4" w:rsidRDefault="00D45BE7" w:rsidP="00D45BE7">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w:t>
      </w:r>
    </w:p>
    <w:p w14:paraId="3442D399" w14:textId="77777777" w:rsidR="00D45BE7" w:rsidRDefault="00D45BE7" w:rsidP="00D45BE7"/>
    <w:p w14:paraId="02BC7073" w14:textId="77777777" w:rsidR="00D45BE7" w:rsidRDefault="00D45BE7" w:rsidP="00D45BE7">
      <w:pPr>
        <w:pStyle w:val="Heading4"/>
      </w:pPr>
      <w:r>
        <w:t>Property is an external right – it is something that we don’t innately have a right to by virtue of existing but acquire once we exercise our freedom. However, this is impossible when there is no state to create property divisions.</w:t>
      </w:r>
    </w:p>
    <w:p w14:paraId="1232936B" w14:textId="77777777" w:rsidR="00D45BE7" w:rsidRDefault="00D45BE7" w:rsidP="00D45BE7">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94E26B9" w14:textId="77777777" w:rsidR="00D45BE7" w:rsidRPr="00ED2E79" w:rsidRDefault="00D45BE7" w:rsidP="00D45BE7">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BB15F8">
        <w:rPr>
          <w:rStyle w:val="Emphasis"/>
          <w:highlight w:val="cyan"/>
        </w:rPr>
        <w:t>To be free</w:t>
      </w:r>
      <w:r w:rsidRPr="00BB15F8">
        <w:rPr>
          <w:rStyle w:val="Emphasis"/>
        </w:rPr>
        <w:t xml:space="preserve">-as-independent, as all these thinkers conceive it, </w:t>
      </w:r>
      <w:r w:rsidRPr="00BB15F8">
        <w:rPr>
          <w:rStyle w:val="Emphasis"/>
          <w:highlight w:val="cya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BB15F8">
        <w:rPr>
          <w:rStyle w:val="Emphasis"/>
          <w:highlight w:val="cyan"/>
        </w:rPr>
        <w:t>freedom is thus</w:t>
      </w:r>
      <w:r w:rsidRPr="00BB15F8">
        <w:rPr>
          <w:rStyle w:val="Emphasis"/>
        </w:rPr>
        <w:t xml:space="preserve"> particularly </w:t>
      </w:r>
      <w:r w:rsidRPr="00BB15F8">
        <w:rPr>
          <w:rStyle w:val="Emphasis"/>
          <w:highlight w:val="cya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w:t>
      </w:r>
      <w:r w:rsidRPr="00ED2E79">
        <w:rPr>
          <w:sz w:val="14"/>
        </w:rPr>
        <w:lastRenderedPageBreak/>
        <w:t xml:space="preserve">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497BD8">
        <w:rPr>
          <w:rStyle w:val="Emphasis"/>
          <w:highlight w:val="cyan"/>
        </w:rPr>
        <w:t>freedom</w:t>
      </w:r>
      <w:r w:rsidRPr="00ED2E79">
        <w:rPr>
          <w:sz w:val="14"/>
        </w:rPr>
        <w:t xml:space="preserve"> of speech and thought. Second, </w:t>
      </w:r>
      <w:r w:rsidRPr="00497BD8">
        <w:rPr>
          <w:rStyle w:val="Emphasis"/>
        </w:rPr>
        <w:t xml:space="preserve">it </w:t>
      </w:r>
      <w:r w:rsidRPr="00497BD8">
        <w:rPr>
          <w:rStyle w:val="Emphasis"/>
          <w:highlight w:val="cyan"/>
        </w:rPr>
        <w:t>gives us title to insist that we not be bound by any restrictions to freedom that are not reciprocal</w:t>
      </w:r>
      <w:r w:rsidRPr="00497BD8">
        <w:rPr>
          <w:rStyle w:val="Emphasis"/>
        </w:rPr>
        <w:t xml:space="preserve"> restrictions, </w:t>
      </w:r>
      <w:r w:rsidRPr="00497BD8">
        <w:rPr>
          <w:rStyle w:val="Emphasis"/>
          <w:highlight w:val="cyan"/>
        </w:rPr>
        <w:t>that do not bind other people</w:t>
      </w:r>
      <w:r w:rsidRPr="00497BD8">
        <w:rPr>
          <w:rStyle w:val="Emphasis"/>
        </w:rPr>
        <w:t xml:space="preserve"> in the same way: it justifies </w:t>
      </w:r>
      <w:r w:rsidRPr="00497BD8">
        <w:rPr>
          <w:rStyle w:val="Emphasis"/>
          <w:highlight w:val="cya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5D59A0">
        <w:rPr>
          <w:rStyle w:val="Emphasis"/>
          <w:highlight w:val="cyan"/>
        </w:rPr>
        <w:t>I am externally free only when I can do something to further my projects</w:t>
      </w:r>
      <w:r w:rsidRPr="005D59A0">
        <w:rPr>
          <w:rStyle w:val="Emphasis"/>
        </w:rPr>
        <w:t xml:space="preserve">. And </w:t>
      </w:r>
      <w:r w:rsidRPr="005D59A0">
        <w:rPr>
          <w:rStyle w:val="Emphasis"/>
          <w:highlight w:val="cyan"/>
        </w:rPr>
        <w:t>this means that I must be able to</w:t>
      </w:r>
      <w:r w:rsidRPr="005D59A0">
        <w:rPr>
          <w:rStyle w:val="Emphasis"/>
        </w:rPr>
        <w:t xml:space="preserve"> actually take up some means to my ends without fear of your interference with my acts. External freedom thus involves the </w:t>
      </w:r>
      <w:r w:rsidRPr="005D59A0">
        <w:rPr>
          <w:rStyle w:val="Emphasis"/>
          <w:highlight w:val="cya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354099">
        <w:rPr>
          <w:rStyle w:val="Emphasis"/>
          <w:highlight w:val="cyan"/>
        </w:rPr>
        <w:t>unlike our titles to</w:t>
      </w:r>
      <w:r w:rsidRPr="00354099">
        <w:rPr>
          <w:rStyle w:val="Emphasis"/>
        </w:rPr>
        <w:t xml:space="preserve"> freedom of thought and communication or to </w:t>
      </w:r>
      <w:r w:rsidRPr="00354099">
        <w:rPr>
          <w:rStyle w:val="Emphasis"/>
          <w:highlight w:val="cyan"/>
        </w:rPr>
        <w:t>minimal bodily inviolability,</w:t>
      </w:r>
      <w:r w:rsidRPr="00354099">
        <w:rPr>
          <w:rStyle w:val="Emphasis"/>
        </w:rPr>
        <w:t xml:space="preserve"> </w:t>
      </w:r>
      <w:r w:rsidRPr="00354099">
        <w:rPr>
          <w:rStyle w:val="Emphasis"/>
          <w:highlight w:val="cyan"/>
        </w:rPr>
        <w:t>our rights to specific external objects are not naturally determinate. Freedom as independence requires</w:t>
      </w:r>
      <w:r w:rsidRPr="00354099">
        <w:rPr>
          <w:rStyle w:val="Emphasis"/>
        </w:rPr>
        <w:t xml:space="preserve"> that </w:t>
      </w:r>
      <w:r w:rsidRPr="00354099">
        <w:rPr>
          <w:rStyle w:val="Emphasis"/>
          <w:highlight w:val="cyan"/>
        </w:rPr>
        <w:t>I</w:t>
      </w:r>
      <w:r w:rsidRPr="00354099">
        <w:rPr>
          <w:rStyle w:val="Emphasis"/>
        </w:rPr>
        <w:t xml:space="preserve"> have rights of </w:t>
      </w:r>
      <w:r w:rsidRPr="00354099">
        <w:rPr>
          <w:rStyle w:val="Emphasis"/>
          <w:highlight w:val="cyan"/>
        </w:rPr>
        <w:t>control</w:t>
      </w:r>
      <w:r w:rsidRPr="00354099">
        <w:rPr>
          <w:rStyle w:val="Emphasis"/>
        </w:rPr>
        <w:t xml:space="preserve"> over </w:t>
      </w:r>
      <w:r w:rsidRPr="00354099">
        <w:rPr>
          <w:rStyle w:val="Emphasis"/>
          <w:highlight w:val="cyan"/>
        </w:rPr>
        <w:t>a</w:t>
      </w:r>
      <w:r w:rsidRPr="00354099">
        <w:rPr>
          <w:rStyle w:val="Emphasis"/>
        </w:rPr>
        <w:t xml:space="preserve"> particular </w:t>
      </w:r>
      <w:r w:rsidRPr="00354099">
        <w:rPr>
          <w:rStyle w:val="Emphasis"/>
          <w:highlight w:val="cyan"/>
        </w:rPr>
        <w:t>body (my own), but not that I have rights</w:t>
      </w:r>
      <w:r w:rsidRPr="00354099">
        <w:rPr>
          <w:rStyle w:val="Emphasis"/>
        </w:rPr>
        <w:t xml:space="preserve"> of control </w:t>
      </w:r>
      <w:r w:rsidRPr="00354099">
        <w:rPr>
          <w:rStyle w:val="Emphasis"/>
          <w:highlight w:val="cyan"/>
        </w:rPr>
        <w:t>over a particular object</w:t>
      </w:r>
      <w:r w:rsidRPr="00354099">
        <w:rPr>
          <w:rStyle w:val="Emphasis"/>
        </w:rPr>
        <w:t xml:space="preserve">. In order to be free-as-independent, I must have a right to some sphere of property, but </w:t>
      </w:r>
      <w:r w:rsidRPr="00354099">
        <w:rPr>
          <w:rStyle w:val="Emphasis"/>
          <w:highlight w:val="cyan"/>
        </w:rPr>
        <w:t>it does not matter which specific objects I have a right to</w:t>
      </w:r>
      <w:r w:rsidRPr="00ED2E79">
        <w:rPr>
          <w:sz w:val="14"/>
        </w:rPr>
        <w:t xml:space="preserve">.22 Kant’s position can perhaps be made more intuitive if we reflect that </w:t>
      </w:r>
      <w:r w:rsidRPr="009465E0">
        <w:rPr>
          <w:rStyle w:val="Emphasis"/>
          <w:highlight w:val="cyan"/>
        </w:rPr>
        <w:t>any system of prop- erty will require the existence of</w:t>
      </w:r>
      <w:r w:rsidRPr="009465E0">
        <w:rPr>
          <w:rStyle w:val="Emphasis"/>
        </w:rPr>
        <w:t xml:space="preserve"> a set of </w:t>
      </w:r>
      <w:r w:rsidRPr="009465E0">
        <w:rPr>
          <w:rStyle w:val="Emphasis"/>
          <w:highlight w:val="cyan"/>
        </w:rPr>
        <w:t>rules</w:t>
      </w:r>
      <w:r w:rsidRPr="009465E0">
        <w:rPr>
          <w:rStyle w:val="Emphasis"/>
        </w:rPr>
        <w:t xml:space="preserve"> that is complex and to some extent conventional: rules </w:t>
      </w:r>
      <w:r w:rsidRPr="009465E0">
        <w:rPr>
          <w:rStyle w:val="Emphasis"/>
          <w:highlight w:val="cyan"/>
        </w:rPr>
        <w:t>about what sorts of things are eligible to be held as private property</w:t>
      </w:r>
      <w:r w:rsidRPr="009465E0">
        <w:rPr>
          <w:rStyle w:val="Emphasis"/>
        </w:rPr>
        <w:t xml:space="preserve">, what precisely are the conditions defining voluntary exchange, what constitutes an </w:t>
      </w:r>
      <w:r w:rsidRPr="009465E0">
        <w:rPr>
          <w:rStyle w:val="Emphasis"/>
        </w:rPr>
        <w:lastRenderedPageBreak/>
        <w:t>exploitative agreement</w:t>
      </w:r>
      <w:r w:rsidRPr="00ED2E79">
        <w:rPr>
          <w:sz w:val="14"/>
        </w:rPr>
        <w:t xml:space="preserve">, what are the condi- tions of publicly recognized spousal or parental rights, and how to distrib- ute opportunities, education, and income. </w:t>
      </w:r>
      <w:r w:rsidRPr="009465E0">
        <w:rPr>
          <w:rStyle w:val="Emphasis"/>
          <w:highlight w:val="cyan"/>
        </w:rPr>
        <w:t>The conditions</w:t>
      </w:r>
      <w:r w:rsidRPr="009465E0">
        <w:rPr>
          <w:rStyle w:val="Emphasis"/>
        </w:rPr>
        <w:t xml:space="preserve"> specifying these sorts of rights </w:t>
      </w:r>
      <w:r w:rsidRPr="009465E0">
        <w:rPr>
          <w:rStyle w:val="Emphasis"/>
          <w:highlight w:val="cyan"/>
        </w:rPr>
        <w:t>would be</w:t>
      </w:r>
      <w:r w:rsidRPr="009465E0">
        <w:rPr>
          <w:rStyle w:val="Emphasis"/>
        </w:rPr>
        <w:t xml:space="preserve"> imprecise </w:t>
      </w:r>
      <w:r w:rsidRPr="009465E0">
        <w:rPr>
          <w:rStyle w:val="Emphasis"/>
          <w:highlight w:val="cyan"/>
        </w:rPr>
        <w:t>and difficult to judge in a state of nature.</w:t>
      </w:r>
      <w:r>
        <w:rPr>
          <w:rStyle w:val="Emphasis"/>
        </w:rPr>
        <w:t xml:space="preserve"> </w:t>
      </w:r>
      <w:r w:rsidRPr="00ED2E79">
        <w:rPr>
          <w:sz w:val="14"/>
        </w:rPr>
        <w:t xml:space="preserve">The basic thought here is that </w:t>
      </w:r>
      <w:r w:rsidRPr="00ED2E79">
        <w:rPr>
          <w:rStyle w:val="Emphasis"/>
          <w:highlight w:val="cyan"/>
        </w:rPr>
        <w:t>while a principle of equal freedom pro- vides</w:t>
      </w:r>
      <w:r w:rsidRPr="009465E0">
        <w:rPr>
          <w:rStyle w:val="Emphasis"/>
        </w:rPr>
        <w:t xml:space="preserve"> us some </w:t>
      </w:r>
      <w:r w:rsidRPr="00ED2E79">
        <w:rPr>
          <w:rStyle w:val="Emphasis"/>
          <w:highlight w:val="cya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06305031" w14:textId="77777777" w:rsidR="00D45BE7" w:rsidRDefault="00D45BE7" w:rsidP="00D45BE7"/>
    <w:p w14:paraId="06811822" w14:textId="77777777" w:rsidR="00D45BE7" w:rsidRDefault="00D45BE7" w:rsidP="00D45BE7">
      <w:pPr>
        <w:pStyle w:val="Heading4"/>
      </w:pPr>
      <w:r>
        <w:t>That affirms –</w:t>
      </w:r>
    </w:p>
    <w:p w14:paraId="218789E6" w14:textId="77777777" w:rsidR="00D45BE7" w:rsidRPr="003D3CD6" w:rsidRDefault="00D45BE7" w:rsidP="00D45BE7"/>
    <w:p w14:paraId="67C20336" w14:textId="77777777" w:rsidR="00D45BE7" w:rsidRDefault="00D45BE7" w:rsidP="00D45BE7">
      <w:pPr>
        <w:pStyle w:val="Heading4"/>
      </w:pPr>
      <w:r>
        <w:t>[1] In outer space, there is no governing authority and thus claiming property imposes your will over others.</w:t>
      </w:r>
    </w:p>
    <w:p w14:paraId="19021379" w14:textId="77777777" w:rsidR="00D45BE7" w:rsidRDefault="00D45BE7" w:rsidP="00D45BE7">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7FB1CF29" w14:textId="77777777" w:rsidR="00D45BE7" w:rsidRDefault="00D45BE7" w:rsidP="00D45BE7">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 xml:space="preserve">My will to </w:t>
      </w:r>
      <w:r w:rsidRPr="00F23F42">
        <w:rPr>
          <w:rStyle w:val="Emphasis"/>
          <w:highlight w:val="cyan"/>
        </w:rPr>
        <w:lastRenderedPageBreak/>
        <w:t>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63655FAA" w14:textId="77777777" w:rsidR="00D45BE7" w:rsidRDefault="00D45BE7" w:rsidP="00D45BE7">
      <w:pPr>
        <w:rPr>
          <w:sz w:val="10"/>
        </w:rPr>
      </w:pPr>
    </w:p>
    <w:p w14:paraId="4313DBB1" w14:textId="77777777" w:rsidR="00D45BE7" w:rsidRDefault="00D45BE7" w:rsidP="00D45BE7">
      <w:pPr>
        <w:pStyle w:val="Heading4"/>
      </w:pPr>
      <w:r>
        <w:t>[2] In the state of nature, everyone is an equal arbitrator of justice – that makes rights violations impossible to resolve.</w:t>
      </w:r>
    </w:p>
    <w:p w14:paraId="6BDFF475" w14:textId="77777777" w:rsidR="00D45BE7" w:rsidRPr="00122E01" w:rsidRDefault="00D45BE7" w:rsidP="00D45BE7">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9B22092" w14:textId="77777777" w:rsidR="00D45BE7" w:rsidRPr="00122E01" w:rsidRDefault="00D45BE7" w:rsidP="00D45BE7">
      <w:pPr>
        <w:rPr>
          <w:sz w:val="16"/>
        </w:rPr>
      </w:pPr>
      <w:r w:rsidRPr="00122E01">
        <w:rPr>
          <w:sz w:val="16"/>
        </w:rPr>
        <w:t xml:space="preserve">The Problem of Unilateral Interpretation Kant centrally appeals to the idea that </w:t>
      </w:r>
      <w:r w:rsidRPr="00D3354C">
        <w:rPr>
          <w:rStyle w:val="Emphasis"/>
          <w:highlight w:val="cya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 xml:space="preserve">s. A subjective right is an individual’s good-faith belief </w:t>
      </w:r>
      <w:r w:rsidRPr="00DE2645">
        <w:rPr>
          <w:rStyle w:val="Emphasis"/>
        </w:rPr>
        <w:lastRenderedPageBreak/>
        <w:t>about his rights: this belief gives him title to coerce others to keep off his property</w:t>
      </w:r>
      <w:r w:rsidRPr="00122E01">
        <w:rPr>
          <w:sz w:val="16"/>
        </w:rPr>
        <w:t xml:space="preserve"> or to allow him bodily inviolability. But </w:t>
      </w:r>
      <w:r w:rsidRPr="00D3354C">
        <w:rPr>
          <w:rStyle w:val="Emphasis"/>
          <w:highlight w:val="cyan"/>
        </w:rPr>
        <w:t xml:space="preserve">it does not yet place other people under a </w:t>
      </w:r>
      <w:r w:rsidRPr="00251A3D">
        <w:rPr>
          <w:rStyle w:val="Emphasis"/>
          <w:highlight w:val="cyan"/>
        </w:rPr>
        <w:t>correlative duty. That would be</w:t>
      </w:r>
      <w:r w:rsidRPr="00DE2645">
        <w:rPr>
          <w:rStyle w:val="Emphasis"/>
        </w:rPr>
        <w:t xml:space="preserve"> so </w:t>
      </w:r>
      <w:r w:rsidRPr="00251A3D">
        <w:rPr>
          <w:rStyle w:val="Emphasis"/>
          <w:highlight w:val="cyan"/>
        </w:rPr>
        <w:t xml:space="preserve">only if all individuals shared </w:t>
      </w:r>
      <w:r>
        <w:rPr>
          <w:rStyle w:val="Emphasis"/>
          <w:highlight w:val="cyan"/>
        </w:rPr>
        <w:t>[their]</w:t>
      </w:r>
      <w:r w:rsidRPr="00251A3D">
        <w:rPr>
          <w:rStyle w:val="Emphasis"/>
          <w:highlight w:val="cyan"/>
        </w:rPr>
        <w:t xml:space="preserve">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251A3D">
        <w:rPr>
          <w:rStyle w:val="Emphasis"/>
          <w:highlight w:val="cyan"/>
        </w:rPr>
        <w:t>as long as we remain in a state of nature</w:t>
      </w:r>
      <w:r w:rsidRPr="001E5C96">
        <w:rPr>
          <w:rStyle w:val="Emphasis"/>
        </w:rPr>
        <w:t xml:space="preserve">, even this true view of right must remain unrealized, since </w:t>
      </w:r>
      <w:r w:rsidRPr="00251A3D">
        <w:rPr>
          <w:rStyle w:val="Emphasis"/>
          <w:highlight w:val="cyan"/>
        </w:rPr>
        <w:t>each person</w:t>
      </w:r>
      <w:r w:rsidRPr="001E5C96">
        <w:rPr>
          <w:rStyle w:val="Emphasis"/>
        </w:rPr>
        <w:t xml:space="preserve">, being an equally au- thoritative judge, </w:t>
      </w:r>
      <w:r w:rsidRPr="00251A3D">
        <w:rPr>
          <w:rStyle w:val="Emphasis"/>
          <w:highlight w:val="cyan"/>
        </w:rPr>
        <w:t xml:space="preserve">has a right to enforce </w:t>
      </w:r>
      <w:r>
        <w:rPr>
          <w:rStyle w:val="Emphasis"/>
          <w:highlight w:val="cyan"/>
        </w:rPr>
        <w:t>[their]</w:t>
      </w:r>
      <w:r w:rsidRPr="00251A3D">
        <w:rPr>
          <w:rStyle w:val="Emphasis"/>
          <w:highlight w:val="cyan"/>
        </w:rPr>
        <w:t xml:space="preserve"> own interpretation of justice, which means the </w:t>
      </w:r>
      <w:r w:rsidRPr="00251A3D">
        <w:rPr>
          <w:rStyle w:val="Emphasis"/>
        </w:rPr>
        <w:t xml:space="preserve">true view of </w:t>
      </w:r>
      <w:r w:rsidRPr="00251A3D">
        <w:rPr>
          <w:rStyle w:val="Emphasis"/>
          <w:highlight w:val="cya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251A3D">
        <w:rPr>
          <w:rStyle w:val="Emphasis"/>
          <w:highlight w:val="cyan"/>
        </w:rPr>
        <w:t>to claim that authority over someone else</w:t>
      </w:r>
      <w:r w:rsidRPr="00251A3D">
        <w:rPr>
          <w:rStyle w:val="Emphasis"/>
        </w:rPr>
        <w:t xml:space="preserve">, Kant thinks, </w:t>
      </w:r>
      <w:r w:rsidRPr="00251A3D">
        <w:rPr>
          <w:rStyle w:val="Emphasis"/>
          <w:highlight w:val="cya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C052FA">
        <w:rPr>
          <w:rStyle w:val="Emphasis"/>
          <w:highlight w:val="cyan"/>
        </w:rPr>
        <w:t xml:space="preserve">If each </w:t>
      </w:r>
      <w:r w:rsidRPr="00C052FA">
        <w:rPr>
          <w:rStyle w:val="Emphasis"/>
        </w:rPr>
        <w:t>person</w:t>
      </w:r>
      <w:r w:rsidRPr="00C052FA">
        <w:rPr>
          <w:rStyle w:val="Emphasis"/>
          <w:highlight w:val="cyan"/>
        </w:rPr>
        <w:t xml:space="preserve"> is</w:t>
      </w:r>
      <w:r w:rsidRPr="00C052FA">
        <w:rPr>
          <w:rStyle w:val="Emphasis"/>
        </w:rPr>
        <w:t xml:space="preserve"> </w:t>
      </w:r>
      <w:r w:rsidRPr="00C052FA">
        <w:rPr>
          <w:rStyle w:val="Emphasis"/>
          <w:highlight w:val="cyan"/>
        </w:rPr>
        <w:t xml:space="preserve">threatened with violence every time another person’s </w:t>
      </w:r>
      <w:r w:rsidRPr="00C052FA">
        <w:rPr>
          <w:rStyle w:val="Emphasis"/>
        </w:rPr>
        <w:t xml:space="preserve">private </w:t>
      </w:r>
      <w:r w:rsidRPr="00C052FA">
        <w:rPr>
          <w:rStyle w:val="Emphasis"/>
          <w:highlight w:val="cyan"/>
        </w:rPr>
        <w:t>interpretation of justice</w:t>
      </w:r>
      <w:r w:rsidRPr="00C052FA">
        <w:rPr>
          <w:rStyle w:val="Emphasis"/>
        </w:rPr>
        <w:t xml:space="preserve"> </w:t>
      </w:r>
      <w:r w:rsidRPr="00C052FA">
        <w:rPr>
          <w:rStyle w:val="Emphasis"/>
          <w:highlight w:val="cyan"/>
        </w:rPr>
        <w:t>disagrees</w:t>
      </w:r>
      <w:r w:rsidRPr="00C052FA">
        <w:rPr>
          <w:rStyle w:val="Emphasis"/>
        </w:rPr>
        <w:t xml:space="preserve"> with her own</w:t>
      </w:r>
      <w:r w:rsidRPr="00C052FA">
        <w:rPr>
          <w:rStyle w:val="Emphasis"/>
          <w:highlight w:val="cya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C052FA">
        <w:rPr>
          <w:rStyle w:val="Emphasis"/>
          <w:highlight w:val="cyan"/>
        </w:rPr>
        <w:t>justice demands</w:t>
      </w:r>
      <w:r w:rsidRPr="00122E01">
        <w:rPr>
          <w:sz w:val="16"/>
          <w:highlight w:val="cyan"/>
        </w:rPr>
        <w:t>,</w:t>
      </w:r>
      <w:r w:rsidRPr="00122E01">
        <w:rPr>
          <w:sz w:val="16"/>
        </w:rPr>
        <w:t xml:space="preserve"> then, is </w:t>
      </w:r>
      <w:r w:rsidRPr="00C052FA">
        <w:rPr>
          <w:rStyle w:val="Emphasis"/>
          <w:highlight w:val="cya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9F5A74">
        <w:rPr>
          <w:rStyle w:val="Emphasis"/>
          <w:highlight w:val="cyan"/>
        </w:rPr>
        <w:t>In our state-of-nature system</w:t>
      </w:r>
      <w:r w:rsidRPr="00122E01">
        <w:rPr>
          <w:sz w:val="16"/>
          <w:highlight w:val="cyan"/>
        </w:rPr>
        <w:t>,</w:t>
      </w:r>
      <w:r w:rsidRPr="00122E01">
        <w:rPr>
          <w:sz w:val="16"/>
        </w:rPr>
        <w:t xml:space="preserve"> however, </w:t>
      </w:r>
      <w:r w:rsidRPr="009F5A74">
        <w:rPr>
          <w:rStyle w:val="Emphasis"/>
          <w:highlight w:val="cyan"/>
        </w:rPr>
        <w:t>the interpretation of what right</w:t>
      </w:r>
      <w:r w:rsidRPr="005855B1">
        <w:rPr>
          <w:rStyle w:val="Emphasis"/>
        </w:rPr>
        <w:t xml:space="preserve"> actually </w:t>
      </w:r>
      <w:r w:rsidRPr="009F5A74">
        <w:rPr>
          <w:rStyle w:val="Emphasis"/>
          <w:highlight w:val="cyan"/>
        </w:rPr>
        <w:t>requires in</w:t>
      </w:r>
      <w:r w:rsidRPr="005855B1">
        <w:rPr>
          <w:rStyle w:val="Emphasis"/>
        </w:rPr>
        <w:t xml:space="preserve"> this </w:t>
      </w:r>
      <w:r w:rsidRPr="009F5A74">
        <w:rPr>
          <w:rStyle w:val="Emphasis"/>
          <w:highlight w:val="cya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9F5A74">
        <w:rPr>
          <w:rStyle w:val="Emphasis"/>
          <w:highlight w:val="cyan"/>
        </w:rPr>
        <w:t xml:space="preserve">I am </w:t>
      </w:r>
      <w:r w:rsidRPr="009F5A74">
        <w:rPr>
          <w:rStyle w:val="Emphasis"/>
          <w:highlight w:val="cyan"/>
        </w:rPr>
        <w:lastRenderedPageBreak/>
        <w:t>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037087">
        <w:rPr>
          <w:rStyle w:val="Emphasis"/>
          <w:highlight w:val="cyan"/>
        </w:rPr>
        <w:t>in our state of nature, the only thing that can decide the matter</w:t>
      </w:r>
      <w:r w:rsidRPr="009F5A74">
        <w:rPr>
          <w:rStyle w:val="Emphasis"/>
        </w:rPr>
        <w:t xml:space="preserve"> between us </w:t>
      </w:r>
      <w:r w:rsidRPr="00037087">
        <w:rPr>
          <w:rStyle w:val="Emphasis"/>
          <w:highlight w:val="cya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37087">
        <w:rPr>
          <w:rStyle w:val="Emphasis"/>
          <w:highlight w:val="cyan"/>
        </w:rPr>
        <w:t>the only reason you</w:t>
      </w:r>
      <w:r w:rsidRPr="00037087">
        <w:rPr>
          <w:rStyle w:val="Emphasis"/>
        </w:rPr>
        <w:t xml:space="preserve"> now </w:t>
      </w:r>
      <w:r w:rsidRPr="00037087">
        <w:rPr>
          <w:rStyle w:val="Emphasis"/>
          <w:highlight w:val="cyan"/>
        </w:rPr>
        <w:t>possess more of the total is that you were stronger,</w:t>
      </w:r>
      <w:r w:rsidRPr="00037087">
        <w:rPr>
          <w:rStyle w:val="Emphasis"/>
        </w:rPr>
        <w:t xml:space="preserve"> not that I was convinced by your interpretation of justice. But the bounds of our sphere of </w:t>
      </w:r>
      <w:r w:rsidRPr="00861B2E">
        <w:rPr>
          <w:rStyle w:val="Emphasis"/>
          <w:highlight w:val="cyan"/>
        </w:rPr>
        <w:t>control in the external world ought not</w:t>
      </w:r>
      <w:r w:rsidRPr="00037087">
        <w:rPr>
          <w:rStyle w:val="Emphasis"/>
        </w:rPr>
        <w:t xml:space="preserve"> to </w:t>
      </w:r>
      <w:r w:rsidRPr="00861B2E">
        <w:rPr>
          <w:rStyle w:val="Emphasis"/>
          <w:highlight w:val="cya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p w14:paraId="11984274" w14:textId="77777777" w:rsidR="00D45BE7" w:rsidRDefault="00D45BE7" w:rsidP="00D45BE7"/>
    <w:p w14:paraId="193A2593" w14:textId="77777777" w:rsidR="00D45BE7" w:rsidRDefault="00D45BE7" w:rsidP="00D45BE7">
      <w:pPr>
        <w:pStyle w:val="Heading1"/>
      </w:pPr>
      <w:r>
        <w:lastRenderedPageBreak/>
        <w:t>Underview</w:t>
      </w:r>
    </w:p>
    <w:p w14:paraId="66C02C2D" w14:textId="77777777" w:rsidR="00D45BE7" w:rsidRDefault="00D45BE7" w:rsidP="00D45BE7"/>
    <w:p w14:paraId="756BA7E4" w14:textId="77777777" w:rsidR="00D45BE7" w:rsidRPr="00355308" w:rsidRDefault="00D45BE7" w:rsidP="00D45BE7">
      <w:pPr>
        <w:pStyle w:val="Heading4"/>
        <w:rPr>
          <w:rFonts w:cs="Calibri"/>
          <w:color w:val="000000" w:themeColor="text1"/>
        </w:rPr>
      </w:pPr>
      <w:r w:rsidRPr="00355308">
        <w:rPr>
          <w:rFonts w:cs="Calibri"/>
          <w:color w:val="000000" w:themeColor="text1"/>
        </w:rPr>
        <w:t>Unregulated mining causes asteroid deflection and astroterror</w:t>
      </w:r>
    </w:p>
    <w:p w14:paraId="3E14C519" w14:textId="77777777" w:rsidR="00D45BE7" w:rsidRPr="00355308" w:rsidRDefault="00D45BE7" w:rsidP="00D45BE7">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3DDA1FE2" w14:textId="77777777" w:rsidR="00D45BE7" w:rsidRPr="00355308" w:rsidRDefault="00D45BE7" w:rsidP="00D45BE7">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w:t>
      </w:r>
      <w:r w:rsidRPr="00355308">
        <w:rPr>
          <w:rStyle w:val="StyleUnderline"/>
          <w:color w:val="000000" w:themeColor="text1"/>
        </w:rPr>
        <w:lastRenderedPageBreak/>
        <w:t>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7405E5BC" w14:textId="77777777" w:rsidR="00D45BE7" w:rsidRPr="00355308" w:rsidRDefault="00D45BE7" w:rsidP="00D45BE7">
      <w:pPr>
        <w:pStyle w:val="Heading4"/>
        <w:rPr>
          <w:rFonts w:cs="Calibri"/>
          <w:color w:val="000000" w:themeColor="text1"/>
        </w:rPr>
      </w:pPr>
      <w:r w:rsidRPr="00355308">
        <w:rPr>
          <w:rFonts w:cs="Calibri"/>
          <w:color w:val="000000" w:themeColor="text1"/>
        </w:rPr>
        <w:t>Major collisions cause extinction</w:t>
      </w:r>
    </w:p>
    <w:p w14:paraId="214B45D3" w14:textId="77777777" w:rsidR="00D45BE7" w:rsidRPr="00355308" w:rsidRDefault="00D45BE7" w:rsidP="00D45BE7">
      <w:r w:rsidRPr="00355308">
        <w:rPr>
          <w:rStyle w:val="Style13ptBold"/>
        </w:rPr>
        <w:t xml:space="preserve">Baum ’19 </w:t>
      </w:r>
      <w:r w:rsidRPr="00355308">
        <w:t>- executive director of the Global Catastrophic Risk Institute, Ph.D in Geography</w:t>
      </w:r>
    </w:p>
    <w:p w14:paraId="5FC2721D" w14:textId="77777777" w:rsidR="00D45BE7" w:rsidRPr="00355308" w:rsidRDefault="00D45BE7" w:rsidP="00D45BE7">
      <w:r w:rsidRPr="00355308">
        <w:lastRenderedPageBreak/>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41A0A0CC" w14:textId="77777777" w:rsidR="00D45BE7" w:rsidRPr="00355308" w:rsidRDefault="00D45BE7" w:rsidP="00D45BE7">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w:t>
      </w:r>
      <w:r w:rsidRPr="00355308">
        <w:rPr>
          <w:sz w:val="16"/>
        </w:rPr>
        <w:lastRenderedPageBreak/>
        <w:t xml:space="preserve">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A4578EB" w14:textId="77777777" w:rsidR="00D45BE7" w:rsidRDefault="00D45BE7" w:rsidP="00D45BE7"/>
    <w:p w14:paraId="663C9BCC" w14:textId="77777777" w:rsidR="00D45BE7" w:rsidRPr="00355308" w:rsidRDefault="00D45BE7" w:rsidP="00D45BE7">
      <w:pPr>
        <w:pStyle w:val="Heading4"/>
        <w:rPr>
          <w:rFonts w:cs="Calibri"/>
        </w:rPr>
      </w:pPr>
      <w:r w:rsidRPr="00355308">
        <w:rPr>
          <w:rFonts w:cs="Calibri"/>
        </w:rPr>
        <w:t>We’ll defend normal means as the signatories of the OST adding an optional protocol under Article II.</w:t>
      </w:r>
    </w:p>
    <w:p w14:paraId="3E31C570" w14:textId="77777777" w:rsidR="00D45BE7" w:rsidRPr="00355308" w:rsidRDefault="00D45BE7" w:rsidP="00D45BE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12" w:history="1">
        <w:r w:rsidRPr="00355308">
          <w:rPr>
            <w:rStyle w:val="Hyperlink"/>
            <w:color w:val="000000" w:themeColor="text1"/>
          </w:rPr>
          <w:t>https://iislweb.org/docs/Diederiks2007.pdf</w:t>
        </w:r>
      </w:hyperlink>
      <w:r w:rsidRPr="00355308">
        <w:rPr>
          <w:color w:val="000000" w:themeColor="text1"/>
        </w:rPr>
        <w:t>, 12-15-2021 amrita]</w:t>
      </w:r>
    </w:p>
    <w:p w14:paraId="16703BD9" w14:textId="77777777" w:rsidR="00D45BE7" w:rsidRPr="00355308" w:rsidRDefault="00D45BE7" w:rsidP="00D45BE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 xml:space="preserve">The text of Article II </w:t>
      </w:r>
      <w:r w:rsidRPr="00355308">
        <w:rPr>
          <w:b/>
          <w:bCs/>
          <w:color w:val="000000" w:themeColor="text1"/>
          <w:highlight w:val="green"/>
          <w:u w:val="single"/>
        </w:rPr>
        <w:lastRenderedPageBreak/>
        <w:t>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A6F40E0" w14:textId="77777777" w:rsidR="00E42E4C" w:rsidRDefault="00E42E4C" w:rsidP="00F601E6"/>
    <w:p w14:paraId="4A527F7B" w14:textId="58A32845" w:rsidR="00FB52C6" w:rsidRDefault="00FB52C6" w:rsidP="00FB52C6">
      <w:pPr>
        <w:pStyle w:val="Heading1"/>
      </w:pPr>
      <w:r>
        <w:lastRenderedPageBreak/>
        <w:t>1ar</w:t>
      </w:r>
    </w:p>
    <w:p w14:paraId="4658F3EB" w14:textId="77777777" w:rsidR="00FB52C6" w:rsidRPr="00355308" w:rsidRDefault="00FB52C6" w:rsidP="00FB52C6">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5D925B5B" w14:textId="77777777" w:rsidR="00FB52C6" w:rsidRPr="00355308" w:rsidRDefault="00FB52C6" w:rsidP="00FB52C6">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2C79BDB" w14:textId="77777777" w:rsidR="00FB52C6" w:rsidRPr="00355308" w:rsidRDefault="00FB52C6" w:rsidP="00FB52C6">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 xml:space="preserve">as problems inevitably </w:t>
      </w:r>
      <w:r w:rsidRPr="00355308">
        <w:rPr>
          <w:rStyle w:val="StyleUnderline"/>
          <w:highlight w:val="green"/>
        </w:rPr>
        <w:lastRenderedPageBreak/>
        <w:t>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47A9561A" w14:textId="77777777" w:rsidR="00FB52C6" w:rsidRDefault="00FB52C6" w:rsidP="00FB52C6"/>
    <w:p w14:paraId="6CFCDB41" w14:textId="77777777" w:rsidR="00957013" w:rsidRPr="00A527F8" w:rsidRDefault="00957013" w:rsidP="00957013">
      <w:r w:rsidRPr="00A527F8">
        <w:rPr>
          <w:b/>
          <w:bCs/>
          <w:sz w:val="26"/>
          <w:szCs w:val="26"/>
        </w:rPr>
        <w:t>Simpson 16</w:t>
      </w:r>
      <w:r w:rsidRPr="00A527F8">
        <w:t xml:space="preserve"> (Kurtis, 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 “China’s Re-Emergence: Assessing Civilian-Military Relations In Contemporary Era – Analysis,” Eurasia Review, 12/21/2016 </w:t>
      </w:r>
      <w:r>
        <w:t>JL (recut sam dd)</w:t>
      </w:r>
    </w:p>
    <w:p w14:paraId="3B743A02" w14:textId="77777777" w:rsidR="00957013" w:rsidRDefault="00957013" w:rsidP="00957013">
      <w:pPr>
        <w:rPr>
          <w:sz w:val="10"/>
        </w:rPr>
      </w:pPr>
      <w:r w:rsidRPr="00A527F8">
        <w:rPr>
          <w:highlight w:val="green"/>
          <w:u w:val="single"/>
        </w:rPr>
        <w:t>Increased Professionalization</w:t>
      </w:r>
      <w:r w:rsidRPr="00A527F8">
        <w:rPr>
          <w:sz w:val="10"/>
        </w:rPr>
        <w:t xml:space="preserve"> I n the aftermath of the Cultural Revolution, the PLA has become a focal point for reform, improvement, and de-politicization. The armed forces were downsized from 4.5 million to 2.2 today. It is rapidly becoming a more modern force which is increasingly educated, better equipped, more regimented with retirements, selection and recruiting. </w:t>
      </w:r>
      <w:r w:rsidRPr="00A527F8">
        <w:rPr>
          <w:highlight w:val="green"/>
          <w:u w:val="single"/>
        </w:rPr>
        <w:t>Doctrinal adjustments</w:t>
      </w:r>
      <w:r w:rsidRPr="00A527F8">
        <w:rPr>
          <w:sz w:val="10"/>
        </w:rPr>
        <w:t xml:space="preserve"> are regularly made and announced in biannual Defence White Papers, moving the army along a continuum away from land based notions of “People’s War” to concepts like “Limited War under High Technology Conditions.”12 Highlights of this trajectory include: professional military education; specialization in key knowledge sectors like cyber security; a primacy placed on science and technology; improved training and augmented technical skills; the integration and operation of more sophisticated military kit; improvements to command and control; and a focus upon combined joint operations.13 Since 1997, China’s military budget has increased at double digit rates, with much of these augmentations going to offset higher salaries, better housing, and improved facilities. In 2014, official defence spending was published as US$ 131.57 billion; the second largest in the world, and by some intelligence estimates, only half the actual number.</w:t>
      </w:r>
      <w:r w:rsidRPr="00A527F8">
        <w:rPr>
          <w:highlight w:val="green"/>
          <w:u w:val="single"/>
        </w:rPr>
        <w:t>14 Increased professionalism</w:t>
      </w:r>
      <w:r w:rsidRPr="00A527F8">
        <w:rPr>
          <w:u w:val="single"/>
        </w:rPr>
        <w:t xml:space="preserve"> is, </w:t>
      </w:r>
      <w:r w:rsidRPr="00A527F8">
        <w:rPr>
          <w:rStyle w:val="StyleUnderline"/>
        </w:rPr>
        <w:t>however</w:t>
      </w:r>
      <w:r w:rsidRPr="00A527F8">
        <w:rPr>
          <w:sz w:val="10"/>
        </w:rPr>
        <w:t xml:space="preserve">, a two-edged sword. While on one level it removes the military from the daily entanglements of political life, it also promotes a greater sense of autonomy, corporateness, and a sense of responsibility to intervene if vital interests are threatened, coupled with the expertise to do, so should the occasion arise.15 A </w:t>
      </w:r>
      <w:r w:rsidRPr="00A527F8">
        <w:rPr>
          <w:highlight w:val="green"/>
          <w:u w:val="single"/>
        </w:rPr>
        <w:t>Reduced Emphasis</w:t>
      </w:r>
      <w:r w:rsidRPr="00A527F8">
        <w:rPr>
          <w:u w:val="single"/>
        </w:rPr>
        <w:t xml:space="preserve"> up</w:t>
      </w:r>
      <w:r w:rsidRPr="00A527F8">
        <w:rPr>
          <w:highlight w:val="green"/>
          <w:u w:val="single"/>
        </w:rPr>
        <w:t>on</w:t>
      </w:r>
      <w:r w:rsidRPr="00A527F8">
        <w:rPr>
          <w:u w:val="single"/>
        </w:rPr>
        <w:t xml:space="preserve"> Political Work or </w:t>
      </w:r>
      <w:r w:rsidRPr="00A527F8">
        <w:rPr>
          <w:highlight w:val="green"/>
          <w:u w:val="single"/>
        </w:rPr>
        <w:t>Ideological Study</w:t>
      </w:r>
      <w:r w:rsidRPr="00A527F8">
        <w:rPr>
          <w:sz w:val="10"/>
        </w:rPr>
        <w:t xml:space="preserve"> While exceptions to the rule exist (such as the immediate period following the 1989 Tiananmen Square Massacre), military professionalization has generally resulted in less emphasis on political work and political education (relative to the time spent on military duties). The eroding foundations of Communist ideology are particularly of high impact on the military, as this calls directly into question the forces’ raison d’être—the promotion of Communist ideals through revolution and unqualified support of the Party. While Marxist ideology can still be invoked as required justification when needed, it is not treated in the sacrosanct manner it once was and this significantly reduces the ‘connective tissue’ seamlessly joining the Party and the PLA. </w:t>
      </w:r>
      <w:r w:rsidRPr="00A527F8">
        <w:rPr>
          <w:u w:val="single"/>
        </w:rPr>
        <w:t xml:space="preserve">The </w:t>
      </w:r>
      <w:r w:rsidRPr="00A527F8">
        <w:rPr>
          <w:highlight w:val="green"/>
          <w:u w:val="single"/>
        </w:rPr>
        <w:t>Growing Bifurcation of Elites</w:t>
      </w:r>
      <w:r w:rsidRPr="00A527F8">
        <w:rPr>
          <w:sz w:val="10"/>
        </w:rPr>
        <w:t xml:space="preserve"> China’s transition into a developed country with a relatively modern military force has demanded a move away from “dual role elites” to streams of distinct and separate senior officials who no longer share similar backgrounds, work experiences, or career paths. Promoted according to functional area expertise, few common bonds (including formal educational experience, common technical knowledge, shared management history, and common political connections) join military professionals, Party leaders, and senior civil servants, as was once the case with their revolutionary predecessors. The implications of this are important. Common frames of reference do not currently exist, and the potential for miscommunication is high. Civilian leaders do not regularly interact with their military counterparts, and a general ignorance of military tactics, training, and procedures continues, which is not systematized through effective briefing channels.16 In short, the growing bifurcation of elites impedes relationships built on trust as the distance between the military sphere and the political sphere lengthens. In particular, varying perspectives on national security issues are increasingly evident. </w:t>
      </w:r>
      <w:r w:rsidRPr="00A527F8">
        <w:rPr>
          <w:highlight w:val="green"/>
          <w:u w:val="single"/>
        </w:rPr>
        <w:t>Divided State-Party-Citizenry Loyalties</w:t>
      </w:r>
      <w:r w:rsidRPr="00A527F8">
        <w:rPr>
          <w:sz w:val="10"/>
        </w:rPr>
        <w:t xml:space="preserve"> In China, theoretically, the Communist Party, state apparatus, and military are all distinct entities with formal authorities, accountabilities, and responsibilities. In practice, the Party dominates all according to varying degrees through its membership, appointment routines, and sanctions. This too, however, is evolving. As China modernizes, power is becoming more decentralized, and the legitimacy of the Party (or lack thereof) is linked almost solely to the country’s economic performance. In fundamental respects, China’s legislature (or National People’s Congress) and its Standing Committee are now more appropriately serving an oversight function of the military. Directly linked to this is the NPC’s role in approving the military’s annual budget allocation. Once a ‘rubber-stamp’ process, this is less and less the case. The emergence of a stronger state structure with ties to the military is fostering a duality of legally and administratively distinct centres (one state, one party) with which the PLA must successfully interact, each often sharing overlaps in membership, but at times competing and conflicting agendas.17 In short, where the Party provides guidance and direction, the state administers and implements policy on a day-to-day basis. The constitutional ambiguity of the military’s allegiance to the Party and the state potentially fosters conflictual loyalties, and challenges the asserted shorthand understanding that the Party and PLA are indivisible and the same. Moreover, the Army’s de facto loyalty to China’s citizenry is historically founded (hence the name “the People’s Liberation Army”), and when tested on 4 June 1989 [Tiananmen Square uprising in Beijing], manifested itself in command and control issues (troops in some cases would not fire of protestors). Long-standing damage to a relationship previously viewed by both sides as inviolable continues to this day, and many assert that even if ordered, such violent suppression would not happen again in light of this precedent and the fallout from it.18 Internal Factionalism within the PLA Paralleling divided loyalties between Chinese Party, military and government bodies, one must also recognize that within each, factions exist, based upon generational, personal, professional, geographic, or institutional allegiances.19 These minor fault lines are most pronounced during crises, and they continue “In short, the growing bifurcation of elites impedes relationships built on trust as the distance between the military sphere and the political sphere lengthens.” 46 Canadian Military Journal • Vol. 16, No. 4, Autumn 2016 independent of professionalization.20 As was demonstrated by the civil-military dynamics of the Chinese government’s suppression of student demonstrators, 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the military’s influence, on the whole, is increasing, and the Party’s control decreasing. On one level, the Party clearly controls the military as the Central Military Commission or CMC (the highest military oversight body in the PRC) is chaired by a civilian, President Xi Jinping. Moreover, the PLAs representation on formal political decision making bodies (such as the Politburo Standing Committee, the Politburo, the Central Committee, and the NPC) has </w:t>
      </w:r>
      <w:r w:rsidRPr="00A527F8">
        <w:rPr>
          <w:sz w:val="10"/>
        </w:rPr>
        <w:lastRenderedPageBreak/>
        <w:t xml:space="preserve">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 In a similar vein, other methods of Party influence, as exercised through political commissars, party committees, and discipline inspection commissions are no longer empowered to enforce the ideological dictates of a paramount leader. In the face of diffuse reporting chains, competing allegiances, and often effective socialization by the military units they are supposed to be watching over, most do not provide the Party guardian and guidance function once so pervasive. While perhaps overstated, Paltiel’s observation that “… China’s energies over the past century and half have given the military a prominent and even dominant </w:t>
      </w:r>
      <w:r w:rsidRPr="00A527F8">
        <w:rPr>
          <w:rStyle w:val="Emphasis"/>
        </w:rPr>
        <w:t>role</w:t>
      </w:r>
      <w:r w:rsidRPr="00A527F8">
        <w:rPr>
          <w:sz w:val="10"/>
        </w:rPr>
        <w:t xml:space="preserve"> in the state, preempting civilian control and inhibiting the exercise of constitutional authority” is likely now truer than ever before in history. 22 While still loyal to the party as an institution, the PLA is not unconditionally subservient to a particular leader and retains the resources to enter the political arena if (at the highest levels) a decision is made to do so.</w:t>
      </w:r>
    </w:p>
    <w:p w14:paraId="74E2400E" w14:textId="77777777" w:rsidR="00957013" w:rsidRDefault="00957013" w:rsidP="00957013"/>
    <w:p w14:paraId="26C0576B" w14:textId="77777777" w:rsidR="00957013" w:rsidRPr="001126E1" w:rsidRDefault="00957013" w:rsidP="00957013">
      <w:pPr>
        <w:pStyle w:val="Heading4"/>
        <w:rPr>
          <w:rFonts w:cs="Arial"/>
        </w:rPr>
      </w:pPr>
      <w:r w:rsidRPr="001126E1">
        <w:rPr>
          <w:rFonts w:cs="Arial"/>
        </w:rPr>
        <w:t>Their impact should have been triggered already—the PLA has been upset for months due to Xi’s actions in the Galwan incident. This means either 1] Xi is able to overcome internal instability or 2] other events will overcome the uniqueness.</w:t>
      </w:r>
    </w:p>
    <w:p w14:paraId="3BE660F0" w14:textId="77777777" w:rsidR="00957013" w:rsidRPr="001126E1" w:rsidRDefault="00957013" w:rsidP="00957013">
      <w:pPr>
        <w:pStyle w:val="Heading3"/>
        <w:rPr>
          <w:rFonts w:cs="Arial"/>
        </w:rPr>
      </w:pPr>
      <w:r w:rsidRPr="001126E1">
        <w:rPr>
          <w:rFonts w:cs="Arial"/>
        </w:rPr>
        <w:lastRenderedPageBreak/>
        <w:t>1AR—Thumpers</w:t>
      </w:r>
      <w:r>
        <w:rPr>
          <w:rFonts w:cs="Arial"/>
        </w:rPr>
        <w:t>—PLA DA</w:t>
      </w:r>
    </w:p>
    <w:p w14:paraId="1021B274" w14:textId="77777777" w:rsidR="00957013" w:rsidRPr="001126E1" w:rsidRDefault="00957013" w:rsidP="00957013">
      <w:pPr>
        <w:pStyle w:val="Heading4"/>
        <w:rPr>
          <w:rFonts w:cs="Arial"/>
        </w:rPr>
      </w:pPr>
      <w:r w:rsidRPr="001126E1">
        <w:rPr>
          <w:rFonts w:cs="Arial"/>
        </w:rPr>
        <w:t xml:space="preserve">Thumpers—massive resentment from the PLA due to Galwan incident. Narang 20 </w:t>
      </w:r>
    </w:p>
    <w:p w14:paraId="77C7C8C1" w14:textId="77777777" w:rsidR="00957013" w:rsidRPr="001126E1" w:rsidRDefault="00957013" w:rsidP="00957013">
      <w:pPr>
        <w:rPr>
          <w:sz w:val="16"/>
          <w:szCs w:val="16"/>
        </w:rPr>
      </w:pPr>
      <w:r w:rsidRPr="001126E1">
        <w:rPr>
          <w:sz w:val="16"/>
          <w:szCs w:val="16"/>
        </w:rPr>
        <w:t>[Akshay Narang, Journalist for TFI Post who writes on political trends in PROC, “China fears Great PLA Mutiny after Galwan Humilation: Son of a former CCP leader spills the beans, https://tfipost.com/2020/07/china-fears-great-pla-mutiny-after-galwan-humilation-son-of-a-former-ccp-leader-spills-the-beans/] JJ</w:t>
      </w:r>
    </w:p>
    <w:p w14:paraId="466D924B" w14:textId="77777777" w:rsidR="00957013" w:rsidRPr="001126E1" w:rsidRDefault="00957013" w:rsidP="00957013">
      <w:pPr>
        <w:rPr>
          <w:rStyle w:val="StyleUnderline"/>
        </w:rPr>
      </w:pPr>
      <w:r w:rsidRPr="001126E1">
        <w:rPr>
          <w:rStyle w:val="StyleUnderline"/>
        </w:rPr>
        <w:t>Jianli Yang, a Chinese dissident and the son of a former Chinese Communist Party (CCP) leader, has spilled the beans on unrest brewing within the PLA ever since the Indian Army inflicted heavy casualties on the Chinese Army.</w:t>
      </w:r>
    </w:p>
    <w:p w14:paraId="74921C96" w14:textId="77777777" w:rsidR="00957013" w:rsidRPr="001126E1" w:rsidRDefault="00957013" w:rsidP="00957013">
      <w:pPr>
        <w:pStyle w:val="NormalWeb"/>
        <w:shd w:val="clear" w:color="auto" w:fill="FFFFFF"/>
        <w:spacing w:before="0" w:beforeAutospacing="0" w:after="240" w:afterAutospacing="0"/>
        <w:textAlignment w:val="baseline"/>
        <w:rPr>
          <w:color w:val="333333"/>
        </w:rPr>
      </w:pPr>
      <w:r w:rsidRPr="001126E1">
        <w:rPr>
          <w:color w:val="333333"/>
        </w:rPr>
        <w:t>At the root of growing anger and resentment within the PLA veterans serving officers is the refusal of the CCP regime to disclose the number of casualties during the Galwan Valley clash.</w:t>
      </w:r>
    </w:p>
    <w:p w14:paraId="245FA26D" w14:textId="77777777" w:rsidR="00957013" w:rsidRPr="001126E1" w:rsidRDefault="00957013" w:rsidP="00957013">
      <w:pPr>
        <w:shd w:val="clear" w:color="auto" w:fill="FFFFFF"/>
        <w:spacing w:after="240"/>
        <w:textAlignment w:val="baseline"/>
        <w:rPr>
          <w:rStyle w:val="StyleUnderline"/>
          <w:lang w:eastAsia="ko-KR"/>
        </w:rPr>
      </w:pPr>
      <w:r w:rsidRPr="001126E1">
        <w:rPr>
          <w:rStyle w:val="StyleUnderline"/>
          <w:lang w:eastAsia="ko-KR"/>
        </w:rPr>
        <w:t xml:space="preserve">Within Chinese social media too, there was </w:t>
      </w:r>
      <w:r w:rsidRPr="001126E1">
        <w:rPr>
          <w:rStyle w:val="Emphasis"/>
          <w:highlight w:val="cyan"/>
          <w:lang w:eastAsia="ko-KR"/>
        </w:rPr>
        <w:t>widespread resentment</w:t>
      </w:r>
      <w:r w:rsidRPr="001126E1">
        <w:rPr>
          <w:rStyle w:val="StyleUnderline"/>
          <w:lang w:eastAsia="ko-KR"/>
        </w:rPr>
        <w:t xml:space="preserve"> </w:t>
      </w:r>
      <w:r w:rsidRPr="001126E1">
        <w:rPr>
          <w:rStyle w:val="Emphasis"/>
          <w:highlight w:val="cyan"/>
          <w:lang w:eastAsia="ko-KR"/>
        </w:rPr>
        <w:t>against</w:t>
      </w:r>
      <w:r w:rsidRPr="001126E1">
        <w:rPr>
          <w:rStyle w:val="Emphasis"/>
          <w:lang w:eastAsia="ko-KR"/>
        </w:rPr>
        <w:t xml:space="preserve"> </w:t>
      </w:r>
      <w:r w:rsidRPr="001126E1">
        <w:rPr>
          <w:rStyle w:val="StyleUnderline"/>
          <w:lang w:eastAsia="ko-KR"/>
        </w:rPr>
        <w:t xml:space="preserve">the </w:t>
      </w:r>
      <w:r w:rsidRPr="001126E1">
        <w:rPr>
          <w:rStyle w:val="Emphasis"/>
          <w:highlight w:val="cyan"/>
          <w:lang w:eastAsia="ko-KR"/>
        </w:rPr>
        <w:t>Xi</w:t>
      </w:r>
      <w:r w:rsidRPr="001126E1">
        <w:rPr>
          <w:rStyle w:val="Emphasis"/>
          <w:lang w:eastAsia="ko-KR"/>
        </w:rPr>
        <w:t xml:space="preserve"> </w:t>
      </w:r>
      <w:r w:rsidRPr="001126E1">
        <w:rPr>
          <w:rStyle w:val="StyleUnderline"/>
          <w:lang w:eastAsia="ko-KR"/>
        </w:rPr>
        <w:t xml:space="preserve">Jinping regime </w:t>
      </w:r>
      <w:r w:rsidRPr="001126E1">
        <w:rPr>
          <w:rStyle w:val="Emphasis"/>
          <w:highlight w:val="cyan"/>
          <w:lang w:eastAsia="ko-KR"/>
        </w:rPr>
        <w:t>as</w:t>
      </w:r>
      <w:r w:rsidRPr="001126E1">
        <w:rPr>
          <w:rStyle w:val="Emphasis"/>
          <w:lang w:eastAsia="ko-KR"/>
        </w:rPr>
        <w:t xml:space="preserve"> </w:t>
      </w:r>
      <w:r w:rsidRPr="001126E1">
        <w:rPr>
          <w:rStyle w:val="Emphasis"/>
          <w:highlight w:val="cyan"/>
          <w:lang w:eastAsia="ko-KR"/>
        </w:rPr>
        <w:t>it did not</w:t>
      </w:r>
      <w:r w:rsidRPr="001126E1">
        <w:rPr>
          <w:rStyle w:val="StyleUnderline"/>
          <w:lang w:eastAsia="ko-KR"/>
        </w:rPr>
        <w:t xml:space="preserve"> even </w:t>
      </w:r>
      <w:r w:rsidRPr="001126E1">
        <w:rPr>
          <w:rStyle w:val="Emphasis"/>
          <w:highlight w:val="cyan"/>
          <w:lang w:eastAsia="ko-KR"/>
        </w:rPr>
        <w:t>honour those who were killed</w:t>
      </w:r>
      <w:r w:rsidRPr="001126E1">
        <w:rPr>
          <w:rStyle w:val="StyleUnderline"/>
          <w:lang w:eastAsia="ko-KR"/>
        </w:rPr>
        <w:t xml:space="preserve"> in the clash. Weibo, China’s version of Twitter saw many citizens take potshots at the CCP.</w:t>
      </w:r>
    </w:p>
    <w:p w14:paraId="03E6F3DC" w14:textId="77777777" w:rsidR="00957013" w:rsidRPr="001126E1" w:rsidRDefault="00957013" w:rsidP="00957013">
      <w:pPr>
        <w:shd w:val="clear" w:color="auto" w:fill="FFFFFF"/>
        <w:textAlignment w:val="baseline"/>
        <w:rPr>
          <w:color w:val="333333"/>
          <w:lang w:eastAsia="ko-KR"/>
        </w:rPr>
      </w:pPr>
      <w:r w:rsidRPr="001126E1">
        <w:rPr>
          <w:color w:val="333333"/>
          <w:lang w:eastAsia="ko-KR"/>
        </w:rPr>
        <w:t>On June 19, a Weibo user </w:t>
      </w:r>
      <w:hyperlink r:id="rId13" w:history="1">
        <w:r w:rsidRPr="001126E1">
          <w:rPr>
            <w:color w:val="334596"/>
            <w:u w:val="single"/>
            <w:bdr w:val="none" w:sz="0" w:space="0" w:color="auto" w:frame="1"/>
            <w:lang w:eastAsia="ko-KR"/>
          </w:rPr>
          <w:t>said</w:t>
        </w:r>
      </w:hyperlink>
      <w:r w:rsidRPr="001126E1">
        <w:rPr>
          <w:color w:val="333333"/>
          <w:lang w:eastAsia="ko-KR"/>
        </w:rPr>
        <w:t>, “India has held a memorial service for the sacrificial soldiers. It shows the high respect and attention of the whole country of India to the soldiers who defend the country and the land.”</w:t>
      </w:r>
    </w:p>
    <w:p w14:paraId="4E26049B" w14:textId="77777777" w:rsidR="00957013" w:rsidRPr="001126E1" w:rsidRDefault="00957013" w:rsidP="00957013"/>
    <w:p w14:paraId="238B854D"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t>It is not possible to know much about what goes on within China due to the wild censors on its social media, but Yang gives us some valuable insights.</w:t>
      </w:r>
    </w:p>
    <w:p w14:paraId="3A85B064" w14:textId="77777777" w:rsidR="00957013" w:rsidRPr="001126E1" w:rsidRDefault="00957013" w:rsidP="00957013">
      <w:pPr>
        <w:pStyle w:val="NormalWeb"/>
        <w:shd w:val="clear" w:color="auto" w:fill="FFFFFF"/>
        <w:spacing w:before="0" w:beforeAutospacing="0" w:after="0" w:afterAutospacing="0"/>
        <w:textAlignment w:val="baseline"/>
        <w:rPr>
          <w:rStyle w:val="StyleUnderline"/>
        </w:rPr>
      </w:pPr>
      <w:r w:rsidRPr="001126E1">
        <w:rPr>
          <w:rStyle w:val="StyleUnderline"/>
          <w:rFonts w:eastAsiaTheme="majorEastAsia"/>
        </w:rPr>
        <w:t xml:space="preserve">He says that the disgruntled </w:t>
      </w:r>
      <w:r w:rsidRPr="001126E1">
        <w:rPr>
          <w:rStyle w:val="Emphasis"/>
          <w:rFonts w:eastAsiaTheme="majorEastAsia"/>
          <w:highlight w:val="cyan"/>
        </w:rPr>
        <w:t>veterans,</w:t>
      </w:r>
      <w:r w:rsidRPr="001126E1">
        <w:rPr>
          <w:rStyle w:val="StyleUnderline"/>
          <w:rFonts w:eastAsiaTheme="majorEastAsia"/>
        </w:rPr>
        <w:t xml:space="preserve"> many of whom participated in the bloody Korean war and the 1979 Sino-Vietnamese war, “</w:t>
      </w:r>
      <w:r w:rsidRPr="001126E1">
        <w:rPr>
          <w:rStyle w:val="Emphasis"/>
          <w:rFonts w:eastAsiaTheme="majorEastAsia"/>
          <w:highlight w:val="cyan"/>
        </w:rPr>
        <w:t>have been</w:t>
      </w:r>
      <w:r w:rsidRPr="001126E1">
        <w:rPr>
          <w:rStyle w:val="StyleUnderline"/>
          <w:rFonts w:eastAsiaTheme="majorEastAsia"/>
        </w:rPr>
        <w:t xml:space="preserve"> holding frequent </w:t>
      </w:r>
      <w:r w:rsidRPr="001126E1">
        <w:rPr>
          <w:rStyle w:val="Emphasis"/>
          <w:rFonts w:eastAsiaTheme="majorEastAsia"/>
          <w:highlight w:val="cyan"/>
        </w:rPr>
        <w:t>mass protests</w:t>
      </w:r>
      <w:r w:rsidRPr="001126E1">
        <w:rPr>
          <w:rStyle w:val="StyleUnderline"/>
          <w:rFonts w:eastAsiaTheme="majorEastAsia"/>
        </w:rPr>
        <w:t xml:space="preserve"> across China </w:t>
      </w:r>
      <w:r w:rsidRPr="001126E1">
        <w:rPr>
          <w:rStyle w:val="Emphasis"/>
          <w:rFonts w:eastAsiaTheme="majorEastAsia"/>
          <w:highlight w:val="cyan"/>
        </w:rPr>
        <w:t>for years</w:t>
      </w:r>
      <w:r w:rsidRPr="001126E1">
        <w:rPr>
          <w:rStyle w:val="StyleUnderline"/>
          <w:rFonts w:eastAsiaTheme="majorEastAsia"/>
        </w:rPr>
        <w:t xml:space="preserve"> now, hoping to shame the government into recognizing its obligation toward those who battled along the country’s borders in the past.”</w:t>
      </w:r>
    </w:p>
    <w:p w14:paraId="35CCC8DE"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t>Yang adds, “All they seek is better health care, pensions, and jobs, as a mark of due gratitude for their service to the nation. Shockingly, however, the country which has the world’s largest army, does not have a central agency to administer pensions and other benefits to its veterans. Resultantly, they are forced to depend on local governments for pensions, medical care, and other basic benefits.”</w:t>
      </w:r>
    </w:p>
    <w:p w14:paraId="0C42ACA4"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t>There is a wide disparity in the financial conditions of the local Chinese governments, and consequently, there is no standard pension for retired Chinese soldiers. According to the Chinese dissident, the veterans find themselves left at the mercy of corrupt local bureaucracy by the CCP which makes them feel like “donkeys slaughtered after they are too old to work a grindstone.”</w:t>
      </w:r>
    </w:p>
    <w:p w14:paraId="74E5C7B2" w14:textId="77777777" w:rsidR="00957013" w:rsidRPr="001126E1" w:rsidRDefault="00957013" w:rsidP="00957013">
      <w:pPr>
        <w:pStyle w:val="NormalWeb"/>
        <w:shd w:val="clear" w:color="auto" w:fill="FFFFFF"/>
        <w:spacing w:before="0" w:beforeAutospacing="0" w:after="300" w:afterAutospacing="0"/>
        <w:textAlignment w:val="baseline"/>
        <w:rPr>
          <w:rStyle w:val="StyleUnderline"/>
        </w:rPr>
      </w:pPr>
      <w:r w:rsidRPr="001126E1">
        <w:rPr>
          <w:rStyle w:val="StyleUnderline"/>
        </w:rPr>
        <w:t xml:space="preserve">The </w:t>
      </w:r>
      <w:r w:rsidRPr="001126E1">
        <w:rPr>
          <w:rStyle w:val="Emphasis"/>
          <w:highlight w:val="cyan"/>
        </w:rPr>
        <w:t>fate of</w:t>
      </w:r>
      <w:r w:rsidRPr="001126E1">
        <w:rPr>
          <w:rStyle w:val="StyleUnderline"/>
        </w:rPr>
        <w:t xml:space="preserve"> the present </w:t>
      </w:r>
      <w:r w:rsidRPr="001126E1">
        <w:rPr>
          <w:rStyle w:val="Emphasis"/>
          <w:highlight w:val="cyan"/>
        </w:rPr>
        <w:t>PLA soldiers has</w:t>
      </w:r>
      <w:r w:rsidRPr="001126E1">
        <w:rPr>
          <w:rStyle w:val="StyleUnderline"/>
        </w:rPr>
        <w:t xml:space="preserve"> only </w:t>
      </w:r>
      <w:r w:rsidRPr="001126E1">
        <w:rPr>
          <w:rStyle w:val="Emphasis"/>
          <w:highlight w:val="cyan"/>
        </w:rPr>
        <w:t>exacerbated</w:t>
      </w:r>
      <w:r w:rsidRPr="001126E1">
        <w:rPr>
          <w:rStyle w:val="StyleUnderline"/>
        </w:rPr>
        <w:t xml:space="preserve"> the </w:t>
      </w:r>
      <w:r w:rsidRPr="001126E1">
        <w:rPr>
          <w:rStyle w:val="Emphasis"/>
          <w:highlight w:val="cyan"/>
        </w:rPr>
        <w:t>fury</w:t>
      </w:r>
      <w:r w:rsidRPr="001126E1">
        <w:rPr>
          <w:rStyle w:val="StyleUnderline"/>
        </w:rPr>
        <w:t xml:space="preserve"> of the veterans. The PLA soldiers were forced by China to take on a professional Indian Army, and the results were catastrophic for the PLA.</w:t>
      </w:r>
    </w:p>
    <w:p w14:paraId="2E2AF9BE"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lastRenderedPageBreak/>
        <w:t>Even worse, the Xi Jinping regime was never willing to admit that it got PLA soldiers butchered. Yang says Chinese Foreign Ministry spokesman Zhao Lijian did not acknowledge the number of casualties during his June 22 conference saying, “I have no information to offer.”</w:t>
      </w:r>
    </w:p>
    <w:p w14:paraId="41BBAE16"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t>A day later, he again avoided giving any information and only said that reports of more than 40 Chinese soldiers circulated by Indian media was “false information”.</w:t>
      </w:r>
    </w:p>
    <w:p w14:paraId="58126772" w14:textId="77777777" w:rsidR="00957013" w:rsidRPr="001126E1" w:rsidRDefault="00957013" w:rsidP="00957013">
      <w:pPr>
        <w:pStyle w:val="NormalWeb"/>
        <w:shd w:val="clear" w:color="auto" w:fill="FFFFFF"/>
        <w:spacing w:before="0" w:beforeAutospacing="0" w:after="300" w:afterAutospacing="0"/>
        <w:textAlignment w:val="baseline"/>
        <w:rPr>
          <w:color w:val="333333"/>
        </w:rPr>
      </w:pPr>
      <w:r w:rsidRPr="001126E1">
        <w:rPr>
          <w:color w:val="333333"/>
        </w:rPr>
        <w:t>But then the same spokesperson had given a “step-by-step account of the Galwan clash (the Chinese version, of course) and China’s position on settling this incident.”</w:t>
      </w:r>
    </w:p>
    <w:p w14:paraId="55175801" w14:textId="77777777" w:rsidR="00957013" w:rsidRPr="001126E1" w:rsidRDefault="00957013" w:rsidP="00957013">
      <w:pPr>
        <w:pStyle w:val="Heading4"/>
        <w:rPr>
          <w:rFonts w:cs="Arial"/>
        </w:rPr>
      </w:pPr>
      <w:r w:rsidRPr="001126E1">
        <w:rPr>
          <w:rFonts w:cs="Arial"/>
        </w:rPr>
        <w:t>] Thumpers Xi has expressed support plan– impact should have happened</w:t>
      </w:r>
    </w:p>
    <w:p w14:paraId="7B980529" w14:textId="77777777" w:rsidR="00957013" w:rsidRPr="001126E1" w:rsidRDefault="00957013" w:rsidP="00957013">
      <w:r w:rsidRPr="001126E1">
        <w:rPr>
          <w:rStyle w:val="Style13ptBold"/>
        </w:rPr>
        <w:t>Kania 18</w:t>
      </w:r>
      <w:r w:rsidRPr="001126E1">
        <w:t xml:space="preserve"> — (Elsa Kania. Elsa B. Kania is an adjunct senior fellow with the Technology and National Security Program at the Center for a New American Security (CNAS), “China’s Strategic Ambiguity and Shifting Approach to Lethal Autonomous Weapons Systems“, Lawfare, 12-20-2020, https://www.lawfareblog.com/chinas-strategic-ambiguity-and-shifting-approach-lethal-autonomous-weapons-systems, accessed 12-19-2020, HKR-AR)</w:t>
      </w:r>
    </w:p>
    <w:p w14:paraId="120AFE31" w14:textId="77777777" w:rsidR="00957013" w:rsidRPr="001126E1" w:rsidRDefault="00957013" w:rsidP="00957013">
      <w:pPr>
        <w:rPr>
          <w:u w:val="single"/>
        </w:rPr>
      </w:pPr>
      <w:r w:rsidRPr="001126E1">
        <w:rPr>
          <w:u w:val="single"/>
        </w:rPr>
        <w:t xml:space="preserve">On April 13, </w:t>
      </w:r>
      <w:r w:rsidRPr="001126E1">
        <w:rPr>
          <w:highlight w:val="cyan"/>
          <w:u w:val="single"/>
        </w:rPr>
        <w:t xml:space="preserve">China’s </w:t>
      </w:r>
      <w:r w:rsidRPr="001126E1">
        <w:rPr>
          <w:u w:val="single"/>
        </w:rPr>
        <w:t>delegation to United Nations Group of Governmental Experts on lethal autonomous weapons systems announced the “</w:t>
      </w:r>
      <w:r w:rsidRPr="001126E1">
        <w:rPr>
          <w:highlight w:val="cyan"/>
          <w:u w:val="single"/>
        </w:rPr>
        <w:t>desire to negotiate</w:t>
      </w:r>
      <w:r w:rsidRPr="001126E1">
        <w:rPr>
          <w:u w:val="single"/>
        </w:rPr>
        <w:t xml:space="preserve"> and conclude” a new </w:t>
      </w:r>
      <w:r w:rsidRPr="001126E1">
        <w:rPr>
          <w:highlight w:val="cyan"/>
          <w:u w:val="single"/>
        </w:rPr>
        <w:t>protocol</w:t>
      </w:r>
      <w:r w:rsidRPr="001126E1">
        <w:rPr>
          <w:u w:val="single"/>
        </w:rPr>
        <w:t xml:space="preserve"> for the Convention on Certain Conventional Weapons “</w:t>
      </w:r>
      <w:r w:rsidRPr="001126E1">
        <w:rPr>
          <w:highlight w:val="cyan"/>
          <w:u w:val="single"/>
        </w:rPr>
        <w:t xml:space="preserve">to ban the use of </w:t>
      </w:r>
      <w:r w:rsidRPr="001126E1">
        <w:rPr>
          <w:u w:val="single"/>
        </w:rPr>
        <w:t>fully</w:t>
      </w:r>
      <w:r w:rsidRPr="001126E1">
        <w:rPr>
          <w:highlight w:val="cyan"/>
          <w:u w:val="single"/>
        </w:rPr>
        <w:t xml:space="preserve"> a</w:t>
      </w:r>
      <w:r w:rsidRPr="001126E1">
        <w:rPr>
          <w:u w:val="single"/>
        </w:rPr>
        <w:t xml:space="preserve">utonomous </w:t>
      </w:r>
      <w:r w:rsidRPr="001126E1">
        <w:rPr>
          <w:highlight w:val="cyan"/>
          <w:u w:val="single"/>
        </w:rPr>
        <w:t>l</w:t>
      </w:r>
      <w:r w:rsidRPr="001126E1">
        <w:rPr>
          <w:u w:val="single"/>
        </w:rPr>
        <w:t>ethal</w:t>
      </w:r>
      <w:r w:rsidRPr="001126E1">
        <w:rPr>
          <w:highlight w:val="cyan"/>
          <w:u w:val="single"/>
        </w:rPr>
        <w:t xml:space="preserve"> w</w:t>
      </w:r>
      <w:r w:rsidRPr="001126E1">
        <w:rPr>
          <w:u w:val="single"/>
        </w:rPr>
        <w:t>eapon</w:t>
      </w:r>
      <w:r w:rsidRPr="001126E1">
        <w:rPr>
          <w:highlight w:val="cyan"/>
          <w:u w:val="single"/>
        </w:rPr>
        <w:t xml:space="preserve">s </w:t>
      </w:r>
      <w:r w:rsidRPr="001126E1">
        <w:rPr>
          <w:u w:val="single"/>
        </w:rPr>
        <w:t>systems.” According to the aptly named Campaign to Stop Killer Robots, the delegation “stressed that [the ban] is limited to use only.” The same day, the Chinese air force released details on an upcoming challenge intended to evaluate advances in fully autonomous swarms of drones, which will also explore new concepts for future intelligent-swarm combat.</w:t>
      </w:r>
    </w:p>
    <w:p w14:paraId="4AC660DC" w14:textId="77777777" w:rsidR="00957013" w:rsidRDefault="00957013" w:rsidP="00957013"/>
    <w:p w14:paraId="377EC791" w14:textId="77777777" w:rsidR="00957013" w:rsidRPr="001126E1" w:rsidRDefault="00957013" w:rsidP="00957013">
      <w:pPr>
        <w:pStyle w:val="Heading3"/>
        <w:rPr>
          <w:rFonts w:cs="Arial"/>
        </w:rPr>
      </w:pPr>
      <w:r w:rsidRPr="001126E1">
        <w:rPr>
          <w:rFonts w:cs="Arial"/>
        </w:rPr>
        <w:lastRenderedPageBreak/>
        <w:t>1AR—Thumpers</w:t>
      </w:r>
      <w:r>
        <w:rPr>
          <w:rFonts w:cs="Arial"/>
        </w:rPr>
        <w:t>—Xi DA</w:t>
      </w:r>
    </w:p>
    <w:p w14:paraId="15BAD1E1" w14:textId="77777777" w:rsidR="00957013" w:rsidRPr="001126E1" w:rsidRDefault="00957013" w:rsidP="00957013">
      <w:pPr>
        <w:pStyle w:val="Heading4"/>
        <w:rPr>
          <w:rFonts w:cs="Arial"/>
        </w:rPr>
      </w:pPr>
      <w:r w:rsidRPr="001126E1">
        <w:rPr>
          <w:rFonts w:cs="Arial"/>
        </w:rPr>
        <w:t xml:space="preserve">] Tons of Thumpers—Xi is facing much backlash in China—both economic and fopo-wise. </w:t>
      </w:r>
    </w:p>
    <w:p w14:paraId="3B12742A" w14:textId="77777777" w:rsidR="00957013" w:rsidRPr="001126E1" w:rsidRDefault="00957013" w:rsidP="00957013">
      <w:pPr>
        <w:rPr>
          <w:sz w:val="16"/>
          <w:szCs w:val="16"/>
        </w:rPr>
      </w:pPr>
      <w:r w:rsidRPr="001126E1">
        <w:rPr>
          <w:b/>
        </w:rPr>
        <w:t xml:space="preserve">McGregor 19 </w:t>
      </w:r>
      <w:r w:rsidRPr="001126E1">
        <w:rPr>
          <w:sz w:val="16"/>
          <w:szCs w:val="16"/>
        </w:rPr>
        <w:t xml:space="preserve">[Richard McGregor, award-winning journalist and bureau chief for the financial times based in Washington D.C., </w:t>
      </w:r>
      <w:hyperlink r:id="rId14" w:history="1">
        <w:r w:rsidRPr="001126E1">
          <w:rPr>
            <w:rStyle w:val="Hyperlink"/>
            <w:sz w:val="16"/>
            <w:szCs w:val="16"/>
          </w:rPr>
          <w:t>https://www.cnn.com/2019/07/16/opinions/xi-jinping-backlash-opinion-intl-hnk/index.html</w:t>
        </w:r>
      </w:hyperlink>
      <w:r w:rsidRPr="001126E1">
        <w:rPr>
          <w:sz w:val="16"/>
          <w:szCs w:val="16"/>
        </w:rPr>
        <w:t>, “The backlash is growing against Xi Jinping in China and around the world] JJ</w:t>
      </w:r>
    </w:p>
    <w:p w14:paraId="4DFF376A" w14:textId="77777777" w:rsidR="00957013" w:rsidRPr="001126E1" w:rsidRDefault="00957013" w:rsidP="00957013">
      <w:pPr>
        <w:pStyle w:val="paragraph"/>
        <w:shd w:val="clear" w:color="auto" w:fill="FFFFFF"/>
        <w:spacing w:before="0" w:beforeAutospacing="0" w:after="240" w:afterAutospacing="0"/>
        <w:ind w:left="720" w:hanging="720"/>
        <w:rPr>
          <w:rStyle w:val="StyleUnderline"/>
        </w:rPr>
      </w:pPr>
      <w:r w:rsidRPr="001126E1">
        <w:rPr>
          <w:color w:val="0C0C0C"/>
        </w:rPr>
        <w:t>From mid-2018</w:t>
      </w:r>
      <w:r w:rsidRPr="001126E1">
        <w:rPr>
          <w:rStyle w:val="StyleUnderline"/>
        </w:rPr>
        <w:t xml:space="preserve">, </w:t>
      </w:r>
      <w:r w:rsidRPr="001126E1">
        <w:rPr>
          <w:rStyle w:val="Emphasis"/>
          <w:highlight w:val="green"/>
        </w:rPr>
        <w:t>Xi was</w:t>
      </w:r>
      <w:r w:rsidRPr="001126E1">
        <w:rPr>
          <w:rStyle w:val="StyleUnderline"/>
        </w:rPr>
        <w:t xml:space="preserve"> already </w:t>
      </w:r>
      <w:r w:rsidRPr="001126E1">
        <w:rPr>
          <w:rStyle w:val="Emphasis"/>
          <w:highlight w:val="green"/>
        </w:rPr>
        <w:t>facing</w:t>
      </w:r>
      <w:r w:rsidRPr="001126E1">
        <w:rPr>
          <w:rStyle w:val="StyleUnderline"/>
        </w:rPr>
        <w:t xml:space="preserve"> a public </w:t>
      </w:r>
      <w:r w:rsidRPr="001126E1">
        <w:rPr>
          <w:rStyle w:val="Emphasis"/>
          <w:highlight w:val="green"/>
        </w:rPr>
        <w:t>backlash on economic policy</w:t>
      </w:r>
      <w:r w:rsidRPr="001126E1">
        <w:rPr>
          <w:rStyle w:val="StyleUnderline"/>
        </w:rPr>
        <w:t xml:space="preserve">, the area where it has always been safest for Chinese to speak out. </w:t>
      </w:r>
      <w:r w:rsidRPr="001126E1">
        <w:rPr>
          <w:rStyle w:val="Emphasis"/>
          <w:highlight w:val="green"/>
          <w:lang w:eastAsia="en-US"/>
        </w:rPr>
        <w:t>Xi has a legion of critics on foreign policy</w:t>
      </w:r>
      <w:r w:rsidRPr="001126E1">
        <w:rPr>
          <w:rStyle w:val="StyleUnderline"/>
        </w:rPr>
        <w:t xml:space="preserve"> as well, </w:t>
      </w:r>
      <w:r w:rsidRPr="001126E1">
        <w:rPr>
          <w:rStyle w:val="Emphasis"/>
          <w:highlight w:val="green"/>
        </w:rPr>
        <w:t>who believe he has overreached</w:t>
      </w:r>
      <w:r w:rsidRPr="001126E1">
        <w:rPr>
          <w:rStyle w:val="StyleUnderline"/>
        </w:rPr>
        <w:t xml:space="preserve"> and left the way open for the US and others to bind together on issues ranging from </w:t>
      </w:r>
      <w:r w:rsidRPr="001126E1">
        <w:rPr>
          <w:rStyle w:val="Emphasis"/>
          <w:highlight w:val="green"/>
        </w:rPr>
        <w:t>trade</w:t>
      </w:r>
      <w:r w:rsidRPr="001126E1">
        <w:rPr>
          <w:rStyle w:val="StyleUnderline"/>
        </w:rPr>
        <w:t xml:space="preserve"> and </w:t>
      </w:r>
      <w:r w:rsidRPr="001126E1">
        <w:rPr>
          <w:rStyle w:val="Emphasis"/>
          <w:highlight w:val="green"/>
        </w:rPr>
        <w:t>technology t</w:t>
      </w:r>
      <w:r w:rsidRPr="001126E1">
        <w:rPr>
          <w:rStyle w:val="StyleUnderline"/>
        </w:rPr>
        <w:t>o military and strategic influence in east Asia.d</w:t>
      </w:r>
    </w:p>
    <w:p w14:paraId="52FDB446" w14:textId="77777777" w:rsidR="00957013" w:rsidRPr="001126E1" w:rsidRDefault="00957013" w:rsidP="00957013">
      <w:pPr>
        <w:pStyle w:val="paragraph"/>
        <w:shd w:val="clear" w:color="auto" w:fill="FFFFFF"/>
        <w:spacing w:before="0" w:beforeAutospacing="0" w:after="240" w:afterAutospacing="0"/>
        <w:rPr>
          <w:color w:val="0C0C0C"/>
        </w:rPr>
      </w:pPr>
      <w:r w:rsidRPr="001126E1">
        <w:rPr>
          <w:color w:val="0C0C0C"/>
        </w:rPr>
        <w:t>Most scholars have delivered their critiques in private, or in carefully coded language. However Deng Xiaoping’s son, Deng Pufang, was explicit in a speech late last year to a disabilities forum which was leaked to the Hong Kong media. He urged China’s leadership to “know its place” in the world, and concentrate on its problems at home.</w:t>
      </w:r>
    </w:p>
    <w:p w14:paraId="69F9C84E" w14:textId="77777777" w:rsidR="00957013" w:rsidRPr="001126E1" w:rsidRDefault="00957013" w:rsidP="00957013">
      <w:pPr>
        <w:pStyle w:val="paragraph"/>
        <w:shd w:val="clear" w:color="auto" w:fill="FFFFFF"/>
        <w:spacing w:before="0" w:beforeAutospacing="0" w:after="240" w:afterAutospacing="0"/>
        <w:rPr>
          <w:rStyle w:val="StyleUnderline"/>
        </w:rPr>
      </w:pPr>
      <w:r w:rsidRPr="001126E1">
        <w:rPr>
          <w:color w:val="0C0C0C"/>
        </w:rPr>
        <w:t xml:space="preserve">Finally, </w:t>
      </w:r>
      <w:r w:rsidRPr="001126E1">
        <w:rPr>
          <w:rStyle w:val="StyleUnderline"/>
        </w:rPr>
        <w:t xml:space="preserve">the </w:t>
      </w:r>
      <w:r w:rsidRPr="001126E1">
        <w:rPr>
          <w:rStyle w:val="Emphasis"/>
          <w:highlight w:val="green"/>
        </w:rPr>
        <w:t>abolition of term limits summed up</w:t>
      </w:r>
      <w:r w:rsidRPr="001126E1">
        <w:rPr>
          <w:rStyle w:val="StyleUnderline"/>
        </w:rPr>
        <w:t xml:space="preserve"> the </w:t>
      </w:r>
      <w:r w:rsidRPr="001126E1">
        <w:rPr>
          <w:rStyle w:val="Emphasis"/>
          <w:highlight w:val="green"/>
        </w:rPr>
        <w:t>rage</w:t>
      </w:r>
      <w:r w:rsidRPr="001126E1">
        <w:rPr>
          <w:rStyle w:val="StyleUnderline"/>
        </w:rPr>
        <w:t xml:space="preserve"> that many influential officials and scholars felt about their country’s leader. In one decision, Xi confirmed his critics’ view that he was an unrepentant autocrat willing to take China backwards in the service of his agenda.</w:t>
      </w:r>
    </w:p>
    <w:p w14:paraId="2E86413D" w14:textId="77777777" w:rsidR="00957013" w:rsidRPr="001126E1" w:rsidRDefault="00957013" w:rsidP="00957013">
      <w:pPr>
        <w:pStyle w:val="paragraph"/>
        <w:shd w:val="clear" w:color="auto" w:fill="FFFFFF"/>
        <w:spacing w:before="0" w:beforeAutospacing="0" w:after="240" w:afterAutospacing="0"/>
        <w:rPr>
          <w:rStyle w:val="StyleUnderline"/>
        </w:rPr>
      </w:pPr>
      <w:r w:rsidRPr="001126E1">
        <w:rPr>
          <w:color w:val="0C0C0C"/>
        </w:rPr>
        <w:t xml:space="preserve">Just as it is difficult to anticipate where any challenge will come from, </w:t>
      </w:r>
      <w:r w:rsidRPr="001126E1">
        <w:rPr>
          <w:rStyle w:val="Emphasis"/>
          <w:highlight w:val="green"/>
        </w:rPr>
        <w:t>it is</w:t>
      </w:r>
      <w:r w:rsidRPr="001126E1">
        <w:rPr>
          <w:rStyle w:val="StyleUnderline"/>
        </w:rPr>
        <w:t xml:space="preserve"> equally </w:t>
      </w:r>
      <w:r w:rsidRPr="001126E1">
        <w:rPr>
          <w:rStyle w:val="Emphasis"/>
          <w:highlight w:val="green"/>
        </w:rPr>
        <w:t>hard to see how Xi’s supremacy in domestic politics can be sustained</w:t>
      </w:r>
      <w:r w:rsidRPr="001126E1">
        <w:rPr>
          <w:rStyle w:val="StyleUnderline"/>
        </w:rPr>
        <w:t>. Factors which remain out of Xi’s control will weigh against him. China’s slowing economy and rapidly declining demographics can obviously be leveraged to argue in favor of maintaining tight authoritarian controls. But they are much more likely to work against Xi in future. The same goes for China’s tightening fiscal situation.</w:t>
      </w:r>
    </w:p>
    <w:p w14:paraId="6F818006" w14:textId="77777777" w:rsidR="00957013" w:rsidRPr="008C59FF" w:rsidRDefault="00957013" w:rsidP="00957013">
      <w:pPr>
        <w:pStyle w:val="paragraph"/>
        <w:shd w:val="clear" w:color="auto" w:fill="FFFFFF"/>
        <w:spacing w:before="0" w:beforeAutospacing="0" w:after="240" w:afterAutospacing="0"/>
        <w:rPr>
          <w:color w:val="0C0C0C"/>
        </w:rPr>
      </w:pPr>
      <w:r w:rsidRPr="001126E1">
        <w:rPr>
          <w:color w:val="0C0C0C"/>
        </w:rPr>
        <w:t>Beijing’s ability to throw money at every problem, like bailing out cash-strapped local governments, will only get harder. In other words, by the time of the next party congress, due in late 2022, the issue of succession should return with a vengeance.</w:t>
      </w:r>
    </w:p>
    <w:p w14:paraId="56194F3A" w14:textId="77777777" w:rsidR="00957013" w:rsidRPr="001112DA" w:rsidRDefault="00957013" w:rsidP="00957013"/>
    <w:p w14:paraId="0AB215D9" w14:textId="77777777" w:rsidR="00957013" w:rsidRPr="00FB52C6" w:rsidRDefault="00957013" w:rsidP="00FB52C6"/>
    <w:sectPr w:rsidR="00957013" w:rsidRPr="00FB52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5B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01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BE7"/>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B52C6"/>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8B889"/>
  <w14:defaultImageDpi w14:val="300"/>
  <w15:docId w15:val="{5C1BF69B-9D66-6E4A-91A1-A9A23FD32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5B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45B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5B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5B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45B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5B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5BE7"/>
  </w:style>
  <w:style w:type="character" w:customStyle="1" w:styleId="Heading1Char">
    <w:name w:val="Heading 1 Char"/>
    <w:aliases w:val="Pocket Char"/>
    <w:basedOn w:val="DefaultParagraphFont"/>
    <w:link w:val="Heading1"/>
    <w:uiPriority w:val="9"/>
    <w:rsid w:val="00D45B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5B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5BE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D45B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5BE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D45BE7"/>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D45B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45BE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45BE7"/>
    <w:rPr>
      <w:color w:val="auto"/>
      <w:u w:val="none"/>
    </w:rPr>
  </w:style>
  <w:style w:type="paragraph" w:styleId="DocumentMap">
    <w:name w:val="Document Map"/>
    <w:basedOn w:val="Normal"/>
    <w:link w:val="DocumentMapChar"/>
    <w:uiPriority w:val="99"/>
    <w:semiHidden/>
    <w:unhideWhenUsed/>
    <w:rsid w:val="00D45BE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5BE7"/>
    <w:rPr>
      <w:rFonts w:ascii="Lucida Grande" w:hAnsi="Lucida Grande" w:cs="Lucida Grande"/>
      <w:sz w:val="22"/>
    </w:rPr>
  </w:style>
  <w:style w:type="paragraph" w:customStyle="1" w:styleId="Emphasis1">
    <w:name w:val="Emphasis1"/>
    <w:basedOn w:val="Normal"/>
    <w:link w:val="Emphasis"/>
    <w:autoRedefine/>
    <w:uiPriority w:val="20"/>
    <w:qFormat/>
    <w:rsid w:val="00D45BE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45BE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57013"/>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57013"/>
    <w:rPr>
      <w:rFonts w:ascii="Calibri" w:hAnsi="Calibri" w:cs="Calibri"/>
      <w:sz w:val="22"/>
    </w:rPr>
  </w:style>
  <w:style w:type="paragraph" w:customStyle="1" w:styleId="paragraph">
    <w:name w:val="paragraph"/>
    <w:basedOn w:val="Normal"/>
    <w:rsid w:val="00957013"/>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fipost.com/2020/06/we-will-share-info-at-the-right-time-china-tries-to-placate-its-people-after-outrage-over-dead-chinese-soldi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islweb.org/docs/Diederiks2007.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cademic.oup.com/astrogeo/article/56/5/5.15/235650" TargetMode="External"/><Relationship Id="rId4" Type="http://schemas.openxmlformats.org/officeDocument/2006/relationships/customXml" Target="../customXml/item4.xml"/><Relationship Id="rId9" Type="http://schemas.openxmlformats.org/officeDocument/2006/relationships/hyperlink" Target="https://ld.circuitdebater.org/w/images/8/89/Engstrom_-_Universal_Legislation_as_a_Form_of_Practical_Knowledge.pdf" TargetMode="External"/><Relationship Id="rId14" Type="http://schemas.openxmlformats.org/officeDocument/2006/relationships/hyperlink" Target="https://www.cnn.com/2019/07/16/opinions/xi-jinping-backlash-opinion-intl-hnk/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25</Pages>
  <Words>13480</Words>
  <Characters>76837</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3</cp:revision>
  <dcterms:created xsi:type="dcterms:W3CDTF">2022-01-14T16:39:00Z</dcterms:created>
  <dcterms:modified xsi:type="dcterms:W3CDTF">2022-01-14T17:29:00Z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