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D1243" w14:textId="02576455" w:rsidR="00C37404" w:rsidRDefault="00955991" w:rsidP="00C37404">
      <w:pPr>
        <w:pStyle w:val="Heading1"/>
      </w:pPr>
      <w:r>
        <w:t xml:space="preserve">debateLA R1 </w:t>
      </w:r>
      <w:r w:rsidR="00C37404">
        <w:t>AC</w:t>
      </w:r>
    </w:p>
    <w:p w14:paraId="7F4036CF" w14:textId="77777777" w:rsidR="00C37404" w:rsidRPr="00C37404" w:rsidRDefault="00C37404" w:rsidP="00C37404"/>
    <w:p w14:paraId="34644894" w14:textId="7A78C6BC" w:rsidR="00C37404" w:rsidRPr="00355308" w:rsidRDefault="00C37404" w:rsidP="00C37404">
      <w:pPr>
        <w:pStyle w:val="Heading4"/>
        <w:rPr>
          <w:rFonts w:cs="Calibri"/>
        </w:rPr>
      </w:pPr>
      <w:r w:rsidRPr="00355308">
        <w:rPr>
          <w:rFonts w:cs="Calibri"/>
        </w:rPr>
        <w:t>Plan: The appropriation of outer space through asteroid mining by private entities should be banned.</w:t>
      </w:r>
    </w:p>
    <w:p w14:paraId="064137C7" w14:textId="77777777" w:rsidR="00C37404" w:rsidRPr="00355308" w:rsidRDefault="00C37404" w:rsidP="00C37404"/>
    <w:p w14:paraId="0F0570E3" w14:textId="77777777" w:rsidR="00C37404" w:rsidRPr="00355308" w:rsidRDefault="00C37404" w:rsidP="00C37404">
      <w:pPr>
        <w:pStyle w:val="Heading4"/>
        <w:rPr>
          <w:rFonts w:cs="Calibri"/>
        </w:rPr>
      </w:pPr>
      <w:r w:rsidRPr="00355308">
        <w:rPr>
          <w:rFonts w:cs="Calibri"/>
        </w:rPr>
        <w:t>We’ll defend normal means as the signatories of the OST adding an optional protocol under Article II.</w:t>
      </w:r>
    </w:p>
    <w:p w14:paraId="5EC872A7" w14:textId="77777777" w:rsidR="00C37404" w:rsidRPr="00355308" w:rsidRDefault="00C37404" w:rsidP="00C37404">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4AE367BB" w14:textId="77777777" w:rsidR="00C37404" w:rsidRPr="00355308" w:rsidRDefault="00C37404" w:rsidP="00C37404">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w:t>
      </w:r>
      <w:r w:rsidRPr="00355308">
        <w:rPr>
          <w:color w:val="000000" w:themeColor="text1"/>
          <w:u w:val="single"/>
        </w:rPr>
        <w:lastRenderedPageBreak/>
        <w:t>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065A4006" w14:textId="48228237" w:rsidR="00E42E4C" w:rsidRDefault="00E42E4C" w:rsidP="00F601E6"/>
    <w:p w14:paraId="2B53040C" w14:textId="1B45C3A2" w:rsidR="00C37404" w:rsidRPr="00C37404" w:rsidRDefault="00C37404" w:rsidP="00C37404">
      <w:pPr>
        <w:pStyle w:val="Heading2"/>
      </w:pPr>
      <w:r>
        <w:lastRenderedPageBreak/>
        <w:t>1AC – Advantages</w:t>
      </w:r>
    </w:p>
    <w:p w14:paraId="145D5E42" w14:textId="77777777" w:rsidR="00C37404" w:rsidRPr="00C37404" w:rsidRDefault="00C37404" w:rsidP="00C37404"/>
    <w:p w14:paraId="0D593CFE" w14:textId="77777777" w:rsidR="00C37404" w:rsidRPr="00355308" w:rsidRDefault="00C37404" w:rsidP="00C37404">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3385A421" w14:textId="77777777" w:rsidR="00C37404" w:rsidRPr="00355308" w:rsidRDefault="00C37404" w:rsidP="00C37404">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28F6673F" w14:textId="77777777" w:rsidR="00C37404" w:rsidRPr="00355308" w:rsidRDefault="00C37404" w:rsidP="00C37404">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but, history must be a major voice for the spacemining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similar to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 xml:space="preserve">as problems inevitably </w:t>
      </w:r>
      <w:r w:rsidRPr="00355308">
        <w:rPr>
          <w:rStyle w:val="StyleUnderline"/>
          <w:highlight w:val="green"/>
        </w:rPr>
        <w:lastRenderedPageBreak/>
        <w:t>arise</w:t>
      </w:r>
      <w:r w:rsidRPr="00355308">
        <w:rPr>
          <w:rStyle w:val="StyleUnderline"/>
        </w:rPr>
        <w:t>.221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0FE3ACE3" w14:textId="77777777" w:rsidR="00C37404" w:rsidRPr="00355308" w:rsidRDefault="00C37404" w:rsidP="00C37404">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2C6C4181" w14:textId="77777777" w:rsidR="00C37404" w:rsidRPr="00355308" w:rsidRDefault="00C37404" w:rsidP="00C37404">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5019BED0" w14:textId="77777777" w:rsidR="00C37404" w:rsidRPr="00355308" w:rsidRDefault="00C37404" w:rsidP="00C37404">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rPr>
        <w:t xml:space="preserve">The practice need not be wholly uniform, but must be undertaken in the belief it is binding and required by law as opposed to being merely convenient or mutually </w:t>
      </w:r>
      <w:r w:rsidRPr="00355308">
        <w:rPr>
          <w:rStyle w:val="Style13ptBold"/>
          <w:color w:val="000000" w:themeColor="text1"/>
        </w:rPr>
        <w:lastRenderedPageBreak/>
        <w:t>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06BA204F" w14:textId="77777777" w:rsidR="00C37404" w:rsidRPr="00355308" w:rsidRDefault="00C37404" w:rsidP="00C37404">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2D763C02" w14:textId="77777777" w:rsidR="00C37404" w:rsidRPr="00355308" w:rsidRDefault="00C37404" w:rsidP="00C37404">
      <w:pPr>
        <w:rPr>
          <w:color w:val="000000" w:themeColor="text1"/>
          <w:sz w:val="16"/>
          <w:szCs w:val="16"/>
        </w:rPr>
      </w:pPr>
      <w:r w:rsidRPr="00355308">
        <w:rPr>
          <w:rStyle w:val="Heading4Char"/>
          <w:rFonts w:cs="Calibri"/>
          <w:color w:val="000000" w:themeColor="text1"/>
        </w:rPr>
        <w:t>Mallick &amp; Rajagopalan 19</w:t>
      </w:r>
      <w:r w:rsidRPr="00355308">
        <w:rPr>
          <w:rStyle w:val="Heading5Char"/>
          <w:rFonts w:ascii="Calibri" w:hAnsi="Calibri" w:cs="Calibri"/>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2BE8F33E" w14:textId="77777777" w:rsidR="00C37404" w:rsidRPr="00355308" w:rsidRDefault="00C37404" w:rsidP="00C37404">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legalise material extraction from the moon and other celestial bodies by private companies in the US, </w:t>
      </w:r>
      <w:r w:rsidRPr="00355308">
        <w:rPr>
          <w:rStyle w:val="Style13ptBold"/>
          <w:color w:val="000000" w:themeColor="text1"/>
          <w:sz w:val="16"/>
        </w:rPr>
        <w:t>the US government legalised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Chinese scientists are working on missions to “bring back a whole asteroid weighing several hundred tonnes,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w:t>
      </w:r>
      <w:r w:rsidRPr="00355308">
        <w:rPr>
          <w:color w:val="000000" w:themeColor="text1"/>
          <w:sz w:val="16"/>
        </w:rPr>
        <w:lastRenderedPageBreak/>
        <w:t>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 “the countries which have the capacity to bring that source from the moon to Earth will dictate the process. I don’t want to be just a part of them, I want to lead them.”[xlvii] However, gaining proficiency in such missions is not easy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w:t>
      </w:r>
      <w:r w:rsidRPr="00355308">
        <w:rPr>
          <w:color w:val="000000" w:themeColor="text1"/>
          <w:u w:val="single"/>
        </w:rPr>
        <w:t xml:space="preserve">, </w:t>
      </w:r>
      <w:r w:rsidRPr="00355308">
        <w:rPr>
          <w:rStyle w:val="Style13ptBold"/>
          <w:color w:val="000000" w:themeColor="text1"/>
        </w:rPr>
        <w:t xml:space="preserve">it is </w:t>
      </w:r>
      <w:r w:rsidRPr="00355308">
        <w:rPr>
          <w:rStyle w:val="StyleUnderline"/>
          <w:bCs/>
          <w:color w:val="000000" w:themeColor="text1"/>
        </w:rPr>
        <w:t>not clear</w:t>
      </w:r>
      <w:r w:rsidRPr="00355308">
        <w:rPr>
          <w:rStyle w:val="Style13ptBold"/>
          <w:color w:val="000000" w:themeColor="text1"/>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 These </w:t>
      </w:r>
      <w:r w:rsidRPr="00355308">
        <w:rPr>
          <w:rStyle w:val="Style13ptBold"/>
          <w:color w:val="000000" w:themeColor="text1"/>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rPr>
        <w:t xml:space="preserve"> and </w:t>
      </w:r>
      <w:r w:rsidRPr="00355308">
        <w:rPr>
          <w:rStyle w:val="StyleUnderline"/>
          <w:bCs/>
          <w:color w:val="000000" w:themeColor="text1"/>
        </w:rPr>
        <w:t>ambiguous</w:t>
      </w:r>
      <w:r w:rsidRPr="00355308">
        <w:rPr>
          <w:rStyle w:val="Style13ptBold"/>
          <w:color w:val="000000" w:themeColor="text1"/>
        </w:rPr>
        <w:t xml:space="preserve"> in providing </w:t>
      </w:r>
      <w:r w:rsidRPr="00355308">
        <w:rPr>
          <w:rStyle w:val="StyleUnderline"/>
          <w:bCs/>
          <w:color w:val="000000" w:themeColor="text1"/>
        </w:rPr>
        <w:t>clear regulations</w:t>
      </w:r>
      <w:r w:rsidRPr="00355308">
        <w:rPr>
          <w:rStyle w:val="Style13ptBold"/>
          <w:color w:val="000000" w:themeColor="text1"/>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r w:rsidRPr="00355308">
        <w:rPr>
          <w:rStyle w:val="Style13ptBold"/>
          <w:color w:val="000000" w:themeColor="text1"/>
          <w:sz w:val="16"/>
        </w:rPr>
        <w:t>Applying literal interpretation of the OST, there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 xml:space="preserve">.[lvi] It therefore forms a part of customary international law, despite the Moon Agreement not having been widely </w:t>
      </w:r>
      <w:r w:rsidRPr="00355308">
        <w:rPr>
          <w:color w:val="000000" w:themeColor="text1"/>
          <w:sz w:val="16"/>
        </w:rPr>
        <w:lastRenderedPageBreak/>
        <w:t>ratified. In this light</w:t>
      </w:r>
      <w:r w:rsidRPr="00355308">
        <w:rPr>
          <w:color w:val="000000" w:themeColor="text1"/>
          <w:u w:val="single"/>
        </w:rPr>
        <w:t xml:space="preserve">, </w:t>
      </w:r>
      <w:r w:rsidRPr="00355308">
        <w:rPr>
          <w:rStyle w:val="Style13ptBold"/>
          <w:color w:val="000000" w:themeColor="text1"/>
        </w:rPr>
        <w:t>the legalisation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highlight w:val="green"/>
        </w:rPr>
        <w:t>Yet</w:t>
      </w:r>
      <w:r w:rsidRPr="00355308">
        <w:rPr>
          <w:rStyle w:val="Style13ptBold"/>
          <w:color w:val="000000" w:themeColor="text1"/>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w:t>
      </w:r>
      <w:r w:rsidRPr="00355308">
        <w:rPr>
          <w:color w:val="000000" w:themeColor="text1"/>
          <w:sz w:val="16"/>
        </w:rPr>
        <w:lastRenderedPageBreak/>
        <w:t xml:space="preserve">UNCLOS, which demonstrates </w:t>
      </w:r>
      <w:r w:rsidRPr="00355308">
        <w:rPr>
          <w:color w:val="000000" w:themeColor="text1"/>
          <w:u w:val="single"/>
        </w:rPr>
        <w:t xml:space="preserve">that </w:t>
      </w:r>
      <w:r w:rsidRPr="00355308">
        <w:rPr>
          <w:rStyle w:val="Style13ptBold"/>
          <w:color w:val="000000" w:themeColor="text1"/>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highlight w:val="green"/>
        </w:rPr>
        <w:t xml:space="preserve">there must be </w:t>
      </w:r>
      <w:r w:rsidRPr="00355308">
        <w:rPr>
          <w:rStyle w:val="Style13ptBold"/>
          <w:color w:val="000000" w:themeColor="text1"/>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established.[lxix] </w:t>
      </w:r>
      <w:r w:rsidRPr="00355308">
        <w:rPr>
          <w:rStyle w:val="Style13ptBold"/>
          <w:color w:val="000000" w:themeColor="text1"/>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highlight w:val="green"/>
        </w:rPr>
        <w:t>any tech</w:t>
      </w:r>
      <w:r w:rsidRPr="00355308">
        <w:rPr>
          <w:rStyle w:val="Style13ptBold"/>
          <w:color w:val="000000" w:themeColor="text1"/>
        </w:rPr>
        <w:t xml:space="preserve">nological </w:t>
      </w:r>
      <w:r w:rsidRPr="00355308">
        <w:rPr>
          <w:rStyle w:val="Style13ptBold"/>
          <w:color w:val="000000" w:themeColor="text1"/>
          <w:highlight w:val="green"/>
        </w:rPr>
        <w:t xml:space="preserve">spinoffs </w:t>
      </w:r>
      <w:r w:rsidRPr="00355308">
        <w:rPr>
          <w:rStyle w:val="Style13ptBold"/>
          <w:color w:val="000000" w:themeColor="text1"/>
        </w:rPr>
        <w:t>that a country might have could</w:t>
      </w:r>
      <w:r w:rsidRPr="00355308">
        <w:rPr>
          <w:rStyle w:val="Style13ptBold"/>
          <w:color w:val="000000" w:themeColor="text1"/>
          <w:sz w:val="16"/>
        </w:rPr>
        <w:t xml:space="preserve"> </w:t>
      </w:r>
      <w:r w:rsidRPr="00355308">
        <w:rPr>
          <w:rStyle w:val="StyleUnderline"/>
          <w:color w:val="000000" w:themeColor="text1"/>
        </w:rPr>
        <w:t>add to the space weaponisation debate</w:t>
      </w:r>
      <w:r w:rsidRPr="00355308">
        <w:rPr>
          <w:color w:val="000000" w:themeColor="text1"/>
          <w:u w:val="single"/>
        </w:rPr>
        <w:t xml:space="preserve">. Two, the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rPr>
        <w:t>to ensure that this activity transpires in the most globally acceptable manner</w:t>
      </w:r>
      <w:r w:rsidRPr="00355308">
        <w:rPr>
          <w:color w:val="000000" w:themeColor="text1"/>
          <w:sz w:val="16"/>
        </w:rPr>
        <w:t xml:space="preserve"> and not one which stirs anarchism. The ancient Roman maxim, ‘Quod omnes tangit ab omnibus approbatur’ (What touches all must be approved by all) gains due traction in this kind of a scenario. Therefore, </w:t>
      </w:r>
      <w:r w:rsidRPr="00355308">
        <w:rPr>
          <w:rStyle w:val="Style13ptBold"/>
          <w:color w:val="000000" w:themeColor="text1"/>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rPr>
        <w:t xml:space="preserve">will only be </w:t>
      </w:r>
      <w:r w:rsidRPr="00355308">
        <w:rPr>
          <w:rStyle w:val="StyleUnderline"/>
          <w:color w:val="000000" w:themeColor="text1"/>
        </w:rPr>
        <w:t>enmeshed in litigation</w:t>
      </w:r>
      <w:r w:rsidRPr="00355308">
        <w:rPr>
          <w:color w:val="000000" w:themeColor="text1"/>
          <w:u w:val="single"/>
        </w:rPr>
        <w:t>.</w:t>
      </w:r>
    </w:p>
    <w:p w14:paraId="22C85530" w14:textId="5E6ED5BF" w:rsidR="00C37404" w:rsidRDefault="00C37404" w:rsidP="00C37404">
      <w:pPr>
        <w:rPr>
          <w:color w:val="000000" w:themeColor="text1"/>
          <w:sz w:val="8"/>
          <w:u w:val="single"/>
        </w:rPr>
      </w:pPr>
    </w:p>
    <w:p w14:paraId="5D0AED8E" w14:textId="57980BBF" w:rsidR="00C37404" w:rsidRDefault="00C37404" w:rsidP="00C37404">
      <w:pPr>
        <w:pStyle w:val="Heading3"/>
      </w:pPr>
      <w:r>
        <w:lastRenderedPageBreak/>
        <w:t>Advantage – Astroterror</w:t>
      </w:r>
    </w:p>
    <w:p w14:paraId="57C90FC6" w14:textId="77777777" w:rsidR="00C37404" w:rsidRPr="00C37404" w:rsidRDefault="00C37404" w:rsidP="00C37404"/>
    <w:p w14:paraId="32B874BA" w14:textId="77777777" w:rsidR="00C37404" w:rsidRPr="00355308" w:rsidRDefault="00C37404" w:rsidP="00C37404">
      <w:pPr>
        <w:pStyle w:val="Heading4"/>
        <w:rPr>
          <w:rFonts w:cs="Calibri"/>
          <w:color w:val="000000" w:themeColor="text1"/>
        </w:rPr>
      </w:pPr>
      <w:r w:rsidRPr="00355308">
        <w:rPr>
          <w:rFonts w:cs="Calibri"/>
          <w:color w:val="000000" w:themeColor="text1"/>
        </w:rPr>
        <w:t>Unregulated mining causes asteroid deflection and astroterror</w:t>
      </w:r>
    </w:p>
    <w:p w14:paraId="6962BFF6" w14:textId="77777777" w:rsidR="00C37404" w:rsidRPr="00355308" w:rsidRDefault="00C37404" w:rsidP="00C37404">
      <w:pPr>
        <w:rPr>
          <w:color w:val="000000" w:themeColor="text1"/>
        </w:rPr>
      </w:pPr>
      <w:r w:rsidRPr="00355308">
        <w:rPr>
          <w:rStyle w:val="Heading4Char"/>
          <w:rFonts w:cs="Calibri"/>
        </w:rPr>
        <w:t>Drmola and Mareš 15</w:t>
      </w:r>
      <w:r w:rsidRPr="00355308">
        <w:rPr>
          <w:color w:val="000000" w:themeColor="text1"/>
        </w:rPr>
        <w:t xml:space="preserve"> - Jakub Drmola is a PhD student and Miroslav Mareš professor, at the Divison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2" w:history="1">
        <w:r w:rsidRPr="00355308">
          <w:rPr>
            <w:color w:val="000000" w:themeColor="text1"/>
          </w:rPr>
          <w:t>https://academic.oup.com/astrogeo/article/56/5/5.15/235650</w:t>
        </w:r>
      </w:hyperlink>
    </w:p>
    <w:p w14:paraId="0C6B29A5" w14:textId="77777777" w:rsidR="00C37404" w:rsidRPr="00355308" w:rsidRDefault="00C37404" w:rsidP="00C37404">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355308">
        <w:rPr>
          <w:rStyle w:val="StyleUnderline"/>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(Baoyin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highlight w:val="green"/>
        </w:rPr>
        <w:t>even a tiny</w:t>
      </w:r>
      <w:r w:rsidRPr="00355308">
        <w:rPr>
          <w:rStyle w:val="Style13ptBold"/>
          <w:color w:val="000000" w:themeColor="text1"/>
        </w:rPr>
        <w:t xml:space="preserve"> technical or human </w:t>
      </w:r>
      <w:r w:rsidRPr="00355308">
        <w:rPr>
          <w:rStyle w:val="Style13ptBold"/>
          <w:color w:val="000000" w:themeColor="text1"/>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highlight w:val="green"/>
        </w:rPr>
        <w:t>might send it crashing into the Earth</w:t>
      </w:r>
      <w:r w:rsidRPr="00355308">
        <w:rPr>
          <w:rStyle w:val="Style13ptBold"/>
          <w:color w:val="000000" w:themeColor="text1"/>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defence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and wellfunded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rPr>
        <w:t xml:space="preserve">a </w:t>
      </w:r>
      <w:r w:rsidRPr="00355308">
        <w:rPr>
          <w:rStyle w:val="Style13ptBold"/>
          <w:color w:val="000000" w:themeColor="text1"/>
          <w:highlight w:val="green"/>
        </w:rPr>
        <w:t>blanket</w:t>
      </w:r>
      <w:r w:rsidRPr="00355308">
        <w:rPr>
          <w:rStyle w:val="Style13ptBold"/>
          <w:color w:val="000000" w:themeColor="text1"/>
        </w:rPr>
        <w:t xml:space="preserve"> </w:t>
      </w:r>
      <w:r w:rsidRPr="00355308">
        <w:rPr>
          <w:rStyle w:val="Style13ptBold"/>
          <w:color w:val="000000" w:themeColor="text1"/>
          <w:highlight w:val="green"/>
        </w:rPr>
        <w:t>ban on the</w:t>
      </w:r>
      <w:r w:rsidRPr="00355308">
        <w:rPr>
          <w:rStyle w:val="Style13ptBold"/>
          <w:color w:val="000000" w:themeColor="text1"/>
        </w:rPr>
        <w:t xml:space="preserve"> </w:t>
      </w:r>
      <w:r w:rsidRPr="00355308">
        <w:rPr>
          <w:rStyle w:val="Style13ptBold"/>
          <w:color w:val="000000" w:themeColor="text1"/>
        </w:rPr>
        <w:lastRenderedPageBreak/>
        <w:t xml:space="preserve">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rPr>
        <w:t>hardly anyone anticipated</w:t>
      </w:r>
      <w:r w:rsidRPr="00355308">
        <w:rPr>
          <w:color w:val="000000" w:themeColor="text1"/>
          <w:u w:val="single"/>
        </w:rPr>
        <w:t xml:space="preserve"> </w:t>
      </w:r>
      <w:r w:rsidRPr="00355308">
        <w:rPr>
          <w:rStyle w:val="Style13ptBold"/>
          <w:color w:val="000000" w:themeColor="text1"/>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paralysed by unwarranted fear. Either extreme would be harmful for our future.●</w:t>
      </w:r>
    </w:p>
    <w:p w14:paraId="06295A4A" w14:textId="77777777" w:rsidR="00C37404" w:rsidRPr="00355308" w:rsidRDefault="00C37404" w:rsidP="00C37404">
      <w:pPr>
        <w:pStyle w:val="Heading4"/>
        <w:rPr>
          <w:rFonts w:cs="Calibri"/>
          <w:color w:val="000000" w:themeColor="text1"/>
        </w:rPr>
      </w:pPr>
      <w:r w:rsidRPr="00355308">
        <w:rPr>
          <w:rFonts w:cs="Calibri"/>
          <w:color w:val="000000" w:themeColor="text1"/>
        </w:rPr>
        <w:t>Major collisions cause extinction</w:t>
      </w:r>
    </w:p>
    <w:p w14:paraId="7B7976F6" w14:textId="77777777" w:rsidR="00C37404" w:rsidRPr="00355308" w:rsidRDefault="00C37404" w:rsidP="00C37404">
      <w:r w:rsidRPr="00355308">
        <w:rPr>
          <w:rStyle w:val="Style13ptBold"/>
        </w:rPr>
        <w:t xml:space="preserve">Baum ’19 </w:t>
      </w:r>
      <w:r w:rsidRPr="00355308">
        <w:t>- executive director of the Global Catastrophic Risk Institute, Ph.D in Geography</w:t>
      </w:r>
    </w:p>
    <w:p w14:paraId="7DD5B067" w14:textId="77777777" w:rsidR="00C37404" w:rsidRPr="00355308" w:rsidRDefault="00C37404" w:rsidP="00C37404">
      <w:r w:rsidRPr="00355308">
        <w:t xml:space="preserve">Seth Baum, “Risk-Risk Tradeoff Analysis of Nuclear Explosives for Asteroid Deflection,” SSRN Scholarly Paper (Rochester, NY: Social Science Research Network, May 31, 2019), </w:t>
      </w:r>
      <w:hyperlink r:id="rId13" w:history="1">
        <w:r w:rsidRPr="00355308">
          <w:rPr>
            <w:rStyle w:val="Hyperlink"/>
          </w:rPr>
          <w:t>https://papers.ssrn.com/abstract=3397559</w:t>
        </w:r>
      </w:hyperlink>
      <w:r w:rsidRPr="00355308">
        <w:t>.</w:t>
      </w:r>
    </w:p>
    <w:p w14:paraId="09DD5522" w14:textId="77777777" w:rsidR="00C37404" w:rsidRPr="00355308" w:rsidRDefault="00C37404" w:rsidP="00C37404">
      <w:pPr>
        <w:rPr>
          <w:sz w:val="16"/>
        </w:rPr>
      </w:pPr>
      <w:r w:rsidRPr="00355308">
        <w:rPr>
          <w:rStyle w:val="StyleUnderline"/>
        </w:rPr>
        <w:lastRenderedPageBreak/>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Zahnle,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Kinnison,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a hypothetical IndiaPakistan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the 100 weapon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Windawi,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w:t>
      </w:r>
      <w:r w:rsidRPr="00355308">
        <w:rPr>
          <w:sz w:val="16"/>
        </w:rPr>
        <w:lastRenderedPageBreak/>
        <w:t xml:space="preserve">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 xml:space="preserve">(Tonn,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(Rauchhaus, 2009),while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14:paraId="20844509" w14:textId="62696B0F" w:rsidR="00C37404" w:rsidRDefault="00C37404" w:rsidP="00F601E6"/>
    <w:p w14:paraId="1B307F01" w14:textId="77777777" w:rsidR="00C37404" w:rsidRPr="00355308" w:rsidRDefault="00C37404" w:rsidP="00C37404">
      <w:pPr>
        <w:pStyle w:val="Heading3"/>
        <w:rPr>
          <w:rFonts w:cs="Calibri"/>
          <w:color w:val="000000" w:themeColor="text1"/>
        </w:rPr>
      </w:pPr>
      <w:r w:rsidRPr="00355308">
        <w:rPr>
          <w:rFonts w:cs="Calibri"/>
          <w:color w:val="000000" w:themeColor="text1"/>
        </w:rPr>
        <w:lastRenderedPageBreak/>
        <w:t>Advantage – US/Russia</w:t>
      </w:r>
      <w:r>
        <w:rPr>
          <w:rFonts w:cs="Calibri"/>
          <w:color w:val="000000" w:themeColor="text1"/>
        </w:rPr>
        <w:t xml:space="preserve"> (2:51)</w:t>
      </w:r>
    </w:p>
    <w:p w14:paraId="2E8517AA" w14:textId="77777777" w:rsidR="00C37404" w:rsidRPr="00355308" w:rsidRDefault="00C37404" w:rsidP="00C37404">
      <w:pPr>
        <w:pStyle w:val="Heading4"/>
        <w:rPr>
          <w:rFonts w:cs="Calibri"/>
          <w:color w:val="000000" w:themeColor="text1"/>
        </w:rPr>
      </w:pPr>
      <w:r w:rsidRPr="00355308">
        <w:rPr>
          <w:rFonts w:cs="Calibri"/>
          <w:color w:val="000000" w:themeColor="text1"/>
        </w:rPr>
        <w:t>Russo-US relations suck—we’re on the brink of Putin bombing all our space tech to oblivion.</w:t>
      </w:r>
    </w:p>
    <w:p w14:paraId="42E9B2FB" w14:textId="77777777" w:rsidR="00C37404" w:rsidRPr="00355308" w:rsidRDefault="00C37404" w:rsidP="00C37404">
      <w:pPr>
        <w:rPr>
          <w:color w:val="000000" w:themeColor="text1"/>
        </w:rPr>
      </w:pPr>
      <w:r w:rsidRPr="00355308">
        <w:rPr>
          <w:rStyle w:val="Style13ptBold"/>
          <w:color w:val="000000" w:themeColor="text1"/>
        </w:rPr>
        <w:t>Koffler 11-17</w:t>
      </w:r>
      <w:r w:rsidRPr="00355308">
        <w:rPr>
          <w:color w:val="000000" w:themeColor="text1"/>
        </w:rPr>
        <w:t>[Rebekah Koffler is a former Defense Intelligence Agency officer and author of “Putin’s Playbook: Russia’s Secret Plan to Defeat America.”, Opinion, 11-17 2021,WSJ,https://www.wsj.com/articles/space-armageddon-and-putins-threats-to-ukraine-russia-antisatellite-weapon-11637183651, 12-15-2021 amrita]</w:t>
      </w:r>
    </w:p>
    <w:p w14:paraId="1A841DB1" w14:textId="77777777" w:rsidR="00C37404" w:rsidRPr="00355308" w:rsidRDefault="00C37404" w:rsidP="00C37404">
      <w:pPr>
        <w:rPr>
          <w:color w:val="000000" w:themeColor="text1"/>
          <w:sz w:val="14"/>
        </w:rPr>
      </w:pPr>
      <w:r w:rsidRPr="00355308">
        <w:rPr>
          <w:b/>
          <w:bCs/>
          <w:color w:val="000000" w:themeColor="text1"/>
          <w:highlight w:val="green"/>
          <w:u w:val="single"/>
        </w:rPr>
        <w:t>Russia successfully conducted a test</w:t>
      </w:r>
      <w:r w:rsidRPr="00355308">
        <w:rPr>
          <w:b/>
          <w:bCs/>
          <w:color w:val="000000" w:themeColor="text1"/>
          <w:sz w:val="14"/>
          <w:highlight w:val="green"/>
        </w:rPr>
        <w:t xml:space="preserve"> </w:t>
      </w:r>
      <w:r w:rsidRPr="00355308">
        <w:rPr>
          <w:color w:val="000000" w:themeColor="text1"/>
          <w:sz w:val="14"/>
        </w:rPr>
        <w:t xml:space="preserve">in which a direct-ascent missile destroyed a nearly 40-year-old defunct Soviet spy satellite, U.S. Space Command announced Monday. This unsettling development is noteworthy because it </w:t>
      </w:r>
      <w:r w:rsidRPr="00355308">
        <w:rPr>
          <w:color w:val="000000" w:themeColor="text1"/>
          <w:u w:val="single"/>
        </w:rPr>
        <w:t>coincides with Russia’s massive military buildup along the Ukrainian border.</w:t>
      </w:r>
      <w:r w:rsidRPr="00355308">
        <w:rPr>
          <w:color w:val="000000" w:themeColor="text1"/>
          <w:sz w:val="14"/>
        </w:rPr>
        <w:t xml:space="preserve"> Moscow’s pre-positioning of more than 100,000 soldiers, tanks and heavy weaponry has spurred the Pentagon’s concerns about a possible Russian invasion of Ukraine. </w:t>
      </w:r>
      <w:r w:rsidRPr="00355308">
        <w:rPr>
          <w:b/>
          <w:bCs/>
          <w:color w:val="000000" w:themeColor="text1"/>
          <w:highlight w:val="green"/>
          <w:u w:val="single"/>
        </w:rPr>
        <w:t xml:space="preserve">Moscow’s posturing </w:t>
      </w:r>
      <w:r w:rsidRPr="00355308">
        <w:rPr>
          <w:b/>
          <w:bCs/>
          <w:color w:val="000000" w:themeColor="text1"/>
          <w:u w:val="single"/>
        </w:rPr>
        <w:t>on what the Russians call</w:t>
      </w:r>
      <w:r w:rsidRPr="00355308">
        <w:rPr>
          <w:b/>
          <w:bCs/>
          <w:color w:val="000000" w:themeColor="text1"/>
          <w:highlight w:val="green"/>
          <w:u w:val="single"/>
        </w:rPr>
        <w:t xml:space="preserve"> a “space weapon” signals a rapidly escalating crisis </w:t>
      </w:r>
      <w:r w:rsidRPr="00355308">
        <w:rPr>
          <w:b/>
          <w:bCs/>
          <w:color w:val="000000" w:themeColor="text1"/>
          <w:u w:val="single"/>
        </w:rPr>
        <w:t>in U.S.-Russia relations</w:t>
      </w:r>
      <w:r w:rsidRPr="00355308">
        <w:rPr>
          <w:color w:val="000000" w:themeColor="text1"/>
          <w:sz w:val="14"/>
        </w:rPr>
        <w:t xml:space="preserve">. </w:t>
      </w:r>
      <w:r w:rsidRPr="00355308">
        <w:rPr>
          <w:color w:val="000000" w:themeColor="text1"/>
          <w:u w:val="single"/>
        </w:rPr>
        <w:t>Washington’s foreign policy and Moscow’s view of its national interests are on a geopolitical collision course</w:t>
      </w:r>
      <w:r w:rsidRPr="00355308">
        <w:rPr>
          <w:color w:val="000000" w:themeColor="text1"/>
          <w:sz w:val="14"/>
        </w:rPr>
        <w:t xml:space="preserve">. Russia views the formerly Soviet Ukraine as part of its strategic security perimeter, on which Moscow has relied for centuries as a geographical buffer against foreign invasion. President Vladimir Putin has repeatedly said </w:t>
      </w:r>
      <w:r w:rsidRPr="00355308">
        <w:rPr>
          <w:color w:val="000000" w:themeColor="text1"/>
          <w:u w:val="single"/>
        </w:rPr>
        <w:t>the U.S. is crossing a red line by attempting to pull Ukraine out of Russia’s orbit.</w:t>
      </w:r>
      <w:r w:rsidRPr="00355308">
        <w:rPr>
          <w:color w:val="000000" w:themeColor="text1"/>
          <w:sz w:val="14"/>
        </w:rPr>
        <w:t xml:space="preserve"> In April, at his annual address to the Russian Parliament, Mr. Putin threatened a “swift, asymmetric and harsh response,” if the U.S. and the North Atlantic Treaty Organization intervene on Ukraine’s behalf. A trained intelligence operative, </w:t>
      </w:r>
      <w:r w:rsidRPr="00355308">
        <w:rPr>
          <w:color w:val="000000" w:themeColor="text1"/>
          <w:u w:val="single"/>
        </w:rPr>
        <w:t xml:space="preserve">Mr. </w:t>
      </w:r>
      <w:r w:rsidRPr="00355308">
        <w:rPr>
          <w:b/>
          <w:bCs/>
          <w:color w:val="000000" w:themeColor="text1"/>
          <w:highlight w:val="green"/>
          <w:u w:val="single"/>
        </w:rPr>
        <w:t xml:space="preserve">Putin maintains strategic ambiguity </w:t>
      </w:r>
      <w:r w:rsidRPr="00355308">
        <w:rPr>
          <w:color w:val="000000" w:themeColor="text1"/>
          <w:u w:val="single"/>
        </w:rPr>
        <w:t>regarding what U.S. action precisely would constitute the crossing of Moscow’s red line with regard to former Soviet states, such as Ukraine. Ukraine’s admission into the European Union and NATO would almost certainly be unacceptable to the Kremlin</w:t>
      </w:r>
      <w:r w:rsidRPr="00355308">
        <w:rPr>
          <w:color w:val="000000" w:themeColor="text1"/>
          <w:sz w:val="14"/>
        </w:rPr>
        <w:t xml:space="preserve">. Mr. Putin is prepared to fight a war against the West to prevent this from happening. But how could Russia win a war against a much stronger adversary? That’s where Monday’s antisatellite test comes in. It’s a preview of Mr. Putin’s Space Armageddon strategy. </w:t>
      </w:r>
      <w:r w:rsidRPr="00355308">
        <w:rPr>
          <w:b/>
          <w:bCs/>
          <w:color w:val="000000" w:themeColor="text1"/>
          <w:highlight w:val="green"/>
          <w:u w:val="single"/>
        </w:rPr>
        <w:t xml:space="preserve">Russian strategists have observed </w:t>
      </w:r>
      <w:r w:rsidRPr="00355308">
        <w:rPr>
          <w:color w:val="000000" w:themeColor="text1"/>
          <w:u w:val="single"/>
        </w:rPr>
        <w:t xml:space="preserve">American </w:t>
      </w:r>
      <w:r w:rsidRPr="00355308">
        <w:rPr>
          <w:b/>
          <w:bCs/>
          <w:color w:val="000000" w:themeColor="text1"/>
          <w:highlight w:val="green"/>
          <w:u w:val="single"/>
        </w:rPr>
        <w:t>war fighters’ tactics in conflict zones</w:t>
      </w:r>
      <w:r w:rsidRPr="00355308">
        <w:rPr>
          <w:color w:val="000000" w:themeColor="text1"/>
          <w:u w:val="single"/>
        </w:rPr>
        <w:t xml:space="preserve"> for nearly a quarter-century—in Kosovo, Iraq, Afghanistan, Libya and Syria. They </w:t>
      </w:r>
      <w:r w:rsidRPr="00355308">
        <w:rPr>
          <w:b/>
          <w:bCs/>
          <w:color w:val="000000" w:themeColor="text1"/>
          <w:highlight w:val="green"/>
          <w:u w:val="single"/>
        </w:rPr>
        <w:t>learned that America’s</w:t>
      </w:r>
      <w:r w:rsidRPr="00355308">
        <w:rPr>
          <w:color w:val="000000" w:themeColor="text1"/>
          <w:u w:val="single"/>
        </w:rPr>
        <w:t xml:space="preserve"> superior </w:t>
      </w:r>
      <w:r w:rsidRPr="00355308">
        <w:rPr>
          <w:b/>
          <w:bCs/>
          <w:color w:val="000000" w:themeColor="text1"/>
          <w:highlight w:val="green"/>
          <w:u w:val="single"/>
        </w:rPr>
        <w:t>space capability is its Achilles’ heel</w:t>
      </w:r>
      <w:r w:rsidRPr="00355308">
        <w:rPr>
          <w:color w:val="000000" w:themeColor="text1"/>
          <w:highlight w:val="green"/>
          <w:u w:val="single"/>
        </w:rPr>
        <w:t xml:space="preserve"> </w:t>
      </w:r>
      <w:r w:rsidRPr="00355308">
        <w:rPr>
          <w:color w:val="000000" w:themeColor="text1"/>
          <w:u w:val="single"/>
        </w:rPr>
        <w:t>because of the U.S. military’s near-total dependence on it.</w:t>
      </w:r>
      <w:r w:rsidRPr="00355308">
        <w:rPr>
          <w:color w:val="000000" w:themeColor="text1"/>
          <w:sz w:val="14"/>
        </w:rPr>
        <w:t xml:space="preserve"> Many civilian drivers would be lost without directions from their smartphones. </w:t>
      </w:r>
      <w:r w:rsidRPr="00355308">
        <w:rPr>
          <w:b/>
          <w:bCs/>
          <w:color w:val="000000" w:themeColor="text1"/>
          <w:highlight w:val="green"/>
          <w:u w:val="single"/>
        </w:rPr>
        <w:t xml:space="preserve">U.S. troops in war zones rely on the same constellation of 31 GPS </w:t>
      </w:r>
      <w:r w:rsidRPr="00355308">
        <w:rPr>
          <w:color w:val="000000" w:themeColor="text1"/>
          <w:u w:val="single"/>
        </w:rPr>
        <w:t>satellites for tasks like synchronizing operations, pinpointing targets and locating personnel.</w:t>
      </w:r>
      <w:r w:rsidRPr="00355308">
        <w:rPr>
          <w:color w:val="000000" w:themeColor="text1"/>
          <w:sz w:val="14"/>
        </w:rPr>
        <w:t xml:space="preserve"> Moscow therefore seeks to deafen and blind U.S. forces in conflicts. </w:t>
      </w:r>
      <w:r w:rsidRPr="00355308">
        <w:rPr>
          <w:color w:val="000000" w:themeColor="text1"/>
          <w:u w:val="single"/>
        </w:rPr>
        <w:t>By attacking U.S. satellites, the Russians would attempt to offset superior U.S. conventional firepower.</w:t>
      </w:r>
      <w:r w:rsidRPr="00355308">
        <w:rPr>
          <w:color w:val="000000" w:themeColor="text1"/>
          <w:sz w:val="14"/>
        </w:rPr>
        <w:t xml:space="preserve"> They also hope to paralyze U.S. forces psychologically by rendering them helpless. Russian military theorists often write about the importance of targeting both the technical capabilities and the mind of an adversary, planning to disorganize its troops and weaken their will to fight. </w:t>
      </w:r>
      <w:r w:rsidRPr="00355308">
        <w:rPr>
          <w:color w:val="000000" w:themeColor="text1"/>
          <w:u w:val="single"/>
        </w:rPr>
        <w:t xml:space="preserve">This is the essence of Mr. Putin’s asymmetric approach to warfare. </w:t>
      </w:r>
      <w:r w:rsidRPr="00355308">
        <w:rPr>
          <w:rStyle w:val="Emphasis"/>
          <w:highlight w:val="green"/>
        </w:rPr>
        <w:t>Moscow believes it can win an all-out space war with America</w:t>
      </w:r>
      <w:r w:rsidRPr="00355308">
        <w:rPr>
          <w:rStyle w:val="Emphasis"/>
        </w:rPr>
        <w:t xml:space="preserve">, </w:t>
      </w:r>
      <w:r w:rsidRPr="00355308">
        <w:rPr>
          <w:color w:val="000000" w:themeColor="text1"/>
          <w:u w:val="single"/>
        </w:rPr>
        <w:t xml:space="preserve">which stands to lose a lot more since its entire society, from ATMs to home offices, is connected via satellites. </w:t>
      </w:r>
      <w:r w:rsidRPr="00355308">
        <w:rPr>
          <w:color w:val="000000" w:themeColor="text1"/>
          <w:sz w:val="14"/>
        </w:rPr>
        <w:t xml:space="preserve">Alarmingly, Washington is as unprepared for Mr. Putin’s star wars as it was for Russia’s determination to wage cyberwarfare. Monday’s test executed only a single page out of Mr. Putin’s playbook, which includes lasers, jammers and other satellite killers. Before the situation in Ukraine escalates into war, </w:t>
      </w:r>
      <w:r w:rsidRPr="00355308">
        <w:rPr>
          <w:color w:val="000000" w:themeColor="text1"/>
          <w:u w:val="single"/>
        </w:rPr>
        <w:t xml:space="preserve">the </w:t>
      </w:r>
      <w:r w:rsidRPr="00355308">
        <w:rPr>
          <w:b/>
          <w:bCs/>
          <w:color w:val="000000" w:themeColor="text1"/>
          <w:highlight w:val="green"/>
          <w:u w:val="single"/>
        </w:rPr>
        <w:t>Pentagon</w:t>
      </w:r>
      <w:r w:rsidRPr="00355308">
        <w:rPr>
          <w:color w:val="000000" w:themeColor="text1"/>
          <w:u w:val="single"/>
        </w:rPr>
        <w:t xml:space="preserve"> had </w:t>
      </w:r>
      <w:r w:rsidRPr="00355308">
        <w:rPr>
          <w:b/>
          <w:bCs/>
          <w:color w:val="000000" w:themeColor="text1"/>
          <w:highlight w:val="green"/>
          <w:u w:val="single"/>
        </w:rPr>
        <w:t>better develop a strategy to counter</w:t>
      </w:r>
      <w:r w:rsidRPr="00355308">
        <w:rPr>
          <w:color w:val="000000" w:themeColor="text1"/>
          <w:u w:val="single"/>
        </w:rPr>
        <w:t xml:space="preserve"> Mr. </w:t>
      </w:r>
      <w:r w:rsidRPr="00355308">
        <w:rPr>
          <w:b/>
          <w:bCs/>
          <w:color w:val="000000" w:themeColor="text1"/>
          <w:highlight w:val="green"/>
          <w:u w:val="single"/>
        </w:rPr>
        <w:t>Putin</w:t>
      </w:r>
      <w:r w:rsidRPr="00355308">
        <w:rPr>
          <w:color w:val="000000" w:themeColor="text1"/>
          <w:u w:val="single"/>
        </w:rPr>
        <w:t>’s plan for Space Armageddon.</w:t>
      </w:r>
    </w:p>
    <w:p w14:paraId="5973CAA5" w14:textId="77777777" w:rsidR="00C37404" w:rsidRPr="00355308" w:rsidRDefault="00C37404" w:rsidP="00C37404">
      <w:pPr>
        <w:rPr>
          <w:color w:val="000000" w:themeColor="text1"/>
        </w:rPr>
      </w:pPr>
    </w:p>
    <w:p w14:paraId="4A31F063" w14:textId="77777777" w:rsidR="00C37404" w:rsidRPr="00355308" w:rsidRDefault="00C37404" w:rsidP="00C37404">
      <w:pPr>
        <w:pStyle w:val="Heading4"/>
        <w:rPr>
          <w:rFonts w:cs="Calibri"/>
          <w:color w:val="000000" w:themeColor="text1"/>
        </w:rPr>
      </w:pPr>
      <w:r w:rsidRPr="00355308">
        <w:rPr>
          <w:rFonts w:cs="Calibri"/>
          <w:color w:val="000000" w:themeColor="text1"/>
        </w:rPr>
        <w:t>American private appropriation of outer space is a core issue that tanks our relations- specifically asteroid mining.</w:t>
      </w:r>
    </w:p>
    <w:p w14:paraId="78DFD4A3" w14:textId="77777777" w:rsidR="00C37404" w:rsidRPr="00355308" w:rsidRDefault="00C37404" w:rsidP="00C37404">
      <w:pPr>
        <w:rPr>
          <w:color w:val="000000" w:themeColor="text1"/>
        </w:rPr>
      </w:pPr>
      <w:r w:rsidRPr="00355308">
        <w:rPr>
          <w:rStyle w:val="Style13ptBold"/>
          <w:color w:val="000000" w:themeColor="text1"/>
        </w:rPr>
        <w:t xml:space="preserve">Taichman 21 </w:t>
      </w:r>
      <w:r w:rsidRPr="00355308">
        <w:rPr>
          <w:color w:val="000000" w:themeColor="text1"/>
        </w:rPr>
        <w:t xml:space="preserve">[Elya Taichman is currently obtaining his J.D. at Temple University Beasley School of Law where he is a Beasley Scholar, a Law and Public Policy Scholar, and a Staff Editor </w:t>
      </w:r>
      <w:r w:rsidRPr="00355308">
        <w:rPr>
          <w:color w:val="000000" w:themeColor="text1"/>
        </w:rPr>
        <w:lastRenderedPageBreak/>
        <w:t>on the Temple Law Review. Elya Taichman is the former Legislative Director for Congresswoman Michelle Lujan Grisham (current Governor of New Mexico). Elya advised the Congresswoman on foreign policy, national security, space, and economic issues., 2021, The Artemis Accords: Employing Space Diplomacy to De-Escalate a National Security Threat and Promote Space Commercialization,https://digitalcommons.wcl.american.edu/cgi/viewcontent.cgi?article=1131&amp;context=nslb, 12-15-2021 amrita]</w:t>
      </w:r>
    </w:p>
    <w:p w14:paraId="3DED66C7" w14:textId="77777777" w:rsidR="00C37404" w:rsidRPr="00355308" w:rsidRDefault="00C37404" w:rsidP="00C37404">
      <w:pPr>
        <w:rPr>
          <w:color w:val="000000" w:themeColor="text1"/>
          <w:sz w:val="10"/>
        </w:rPr>
      </w:pPr>
      <w:r w:rsidRPr="00355308">
        <w:rPr>
          <w:color w:val="000000" w:themeColor="text1"/>
          <w:sz w:val="10"/>
        </w:rPr>
        <w:t xml:space="preserve">U.S. Commercial Space Launch Competitiveness Act of 2015 (“Space Act”): The Dawn of the Second Space Age </w:t>
      </w:r>
      <w:r w:rsidRPr="00355308">
        <w:rPr>
          <w:b/>
          <w:bCs/>
          <w:color w:val="000000" w:themeColor="text1"/>
          <w:u w:val="single"/>
        </w:rPr>
        <w:t>Until recently</w:t>
      </w:r>
      <w:r w:rsidRPr="00355308">
        <w:rPr>
          <w:b/>
          <w:bCs/>
          <w:color w:val="000000" w:themeColor="text1"/>
          <w:highlight w:val="green"/>
          <w:u w:val="single"/>
        </w:rPr>
        <w:t>, it did not matter that the OST was unclear</w:t>
      </w:r>
      <w:r w:rsidRPr="00355308">
        <w:rPr>
          <w:color w:val="000000" w:themeColor="text1"/>
          <w:sz w:val="10"/>
        </w:rPr>
        <w:t>, and the Moon Treaty failed to garner support</w:t>
      </w:r>
      <w:r w:rsidRPr="00355308">
        <w:rPr>
          <w:color w:val="000000" w:themeColor="text1"/>
          <w:u w:val="single"/>
        </w:rPr>
        <w:t>. Space exploration remained the province of state actors</w:t>
      </w:r>
      <w:r w:rsidRPr="00355308">
        <w:rPr>
          <w:color w:val="000000" w:themeColor="text1"/>
          <w:sz w:val="10"/>
        </w:rPr>
        <w:t xml:space="preserve"> like NASA because the sheer expense of rocketry and other technologies remained beyond the reach of private corporations and investors throughout the twentieth century.61 </w:t>
      </w:r>
      <w:r w:rsidRPr="00355308">
        <w:rPr>
          <w:color w:val="000000" w:themeColor="text1"/>
          <w:u w:val="single"/>
        </w:rPr>
        <w:t xml:space="preserve">However, over the last two decades the industry has changed rapidly. </w:t>
      </w:r>
      <w:r w:rsidRPr="00355308">
        <w:rPr>
          <w:b/>
          <w:bCs/>
          <w:color w:val="000000" w:themeColor="text1"/>
          <w:highlight w:val="green"/>
          <w:u w:val="single"/>
        </w:rPr>
        <w:t>In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alone, several of the most </w:t>
      </w:r>
      <w:r w:rsidRPr="00355308">
        <w:rPr>
          <w:b/>
          <w:bCs/>
          <w:color w:val="000000" w:themeColor="text1"/>
          <w:highlight w:val="green"/>
          <w:u w:val="single"/>
        </w:rPr>
        <w:t>innovative companies have invested in space exploration tech</w:t>
      </w:r>
      <w:r w:rsidRPr="00355308">
        <w:rPr>
          <w:color w:val="000000" w:themeColor="text1"/>
          <w:u w:val="single"/>
        </w:rPr>
        <w:t>nology</w:t>
      </w:r>
      <w:r w:rsidRPr="00355308">
        <w:rPr>
          <w:color w:val="000000" w:themeColor="text1"/>
          <w:sz w:val="10"/>
        </w:rPr>
        <w:t xml:space="preserve">.62 As the research accelerates, costs have decreased, and the potential for profits is tremendous – in 2018 the space economy was $360 billion.63 </w:t>
      </w:r>
      <w:r w:rsidRPr="00355308">
        <w:rPr>
          <w:color w:val="000000" w:themeColor="text1"/>
          <w:u w:val="single"/>
        </w:rPr>
        <w:t>By 2040, its estimated worth is anywhere between $1.1 trillion and $1.7 trillion.64 However, investors demand certainty, and the uncertainty surrounding OST interpretation was reason to pause</w:t>
      </w:r>
      <w:r w:rsidRPr="00355308">
        <w:rPr>
          <w:color w:val="000000" w:themeColor="text1"/>
          <w:sz w:val="10"/>
        </w:rPr>
        <w:t xml:space="preserve">.65 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investment.66 </w:t>
      </w:r>
      <w:r w:rsidRPr="00355308">
        <w:rPr>
          <w:color w:val="000000" w:themeColor="text1"/>
          <w:u w:val="single"/>
        </w:rPr>
        <w:t xml:space="preserve">In 2015, their efforts bore fruit </w:t>
      </w:r>
      <w:r w:rsidRPr="00355308">
        <w:rPr>
          <w:b/>
          <w:bCs/>
          <w:color w:val="000000" w:themeColor="text1"/>
          <w:highlight w:val="green"/>
          <w:u w:val="single"/>
        </w:rPr>
        <w:t>when Congress passed the Space Act</w:t>
      </w:r>
      <w:r w:rsidRPr="00355308">
        <w:rPr>
          <w:color w:val="000000" w:themeColor="text1"/>
          <w:u w:val="single"/>
        </w:rPr>
        <w:t>,</w:t>
      </w:r>
      <w:r w:rsidRPr="00355308">
        <w:rPr>
          <w:color w:val="000000" w:themeColor="text1"/>
          <w:sz w:val="10"/>
        </w:rPr>
        <w:t xml:space="preserve"> which President Obama signed into law.67 Chapter 513 of Subtitle V – “Space Resource Commercial Exploration and Utilization” – </w:t>
      </w:r>
      <w:r w:rsidRPr="00355308">
        <w:rPr>
          <w:color w:val="000000" w:themeColor="text1"/>
          <w:u w:val="single"/>
        </w:rPr>
        <w:t xml:space="preserve">was the shift </w:t>
      </w:r>
      <w:r w:rsidRPr="00355308">
        <w:rPr>
          <w:b/>
          <w:bCs/>
          <w:color w:val="000000" w:themeColor="text1"/>
          <w:highlight w:val="green"/>
          <w:u w:val="single"/>
        </w:rPr>
        <w:t>that enabled the</w:t>
      </w:r>
      <w:r w:rsidRPr="00355308">
        <w:rPr>
          <w:color w:val="000000" w:themeColor="text1"/>
          <w:u w:val="single"/>
        </w:rPr>
        <w:t xml:space="preserve"> American </w:t>
      </w:r>
      <w:r w:rsidRPr="00355308">
        <w:rPr>
          <w:b/>
          <w:bCs/>
          <w:color w:val="000000" w:themeColor="text1"/>
          <w:highlight w:val="green"/>
          <w:u w:val="single"/>
        </w:rPr>
        <w:t>private</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industry to flourish</w:t>
      </w:r>
      <w:r w:rsidRPr="00355308">
        <w:rPr>
          <w:color w:val="000000" w:themeColor="text1"/>
          <w:u w:val="single"/>
        </w:rPr>
        <w:t xml:space="preserve">. This </w:t>
      </w:r>
      <w:r w:rsidRPr="00355308">
        <w:rPr>
          <w:b/>
          <w:bCs/>
          <w:color w:val="000000" w:themeColor="text1"/>
          <w:highlight w:val="green"/>
          <w:u w:val="single"/>
        </w:rPr>
        <w:t>affirmed tha</w:t>
      </w:r>
      <w:r w:rsidRPr="00355308">
        <w:rPr>
          <w:color w:val="000000" w:themeColor="text1"/>
          <w:u w:val="single"/>
        </w:rPr>
        <w:t xml:space="preserve">t American </w:t>
      </w:r>
      <w:r w:rsidRPr="00355308">
        <w:rPr>
          <w:b/>
          <w:bCs/>
          <w:color w:val="000000" w:themeColor="text1"/>
          <w:highlight w:val="green"/>
          <w:u w:val="single"/>
        </w:rPr>
        <w:t xml:space="preserve">citizens could </w:t>
      </w:r>
      <w:r w:rsidRPr="00355308">
        <w:rPr>
          <w:b/>
          <w:bCs/>
          <w:color w:val="000000" w:themeColor="text1"/>
          <w:szCs w:val="26"/>
          <w:highlight w:val="green"/>
          <w:u w:val="single"/>
        </w:rPr>
        <w:t>own and sell any “space resources</w:t>
      </w:r>
      <w:r w:rsidRPr="00355308">
        <w:rPr>
          <w:b/>
          <w:bCs/>
          <w:color w:val="000000" w:themeColor="text1"/>
          <w:highlight w:val="green"/>
          <w:u w:val="single"/>
        </w:rPr>
        <w:t>”</w:t>
      </w:r>
      <w:r w:rsidRPr="00355308">
        <w:rPr>
          <w:color w:val="000000" w:themeColor="text1"/>
          <w:u w:val="single"/>
        </w:rPr>
        <w:t xml:space="preserve"> that were </w:t>
      </w:r>
      <w:r w:rsidRPr="00355308">
        <w:rPr>
          <w:b/>
          <w:bCs/>
          <w:color w:val="000000" w:themeColor="text1"/>
          <w:highlight w:val="green"/>
          <w:u w:val="single"/>
        </w:rPr>
        <w:t>obtained through “commercial recovery</w:t>
      </w:r>
      <w:r w:rsidRPr="00355308">
        <w:rPr>
          <w:color w:val="000000" w:themeColor="text1"/>
          <w:u w:val="single"/>
        </w:rPr>
        <w:t xml:space="preserve">.”68 In one stroke, </w:t>
      </w:r>
      <w:r w:rsidRPr="00355308">
        <w:rPr>
          <w:b/>
          <w:bCs/>
          <w:color w:val="000000" w:themeColor="text1"/>
          <w:u w:val="single"/>
        </w:rPr>
        <w:t>Congress guaranteed property rights to American</w:t>
      </w:r>
      <w:r w:rsidRPr="00355308">
        <w:rPr>
          <w:color w:val="000000" w:themeColor="text1"/>
          <w:u w:val="single"/>
        </w:rPr>
        <w:t xml:space="preserve"> citizens and </w:t>
      </w:r>
      <w:r w:rsidRPr="00355308">
        <w:rPr>
          <w:b/>
          <w:bCs/>
          <w:color w:val="000000" w:themeColor="text1"/>
          <w:u w:val="single"/>
        </w:rPr>
        <w:t>companies on a “first come, first served basis.”</w:t>
      </w:r>
      <w:r w:rsidRPr="00355308">
        <w:rPr>
          <w:color w:val="000000" w:themeColor="text1"/>
          <w:sz w:val="10"/>
        </w:rPr>
        <w:t xml:space="preserve">69 Moreover, American courts would not permit foreign lawsuits accusing entrepreneurs and businesses of violating the OST.70 </w:t>
      </w:r>
      <w:r w:rsidRPr="00355308">
        <w:rPr>
          <w:color w:val="000000" w:themeColor="text1"/>
          <w:u w:val="single"/>
        </w:rPr>
        <w:t>The law also required the executive branch to “discourage government barriers” to development and for regulation to “facilitate commercial utilization” in space.</w:t>
      </w:r>
      <w:r w:rsidRPr="00355308">
        <w:rPr>
          <w:color w:val="000000" w:themeColor="text1"/>
          <w:sz w:val="10"/>
        </w:rPr>
        <w:t xml:space="preserve">71 Finally, it required the President to promote the interest of the American space industry.72 Ever wary of the ambiguities of the OST, and likely out of concern that the Space Act might violate the treaty, the law included a disclaimer that it was the sense of Congress that nothing in the Space Act asserted American sovereignty over any celestial body.73 This disclaimer should be read as opinio juris of American interpretation of the OST. In 1967, the United States and the Soviet Union shared a concern that other nations would challenge their technological preeminence in space.74 </w:t>
      </w:r>
      <w:r w:rsidRPr="00355308">
        <w:rPr>
          <w:color w:val="000000" w:themeColor="text1"/>
          <w:u w:val="single"/>
        </w:rPr>
        <w:t xml:space="preserve">In 2015, this proved no different, except, this time, the United States was alone in its preeminence. </w:t>
      </w:r>
      <w:r w:rsidRPr="00355308">
        <w:rPr>
          <w:b/>
          <w:bCs/>
          <w:color w:val="000000" w:themeColor="text1"/>
          <w:u w:val="single"/>
        </w:rPr>
        <w:t>Russia</w:t>
      </w:r>
      <w:r w:rsidRPr="00355308">
        <w:rPr>
          <w:color w:val="000000" w:themeColor="text1"/>
          <w:u w:val="single"/>
        </w:rPr>
        <w:t xml:space="preserve">, in fact, </w:t>
      </w:r>
      <w:r w:rsidRPr="00355308">
        <w:rPr>
          <w:b/>
          <w:bCs/>
          <w:color w:val="000000" w:themeColor="text1"/>
          <w:u w:val="single"/>
        </w:rPr>
        <w:t>strongly objected and claimed that the Space Act violated i</w:t>
      </w:r>
      <w:r w:rsidRPr="00355308">
        <w:rPr>
          <w:color w:val="000000" w:themeColor="text1"/>
          <w:u w:val="single"/>
        </w:rPr>
        <w:t xml:space="preserve">nternational </w:t>
      </w:r>
      <w:r w:rsidRPr="00355308">
        <w:rPr>
          <w:b/>
          <w:bCs/>
          <w:color w:val="000000" w:themeColor="text1"/>
          <w:u w:val="single"/>
        </w:rPr>
        <w:t>law.</w:t>
      </w:r>
      <w:r w:rsidRPr="00355308">
        <w:rPr>
          <w:color w:val="000000" w:themeColor="text1"/>
          <w:u w:val="single"/>
        </w:rPr>
        <w:t xml:space="preserve">75 Russia </w:t>
      </w:r>
      <w:r w:rsidRPr="00355308">
        <w:rPr>
          <w:b/>
          <w:bCs/>
          <w:color w:val="000000" w:themeColor="text1"/>
          <w:u w:val="single"/>
        </w:rPr>
        <w:t>submit</w:t>
      </w:r>
      <w:r w:rsidRPr="00355308">
        <w:rPr>
          <w:color w:val="000000" w:themeColor="text1"/>
          <w:u w:val="single"/>
        </w:rPr>
        <w:t xml:space="preserve">ted </w:t>
      </w:r>
      <w:r w:rsidRPr="00355308">
        <w:rPr>
          <w:b/>
          <w:bCs/>
          <w:color w:val="000000" w:themeColor="text1"/>
          <w:u w:val="single"/>
        </w:rPr>
        <w:t xml:space="preserve">an objection to </w:t>
      </w:r>
      <w:r w:rsidRPr="00355308">
        <w:rPr>
          <w:color w:val="000000" w:themeColor="text1"/>
          <w:u w:val="single"/>
        </w:rPr>
        <w:t>the United Nations Committee on the Peaceful Uses of Outer Space (“</w:t>
      </w:r>
      <w:r w:rsidRPr="00355308">
        <w:rPr>
          <w:b/>
          <w:bCs/>
          <w:color w:val="000000" w:themeColor="text1"/>
          <w:u w:val="single"/>
        </w:rPr>
        <w:t>COPUOS</w:t>
      </w:r>
      <w:r w:rsidRPr="00355308">
        <w:rPr>
          <w:color w:val="000000" w:themeColor="text1"/>
          <w:u w:val="single"/>
        </w:rPr>
        <w:t xml:space="preserve">”), claiming the Space Act demonstrated “total disrespect for international law order [sic].”76 </w:t>
      </w:r>
      <w:r w:rsidRPr="00355308">
        <w:rPr>
          <w:b/>
          <w:bCs/>
          <w:color w:val="000000" w:themeColor="text1"/>
          <w:u w:val="single"/>
        </w:rPr>
        <w:t>Russia</w:t>
      </w:r>
      <w:r w:rsidRPr="00355308">
        <w:rPr>
          <w:color w:val="000000" w:themeColor="text1"/>
          <w:u w:val="single"/>
        </w:rPr>
        <w:t xml:space="preserve"> went on to </w:t>
      </w:r>
      <w:r w:rsidRPr="00355308">
        <w:rPr>
          <w:b/>
          <w:bCs/>
          <w:color w:val="000000" w:themeColor="text1"/>
          <w:u w:val="single"/>
        </w:rPr>
        <w:t>declare that this law manifested a “doctrine of domination in outer space</w:t>
      </w:r>
      <w:r w:rsidRPr="00355308">
        <w:rPr>
          <w:color w:val="000000" w:themeColor="text1"/>
          <w:u w:val="single"/>
        </w:rPr>
        <w:t>.”</w:t>
      </w:r>
      <w:r w:rsidRPr="00355308">
        <w:rPr>
          <w:color w:val="000000" w:themeColor="text1"/>
          <w:sz w:val="10"/>
        </w:rPr>
        <w:t xml:space="preserve">77 Nonetheless, </w:t>
      </w:r>
      <w:r w:rsidRPr="00355308">
        <w:rPr>
          <w:color w:val="000000" w:themeColor="text1"/>
          <w:u w:val="single"/>
        </w:rPr>
        <w:t>a careful reading of Russia’s complaint to COPUOS elucidates that Russia never actually asserted that the United States violated the OST</w:t>
      </w:r>
      <w:r w:rsidRPr="00355308">
        <w:rPr>
          <w:color w:val="000000" w:themeColor="text1"/>
          <w:sz w:val="10"/>
        </w:rPr>
        <w:t xml:space="preserve">.78 To be sure, </w:t>
      </w:r>
      <w:r w:rsidRPr="00355308">
        <w:rPr>
          <w:b/>
          <w:bCs/>
          <w:color w:val="000000" w:themeColor="text1"/>
          <w:highlight w:val="green"/>
          <w:u w:val="single"/>
        </w:rPr>
        <w:t>Russia came as close as possible</w:t>
      </w:r>
      <w:r w:rsidRPr="00355308">
        <w:rPr>
          <w:color w:val="000000" w:themeColor="text1"/>
          <w:highlight w:val="green"/>
          <w:u w:val="single"/>
        </w:rPr>
        <w:t xml:space="preserve"> </w:t>
      </w:r>
      <w:r w:rsidRPr="00355308">
        <w:rPr>
          <w:color w:val="000000" w:themeColor="text1"/>
          <w:u w:val="single"/>
        </w:rPr>
        <w:t>to this, but never outright said it.</w:t>
      </w:r>
      <w:r w:rsidRPr="00355308">
        <w:rPr>
          <w:color w:val="000000" w:themeColor="text1"/>
          <w:sz w:val="10"/>
        </w:rPr>
        <w:t xml:space="preserve">79 Indeed, the Russians lag behind in investment in outer space and technology and fear American exploitation of space’s vast resources in space without their participation.80 </w:t>
      </w:r>
      <w:r w:rsidRPr="00355308">
        <w:rPr>
          <w:color w:val="000000" w:themeColor="text1"/>
          <w:u w:val="single"/>
        </w:rPr>
        <w:t>American private investment has accelerated this gap with NASA paying companies like SpaceX $55 million per seat to ferry astronauts to the ISS instead paying the Russians more than $90 million to do the same.</w:t>
      </w:r>
      <w:r w:rsidRPr="00355308">
        <w:rPr>
          <w:color w:val="000000" w:themeColor="text1"/>
          <w:sz w:val="10"/>
        </w:rPr>
        <w:t xml:space="preserve">81 In fact, in its objection to the Space Act, </w:t>
      </w:r>
      <w:r w:rsidRPr="00355308">
        <w:rPr>
          <w:b/>
          <w:bCs/>
          <w:color w:val="000000" w:themeColor="text1"/>
          <w:highlight w:val="green"/>
          <w:u w:val="single"/>
        </w:rPr>
        <w:t>Russia stated that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tates “</w:t>
      </w:r>
      <w:r w:rsidRPr="00355308">
        <w:rPr>
          <w:b/>
          <w:bCs/>
          <w:color w:val="000000" w:themeColor="text1"/>
          <w:highlight w:val="green"/>
          <w:u w:val="single"/>
        </w:rPr>
        <w:t>could propose</w:t>
      </w:r>
      <w:r w:rsidRPr="00355308">
        <w:rPr>
          <w:color w:val="000000" w:themeColor="text1"/>
          <w:highlight w:val="green"/>
          <w:u w:val="single"/>
        </w:rPr>
        <w:t xml:space="preserve"> </w:t>
      </w:r>
      <w:r w:rsidRPr="00355308">
        <w:rPr>
          <w:color w:val="000000" w:themeColor="text1"/>
          <w:u w:val="single"/>
        </w:rPr>
        <w:t xml:space="preserve">discussing the possibility to reach </w:t>
      </w:r>
      <w:r w:rsidRPr="00355308">
        <w:rPr>
          <w:b/>
          <w:bCs/>
          <w:color w:val="000000" w:themeColor="text1"/>
          <w:highlight w:val="green"/>
          <w:u w:val="single"/>
        </w:rPr>
        <w:t>uniform understanding</w:t>
      </w:r>
      <w:r w:rsidRPr="00355308">
        <w:rPr>
          <w:color w:val="000000" w:themeColor="text1"/>
          <w:highlight w:val="green"/>
          <w:u w:val="single"/>
        </w:rPr>
        <w:t xml:space="preserve"> </w:t>
      </w:r>
      <w:r w:rsidRPr="00355308">
        <w:rPr>
          <w:color w:val="000000" w:themeColor="text1"/>
          <w:u w:val="single"/>
        </w:rPr>
        <w:t>of the status of resources and set forth the structure of the doctrine that would include safety and security aspects.</w:t>
      </w:r>
      <w:r w:rsidRPr="00355308">
        <w:rPr>
          <w:color w:val="000000" w:themeColor="text1"/>
          <w:sz w:val="10"/>
        </w:rPr>
        <w:t>”82 It seems Russia is pining for its prior role of crafting space law with the United States. This also suggests that if Russia had the same capabilities as the United States, its policy would likely be comparable.83</w:t>
      </w:r>
    </w:p>
    <w:p w14:paraId="578CB9FB" w14:textId="77777777" w:rsidR="00C37404" w:rsidRPr="00355308" w:rsidRDefault="00C37404" w:rsidP="00C37404">
      <w:pPr>
        <w:pStyle w:val="Heading4"/>
        <w:rPr>
          <w:rFonts w:cs="Calibri"/>
          <w:color w:val="000000" w:themeColor="text1"/>
        </w:rPr>
      </w:pPr>
      <w:r w:rsidRPr="00355308">
        <w:rPr>
          <w:rFonts w:cs="Calibri"/>
          <w:color w:val="000000" w:themeColor="text1"/>
        </w:rPr>
        <w:lastRenderedPageBreak/>
        <w:t>US asteroid mining pushes Russia to do the same despite it violating international law- increases the likelihood for tensions to escalate.</w:t>
      </w:r>
    </w:p>
    <w:p w14:paraId="4CC7BC48" w14:textId="77777777" w:rsidR="00C37404" w:rsidRPr="00355308" w:rsidRDefault="00C37404" w:rsidP="00C37404">
      <w:pPr>
        <w:rPr>
          <w:color w:val="000000" w:themeColor="text1"/>
        </w:rPr>
      </w:pPr>
      <w:r w:rsidRPr="00355308">
        <w:rPr>
          <w:rStyle w:val="Style13ptBold"/>
          <w:color w:val="000000" w:themeColor="text1"/>
        </w:rPr>
        <w:t xml:space="preserve">Mallick and Rajagopalan 19 </w:t>
      </w:r>
      <w:r w:rsidRPr="00355308">
        <w:rPr>
          <w:color w:val="000000" w:themeColor="text1"/>
        </w:rPr>
        <w:t>[Senjuti Mallick and Rajeswari Pillai Rajagopalan, If space is ‘the province of mankind’, who owns its resources?, 1-24-2019,ORF,https://www.orfonline.org/research/if-space-is-the-province-of-mankind-who-owns-its-resources-47561/, 12-16-2021 amrita]</w:t>
      </w:r>
    </w:p>
    <w:p w14:paraId="258EF7CA" w14:textId="77777777" w:rsidR="00C37404" w:rsidRPr="00355308" w:rsidRDefault="00C37404" w:rsidP="00C37404">
      <w:pPr>
        <w:rPr>
          <w:color w:val="000000" w:themeColor="text1"/>
          <w:sz w:val="14"/>
        </w:rPr>
      </w:pPr>
      <w:r w:rsidRPr="00355308">
        <w:rPr>
          <w:color w:val="000000" w:themeColor="text1"/>
          <w:sz w:val="14"/>
        </w:rPr>
        <w:t>Meanwhile</w:t>
      </w:r>
      <w:r w:rsidRPr="00355308">
        <w:rPr>
          <w:color w:val="000000" w:themeColor="text1"/>
          <w:u w:val="single"/>
        </w:rPr>
        <w:t xml:space="preserve">, </w:t>
      </w:r>
      <w:r w:rsidRPr="00355308">
        <w:rPr>
          <w:b/>
          <w:bCs/>
          <w:color w:val="000000" w:themeColor="text1"/>
          <w:highlight w:val="green"/>
          <w:u w:val="single"/>
        </w:rPr>
        <w:t>a few other countries</w:t>
      </w:r>
      <w:r w:rsidRPr="00355308">
        <w:rPr>
          <w:color w:val="000000" w:themeColor="text1"/>
          <w:u w:val="single"/>
        </w:rPr>
        <w:t>—</w:t>
      </w:r>
      <w:r w:rsidRPr="00355308">
        <w:rPr>
          <w:b/>
          <w:bCs/>
          <w:color w:val="000000" w:themeColor="text1"/>
          <w:highlight w:val="green"/>
          <w:u w:val="single"/>
        </w:rPr>
        <w:t>which have been critical of the US and</w:t>
      </w:r>
      <w:r w:rsidRPr="00355308">
        <w:rPr>
          <w:color w:val="000000" w:themeColor="text1"/>
          <w:highlight w:val="green"/>
          <w:u w:val="single"/>
        </w:rPr>
        <w:t xml:space="preserve"> </w:t>
      </w:r>
      <w:r w:rsidRPr="00355308">
        <w:rPr>
          <w:color w:val="000000" w:themeColor="text1"/>
          <w:u w:val="single"/>
        </w:rPr>
        <w:t xml:space="preserve">Luxembourg, </w:t>
      </w:r>
      <w:r w:rsidRPr="00355308">
        <w:rPr>
          <w:b/>
          <w:bCs/>
          <w:color w:val="000000" w:themeColor="text1"/>
          <w:highlight w:val="green"/>
          <w:u w:val="single"/>
        </w:rPr>
        <w:t>at the forefront of</w:t>
      </w:r>
      <w:r w:rsidRPr="00355308">
        <w:rPr>
          <w:color w:val="000000" w:themeColor="text1"/>
          <w:u w:val="single"/>
        </w:rPr>
        <w:t xml:space="preserve"> the </w:t>
      </w:r>
      <w:r w:rsidRPr="00355308">
        <w:rPr>
          <w:b/>
          <w:bCs/>
          <w:color w:val="000000" w:themeColor="text1"/>
          <w:highlight w:val="green"/>
          <w:u w:val="single"/>
        </w:rPr>
        <w:t>space mining</w:t>
      </w:r>
      <w:r w:rsidRPr="00355308">
        <w:rPr>
          <w:color w:val="000000" w:themeColor="text1"/>
          <w:highlight w:val="green"/>
          <w:u w:val="single"/>
        </w:rPr>
        <w:t xml:space="preserve"> </w:t>
      </w:r>
      <w:r w:rsidRPr="00355308">
        <w:rPr>
          <w:color w:val="000000" w:themeColor="text1"/>
          <w:u w:val="single"/>
        </w:rPr>
        <w:t>efforts—</w:t>
      </w:r>
      <w:r w:rsidRPr="00355308">
        <w:rPr>
          <w:b/>
          <w:bCs/>
          <w:color w:val="000000" w:themeColor="text1"/>
          <w:highlight w:val="green"/>
          <w:u w:val="single"/>
        </w:rPr>
        <w:t>have</w:t>
      </w:r>
      <w:r w:rsidRPr="00355308">
        <w:rPr>
          <w:color w:val="000000" w:themeColor="text1"/>
          <w:u w:val="single"/>
        </w:rPr>
        <w:t xml:space="preserve"> also </w:t>
      </w:r>
      <w:r w:rsidRPr="00355308">
        <w:rPr>
          <w:b/>
          <w:bCs/>
          <w:color w:val="000000" w:themeColor="text1"/>
          <w:highlight w:val="green"/>
          <w:u w:val="single"/>
        </w:rPr>
        <w:t>decided to join</w:t>
      </w:r>
      <w:r w:rsidRPr="00355308">
        <w:rPr>
          <w:color w:val="000000" w:themeColor="text1"/>
          <w:highlight w:val="green"/>
          <w:u w:val="single"/>
        </w:rPr>
        <w:t xml:space="preserve"> </w:t>
      </w:r>
      <w:r w:rsidRPr="00355308">
        <w:rPr>
          <w:color w:val="000000" w:themeColor="text1"/>
          <w:u w:val="single"/>
        </w:rPr>
        <w:t xml:space="preserve">the field. </w:t>
      </w:r>
      <w:r w:rsidRPr="00355308">
        <w:rPr>
          <w:b/>
          <w:bCs/>
          <w:color w:val="000000" w:themeColor="text1"/>
          <w:u w:val="single"/>
        </w:rPr>
        <w:t>The increasingly competitive and contested nature</w:t>
      </w:r>
      <w:r w:rsidRPr="00355308">
        <w:rPr>
          <w:color w:val="000000" w:themeColor="text1"/>
          <w:u w:val="single"/>
        </w:rPr>
        <w:t xml:space="preserve"> of outer space activities is spurring major spacefaring nations to </w:t>
      </w:r>
      <w:r w:rsidRPr="00355308">
        <w:rPr>
          <w:b/>
          <w:bCs/>
          <w:color w:val="000000" w:themeColor="text1"/>
          <w:highlight w:val="green"/>
          <w:u w:val="single"/>
        </w:rPr>
        <w:t>push the boundaries in</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space exploration</w:t>
      </w:r>
      <w:r w:rsidRPr="00355308">
        <w:rPr>
          <w:color w:val="000000" w:themeColor="text1"/>
          <w:u w:val="single"/>
        </w:rPr>
        <w:t xml:space="preserve">. </w:t>
      </w:r>
      <w:r w:rsidRPr="00355308">
        <w:rPr>
          <w:b/>
          <w:bCs/>
          <w:color w:val="000000" w:themeColor="text1"/>
          <w:highlight w:val="green"/>
          <w:u w:val="single"/>
        </w:rPr>
        <w:t>Asteroid mining</w:t>
      </w:r>
      <w:r w:rsidRPr="00355308">
        <w:rPr>
          <w:color w:val="000000" w:themeColor="text1"/>
          <w:highlight w:val="green"/>
          <w:u w:val="single"/>
        </w:rPr>
        <w:t xml:space="preserve"> </w:t>
      </w:r>
      <w:r w:rsidRPr="00355308">
        <w:rPr>
          <w:color w:val="000000" w:themeColor="text1"/>
          <w:u w:val="single"/>
        </w:rPr>
        <w:t xml:space="preserve">could possibly become the next big thing and </w:t>
      </w:r>
      <w:r w:rsidRPr="00355308">
        <w:rPr>
          <w:b/>
          <w:bCs/>
          <w:color w:val="000000" w:themeColor="text1"/>
          <w:highlight w:val="green"/>
          <w:u w:val="single"/>
        </w:rPr>
        <w:t>is</w:t>
      </w:r>
      <w:r w:rsidRPr="00355308">
        <w:rPr>
          <w:color w:val="000000" w:themeColor="text1"/>
          <w:u w:val="single"/>
        </w:rPr>
        <w:t xml:space="preserve"> already </w:t>
      </w:r>
      <w:r w:rsidRPr="00355308">
        <w:rPr>
          <w:b/>
          <w:bCs/>
          <w:color w:val="000000" w:themeColor="text1"/>
          <w:highlight w:val="green"/>
          <w:u w:val="single"/>
        </w:rPr>
        <w:t>seeing a race</w:t>
      </w:r>
      <w:r w:rsidRPr="00355308">
        <w:rPr>
          <w:color w:val="000000" w:themeColor="text1"/>
          <w:highlight w:val="green"/>
          <w:u w:val="single"/>
        </w:rPr>
        <w:t xml:space="preserve"> </w:t>
      </w:r>
      <w:r w:rsidRPr="00355308">
        <w:rPr>
          <w:color w:val="000000" w:themeColor="text1"/>
          <w:u w:val="single"/>
        </w:rPr>
        <w:t>among the space powers.</w:t>
      </w:r>
      <w:r w:rsidRPr="00355308">
        <w:rPr>
          <w:color w:val="000000" w:themeColor="text1"/>
          <w:sz w:val="14"/>
        </w:rPr>
        <w:t xml:space="preserve"> The US and Luxembourg are at the forefront in space resource extraction in terms of the policy frameworks and funding.[xxxvi] </w:t>
      </w:r>
      <w:r w:rsidRPr="00355308">
        <w:rPr>
          <w:b/>
          <w:bCs/>
          <w:color w:val="000000" w:themeColor="text1"/>
          <w:u w:val="single"/>
        </w:rPr>
        <w:t>Even as the US has clarified that the</w:t>
      </w:r>
      <w:r w:rsidRPr="00355308">
        <w:rPr>
          <w:color w:val="000000" w:themeColor="text1"/>
          <w:u w:val="single"/>
        </w:rPr>
        <w:t xml:space="preserve"> US Space </w:t>
      </w:r>
      <w:r w:rsidRPr="00355308">
        <w:rPr>
          <w:b/>
          <w:bCs/>
          <w:color w:val="000000" w:themeColor="text1"/>
          <w:u w:val="single"/>
        </w:rPr>
        <w:t>Act</w:t>
      </w:r>
      <w:r w:rsidRPr="00355308">
        <w:rPr>
          <w:color w:val="000000" w:themeColor="text1"/>
          <w:u w:val="single"/>
        </w:rPr>
        <w:t xml:space="preserve"> 2015 </w:t>
      </w:r>
      <w:r w:rsidRPr="00355308">
        <w:rPr>
          <w:b/>
          <w:bCs/>
          <w:color w:val="000000" w:themeColor="text1"/>
          <w:u w:val="single"/>
        </w:rPr>
        <w:t>is</w:t>
      </w:r>
      <w:r w:rsidRPr="00355308">
        <w:rPr>
          <w:color w:val="000000" w:themeColor="text1"/>
          <w:u w:val="single"/>
        </w:rPr>
        <w:t xml:space="preserve"> being </w:t>
      </w:r>
      <w:r w:rsidRPr="00355308">
        <w:rPr>
          <w:b/>
          <w:bCs/>
          <w:color w:val="000000" w:themeColor="text1"/>
          <w:u w:val="single"/>
        </w:rPr>
        <w:t>misunderstood</w:t>
      </w:r>
      <w:r w:rsidRPr="00355308">
        <w:rPr>
          <w:color w:val="000000" w:themeColor="text1"/>
          <w:u w:val="single"/>
        </w:rPr>
        <w:t xml:space="preserve"> and that there is no change in the US policy towards national appropriation of space, </w:t>
      </w:r>
      <w:r w:rsidRPr="00355308">
        <w:rPr>
          <w:b/>
          <w:bCs/>
          <w:color w:val="000000" w:themeColor="text1"/>
          <w:highlight w:val="green"/>
          <w:u w:val="single"/>
        </w:rPr>
        <w:t>the reality</w:t>
      </w:r>
      <w:r w:rsidRPr="00355308">
        <w:rPr>
          <w:color w:val="000000" w:themeColor="text1"/>
          <w:highlight w:val="green"/>
          <w:u w:val="single"/>
        </w:rPr>
        <w:t xml:space="preserve"> </w:t>
      </w:r>
      <w:r w:rsidRPr="00355308">
        <w:rPr>
          <w:color w:val="000000" w:themeColor="text1"/>
          <w:u w:val="single"/>
        </w:rPr>
        <w:t xml:space="preserve">is that it has already </w:t>
      </w:r>
      <w:r w:rsidRPr="00355308">
        <w:rPr>
          <w:b/>
          <w:bCs/>
          <w:color w:val="000000" w:themeColor="text1"/>
          <w:highlight w:val="green"/>
          <w:u w:val="single"/>
        </w:rPr>
        <w:t>spurred a</w:t>
      </w:r>
      <w:r w:rsidRPr="00355308">
        <w:rPr>
          <w:color w:val="000000" w:themeColor="text1"/>
          <w:highlight w:val="green"/>
          <w:u w:val="single"/>
        </w:rPr>
        <w:t xml:space="preserve"> </w:t>
      </w:r>
      <w:r w:rsidRPr="00355308">
        <w:rPr>
          <w:color w:val="000000" w:themeColor="text1"/>
          <w:u w:val="single"/>
        </w:rPr>
        <w:t xml:space="preserve">major </w:t>
      </w:r>
      <w:r w:rsidRPr="00355308">
        <w:rPr>
          <w:b/>
          <w:bCs/>
          <w:color w:val="000000" w:themeColor="text1"/>
          <w:highlight w:val="green"/>
          <w:u w:val="single"/>
        </w:rPr>
        <w:t>debate</w:t>
      </w:r>
      <w:r w:rsidRPr="00355308">
        <w:rPr>
          <w:color w:val="000000" w:themeColor="text1"/>
          <w:u w:val="single"/>
        </w:rPr>
        <w:t>.[</w:t>
      </w:r>
      <w:r w:rsidRPr="00355308">
        <w:rPr>
          <w:color w:val="000000" w:themeColor="text1"/>
          <w:sz w:val="14"/>
        </w:rPr>
        <w:t xml:space="preserve">xxxvii] China and Russia are among those countries that are following on the path of the US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tonnes, which could turn asteroids with a potential threat to Earth into usable resources.”[xxxix] Ye was also quoted as saying that China has plans of “using an asteroid as the base for a permanent space station.”[xl] Helium mining on the moon is also part of China’s goals.[xli] </w:t>
      </w:r>
      <w:r w:rsidRPr="00355308">
        <w:rPr>
          <w:b/>
          <w:bCs/>
          <w:color w:val="000000" w:themeColor="text1"/>
          <w:highlight w:val="green"/>
          <w:u w:val="single"/>
        </w:rPr>
        <w:t>Russia,</w:t>
      </w:r>
      <w:r w:rsidRPr="00355308">
        <w:rPr>
          <w:color w:val="000000" w:themeColor="text1"/>
          <w:u w:val="single"/>
        </w:rPr>
        <w:t xml:space="preserve"> for its part, </w:t>
      </w:r>
      <w:r w:rsidRPr="00355308">
        <w:rPr>
          <w:b/>
          <w:bCs/>
          <w:color w:val="000000" w:themeColor="text1"/>
          <w:highlight w:val="green"/>
          <w:u w:val="single"/>
        </w:rPr>
        <w:t>is</w:t>
      </w:r>
      <w:r w:rsidRPr="00355308">
        <w:rPr>
          <w:color w:val="000000" w:themeColor="text1"/>
          <w:u w:val="single"/>
        </w:rPr>
        <w:t xml:space="preserve"> also </w:t>
      </w:r>
      <w:r w:rsidRPr="00355308">
        <w:rPr>
          <w:b/>
          <w:bCs/>
          <w:color w:val="000000" w:themeColor="text1"/>
          <w:highlight w:val="green"/>
          <w:u w:val="single"/>
        </w:rPr>
        <w:t>responding to the space-mining developments</w:t>
      </w:r>
      <w:r w:rsidRPr="00355308">
        <w:rPr>
          <w:color w:val="000000" w:themeColor="text1"/>
          <w:highlight w:val="green"/>
          <w:u w:val="single"/>
        </w:rPr>
        <w:t xml:space="preserve"> </w:t>
      </w:r>
      <w:r w:rsidRPr="00355308">
        <w:rPr>
          <w:color w:val="000000" w:themeColor="text1"/>
          <w:u w:val="single"/>
        </w:rPr>
        <w:t>of the last decade.</w:t>
      </w:r>
      <w:r w:rsidRPr="00355308">
        <w:rPr>
          <w:color w:val="000000" w:themeColor="text1"/>
          <w:sz w:val="14"/>
        </w:rPr>
        <w:t xml:space="preserve"> For one, it plans to have a permanent lunar base somewhere between 2015 and 2020 for possible extraction of Helium.[xlii] </w:t>
      </w:r>
      <w:r w:rsidRPr="00355308">
        <w:rPr>
          <w:b/>
          <w:bCs/>
          <w:color w:val="000000" w:themeColor="text1"/>
          <w:u w:val="single"/>
        </w:rPr>
        <w:t>Even as</w:t>
      </w:r>
      <w:r w:rsidRPr="00355308">
        <w:rPr>
          <w:color w:val="000000" w:themeColor="text1"/>
          <w:u w:val="single"/>
        </w:rPr>
        <w:t xml:space="preserve"> Russia’s </w:t>
      </w:r>
      <w:r w:rsidRPr="00355308">
        <w:rPr>
          <w:b/>
          <w:bCs/>
          <w:color w:val="000000" w:themeColor="text1"/>
          <w:u w:val="single"/>
        </w:rPr>
        <w:t>official position</w:t>
      </w:r>
      <w:r w:rsidRPr="00355308">
        <w:rPr>
          <w:color w:val="000000" w:themeColor="text1"/>
          <w:u w:val="single"/>
        </w:rPr>
        <w:t xml:space="preserve"> on asteroid mining </w:t>
      </w:r>
      <w:r w:rsidRPr="00355308">
        <w:rPr>
          <w:b/>
          <w:bCs/>
          <w:color w:val="000000" w:themeColor="text1"/>
          <w:u w:val="single"/>
        </w:rPr>
        <w:t>is that it is forbidden</w:t>
      </w:r>
      <w:r w:rsidRPr="00355308">
        <w:rPr>
          <w:color w:val="000000" w:themeColor="text1"/>
          <w:u w:val="single"/>
        </w:rPr>
        <w:t xml:space="preserve"> under the 1967 OST—which states that space is the “province of mankind”—the Russian </w:t>
      </w:r>
      <w:r w:rsidRPr="00355308">
        <w:rPr>
          <w:b/>
          <w:bCs/>
          <w:color w:val="000000" w:themeColor="text1"/>
          <w:highlight w:val="green"/>
          <w:u w:val="single"/>
        </w:rPr>
        <w:t>industry players</w:t>
      </w:r>
      <w:r w:rsidRPr="00355308">
        <w:rPr>
          <w:color w:val="000000" w:themeColor="text1"/>
          <w:highlight w:val="green"/>
          <w:u w:val="single"/>
        </w:rPr>
        <w:t xml:space="preserve"> </w:t>
      </w:r>
      <w:r w:rsidRPr="00355308">
        <w:rPr>
          <w:color w:val="000000" w:themeColor="text1"/>
          <w:u w:val="single"/>
        </w:rPr>
        <w:t xml:space="preserve">are of the view that they </w:t>
      </w:r>
      <w:r w:rsidRPr="00355308">
        <w:rPr>
          <w:b/>
          <w:bCs/>
          <w:color w:val="000000" w:themeColor="text1"/>
          <w:highlight w:val="green"/>
          <w:u w:val="single"/>
        </w:rPr>
        <w:t>must follow the</w:t>
      </w:r>
      <w:r w:rsidRPr="00355308">
        <w:rPr>
          <w:color w:val="000000" w:themeColor="text1"/>
          <w:highlight w:val="green"/>
          <w:u w:val="single"/>
        </w:rPr>
        <w:t xml:space="preserve"> </w:t>
      </w:r>
      <w:r w:rsidRPr="00355308">
        <w:rPr>
          <w:color w:val="000000" w:themeColor="text1"/>
          <w:u w:val="single"/>
        </w:rPr>
        <w:t xml:space="preserve">lead taken by the </w:t>
      </w:r>
      <w:r w:rsidRPr="00355308">
        <w:rPr>
          <w:b/>
          <w:bCs/>
          <w:color w:val="000000" w:themeColor="text1"/>
          <w:highlight w:val="green"/>
          <w:u w:val="single"/>
        </w:rPr>
        <w:t>US</w:t>
      </w:r>
      <w:r w:rsidRPr="00355308">
        <w:rPr>
          <w:color w:val="000000" w:themeColor="text1"/>
          <w:sz w:val="14"/>
        </w:rPr>
        <w:t xml:space="preserve"> and Luxembourg.[xliii] In early 2018, the director of the Scientific-Educational Center for Innovative Mining Technologies of the Moscow-based National University of Science and Technology MISIS (NUST MISIS), Pavel Ananyev, </w:t>
      </w:r>
      <w:r w:rsidRPr="00355308">
        <w:rPr>
          <w:color w:val="000000" w:themeColor="text1"/>
          <w:u w:val="single"/>
        </w:rPr>
        <w:t>spoke about the Russian ambitions and proposed activities including space drilling rigs, water extraction on the Moon and 3D printers at space stations.</w:t>
      </w:r>
      <w:r w:rsidRPr="00355308">
        <w:rPr>
          <w:color w:val="000000" w:themeColor="text1"/>
          <w:sz w:val="14"/>
        </w:rPr>
        <w:t xml:space="preserve">[xliv] </w:t>
      </w:r>
      <w:r w:rsidRPr="00355308">
        <w:rPr>
          <w:b/>
          <w:bCs/>
          <w:color w:val="000000" w:themeColor="text1"/>
          <w:highlight w:val="green"/>
          <w:u w:val="single"/>
        </w:rPr>
        <w:t>Russia’s private space companies</w:t>
      </w:r>
      <w:r w:rsidRPr="00355308">
        <w:rPr>
          <w:color w:val="000000" w:themeColor="text1"/>
          <w:highlight w:val="green"/>
          <w:u w:val="single"/>
        </w:rPr>
        <w:t xml:space="preserve"> </w:t>
      </w:r>
      <w:r w:rsidRPr="00355308">
        <w:rPr>
          <w:color w:val="000000" w:themeColor="text1"/>
          <w:u w:val="single"/>
        </w:rPr>
        <w:t xml:space="preserve">including Dauria Aerospace, one of the first Russian private space companies, also </w:t>
      </w:r>
      <w:r w:rsidRPr="00355308">
        <w:rPr>
          <w:b/>
          <w:bCs/>
          <w:color w:val="000000" w:themeColor="text1"/>
          <w:highlight w:val="green"/>
          <w:u w:val="single"/>
        </w:rPr>
        <w:t>hold the opinion that they must go forward</w:t>
      </w:r>
      <w:r w:rsidRPr="00355308">
        <w:rPr>
          <w:color w:val="000000" w:themeColor="text1"/>
          <w:highlight w:val="green"/>
          <w:u w:val="single"/>
        </w:rPr>
        <w:t xml:space="preserve"> </w:t>
      </w:r>
      <w:r w:rsidRPr="00355308">
        <w:rPr>
          <w:color w:val="000000" w:themeColor="text1"/>
          <w:u w:val="single"/>
        </w:rPr>
        <w:t>in the same direction and call for a larger space to private sector to engage in extracting space resources.[</w:t>
      </w:r>
      <w:r w:rsidRPr="00355308">
        <w:rPr>
          <w:color w:val="000000" w:themeColor="text1"/>
          <w:sz w:val="14"/>
        </w:rPr>
        <w:t xml:space="preserve">xlv] </w:t>
      </w:r>
      <w:r w:rsidRPr="00355308">
        <w:rPr>
          <w:b/>
          <w:bCs/>
          <w:color w:val="000000" w:themeColor="text1"/>
          <w:highlight w:val="green"/>
          <w:u w:val="single"/>
        </w:rPr>
        <w:t>Moscow may not have</w:t>
      </w:r>
      <w:r w:rsidRPr="00355308">
        <w:rPr>
          <w:color w:val="000000" w:themeColor="text1"/>
          <w:highlight w:val="green"/>
          <w:u w:val="single"/>
        </w:rPr>
        <w:t xml:space="preserve"> </w:t>
      </w:r>
      <w:r w:rsidRPr="00355308">
        <w:rPr>
          <w:color w:val="000000" w:themeColor="text1"/>
          <w:u w:val="single"/>
        </w:rPr>
        <w:t xml:space="preserve">yet </w:t>
      </w:r>
      <w:r w:rsidRPr="00355308">
        <w:rPr>
          <w:b/>
          <w:bCs/>
          <w:color w:val="000000" w:themeColor="text1"/>
          <w:highlight w:val="green"/>
          <w:u w:val="single"/>
        </w:rPr>
        <w:t>actively pursued space mining</w:t>
      </w:r>
      <w:r w:rsidRPr="00355308">
        <w:rPr>
          <w:color w:val="000000" w:themeColor="text1"/>
          <w:highlight w:val="green"/>
          <w:u w:val="single"/>
        </w:rPr>
        <w:t xml:space="preserve"> </w:t>
      </w:r>
      <w:r w:rsidRPr="00355308">
        <w:rPr>
          <w:color w:val="000000" w:themeColor="text1"/>
          <w:u w:val="single"/>
        </w:rPr>
        <w:t xml:space="preserve">and resource extraction, </w:t>
      </w:r>
      <w:r w:rsidRPr="00355308">
        <w:rPr>
          <w:b/>
          <w:bCs/>
          <w:color w:val="000000" w:themeColor="text1"/>
          <w:highlight w:val="green"/>
          <w:u w:val="single"/>
        </w:rPr>
        <w:t>but it is likely to pick up pace</w:t>
      </w:r>
      <w:r w:rsidRPr="00355308">
        <w:rPr>
          <w:color w:val="000000" w:themeColor="text1"/>
          <w:highlight w:val="green"/>
          <w:u w:val="single"/>
        </w:rPr>
        <w:t xml:space="preserve"> </w:t>
      </w:r>
      <w:r w:rsidRPr="00355308">
        <w:rPr>
          <w:color w:val="000000" w:themeColor="text1"/>
          <w:u w:val="single"/>
        </w:rPr>
        <w:t>in the coming years alongside global efforts.</w:t>
      </w:r>
      <w:r w:rsidRPr="00355308">
        <w:rPr>
          <w:color w:val="000000" w:themeColor="text1"/>
          <w:sz w:val="14"/>
        </w:rPr>
        <w:t xml:space="preserve"> Moscow clearly has a capacity gap in terms of funding because its earlier plans to have a permanent base in the Moon by 2015 is yet to happen.</w:t>
      </w:r>
    </w:p>
    <w:p w14:paraId="78C4CDDB" w14:textId="77777777" w:rsidR="00C37404" w:rsidRPr="00355308" w:rsidRDefault="00C37404" w:rsidP="00C37404">
      <w:pPr>
        <w:rPr>
          <w:color w:val="000000" w:themeColor="text1"/>
        </w:rPr>
      </w:pPr>
    </w:p>
    <w:p w14:paraId="311A43B8" w14:textId="77777777" w:rsidR="00C37404" w:rsidRPr="00355308" w:rsidRDefault="00C37404" w:rsidP="00C37404">
      <w:pPr>
        <w:pStyle w:val="Heading4"/>
        <w:rPr>
          <w:rFonts w:cs="Calibri"/>
          <w:color w:val="000000" w:themeColor="text1"/>
        </w:rPr>
      </w:pPr>
      <w:r w:rsidRPr="00355308">
        <w:rPr>
          <w:rFonts w:cs="Calibri"/>
          <w:color w:val="000000" w:themeColor="text1"/>
        </w:rPr>
        <w:t>Rocky relations with Russia on space issues cause China-Russian alliances—a recommitment is needed.</w:t>
      </w:r>
    </w:p>
    <w:p w14:paraId="57A4B8BE" w14:textId="77777777" w:rsidR="00C37404" w:rsidRPr="00355308" w:rsidRDefault="00C37404" w:rsidP="00C37404">
      <w:pPr>
        <w:rPr>
          <w:color w:val="000000" w:themeColor="text1"/>
        </w:rPr>
      </w:pPr>
      <w:r w:rsidRPr="00355308">
        <w:rPr>
          <w:rStyle w:val="Style13ptBold"/>
          <w:color w:val="000000" w:themeColor="text1"/>
        </w:rPr>
        <w:t xml:space="preserve">Taichman 21 </w:t>
      </w:r>
      <w:r w:rsidRPr="00355308">
        <w:rPr>
          <w:color w:val="000000" w:themeColor="text1"/>
        </w:rPr>
        <w:t xml:space="preserve">[Elya Taichman is currently obtaining his J.D. at Temple University Beasley School of Law where he is a Beasley Scholar, a Law and Public Policy Scholar, and a Staff Editor on the Temple Law Review. Elya Taichman is the former Legislative Director for Congresswoman Michelle Lujan Grisham (current Governor of New Mexico). Elya advised the Congresswoman on foreign policy, national security, space, and economic issues., 2021, The Artemis Accords: </w:t>
      </w:r>
      <w:r w:rsidRPr="00355308">
        <w:rPr>
          <w:color w:val="000000" w:themeColor="text1"/>
        </w:rPr>
        <w:lastRenderedPageBreak/>
        <w:t>Employing Space Diplomacy to De-Escalate a National Security Threat and Promote Space Commercialization,https://digitalcommons.wcl.american.edu/cgi/viewcontent.cgi?article=1131&amp;context=nslb, 12-15-2021 amrita]</w:t>
      </w:r>
    </w:p>
    <w:p w14:paraId="65503520" w14:textId="77777777" w:rsidR="00C37404" w:rsidRPr="00355308" w:rsidRDefault="00C37404" w:rsidP="00C37404">
      <w:pPr>
        <w:rPr>
          <w:color w:val="000000" w:themeColor="text1"/>
          <w:sz w:val="14"/>
        </w:rPr>
      </w:pPr>
      <w:r w:rsidRPr="00355308">
        <w:rPr>
          <w:color w:val="000000" w:themeColor="text1"/>
          <w:sz w:val="14"/>
        </w:rPr>
        <w:t xml:space="preserve">The </w:t>
      </w:r>
      <w:r w:rsidRPr="00355308">
        <w:rPr>
          <w:color w:val="000000" w:themeColor="text1"/>
          <w:u w:val="single"/>
        </w:rPr>
        <w:t xml:space="preserve">Artemis </w:t>
      </w:r>
      <w:r w:rsidRPr="00355308">
        <w:rPr>
          <w:b/>
          <w:bCs/>
          <w:color w:val="000000" w:themeColor="text1"/>
          <w:highlight w:val="green"/>
          <w:u w:val="single"/>
        </w:rPr>
        <w:t>Accords are a culmination of American space policy to enable commercialization</w:t>
      </w:r>
      <w:r w:rsidRPr="00355308">
        <w:rPr>
          <w:color w:val="000000" w:themeColor="text1"/>
          <w:highlight w:val="green"/>
          <w:u w:val="single"/>
        </w:rPr>
        <w:t xml:space="preserve"> </w:t>
      </w:r>
      <w:r w:rsidRPr="00355308">
        <w:rPr>
          <w:color w:val="000000" w:themeColor="text1"/>
          <w:u w:val="single"/>
        </w:rPr>
        <w:t>of outer space.</w:t>
      </w:r>
      <w:r w:rsidRPr="00355308">
        <w:rPr>
          <w:color w:val="000000" w:themeColor="text1"/>
          <w:sz w:val="14"/>
        </w:rPr>
        <w:t xml:space="preserve"> However, they pose a variety of problems. To start, any future agreements under </w:t>
      </w:r>
      <w:r w:rsidRPr="00355308">
        <w:rPr>
          <w:color w:val="000000" w:themeColor="text1"/>
          <w:u w:val="single"/>
        </w:rPr>
        <w:t xml:space="preserve">the accords </w:t>
      </w:r>
      <w:r w:rsidRPr="00355308">
        <w:rPr>
          <w:b/>
          <w:bCs/>
          <w:color w:val="000000" w:themeColor="text1"/>
          <w:highlight w:val="green"/>
          <w:u w:val="single"/>
        </w:rPr>
        <w:t>may violate</w:t>
      </w:r>
      <w:r w:rsidRPr="00355308">
        <w:rPr>
          <w:color w:val="000000" w:themeColor="text1"/>
          <w:highlight w:val="green"/>
          <w:u w:val="single"/>
        </w:rPr>
        <w:t xml:space="preserve"> </w:t>
      </w:r>
      <w:r w:rsidRPr="00355308">
        <w:rPr>
          <w:color w:val="000000" w:themeColor="text1"/>
          <w:u w:val="single"/>
        </w:rPr>
        <w:t xml:space="preserve">international law – both </w:t>
      </w:r>
      <w:r w:rsidRPr="00355308">
        <w:rPr>
          <w:b/>
          <w:bCs/>
          <w:color w:val="000000" w:themeColor="text1"/>
          <w:highlight w:val="green"/>
          <w:u w:val="single"/>
        </w:rPr>
        <w:t>the OST</w:t>
      </w:r>
      <w:r w:rsidRPr="00355308">
        <w:rPr>
          <w:color w:val="000000" w:themeColor="text1"/>
          <w:highlight w:val="green"/>
          <w:u w:val="single"/>
        </w:rPr>
        <w:t xml:space="preserve"> </w:t>
      </w:r>
      <w:r w:rsidRPr="00355308">
        <w:rPr>
          <w:color w:val="000000" w:themeColor="text1"/>
          <w:u w:val="single"/>
        </w:rPr>
        <w:t>and the VCLT</w:t>
      </w:r>
      <w:r w:rsidRPr="00355308">
        <w:rPr>
          <w:color w:val="000000" w:themeColor="text1"/>
          <w:sz w:val="14"/>
        </w:rPr>
        <w:t xml:space="preserve">. While the Trump Administration appears willing to ignore this issue, </w:t>
      </w:r>
      <w:r w:rsidRPr="00355308">
        <w:rPr>
          <w:color w:val="000000" w:themeColor="text1"/>
          <w:u w:val="single"/>
        </w:rPr>
        <w:t xml:space="preserve">violating international law </w:t>
      </w:r>
      <w:r w:rsidRPr="00355308">
        <w:rPr>
          <w:b/>
          <w:bCs/>
          <w:color w:val="000000" w:themeColor="text1"/>
          <w:highlight w:val="green"/>
          <w:u w:val="single"/>
        </w:rPr>
        <w:t>is a dangerous precedent and should be avoided</w:t>
      </w:r>
      <w:r w:rsidRPr="00355308">
        <w:rPr>
          <w:color w:val="000000" w:themeColor="text1"/>
          <w:sz w:val="14"/>
        </w:rPr>
        <w:t xml:space="preserve">.118 Further, </w:t>
      </w:r>
      <w:r w:rsidRPr="00355308">
        <w:rPr>
          <w:color w:val="000000" w:themeColor="text1"/>
          <w:u w:val="single"/>
        </w:rPr>
        <w:t xml:space="preserve">the dual nature of all space technology means that </w:t>
      </w:r>
      <w:r w:rsidRPr="00355308">
        <w:rPr>
          <w:b/>
          <w:bCs/>
          <w:color w:val="000000" w:themeColor="text1"/>
          <w:highlight w:val="green"/>
          <w:u w:val="single"/>
        </w:rPr>
        <w:t>any commercial activity in space</w:t>
      </w:r>
      <w:r w:rsidRPr="00355308">
        <w:rPr>
          <w:color w:val="000000" w:themeColor="text1"/>
          <w:highlight w:val="green"/>
          <w:u w:val="single"/>
        </w:rPr>
        <w:t xml:space="preserve"> </w:t>
      </w:r>
      <w:r w:rsidRPr="00355308">
        <w:rPr>
          <w:color w:val="000000" w:themeColor="text1"/>
          <w:u w:val="single"/>
        </w:rPr>
        <w:t xml:space="preserve">that the Artemis Accords enable </w:t>
      </w:r>
      <w:r w:rsidRPr="00355308">
        <w:rPr>
          <w:b/>
          <w:bCs/>
          <w:color w:val="000000" w:themeColor="text1"/>
          <w:highlight w:val="green"/>
          <w:u w:val="single"/>
        </w:rPr>
        <w:t>could</w:t>
      </w:r>
      <w:r w:rsidRPr="00355308">
        <w:rPr>
          <w:color w:val="000000" w:themeColor="text1"/>
          <w:u w:val="single"/>
        </w:rPr>
        <w:t xml:space="preserve"> readily </w:t>
      </w:r>
      <w:r w:rsidRPr="00355308">
        <w:rPr>
          <w:b/>
          <w:bCs/>
          <w:color w:val="000000" w:themeColor="text1"/>
          <w:highlight w:val="green"/>
          <w:u w:val="single"/>
        </w:rPr>
        <w:t>be converted for belligerent purposes</w:t>
      </w:r>
      <w:r w:rsidRPr="00355308">
        <w:rPr>
          <w:color w:val="000000" w:themeColor="text1"/>
          <w:sz w:val="14"/>
        </w:rPr>
        <w:t xml:space="preserve">.119 This would both violate international law and threaten national security. Despite these inherent dangers, </w:t>
      </w:r>
      <w:r w:rsidRPr="00355308">
        <w:rPr>
          <w:color w:val="000000" w:themeColor="text1"/>
          <w:u w:val="single"/>
        </w:rPr>
        <w:t xml:space="preserve">the </w:t>
      </w:r>
      <w:r w:rsidRPr="00355308">
        <w:rPr>
          <w:b/>
          <w:bCs/>
          <w:color w:val="000000" w:themeColor="text1"/>
          <w:highlight w:val="green"/>
          <w:u w:val="single"/>
        </w:rPr>
        <w:t>Trump</w:t>
      </w:r>
      <w:r w:rsidRPr="00355308">
        <w:rPr>
          <w:color w:val="000000" w:themeColor="text1"/>
          <w:u w:val="single"/>
        </w:rPr>
        <w:t xml:space="preserve"> Administration has </w:t>
      </w:r>
      <w:r w:rsidRPr="00355308">
        <w:rPr>
          <w:b/>
          <w:bCs/>
          <w:color w:val="000000" w:themeColor="text1"/>
          <w:highlight w:val="green"/>
          <w:u w:val="single"/>
        </w:rPr>
        <w:t>maintained a bellicose rhetoric</w:t>
      </w:r>
      <w:r w:rsidRPr="00355308">
        <w:rPr>
          <w:color w:val="000000" w:themeColor="text1"/>
          <w:u w:val="single"/>
        </w:rPr>
        <w:t xml:space="preserve"> on its space policy</w:t>
      </w:r>
      <w:r w:rsidRPr="00355308">
        <w:rPr>
          <w:color w:val="000000" w:themeColor="text1"/>
          <w:sz w:val="14"/>
        </w:rPr>
        <w:t xml:space="preserve">.120 Although American technology and investments surpass those of Russia and China, </w:t>
      </w:r>
      <w:r w:rsidRPr="00355308">
        <w:rPr>
          <w:color w:val="000000" w:themeColor="text1"/>
          <w:u w:val="single"/>
        </w:rPr>
        <w:t xml:space="preserve">such rhetoric serves </w:t>
      </w:r>
      <w:r w:rsidRPr="00355308">
        <w:rPr>
          <w:b/>
          <w:bCs/>
          <w:color w:val="000000" w:themeColor="text1"/>
          <w:highlight w:val="green"/>
          <w:u w:val="single"/>
        </w:rPr>
        <w:t>to inflame</w:t>
      </w:r>
      <w:r w:rsidRPr="00355308">
        <w:rPr>
          <w:color w:val="000000" w:themeColor="text1"/>
          <w:highlight w:val="green"/>
          <w:u w:val="single"/>
        </w:rPr>
        <w:t xml:space="preserve"> </w:t>
      </w:r>
      <w:r w:rsidRPr="00355308">
        <w:rPr>
          <w:color w:val="000000" w:themeColor="text1"/>
          <w:u w:val="single"/>
        </w:rPr>
        <w:t xml:space="preserve">already </w:t>
      </w:r>
      <w:r w:rsidRPr="00355308">
        <w:rPr>
          <w:b/>
          <w:bCs/>
          <w:color w:val="000000" w:themeColor="text1"/>
          <w:highlight w:val="green"/>
          <w:u w:val="single"/>
        </w:rPr>
        <w:t>tense relations.</w:t>
      </w:r>
      <w:r w:rsidRPr="00355308">
        <w:rPr>
          <w:color w:val="000000" w:themeColor="text1"/>
          <w:highlight w:val="green"/>
          <w:u w:val="single"/>
        </w:rPr>
        <w:t xml:space="preserve"> </w:t>
      </w:r>
      <w:r w:rsidRPr="00355308">
        <w:rPr>
          <w:b/>
          <w:bCs/>
          <w:color w:val="000000" w:themeColor="text1"/>
          <w:highlight w:val="green"/>
          <w:u w:val="single"/>
        </w:rPr>
        <w:t>Russia and China are</w:t>
      </w:r>
      <w:r w:rsidRPr="00355308">
        <w:rPr>
          <w:color w:val="000000" w:themeColor="text1"/>
          <w:highlight w:val="green"/>
          <w:u w:val="single"/>
        </w:rPr>
        <w:t xml:space="preserve"> </w:t>
      </w:r>
      <w:r w:rsidRPr="00355308">
        <w:rPr>
          <w:color w:val="000000" w:themeColor="text1"/>
          <w:u w:val="single"/>
        </w:rPr>
        <w:t xml:space="preserve">each </w:t>
      </w:r>
      <w:r w:rsidRPr="00355308">
        <w:rPr>
          <w:b/>
          <w:bCs/>
          <w:color w:val="000000" w:themeColor="text1"/>
          <w:highlight w:val="green"/>
          <w:u w:val="single"/>
        </w:rPr>
        <w:t>pursuing</w:t>
      </w:r>
      <w:r w:rsidRPr="00355308">
        <w:rPr>
          <w:color w:val="000000" w:themeColor="text1"/>
          <w:u w:val="single"/>
        </w:rPr>
        <w:t xml:space="preserve"> their own space </w:t>
      </w:r>
      <w:r w:rsidRPr="00355308">
        <w:rPr>
          <w:b/>
          <w:bCs/>
          <w:color w:val="000000" w:themeColor="text1"/>
          <w:highlight w:val="green"/>
          <w:u w:val="single"/>
        </w:rPr>
        <w:t>programs which threaten national security</w:t>
      </w:r>
      <w:r w:rsidRPr="00355308">
        <w:rPr>
          <w:color w:val="000000" w:themeColor="text1"/>
          <w:u w:val="single"/>
        </w:rPr>
        <w:t xml:space="preserve"> interests</w:t>
      </w:r>
      <w:r w:rsidRPr="00355308">
        <w:rPr>
          <w:color w:val="000000" w:themeColor="text1"/>
          <w:sz w:val="14"/>
        </w:rPr>
        <w:t xml:space="preserve">, but the United States has engaged neither in Artemis Accords diplomacy.121 A. Violations of International Law? </w:t>
      </w:r>
      <w:r w:rsidRPr="00355308">
        <w:rPr>
          <w:b/>
          <w:bCs/>
          <w:color w:val="000000" w:themeColor="text1"/>
          <w:highlight w:val="green"/>
          <w:u w:val="single"/>
        </w:rPr>
        <w:t>At best</w:t>
      </w:r>
      <w:r w:rsidRPr="00355308">
        <w:rPr>
          <w:color w:val="000000" w:themeColor="text1"/>
          <w:u w:val="single"/>
        </w:rPr>
        <w:t xml:space="preserve">, future Artemis Accords agreements </w:t>
      </w:r>
      <w:r w:rsidRPr="00355308">
        <w:rPr>
          <w:b/>
          <w:bCs/>
          <w:color w:val="000000" w:themeColor="text1"/>
          <w:highlight w:val="green"/>
          <w:u w:val="single"/>
        </w:rPr>
        <w:t>exist in a gray area</w:t>
      </w:r>
      <w:r w:rsidRPr="00355308">
        <w:rPr>
          <w:color w:val="000000" w:themeColor="text1"/>
          <w:highlight w:val="green"/>
          <w:u w:val="single"/>
        </w:rPr>
        <w:t xml:space="preserve"> </w:t>
      </w:r>
      <w:r w:rsidRPr="00355308">
        <w:rPr>
          <w:color w:val="000000" w:themeColor="text1"/>
          <w:u w:val="single"/>
        </w:rPr>
        <w:t>of international law. After all, the Moon Treaty failed to update and clarify the gaps in the OST on space exploration and resource exploitation by non-state actors</w:t>
      </w:r>
      <w:r w:rsidRPr="00355308">
        <w:rPr>
          <w:color w:val="000000" w:themeColor="text1"/>
          <w:sz w:val="14"/>
        </w:rPr>
        <w:t xml:space="preserve">. The Space Act and the Artemis Accords together represent American state practice and opinio juris as to the meaning of the OST. At worst, the Trump Administration would be blatantly and knowingly violating international law, in particular the ban on national appropriation. Certainly, </w:t>
      </w:r>
      <w:r w:rsidRPr="00355308">
        <w:rPr>
          <w:color w:val="000000" w:themeColor="text1"/>
          <w:u w:val="single"/>
        </w:rPr>
        <w:t xml:space="preserve">the Artemis Accords </w:t>
      </w:r>
      <w:r w:rsidRPr="00355308">
        <w:rPr>
          <w:b/>
          <w:bCs/>
          <w:color w:val="000000" w:themeColor="text1"/>
          <w:highlight w:val="green"/>
          <w:u w:val="single"/>
        </w:rPr>
        <w:t>signal a willingness to push i</w:t>
      </w:r>
      <w:r w:rsidRPr="00355308">
        <w:rPr>
          <w:color w:val="000000" w:themeColor="text1"/>
          <w:u w:val="single"/>
        </w:rPr>
        <w:t xml:space="preserve">nternational </w:t>
      </w:r>
      <w:r w:rsidRPr="00355308">
        <w:rPr>
          <w:b/>
          <w:bCs/>
          <w:color w:val="000000" w:themeColor="text1"/>
          <w:highlight w:val="green"/>
          <w:u w:val="single"/>
        </w:rPr>
        <w:t>law to the limit</w:t>
      </w:r>
      <w:r w:rsidRPr="00355308">
        <w:rPr>
          <w:color w:val="000000" w:themeColor="text1"/>
          <w:u w:val="single"/>
        </w:rPr>
        <w:t>, if not to step over the line. In addition to potentially violating the OST</w:t>
      </w:r>
      <w:r w:rsidRPr="00355308">
        <w:rPr>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355308">
        <w:rPr>
          <w:color w:val="000000" w:themeColor="text1"/>
          <w:u w:val="single"/>
        </w:rPr>
        <w:t xml:space="preserve">, the United States appears ready to create bilateral, inter-se agreements every time it signs an Artemis Accords agreement. </w:t>
      </w:r>
      <w:r w:rsidRPr="00355308">
        <w:rPr>
          <w:b/>
          <w:bCs/>
          <w:color w:val="000000" w:themeColor="text1"/>
          <w:highlight w:val="green"/>
          <w:u w:val="single"/>
        </w:rPr>
        <w:t>Because Article II</w:t>
      </w:r>
      <w:r w:rsidRPr="00355308">
        <w:rPr>
          <w:color w:val="000000" w:themeColor="text1"/>
          <w:highlight w:val="green"/>
          <w:u w:val="single"/>
        </w:rPr>
        <w:t xml:space="preserve"> </w:t>
      </w:r>
      <w:r w:rsidRPr="00355308">
        <w:rPr>
          <w:color w:val="000000" w:themeColor="text1"/>
          <w:u w:val="single"/>
        </w:rPr>
        <w:t xml:space="preserve">of the OST clearly </w:t>
      </w:r>
      <w:r w:rsidRPr="00355308">
        <w:rPr>
          <w:b/>
          <w:bCs/>
          <w:color w:val="000000" w:themeColor="text1"/>
          <w:highlight w:val="green"/>
          <w:u w:val="single"/>
        </w:rPr>
        <w:t>bans national appropriation, licensing non-state actors</w:t>
      </w:r>
      <w:r w:rsidRPr="00355308">
        <w:rPr>
          <w:color w:val="000000" w:themeColor="text1"/>
          <w:u w:val="single"/>
        </w:rPr>
        <w:t xml:space="preserve"> to create mining colonies on the Moon in safety zones </w:t>
      </w:r>
      <w:r w:rsidRPr="00355308">
        <w:rPr>
          <w:b/>
          <w:bCs/>
          <w:color w:val="000000" w:themeColor="text1"/>
          <w:highlight w:val="green"/>
          <w:u w:val="single"/>
        </w:rPr>
        <w:t>verges on appropriation</w:t>
      </w:r>
      <w:r w:rsidRPr="00355308">
        <w:rPr>
          <w:color w:val="000000" w:themeColor="text1"/>
          <w:u w:val="single"/>
        </w:rPr>
        <w:t>, especially when coupled with Article VI’s responsibility clause based on national activity.</w:t>
      </w:r>
      <w:r w:rsidRPr="00355308">
        <w:rPr>
          <w:color w:val="000000" w:themeColor="text1"/>
          <w:sz w:val="14"/>
        </w:rPr>
        <w:t xml:space="preserve">125 Overall, the Administration advances on very uneven legal footing, which is further </w:t>
      </w:r>
      <w:r w:rsidRPr="00355308">
        <w:rPr>
          <w:b/>
          <w:bCs/>
          <w:color w:val="000000" w:themeColor="text1"/>
          <w:highlight w:val="green"/>
          <w:u w:val="single"/>
        </w:rPr>
        <w:t>compounded by</w:t>
      </w:r>
      <w:r w:rsidRPr="00355308">
        <w:rPr>
          <w:color w:val="000000" w:themeColor="text1"/>
          <w:u w:val="single"/>
        </w:rPr>
        <w:t xml:space="preserve"> the fact that </w:t>
      </w:r>
      <w:r w:rsidRPr="00355308">
        <w:rPr>
          <w:b/>
          <w:bCs/>
          <w:color w:val="000000" w:themeColor="text1"/>
          <w:highlight w:val="green"/>
          <w:u w:val="single"/>
        </w:rPr>
        <w:t>space tech</w:t>
      </w:r>
      <w:r w:rsidRPr="00355308">
        <w:rPr>
          <w:color w:val="000000" w:themeColor="text1"/>
          <w:u w:val="single"/>
        </w:rPr>
        <w:t xml:space="preserve">nologies </w:t>
      </w:r>
      <w:r w:rsidRPr="00355308">
        <w:rPr>
          <w:b/>
          <w:bCs/>
          <w:color w:val="000000" w:themeColor="text1"/>
          <w:highlight w:val="green"/>
          <w:u w:val="single"/>
        </w:rPr>
        <w:t>are</w:t>
      </w:r>
      <w:r w:rsidRPr="00355308">
        <w:rPr>
          <w:color w:val="000000" w:themeColor="text1"/>
          <w:u w:val="single"/>
        </w:rPr>
        <w:t xml:space="preserve"> inherently </w:t>
      </w:r>
      <w:r w:rsidRPr="00355308">
        <w:rPr>
          <w:b/>
          <w:bCs/>
          <w:color w:val="000000" w:themeColor="text1"/>
          <w:highlight w:val="green"/>
          <w:u w:val="single"/>
        </w:rPr>
        <w:t>dual purpose</w:t>
      </w:r>
      <w:r w:rsidRPr="00355308">
        <w:rPr>
          <w:color w:val="000000" w:themeColor="text1"/>
          <w:u w:val="single"/>
        </w:rPr>
        <w:t>.</w:t>
      </w:r>
      <w:r w:rsidRPr="00355308">
        <w:rPr>
          <w:color w:val="000000" w:themeColor="text1"/>
          <w:sz w:val="14"/>
        </w:rPr>
        <w:t xml:space="preserve"> B. Dual Purpose Any technology – from rocketry, to satellites, to mining equipment – introduced into space is inherently dual purpose. </w:t>
      </w:r>
      <w:r w:rsidRPr="00355308">
        <w:rPr>
          <w:color w:val="000000" w:themeColor="text1"/>
          <w:u w:val="single"/>
        </w:rPr>
        <w:t>That is, it may readily be converted to military uses</w:t>
      </w:r>
      <w:r w:rsidRPr="00355308">
        <w:rPr>
          <w:color w:val="000000" w:themeColor="text1"/>
          <w:sz w:val="14"/>
        </w:rPr>
        <w:t xml:space="preserve">. The OST makes clear that nuclear weapons are prohibited in space. It also completely demilitarizes the Moon, under Article IV.126 </w:t>
      </w:r>
      <w:r w:rsidRPr="00355308">
        <w:rPr>
          <w:color w:val="000000" w:themeColor="text1"/>
          <w:u w:val="single"/>
        </w:rPr>
        <w:t xml:space="preserve">However, military </w:t>
      </w:r>
      <w:r w:rsidRPr="00355308">
        <w:rPr>
          <w:b/>
          <w:bCs/>
          <w:color w:val="000000" w:themeColor="text1"/>
          <w:u w:val="single"/>
        </w:rPr>
        <w:t>personal may</w:t>
      </w:r>
      <w:r w:rsidRPr="00355308">
        <w:rPr>
          <w:color w:val="000000" w:themeColor="text1"/>
          <w:u w:val="single"/>
        </w:rPr>
        <w:t xml:space="preserve"> </w:t>
      </w:r>
      <w:r w:rsidRPr="00355308">
        <w:rPr>
          <w:b/>
          <w:bCs/>
          <w:color w:val="000000" w:themeColor="text1"/>
          <w:u w:val="single"/>
        </w:rPr>
        <w:t>participate in</w:t>
      </w:r>
      <w:r w:rsidRPr="00355308">
        <w:rPr>
          <w:color w:val="000000" w:themeColor="text1"/>
          <w:u w:val="single"/>
        </w:rPr>
        <w:t xml:space="preserve"> scientific research or other peaceful purposes – i.e., </w:t>
      </w:r>
      <w:r w:rsidRPr="00355308">
        <w:rPr>
          <w:b/>
          <w:bCs/>
          <w:color w:val="000000" w:themeColor="text1"/>
          <w:u w:val="single"/>
        </w:rPr>
        <w:t>commercial ones</w:t>
      </w:r>
      <w:r w:rsidRPr="00355308">
        <w:rPr>
          <w:color w:val="000000" w:themeColor="text1"/>
          <w:sz w:val="14"/>
        </w:rPr>
        <w:t xml:space="preserve">.127 Hence, from a national security standpoint it would be legal for other rival nations, namely Russia and China, to create lunar bases or asteroid mines. But </w:t>
      </w:r>
      <w:r w:rsidRPr="00355308">
        <w:rPr>
          <w:b/>
          <w:bCs/>
          <w:color w:val="000000" w:themeColor="text1"/>
          <w:highlight w:val="green"/>
          <w:u w:val="single"/>
        </w:rPr>
        <w:t>should conflict arise, such tech</w:t>
      </w:r>
      <w:r w:rsidRPr="00355308">
        <w:rPr>
          <w:color w:val="000000" w:themeColor="text1"/>
          <w:u w:val="single"/>
        </w:rPr>
        <w:t xml:space="preserve">nology and infrastructure could readily </w:t>
      </w:r>
      <w:r w:rsidRPr="00355308">
        <w:rPr>
          <w:b/>
          <w:bCs/>
          <w:color w:val="000000" w:themeColor="text1"/>
          <w:highlight w:val="green"/>
          <w:u w:val="single"/>
        </w:rPr>
        <w:t>be turned hostile</w:t>
      </w:r>
      <w:r w:rsidRPr="00355308">
        <w:rPr>
          <w:color w:val="000000" w:themeColor="text1"/>
          <w:highlight w:val="green"/>
          <w:u w:val="single"/>
        </w:rPr>
        <w:t xml:space="preserve"> </w:t>
      </w:r>
      <w:r w:rsidRPr="00355308">
        <w:rPr>
          <w:color w:val="000000" w:themeColor="text1"/>
          <w:u w:val="single"/>
        </w:rPr>
        <w:t xml:space="preserve">and harnessed against American infrastructure in space. </w:t>
      </w:r>
      <w:r w:rsidRPr="00355308">
        <w:rPr>
          <w:b/>
          <w:bCs/>
          <w:color w:val="000000" w:themeColor="text1"/>
          <w:highlight w:val="green"/>
          <w:u w:val="single"/>
        </w:rPr>
        <w:t>This is troubling because for</w:t>
      </w:r>
      <w:r w:rsidRPr="00355308">
        <w:rPr>
          <w:color w:val="000000" w:themeColor="text1"/>
          <w:highlight w:val="green"/>
          <w:u w:val="single"/>
        </w:rPr>
        <w:t xml:space="preserve"> </w:t>
      </w:r>
      <w:r w:rsidRPr="00355308">
        <w:rPr>
          <w:color w:val="000000" w:themeColor="text1"/>
          <w:u w:val="single"/>
        </w:rPr>
        <w:t xml:space="preserve">a country like </w:t>
      </w:r>
      <w:r w:rsidRPr="00355308">
        <w:rPr>
          <w:b/>
          <w:bCs/>
          <w:color w:val="000000" w:themeColor="text1"/>
          <w:highlight w:val="green"/>
          <w:u w:val="single"/>
        </w:rPr>
        <w:t>China there is no</w:t>
      </w:r>
      <w:r w:rsidRPr="00355308">
        <w:rPr>
          <w:color w:val="000000" w:themeColor="text1"/>
          <w:u w:val="single"/>
        </w:rPr>
        <w:t xml:space="preserve"> obvious </w:t>
      </w:r>
      <w:r w:rsidRPr="00355308">
        <w:rPr>
          <w:b/>
          <w:bCs/>
          <w:color w:val="000000" w:themeColor="text1"/>
          <w:highlight w:val="green"/>
          <w:u w:val="single"/>
        </w:rPr>
        <w:t>distinction between public and private</w:t>
      </w:r>
      <w:r w:rsidRPr="00355308">
        <w:rPr>
          <w:color w:val="000000" w:themeColor="text1"/>
          <w:highlight w:val="green"/>
          <w:u w:val="single"/>
        </w:rPr>
        <w:t xml:space="preserve"> </w:t>
      </w:r>
      <w:r w:rsidRPr="00355308">
        <w:rPr>
          <w:color w:val="000000" w:themeColor="text1"/>
          <w:u w:val="single"/>
        </w:rPr>
        <w:t>industry</w:t>
      </w:r>
      <w:r w:rsidRPr="00355308">
        <w:rPr>
          <w:color w:val="000000" w:themeColor="text1"/>
          <w:sz w:val="14"/>
        </w:rPr>
        <w:t xml:space="preserve">.128 And from China’s perspective, NASA is still teaming up with SpaceX in public-private partnerships and the DoD has many of similar agreements as well. In fact, in its 2020 Defense Space Strategy, the DoD proclaimed its eagerness to “[l]everage commercial technological advancements and acquisition processes.”129 </w:t>
      </w:r>
      <w:r w:rsidRPr="00355308">
        <w:rPr>
          <w:color w:val="000000" w:themeColor="text1"/>
          <w:u w:val="single"/>
        </w:rPr>
        <w:t>An incident with Russia highlights the dangers of dual-purpose space technologies.</w:t>
      </w:r>
      <w:r w:rsidRPr="00355308">
        <w:rPr>
          <w:color w:val="000000" w:themeColor="text1"/>
          <w:sz w:val="14"/>
        </w:rPr>
        <w:t xml:space="preserve"> On November 26, 2019, Russia launched what appeared to be a single satellite.130 Eleven days later the single satellite “birthed” a second.131 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w:t>
      </w:r>
      <w:r w:rsidRPr="00355308">
        <w:rPr>
          <w:color w:val="000000" w:themeColor="text1"/>
          <w:u w:val="single"/>
        </w:rPr>
        <w:t xml:space="preserve">Although Russia claimed that the satellites are peaceful, it proved that even a so-called peaceful satellite could be secretly armed with military capabilities. </w:t>
      </w:r>
      <w:r w:rsidRPr="00355308">
        <w:rPr>
          <w:color w:val="000000" w:themeColor="text1"/>
          <w:sz w:val="14"/>
        </w:rPr>
        <w:t xml:space="preserve">Ironically, in a speech that same day to his counterparts in Brazil, India, China, and South Africa, Dmitry Rogozin, head of Russia’s space program, called for a “space free of weapons of any type, to keep it fit for long-term and sustainable use as it is </w:t>
      </w:r>
      <w:r w:rsidRPr="00355308">
        <w:rPr>
          <w:color w:val="000000" w:themeColor="text1"/>
          <w:sz w:val="14"/>
        </w:rPr>
        <w:lastRenderedPageBreak/>
        <w:t xml:space="preserve">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American Rhetoric </w:t>
      </w:r>
      <w:r w:rsidRPr="00355308">
        <w:rPr>
          <w:color w:val="000000" w:themeColor="text1"/>
          <w:u w:val="single"/>
        </w:rPr>
        <w:t>The Trump Administration has provided mixed signals to rivals about American intentions in outer space</w:t>
      </w:r>
      <w:r w:rsidRPr="00355308">
        <w:rPr>
          <w:color w:val="000000" w:themeColor="text1"/>
          <w:sz w:val="14"/>
        </w:rPr>
        <w:t xml:space="preserve">. In 2017, Vice President Mike Pence declared that “America must be as dominant in the heavens as it is on Earth.”135 Citing the fear that Sputnik instilled in Americans, Pence later warned that Russia and China were racing to pass the United States in space technology, especially with respect to the military.136 </w:t>
      </w:r>
      <w:r w:rsidRPr="00355308">
        <w:rPr>
          <w:color w:val="000000" w:themeColor="text1"/>
          <w:u w:val="single"/>
        </w:rPr>
        <w:t>In its 2020 Defense Space Strategy, the DoD pronounced, “China and Russia present the greatest strategic threat due to their development, testing, and deployment of counterspace capabilities and their associated military doctrine for employment in conflict extending to space</w:t>
      </w:r>
      <w:r w:rsidRPr="00355308">
        <w:rPr>
          <w:color w:val="000000" w:themeColor="text1"/>
          <w:sz w:val="14"/>
        </w:rPr>
        <w:t xml:space="preserve">.”137 More modestly, however, Stephen Kitay, Deputy Assistant Secretary of Defense for Space Policy, made clear that the United States is still superior in space capabilities; however, the gap is rapidly diminishing.138 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Starlink,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355308">
        <w:rPr>
          <w:color w:val="000000" w:themeColor="text1"/>
          <w:u w:val="single"/>
        </w:rPr>
        <w:t xml:space="preserve">This is not to say that the Administration is wrong for taking foreign threats in outer space seriously. It should, precisely </w:t>
      </w:r>
      <w:r w:rsidRPr="00355308">
        <w:rPr>
          <w:b/>
          <w:bCs/>
          <w:color w:val="000000" w:themeColor="text1"/>
          <w:highlight w:val="green"/>
          <w:u w:val="single"/>
        </w:rPr>
        <w:t>because the Russians and Chinese take these threats seriously</w:t>
      </w:r>
      <w:r w:rsidRPr="00355308">
        <w:rPr>
          <w:color w:val="000000" w:themeColor="text1"/>
          <w:u w:val="single"/>
        </w:rPr>
        <w:t xml:space="preserve">. The </w:t>
      </w:r>
      <w:r w:rsidRPr="00355308">
        <w:rPr>
          <w:b/>
          <w:bCs/>
          <w:color w:val="000000" w:themeColor="text1"/>
          <w:highlight w:val="green"/>
          <w:u w:val="single"/>
        </w:rPr>
        <w:t>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w:t>
      </w:r>
      <w:r w:rsidRPr="00355308">
        <w:rPr>
          <w:b/>
          <w:bCs/>
          <w:color w:val="000000" w:themeColor="text1"/>
          <w:highlight w:val="green"/>
          <w:u w:val="single"/>
        </w:rPr>
        <w:t>should not</w:t>
      </w:r>
      <w:r w:rsidRPr="00355308">
        <w:rPr>
          <w:color w:val="000000" w:themeColor="text1"/>
          <w:u w:val="single"/>
        </w:rPr>
        <w:t xml:space="preserve">, however, </w:t>
      </w:r>
      <w:r w:rsidRPr="00355308">
        <w:rPr>
          <w:b/>
          <w:bCs/>
          <w:color w:val="000000" w:themeColor="text1"/>
          <w:highlight w:val="green"/>
          <w:u w:val="single"/>
        </w:rPr>
        <w:t>start a space race</w:t>
      </w:r>
      <w:r w:rsidRPr="00355308">
        <w:rPr>
          <w:color w:val="000000" w:themeColor="text1"/>
          <w:u w:val="single"/>
        </w:rPr>
        <w:t xml:space="preserve"> when it is already light years ahead of its rivals, </w:t>
      </w:r>
      <w:r w:rsidRPr="00355308">
        <w:rPr>
          <w:b/>
          <w:bCs/>
          <w:color w:val="000000" w:themeColor="text1"/>
          <w:highlight w:val="green"/>
          <w:u w:val="single"/>
        </w:rPr>
        <w:t>as this would</w:t>
      </w:r>
      <w:r w:rsidRPr="00355308">
        <w:rPr>
          <w:color w:val="000000" w:themeColor="text1"/>
          <w:highlight w:val="green"/>
          <w:u w:val="single"/>
        </w:rPr>
        <w:t xml:space="preserve"> </w:t>
      </w:r>
      <w:r w:rsidRPr="00355308">
        <w:rPr>
          <w:color w:val="000000" w:themeColor="text1"/>
          <w:u w:val="single"/>
        </w:rPr>
        <w:t xml:space="preserve">repeat the mistake of the first space race – </w:t>
      </w:r>
      <w:r w:rsidRPr="00355308">
        <w:rPr>
          <w:b/>
          <w:bCs/>
          <w:color w:val="000000" w:themeColor="text1"/>
          <w:highlight w:val="green"/>
          <w:u w:val="single"/>
        </w:rPr>
        <w:t>permit</w:t>
      </w:r>
      <w:r w:rsidRPr="00355308">
        <w:rPr>
          <w:color w:val="000000" w:themeColor="text1"/>
          <w:u w:val="single"/>
        </w:rPr>
        <w:t xml:space="preserve">ting </w:t>
      </w:r>
      <w:r w:rsidRPr="00355308">
        <w:rPr>
          <w:b/>
          <w:bCs/>
          <w:color w:val="000000" w:themeColor="text1"/>
          <w:highlight w:val="green"/>
          <w:u w:val="single"/>
        </w:rPr>
        <w:t>private industry</w:t>
      </w:r>
      <w:r w:rsidRPr="00355308">
        <w:rPr>
          <w:color w:val="000000" w:themeColor="text1"/>
          <w:u w:val="single"/>
        </w:rPr>
        <w:t xml:space="preserve">, which Eisenhower warned against, </w:t>
      </w:r>
      <w:r w:rsidRPr="00355308">
        <w:rPr>
          <w:b/>
          <w:bCs/>
          <w:color w:val="000000" w:themeColor="text1"/>
          <w:highlight w:val="green"/>
          <w:u w:val="single"/>
        </w:rPr>
        <w:t>to dictate</w:t>
      </w:r>
      <w:r w:rsidRPr="00355308">
        <w:rPr>
          <w:color w:val="000000" w:themeColor="text1"/>
          <w:highlight w:val="green"/>
          <w:u w:val="single"/>
        </w:rPr>
        <w:t xml:space="preserve"> </w:t>
      </w:r>
      <w:r w:rsidRPr="00355308">
        <w:rPr>
          <w:color w:val="000000" w:themeColor="text1"/>
          <w:u w:val="single"/>
        </w:rPr>
        <w:t xml:space="preserve">American </w:t>
      </w:r>
      <w:r w:rsidRPr="00355308">
        <w:rPr>
          <w:b/>
          <w:bCs/>
          <w:color w:val="000000" w:themeColor="text1"/>
          <w:highlight w:val="green"/>
          <w:u w:val="single"/>
        </w:rPr>
        <w:t>policy and</w:t>
      </w:r>
      <w:r w:rsidRPr="00355308">
        <w:rPr>
          <w:color w:val="000000" w:themeColor="text1"/>
          <w:highlight w:val="green"/>
          <w:u w:val="single"/>
        </w:rPr>
        <w:t xml:space="preserve"> </w:t>
      </w:r>
      <w:r w:rsidRPr="00355308">
        <w:rPr>
          <w:color w:val="000000" w:themeColor="text1"/>
          <w:u w:val="single"/>
        </w:rPr>
        <w:t xml:space="preserve">thereby </w:t>
      </w:r>
      <w:r w:rsidRPr="00355308">
        <w:rPr>
          <w:b/>
          <w:bCs/>
          <w:color w:val="000000" w:themeColor="text1"/>
          <w:highlight w:val="green"/>
          <w:u w:val="single"/>
        </w:rPr>
        <w:t>create a technocracy</w:t>
      </w:r>
      <w:r w:rsidRPr="00355308">
        <w:rPr>
          <w:color w:val="000000" w:themeColor="text1"/>
          <w:u w:val="single"/>
        </w:rPr>
        <w:t>.</w:t>
      </w:r>
      <w:r w:rsidRPr="00355308">
        <w:rPr>
          <w:color w:val="000000" w:themeColor="text1"/>
          <w:sz w:val="14"/>
        </w:rPr>
        <w:t xml:space="preserve">145 Naturally, this talk of competition begs the question, what do the Russians and Chinese actually want in outer space? D. Engagement with Russia and China? i. Russia </w:t>
      </w:r>
      <w:r w:rsidRPr="00355308">
        <w:rPr>
          <w:b/>
          <w:bCs/>
          <w:color w:val="000000" w:themeColor="text1"/>
          <w:highlight w:val="green"/>
          <w:u w:val="single"/>
        </w:rPr>
        <w:t>Russia has</w:t>
      </w:r>
      <w:r w:rsidRPr="00355308">
        <w:rPr>
          <w:color w:val="000000" w:themeColor="text1"/>
          <w:u w:val="single"/>
        </w:rPr>
        <w:t xml:space="preserve"> strongly </w:t>
      </w:r>
      <w:r w:rsidRPr="00355308">
        <w:rPr>
          <w:b/>
          <w:bCs/>
          <w:color w:val="000000" w:themeColor="text1"/>
          <w:highlight w:val="green"/>
          <w:u w:val="single"/>
        </w:rPr>
        <w:t>rejected the</w:t>
      </w:r>
      <w:r w:rsidRPr="00355308">
        <w:rPr>
          <w:color w:val="000000" w:themeColor="text1"/>
          <w:highlight w:val="green"/>
          <w:u w:val="single"/>
        </w:rPr>
        <w:t xml:space="preserve"> </w:t>
      </w:r>
      <w:r w:rsidRPr="00355308">
        <w:rPr>
          <w:color w:val="000000" w:themeColor="text1"/>
          <w:u w:val="single"/>
        </w:rPr>
        <w:t xml:space="preserve">Artemis </w:t>
      </w:r>
      <w:r w:rsidRPr="00355308">
        <w:rPr>
          <w:b/>
          <w:bCs/>
          <w:color w:val="000000" w:themeColor="text1"/>
          <w:highlight w:val="green"/>
          <w:u w:val="single"/>
        </w:rPr>
        <w:t>Accords as a violation of</w:t>
      </w:r>
      <w:r w:rsidRPr="00355308">
        <w:rPr>
          <w:color w:val="000000" w:themeColor="text1"/>
          <w:highlight w:val="green"/>
          <w:u w:val="single"/>
        </w:rPr>
        <w:t xml:space="preserve">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w:t>
      </w:r>
      <w:r w:rsidRPr="00355308">
        <w:rPr>
          <w:color w:val="000000" w:themeColor="text1"/>
          <w:u w:val="single"/>
        </w:rPr>
        <w:t>.146 After the United States excluded Russia from the Artemis Accords,</w:t>
      </w:r>
      <w:r w:rsidRPr="00355308">
        <w:rPr>
          <w:color w:val="000000" w:themeColor="text1"/>
          <w:sz w:val="14"/>
        </w:rPr>
        <w:t xml:space="preserve"> Dmitry Rogozin, Chief of Roscosmos, fumed, </w:t>
      </w:r>
      <w:r w:rsidRPr="00355308">
        <w:rPr>
          <w:color w:val="000000" w:themeColor="text1"/>
          <w:u w:val="single"/>
        </w:rPr>
        <w:t>“The principle of invasion is the same, whether it be the Moon or Iraq. The creation of a ‘coalition of the willing’ is initiated</w:t>
      </w:r>
      <w:r w:rsidRPr="00355308">
        <w:rPr>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355308">
        <w:rPr>
          <w:b/>
          <w:bCs/>
          <w:color w:val="000000" w:themeColor="text1"/>
          <w:highlight w:val="green"/>
          <w:u w:val="single"/>
        </w:rPr>
        <w:t>Ominously</w:t>
      </w:r>
      <w:r w:rsidRPr="00355308">
        <w:rPr>
          <w:color w:val="000000" w:themeColor="text1"/>
          <w:u w:val="single"/>
        </w:rPr>
        <w:t xml:space="preserve">, Rogozin signaled </w:t>
      </w:r>
      <w:r w:rsidRPr="00355308">
        <w:rPr>
          <w:b/>
          <w:bCs/>
          <w:color w:val="000000" w:themeColor="text1"/>
          <w:highlight w:val="green"/>
          <w:u w:val="single"/>
        </w:rPr>
        <w:t>a Russian shift towards partnering with the Chinese</w:t>
      </w:r>
      <w:r w:rsidRPr="00355308">
        <w:rPr>
          <w:color w:val="000000" w:themeColor="text1"/>
          <w:u w:val="single"/>
        </w:rPr>
        <w:t xml:space="preserve">, “We respect their results…[China] is definitely our partner.”150 In a sign </w:t>
      </w:r>
      <w:r w:rsidRPr="00355308">
        <w:rPr>
          <w:b/>
          <w:bCs/>
          <w:color w:val="000000" w:themeColor="text1"/>
          <w:highlight w:val="green"/>
          <w:u w:val="single"/>
        </w:rPr>
        <w:t>of how quickly this partnership is forming</w:t>
      </w:r>
      <w:r w:rsidRPr="00355308">
        <w:rPr>
          <w:color w:val="000000" w:themeColor="text1"/>
          <w:u w:val="single"/>
        </w:rPr>
        <w:t>,</w:t>
      </w:r>
      <w:r w:rsidRPr="00355308">
        <w:rPr>
          <w:color w:val="000000" w:themeColor="text1"/>
          <w:sz w:val="14"/>
        </w:rPr>
        <w:t xml:space="preserve"> just a few weeks later, Rogozin announced that he and the Director of the China National Space Administration, Zhang Kejian, had agreed to “probably” build a lunar research base together.151 On March 9, 2021, </w:t>
      </w:r>
      <w:r w:rsidRPr="00355308">
        <w:rPr>
          <w:b/>
          <w:bCs/>
          <w:color w:val="000000" w:themeColor="text1"/>
          <w:highlight w:val="green"/>
          <w:u w:val="single"/>
        </w:rPr>
        <w:t>Russia and China</w:t>
      </w:r>
      <w:r w:rsidRPr="00355308">
        <w:rPr>
          <w:color w:val="000000" w:themeColor="text1"/>
          <w:highlight w:val="green"/>
          <w:u w:val="single"/>
        </w:rPr>
        <w:t xml:space="preserve"> </w:t>
      </w:r>
      <w:r w:rsidRPr="00355308">
        <w:rPr>
          <w:color w:val="000000" w:themeColor="text1"/>
          <w:u w:val="single"/>
        </w:rPr>
        <w:t xml:space="preserve">signed an agreement to </w:t>
      </w:r>
      <w:r w:rsidRPr="00355308">
        <w:rPr>
          <w:b/>
          <w:bCs/>
          <w:color w:val="000000" w:themeColor="text1"/>
          <w:highlight w:val="green"/>
          <w:u w:val="single"/>
        </w:rPr>
        <w:t>build</w:t>
      </w:r>
      <w:r w:rsidRPr="00355308">
        <w:rPr>
          <w:color w:val="000000" w:themeColor="text1"/>
          <w:u w:val="single"/>
        </w:rPr>
        <w:t xml:space="preserve"> </w:t>
      </w:r>
      <w:r w:rsidRPr="00355308">
        <w:rPr>
          <w:b/>
          <w:bCs/>
          <w:color w:val="000000" w:themeColor="text1"/>
          <w:highlight w:val="green"/>
          <w:u w:val="single"/>
        </w:rPr>
        <w:t>this base</w:t>
      </w:r>
      <w:r w:rsidRPr="00355308">
        <w:rPr>
          <w:color w:val="000000" w:themeColor="text1"/>
          <w:highlight w:val="green"/>
          <w:u w:val="single"/>
        </w:rPr>
        <w:t xml:space="preserve"> </w:t>
      </w:r>
      <w:r w:rsidRPr="00355308">
        <w:rPr>
          <w:color w:val="000000" w:themeColor="text1"/>
          <w:u w:val="single"/>
        </w:rPr>
        <w:t>together.152 This partnership is dripping with irony.</w:t>
      </w:r>
      <w:r w:rsidRPr="00355308">
        <w:rPr>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355308">
        <w:rPr>
          <w:color w:val="000000" w:themeColor="text1"/>
          <w:u w:val="single"/>
        </w:rPr>
        <w:t>Indeed, the Russians appeared more interested in signaling to the United States their interest in “discussing the possibility to reach uniform understanding of the status of resources and set forth the structure of the doctrine that would include safety and security aspects</w:t>
      </w:r>
      <w:r w:rsidRPr="00355308">
        <w:rPr>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355308">
        <w:rPr>
          <w:color w:val="000000" w:themeColor="text1"/>
          <w:u w:val="single"/>
        </w:rPr>
        <w:t xml:space="preserve">Of course, </w:t>
      </w:r>
      <w:r w:rsidRPr="00355308">
        <w:rPr>
          <w:b/>
          <w:bCs/>
          <w:color w:val="000000" w:themeColor="text1"/>
          <w:highlight w:val="green"/>
          <w:u w:val="single"/>
        </w:rPr>
        <w:t>the creation of Russo-Chinese partnership</w:t>
      </w:r>
      <w:r w:rsidRPr="00355308">
        <w:rPr>
          <w:color w:val="000000" w:themeColor="text1"/>
          <w:u w:val="single"/>
        </w:rPr>
        <w:t xml:space="preserve"> and system in space to challenge the Artemis Accords </w:t>
      </w:r>
      <w:r w:rsidRPr="00355308">
        <w:rPr>
          <w:b/>
          <w:bCs/>
          <w:color w:val="000000" w:themeColor="text1"/>
          <w:highlight w:val="green"/>
          <w:u w:val="single"/>
        </w:rPr>
        <w:t>would render</w:t>
      </w:r>
      <w:r w:rsidRPr="00355308">
        <w:rPr>
          <w:color w:val="000000" w:themeColor="text1"/>
          <w:highlight w:val="green"/>
          <w:u w:val="single"/>
        </w:rPr>
        <w:t xml:space="preserve"> </w:t>
      </w:r>
      <w:r w:rsidRPr="00355308">
        <w:rPr>
          <w:color w:val="000000" w:themeColor="text1"/>
          <w:u w:val="single"/>
        </w:rPr>
        <w:t xml:space="preserve">Rogozin’s </w:t>
      </w:r>
      <w:r w:rsidRPr="00355308">
        <w:rPr>
          <w:b/>
          <w:bCs/>
          <w:color w:val="000000" w:themeColor="text1"/>
          <w:highlight w:val="green"/>
          <w:u w:val="single"/>
        </w:rPr>
        <w:t>fear of NATO a self-fulfilling</w:t>
      </w:r>
      <w:r w:rsidRPr="00355308">
        <w:rPr>
          <w:color w:val="000000" w:themeColor="text1"/>
          <w:highlight w:val="green"/>
          <w:u w:val="single"/>
        </w:rPr>
        <w:t xml:space="preserve"> </w:t>
      </w:r>
      <w:r w:rsidRPr="00355308">
        <w:rPr>
          <w:color w:val="000000" w:themeColor="text1"/>
          <w:u w:val="single"/>
        </w:rPr>
        <w:t>prophecy</w:t>
      </w:r>
      <w:r w:rsidRPr="00355308">
        <w:rPr>
          <w:color w:val="000000" w:themeColor="text1"/>
          <w:sz w:val="14"/>
        </w:rPr>
        <w:t>.</w:t>
      </w:r>
    </w:p>
    <w:p w14:paraId="5113003D" w14:textId="77777777" w:rsidR="00C37404" w:rsidRPr="00355308" w:rsidRDefault="00C37404" w:rsidP="00C37404">
      <w:pPr>
        <w:rPr>
          <w:color w:val="000000" w:themeColor="text1"/>
        </w:rPr>
      </w:pPr>
    </w:p>
    <w:p w14:paraId="60FD086A" w14:textId="77777777" w:rsidR="00C37404" w:rsidRPr="00355308" w:rsidRDefault="00C37404" w:rsidP="00C37404">
      <w:pPr>
        <w:pStyle w:val="Heading4"/>
        <w:rPr>
          <w:rFonts w:cs="Calibri"/>
          <w:color w:val="000000" w:themeColor="text1"/>
        </w:rPr>
      </w:pPr>
      <w:r w:rsidRPr="00355308">
        <w:rPr>
          <w:rFonts w:cs="Calibri"/>
          <w:color w:val="000000" w:themeColor="text1"/>
        </w:rPr>
        <w:t>A strong Sino-Russian alliance sets the stage for the replacement of the ILO and a new hegemonic era.</w:t>
      </w:r>
    </w:p>
    <w:p w14:paraId="6638A5B2" w14:textId="77777777" w:rsidR="00C37404" w:rsidRPr="00355308" w:rsidRDefault="00C37404" w:rsidP="00C37404">
      <w:pPr>
        <w:rPr>
          <w:color w:val="000000" w:themeColor="text1"/>
        </w:rPr>
      </w:pPr>
      <w:r w:rsidRPr="00355308">
        <w:rPr>
          <w:rStyle w:val="Style13ptBold"/>
          <w:color w:val="000000" w:themeColor="text1"/>
        </w:rPr>
        <w:t xml:space="preserve">Kevin 3-25 </w:t>
      </w:r>
      <w:r w:rsidRPr="00355308">
        <w:rPr>
          <w:color w:val="000000" w:themeColor="text1"/>
        </w:rPr>
        <w:t>[Tony Kevin, Russia and China are sending Biden a message: don't judge us or try to change us. Those days are over, 3-25-2021,Conversation,https://theconversation.com/russia-</w:t>
      </w:r>
      <w:r w:rsidRPr="00355308">
        <w:rPr>
          <w:color w:val="000000" w:themeColor="text1"/>
        </w:rPr>
        <w:lastRenderedPageBreak/>
        <w:t>and-china-are-sending-biden-a-message-dont-judge-us-or-try-to-change-us-those-days-are-over-157771, 12-15-2021 amrita]</w:t>
      </w:r>
    </w:p>
    <w:p w14:paraId="263979AE" w14:textId="77777777" w:rsidR="00C37404" w:rsidRPr="00355308" w:rsidRDefault="00C37404" w:rsidP="00C37404">
      <w:pPr>
        <w:rPr>
          <w:color w:val="000000" w:themeColor="text1"/>
          <w:sz w:val="14"/>
        </w:rPr>
      </w:pPr>
      <w:r w:rsidRPr="00355308">
        <w:rPr>
          <w:color w:val="000000" w:themeColor="text1"/>
          <w:u w:val="single"/>
        </w:rPr>
        <w:t>Putin’s message to the new US president</w:t>
      </w:r>
      <w:r w:rsidRPr="00355308">
        <w:rPr>
          <w:color w:val="000000" w:themeColor="text1"/>
          <w:sz w:val="14"/>
        </w:rPr>
        <w:t xml:space="preserve"> The tense test of strength began when Biden was asked about Putin in an interview with ABC News’ George Stephanopoulos and agreed he was “a killer” and didn’t have a soul. He also said Putin will “pay a price” for his actions. Putin then took the unusual step of going on the state broadcaster VGTRK with a prepared five-minute statement in response to Biden</w:t>
      </w:r>
      <w:r w:rsidRPr="00355308">
        <w:rPr>
          <w:b/>
          <w:bCs/>
          <w:color w:val="000000" w:themeColor="text1"/>
          <w:sz w:val="14"/>
          <w:highlight w:val="green"/>
        </w:rPr>
        <w:t xml:space="preserve">. </w:t>
      </w:r>
      <w:r w:rsidRPr="00355308">
        <w:rPr>
          <w:b/>
          <w:bCs/>
          <w:color w:val="000000" w:themeColor="text1"/>
          <w:highlight w:val="green"/>
          <w:u w:val="single"/>
        </w:rPr>
        <w:t>In an unusually pointed manner, Puti</w:t>
      </w:r>
      <w:r w:rsidRPr="00355308">
        <w:rPr>
          <w:color w:val="000000" w:themeColor="text1"/>
          <w:u w:val="single"/>
        </w:rPr>
        <w:t xml:space="preserve">n recalled the US history of genocide of its Indigenous people, the cruel experience of slavery, the continuing repression of Black Americans today and the unprovoked US nuclear bombing of Hiroshima and Nagasaki in the second world war. He </w:t>
      </w:r>
      <w:r w:rsidRPr="00355308">
        <w:rPr>
          <w:b/>
          <w:bCs/>
          <w:color w:val="000000" w:themeColor="text1"/>
          <w:highlight w:val="green"/>
          <w:u w:val="single"/>
        </w:rPr>
        <w:t xml:space="preserve">suggested states should not judge others </w:t>
      </w:r>
      <w:r w:rsidRPr="00355308">
        <w:rPr>
          <w:b/>
          <w:bCs/>
          <w:color w:val="000000" w:themeColor="text1"/>
          <w:u w:val="single"/>
        </w:rPr>
        <w:t>by their own standards:</w:t>
      </w:r>
      <w:r w:rsidRPr="00355308">
        <w:rPr>
          <w:color w:val="000000" w:themeColor="text1"/>
          <w:u w:val="single"/>
        </w:rPr>
        <w:t xml:space="preserve"> Whatever you say about others is what you are yourself</w:t>
      </w:r>
      <w:r w:rsidRPr="00355308">
        <w:rPr>
          <w:color w:val="000000" w:themeColor="text1"/>
          <w:sz w:val="14"/>
        </w:rPr>
        <w:t xml:space="preserve">. Some American journalists and observers have reacted to this as “trolling”. It was not. It was the preamble to Putin’s most important message in years to what he called the American “establishment, the ruling class”. He said the US leadership is determined to have relations with Russia, but only “on its own terms”. </w:t>
      </w:r>
      <w:r w:rsidRPr="00355308">
        <w:rPr>
          <w:color w:val="000000" w:themeColor="text1"/>
          <w:u w:val="single"/>
        </w:rPr>
        <w:t>Although they think that we are the same as they are, we are different people. We have a different genetic, cultural and moral code.</w:t>
      </w:r>
      <w:r w:rsidRPr="00355308">
        <w:rPr>
          <w:color w:val="000000" w:themeColor="text1"/>
          <w:sz w:val="14"/>
        </w:rPr>
        <w:t xml:space="preserve"> But we know how to defend our own interests. And we will work with them, but in those areas in which we ourselves are interested, and on those conditions that we consider beneficial for ourselves. And they will have to reckon with it. They will have to reckon with this, despite all attempts to stop our development. </w:t>
      </w:r>
      <w:r w:rsidRPr="00355308">
        <w:rPr>
          <w:color w:val="000000" w:themeColor="text1"/>
          <w:u w:val="single"/>
        </w:rPr>
        <w:t xml:space="preserve">Despite the sanctions, insults, they will have to reckon with this. </w:t>
      </w:r>
      <w:r w:rsidRPr="00355308">
        <w:rPr>
          <w:b/>
          <w:bCs/>
          <w:color w:val="000000" w:themeColor="text1"/>
          <w:highlight w:val="green"/>
          <w:u w:val="single"/>
        </w:rPr>
        <w:t>This is new</w:t>
      </w:r>
      <w:r w:rsidRPr="00355308">
        <w:rPr>
          <w:color w:val="000000" w:themeColor="text1"/>
          <w:highlight w:val="green"/>
          <w:u w:val="single"/>
        </w:rPr>
        <w:t xml:space="preserve"> </w:t>
      </w:r>
      <w:r w:rsidRPr="00355308">
        <w:rPr>
          <w:color w:val="000000" w:themeColor="text1"/>
          <w:u w:val="single"/>
        </w:rPr>
        <w:t xml:space="preserve">for Putin. He has </w:t>
      </w:r>
      <w:r w:rsidRPr="00355308">
        <w:rPr>
          <w:b/>
          <w:bCs/>
          <w:color w:val="000000" w:themeColor="text1"/>
          <w:u w:val="single"/>
        </w:rPr>
        <w:t>for years made the point</w:t>
      </w:r>
      <w:r w:rsidRPr="00355308">
        <w:rPr>
          <w:color w:val="000000" w:themeColor="text1"/>
          <w:u w:val="single"/>
        </w:rPr>
        <w:t xml:space="preserve">, always politely, </w:t>
      </w:r>
      <w:r w:rsidRPr="00355308">
        <w:rPr>
          <w:b/>
          <w:bCs/>
          <w:color w:val="000000" w:themeColor="text1"/>
          <w:highlight w:val="green"/>
          <w:u w:val="single"/>
        </w:rPr>
        <w:t xml:space="preserve">that Western powers need to deal with Russia </w:t>
      </w:r>
      <w:r w:rsidRPr="00355308">
        <w:rPr>
          <w:b/>
          <w:bCs/>
          <w:color w:val="000000" w:themeColor="text1"/>
          <w:u w:val="single"/>
        </w:rPr>
        <w:t xml:space="preserve">on a basis of </w:t>
      </w:r>
      <w:r w:rsidRPr="00355308">
        <w:rPr>
          <w:b/>
          <w:bCs/>
          <w:color w:val="000000" w:themeColor="text1"/>
          <w:highlight w:val="green"/>
          <w:u w:val="single"/>
        </w:rPr>
        <w:t xml:space="preserve">correct diplomatic protocols </w:t>
      </w:r>
      <w:r w:rsidRPr="00355308">
        <w:rPr>
          <w:b/>
          <w:bCs/>
          <w:color w:val="000000" w:themeColor="text1"/>
          <w:u w:val="single"/>
        </w:rPr>
        <w:t>and mutual respect</w:t>
      </w:r>
      <w:r w:rsidRPr="00355308">
        <w:rPr>
          <w:color w:val="000000" w:themeColor="text1"/>
          <w:u w:val="single"/>
        </w:rPr>
        <w:t xml:space="preserve"> for national sovereignty, if they want to ease tensions</w:t>
      </w:r>
      <w:r w:rsidRPr="00355308">
        <w:rPr>
          <w:color w:val="000000" w:themeColor="text1"/>
          <w:sz w:val="14"/>
        </w:rPr>
        <w:t xml:space="preserve">. But never before has he been as blunt as this, saying in effect: do not dare try to judge us or punish us for not meeting what you say are universal standards, because we are different from you. Those days are now over. </w:t>
      </w:r>
      <w:r w:rsidRPr="00355308">
        <w:rPr>
          <w:b/>
          <w:bCs/>
          <w:color w:val="000000" w:themeColor="text1"/>
          <w:highlight w:val="green"/>
          <w:u w:val="single"/>
        </w:rPr>
        <w:t>China pushing back against the US</w:t>
      </w:r>
      <w:r w:rsidRPr="00355308">
        <w:rPr>
          <w:color w:val="000000" w:themeColor="text1"/>
          <w:u w:val="single"/>
        </w:rPr>
        <w:t>, too Putin’s forceful statement is remarkably similar to the equally firm public statements made by senior Chinese diplomats</w:t>
      </w:r>
      <w:r w:rsidRPr="00355308">
        <w:rPr>
          <w:color w:val="000000" w:themeColor="text1"/>
          <w:sz w:val="14"/>
        </w:rPr>
        <w:t xml:space="preserve"> to US Secretary of State Antony Blinken in Alaska last week. Blinken opened the meeting by lambasting China’s increasing authoritarianism and aggressiveness at home and abroad - in Tibet, Xinjiang, Hong Kong and the South China Sea. </w:t>
      </w:r>
      <w:r w:rsidRPr="00355308">
        <w:rPr>
          <w:color w:val="000000" w:themeColor="text1"/>
          <w:u w:val="single"/>
        </w:rPr>
        <w:t xml:space="preserve">He </w:t>
      </w:r>
      <w:r w:rsidRPr="00355308">
        <w:rPr>
          <w:b/>
          <w:bCs/>
          <w:color w:val="000000" w:themeColor="text1"/>
          <w:highlight w:val="green"/>
          <w:u w:val="single"/>
        </w:rPr>
        <w:t>claimed</w:t>
      </w:r>
      <w:r w:rsidRPr="00355308">
        <w:rPr>
          <w:color w:val="000000" w:themeColor="text1"/>
          <w:highlight w:val="green"/>
          <w:u w:val="single"/>
        </w:rPr>
        <w:t xml:space="preserve"> </w:t>
      </w:r>
      <w:r w:rsidRPr="00355308">
        <w:rPr>
          <w:color w:val="000000" w:themeColor="text1"/>
          <w:u w:val="single"/>
        </w:rPr>
        <w:t xml:space="preserve">such </w:t>
      </w:r>
      <w:r w:rsidRPr="00355308">
        <w:rPr>
          <w:b/>
          <w:bCs/>
          <w:color w:val="000000" w:themeColor="text1"/>
          <w:highlight w:val="green"/>
          <w:u w:val="single"/>
        </w:rPr>
        <w:t>conduct was threatening “the rules-based order that maintains global stability</w:t>
      </w:r>
      <w:r w:rsidRPr="00355308">
        <w:rPr>
          <w:color w:val="000000" w:themeColor="text1"/>
          <w:u w:val="single"/>
        </w:rPr>
        <w:t>”. Yang Jiechi, Chinese Communist Party foreign affairs chief, responded by denouncing American hypocrisy</w:t>
      </w:r>
      <w:r w:rsidRPr="00355308">
        <w:rPr>
          <w:color w:val="000000" w:themeColor="text1"/>
          <w:sz w:val="14"/>
        </w:rPr>
        <w:t xml:space="preserve">. He said The US does not have the qualification to say that it wants to speak to China from a position of strength. The US uses its military force and financial hegemony to carry out long-arm jurisdiction and suppress other countries. It abuses so-called notions of national security to obstruct normal trade exchanges, and to incite some countries to attack China. He said the US had no right to push its own version of democracy when it was dealing with so much discontent and human rights problems at home. </w:t>
      </w:r>
      <w:r w:rsidRPr="00355308">
        <w:rPr>
          <w:b/>
          <w:bCs/>
          <w:color w:val="000000" w:themeColor="text1"/>
          <w:highlight w:val="green"/>
          <w:u w:val="single"/>
        </w:rPr>
        <w:t>Russia and China drawing closer together</w:t>
      </w:r>
      <w:r w:rsidRPr="00355308">
        <w:rPr>
          <w:color w:val="000000" w:themeColor="text1"/>
          <w:sz w:val="14"/>
          <w:highlight w:val="green"/>
        </w:rPr>
        <w:t xml:space="preserve"> </w:t>
      </w:r>
      <w:r w:rsidRPr="00355308">
        <w:rPr>
          <w:color w:val="000000" w:themeColor="text1"/>
          <w:sz w:val="14"/>
        </w:rPr>
        <w:t xml:space="preserve">Putin’s statement was given added weight by two diplomatic actions: Russia’s recalling of its ambassador in the US, and Foreign Minister Sergey Lavrov’s meeting in China with his counterpart, Wang Yi. </w:t>
      </w:r>
      <w:r w:rsidRPr="00355308">
        <w:rPr>
          <w:color w:val="000000" w:themeColor="text1"/>
          <w:u w:val="single"/>
        </w:rPr>
        <w:t xml:space="preserve">Beijing and Moscow agreed at the summit to stand firm against Western sanctions </w:t>
      </w:r>
      <w:r w:rsidRPr="00355308">
        <w:rPr>
          <w:b/>
          <w:bCs/>
          <w:color w:val="000000" w:themeColor="text1"/>
          <w:highlight w:val="green"/>
          <w:u w:val="single"/>
        </w:rPr>
        <w:t>and boost ties between their countries to reduce</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dependence on the US</w:t>
      </w:r>
      <w:r w:rsidRPr="00355308">
        <w:rPr>
          <w:color w:val="000000" w:themeColor="text1"/>
          <w:highlight w:val="green"/>
          <w:u w:val="single"/>
        </w:rPr>
        <w:t xml:space="preserve"> </w:t>
      </w:r>
      <w:r w:rsidRPr="00355308">
        <w:rPr>
          <w:color w:val="000000" w:themeColor="text1"/>
          <w:u w:val="single"/>
        </w:rPr>
        <w:t>dollar in international trade and settlements</w:t>
      </w:r>
      <w:r w:rsidRPr="00355308">
        <w:rPr>
          <w:color w:val="000000" w:themeColor="text1"/>
          <w:sz w:val="14"/>
        </w:rPr>
        <w:t xml:space="preserve">. Lavrov also said, We both believe the US has a destabilising role. It relies on Cold War military alliances and is trying to set up new alliances to undermine the world order. Though Biden’s undiplomatic comments about Putin may have been unscripted, the impact has nonetheless been profound. Together with the harsh tone of the US-China foreign ministers meeting in Alaska — also provoked by the US side — </w:t>
      </w:r>
      <w:r w:rsidRPr="00355308">
        <w:rPr>
          <w:b/>
          <w:bCs/>
          <w:color w:val="000000" w:themeColor="text1"/>
          <w:highlight w:val="green"/>
          <w:u w:val="single"/>
        </w:rPr>
        <w:t>it is</w:t>
      </w:r>
      <w:r w:rsidRPr="00355308">
        <w:rPr>
          <w:color w:val="000000" w:themeColor="text1"/>
          <w:u w:val="single"/>
        </w:rPr>
        <w:t xml:space="preserve"> clear there has been </w:t>
      </w:r>
      <w:r w:rsidRPr="00355308">
        <w:rPr>
          <w:b/>
          <w:bCs/>
          <w:color w:val="000000" w:themeColor="text1"/>
          <w:highlight w:val="green"/>
          <w:u w:val="single"/>
        </w:rPr>
        <w:t>a major change</w:t>
      </w:r>
      <w:r w:rsidRPr="00355308">
        <w:rPr>
          <w:color w:val="000000" w:themeColor="text1"/>
          <w:highlight w:val="green"/>
          <w:u w:val="single"/>
        </w:rPr>
        <w:t xml:space="preserve"> </w:t>
      </w:r>
      <w:r w:rsidRPr="00355308">
        <w:rPr>
          <w:color w:val="000000" w:themeColor="text1"/>
          <w:u w:val="single"/>
        </w:rPr>
        <w:t>in the atmosphere of US-China-Russia relations.</w:t>
      </w:r>
      <w:r w:rsidRPr="00355308">
        <w:rPr>
          <w:color w:val="000000" w:themeColor="text1"/>
          <w:sz w:val="14"/>
        </w:rPr>
        <w:t xml:space="preserve"> What will this mean in practice? </w:t>
      </w:r>
      <w:r w:rsidRPr="00355308">
        <w:rPr>
          <w:color w:val="000000" w:themeColor="text1"/>
          <w:u w:val="single"/>
        </w:rPr>
        <w:t>Both Russia and China are signalling they will only deal with the West where and when it suits them. Sanctions no longer worry them. The two powers are also showing they are increasingly comfortable working together as close partners, if not yet military allies.</w:t>
      </w:r>
      <w:r w:rsidRPr="00355308">
        <w:rPr>
          <w:color w:val="000000" w:themeColor="text1"/>
          <w:sz w:val="14"/>
        </w:rPr>
        <w:t xml:space="preserve"> They will step up their cooperation in areas where they have mutual interests and the development of alternatives to the Western-dominated trade and payments systems.</w:t>
      </w:r>
      <w:r w:rsidRPr="00355308">
        <w:rPr>
          <w:b/>
          <w:bCs/>
          <w:color w:val="000000" w:themeColor="text1"/>
          <w:highlight w:val="green"/>
          <w:u w:val="single"/>
        </w:rPr>
        <w:t>Countries</w:t>
      </w:r>
      <w:r w:rsidRPr="00355308">
        <w:rPr>
          <w:color w:val="000000" w:themeColor="text1"/>
          <w:u w:val="single"/>
        </w:rPr>
        <w:t xml:space="preserve"> in Asia and further afield </w:t>
      </w:r>
      <w:r w:rsidRPr="00355308">
        <w:rPr>
          <w:b/>
          <w:bCs/>
          <w:color w:val="000000" w:themeColor="text1"/>
          <w:highlight w:val="green"/>
          <w:u w:val="single"/>
        </w:rPr>
        <w:t>are closely watching</w:t>
      </w:r>
      <w:r w:rsidRPr="00355308">
        <w:rPr>
          <w:color w:val="000000" w:themeColor="text1"/>
          <w:highlight w:val="green"/>
          <w:u w:val="single"/>
        </w:rPr>
        <w:t xml:space="preserve"> </w:t>
      </w:r>
      <w:r w:rsidRPr="00355308">
        <w:rPr>
          <w:color w:val="000000" w:themeColor="text1"/>
          <w:u w:val="single"/>
        </w:rPr>
        <w:t xml:space="preserve">the development of </w:t>
      </w:r>
      <w:r w:rsidRPr="00355308">
        <w:rPr>
          <w:b/>
          <w:bCs/>
          <w:color w:val="000000" w:themeColor="text1"/>
          <w:highlight w:val="green"/>
          <w:u w:val="single"/>
        </w:rPr>
        <w:t>this alternative international order</w:t>
      </w:r>
      <w:r w:rsidRPr="00355308">
        <w:rPr>
          <w:color w:val="000000" w:themeColor="text1"/>
          <w:u w:val="single"/>
        </w:rPr>
        <w:t>,</w:t>
      </w:r>
      <w:r w:rsidRPr="00355308">
        <w:rPr>
          <w:color w:val="000000" w:themeColor="text1"/>
          <w:sz w:val="14"/>
        </w:rPr>
        <w:t xml:space="preserve"> led by Moscow and Beijing. And </w:t>
      </w:r>
      <w:r w:rsidRPr="00355308">
        <w:rPr>
          <w:color w:val="000000" w:themeColor="text1"/>
          <w:u w:val="single"/>
        </w:rPr>
        <w:t xml:space="preserve">they </w:t>
      </w:r>
      <w:r w:rsidRPr="00355308">
        <w:rPr>
          <w:b/>
          <w:bCs/>
          <w:color w:val="000000" w:themeColor="text1"/>
          <w:u w:val="single"/>
        </w:rPr>
        <w:t>can also recognise</w:t>
      </w:r>
      <w:r w:rsidRPr="00355308">
        <w:rPr>
          <w:color w:val="000000" w:themeColor="text1"/>
          <w:u w:val="single"/>
        </w:rPr>
        <w:t xml:space="preserve"> the </w:t>
      </w:r>
      <w:r w:rsidRPr="00355308">
        <w:rPr>
          <w:b/>
          <w:bCs/>
          <w:color w:val="000000" w:themeColor="text1"/>
          <w:u w:val="single"/>
        </w:rPr>
        <w:t>signs of increasing US econ</w:t>
      </w:r>
      <w:r w:rsidRPr="00355308">
        <w:rPr>
          <w:color w:val="000000" w:themeColor="text1"/>
          <w:u w:val="single"/>
        </w:rPr>
        <w:t xml:space="preserve">omic and political </w:t>
      </w:r>
      <w:r w:rsidRPr="00355308">
        <w:rPr>
          <w:b/>
          <w:bCs/>
          <w:color w:val="000000" w:themeColor="text1"/>
          <w:u w:val="single"/>
        </w:rPr>
        <w:t>decline</w:t>
      </w:r>
      <w:r w:rsidRPr="00355308">
        <w:rPr>
          <w:color w:val="000000" w:themeColor="text1"/>
          <w:sz w:val="14"/>
        </w:rPr>
        <w:t xml:space="preserve">. It is a new kind of Cold War, but not one based on ideology like the first incarnation. </w:t>
      </w:r>
      <w:r w:rsidRPr="00355308">
        <w:rPr>
          <w:color w:val="000000" w:themeColor="text1"/>
          <w:u w:val="single"/>
        </w:rPr>
        <w:t xml:space="preserve">It is </w:t>
      </w:r>
      <w:r w:rsidRPr="00355308">
        <w:rPr>
          <w:b/>
          <w:bCs/>
          <w:color w:val="000000" w:themeColor="text1"/>
          <w:highlight w:val="green"/>
          <w:u w:val="single"/>
        </w:rPr>
        <w:t>a war for international legitimacy</w:t>
      </w:r>
      <w:r w:rsidRPr="00355308">
        <w:rPr>
          <w:color w:val="000000" w:themeColor="text1"/>
          <w:u w:val="single"/>
        </w:rPr>
        <w:t xml:space="preserve">, a struggle for hearts and minds and money in the </w:t>
      </w:r>
      <w:r w:rsidRPr="00355308">
        <w:rPr>
          <w:b/>
          <w:bCs/>
          <w:color w:val="000000" w:themeColor="text1"/>
          <w:highlight w:val="green"/>
          <w:u w:val="single"/>
        </w:rPr>
        <w:t>very large part</w:t>
      </w:r>
      <w:r w:rsidRPr="00355308">
        <w:rPr>
          <w:color w:val="000000" w:themeColor="text1"/>
          <w:highlight w:val="green"/>
          <w:u w:val="single"/>
        </w:rPr>
        <w:t xml:space="preserve"> </w:t>
      </w:r>
      <w:r w:rsidRPr="00355308">
        <w:rPr>
          <w:color w:val="000000" w:themeColor="text1"/>
          <w:u w:val="single"/>
        </w:rPr>
        <w:t xml:space="preserve">of the world </w:t>
      </w:r>
      <w:r w:rsidRPr="00355308">
        <w:rPr>
          <w:b/>
          <w:bCs/>
          <w:color w:val="000000" w:themeColor="text1"/>
          <w:highlight w:val="green"/>
          <w:u w:val="single"/>
        </w:rPr>
        <w:t>not aligned to the US</w:t>
      </w:r>
      <w:r w:rsidRPr="00355308">
        <w:rPr>
          <w:color w:val="000000" w:themeColor="text1"/>
          <w:highlight w:val="green"/>
          <w:u w:val="single"/>
        </w:rPr>
        <w:t xml:space="preserve"> </w:t>
      </w:r>
      <w:r w:rsidRPr="00355308">
        <w:rPr>
          <w:color w:val="000000" w:themeColor="text1"/>
          <w:u w:val="single"/>
        </w:rPr>
        <w:t>or NATO</w:t>
      </w:r>
      <w:r w:rsidRPr="00355308">
        <w:rPr>
          <w:color w:val="000000" w:themeColor="text1"/>
          <w:sz w:val="14"/>
        </w:rPr>
        <w:t xml:space="preserve">. The US and its allies will continue to operate under their narrative, while Russia and China will push their competing narrative. This was made crystal clear over these </w:t>
      </w:r>
      <w:r w:rsidRPr="00355308">
        <w:rPr>
          <w:color w:val="000000" w:themeColor="text1"/>
          <w:sz w:val="14"/>
        </w:rPr>
        <w:lastRenderedPageBreak/>
        <w:t xml:space="preserve">past few dramatic days of major power diplomacy. </w:t>
      </w:r>
      <w:r w:rsidRPr="00355308">
        <w:rPr>
          <w:b/>
          <w:bCs/>
          <w:color w:val="000000" w:themeColor="text1"/>
          <w:highlight w:val="green"/>
          <w:u w:val="single"/>
        </w:rPr>
        <w:t>The global balance of power is shifting</w:t>
      </w:r>
      <w:r w:rsidRPr="00355308">
        <w:rPr>
          <w:color w:val="000000" w:themeColor="text1"/>
          <w:u w:val="single"/>
        </w:rPr>
        <w:t>, and for many nations, the smart money might be on Russia and China now.</w:t>
      </w:r>
    </w:p>
    <w:p w14:paraId="05FDBDCA" w14:textId="77777777" w:rsidR="00C37404" w:rsidRPr="00355308" w:rsidRDefault="00C37404" w:rsidP="00C37404">
      <w:pPr>
        <w:pStyle w:val="Heading4"/>
        <w:rPr>
          <w:rFonts w:cs="Calibri"/>
          <w:color w:val="000000" w:themeColor="text1"/>
        </w:rPr>
      </w:pPr>
      <w:r w:rsidRPr="00355308">
        <w:rPr>
          <w:rFonts w:cs="Calibri"/>
          <w:color w:val="000000" w:themeColor="text1"/>
        </w:rPr>
        <w:t>That causes draw-in through great power wars—goes nuclear.</w:t>
      </w:r>
    </w:p>
    <w:p w14:paraId="72669CFC" w14:textId="77777777" w:rsidR="00C37404" w:rsidRPr="00355308" w:rsidRDefault="00C37404" w:rsidP="00C37404">
      <w:r w:rsidRPr="00355308">
        <w:rPr>
          <w:rStyle w:val="Style13ptBold"/>
        </w:rPr>
        <w:t xml:space="preserve">Forsyth and Mezzell 19 </w:t>
      </w:r>
      <w:r w:rsidRPr="00355308">
        <w:t>[Jim Forsyth is a Forsyth is the Dean of Air Command and Staff College Maxwell AFB and has a PhD in International Studies from the University of Denver, Ann Mezzell is an Assistant Professor in the Department of International Security, Through the Glass—Darker, Strategic Studies Quarterly , Vol. 13, No. 4, (WINTER 2019), pg. 24-26]</w:t>
      </w:r>
    </w:p>
    <w:p w14:paraId="65A16EFF" w14:textId="77777777" w:rsidR="00C37404" w:rsidRPr="00355308" w:rsidRDefault="00C37404" w:rsidP="00C37404">
      <w:pPr>
        <w:rPr>
          <w:sz w:val="16"/>
        </w:rPr>
      </w:pPr>
      <w:r w:rsidRPr="00355308">
        <w:rPr>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one might conclude that </w:t>
      </w:r>
      <w:r w:rsidRPr="00355308">
        <w:rPr>
          <w:rStyle w:val="StyleUnderline"/>
        </w:rPr>
        <w:t>structure matters even more now than it did 10 years ago,</w:t>
      </w:r>
      <w:r w:rsidRPr="00355308">
        <w:rPr>
          <w:sz w:val="16"/>
        </w:rPr>
        <w:t xml:space="preserve"> given the shift to multipolarity.21 Under “lopsided” multipolarity—where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w:t>
      </w:r>
      <w:r w:rsidRPr="00355308">
        <w:rPr>
          <w:rStyle w:val="StyleUnderline"/>
          <w:highlight w:val="green"/>
        </w:rPr>
        <w:t>outweighs</w:t>
      </w:r>
      <w:r w:rsidRPr="00355308">
        <w:rPr>
          <w:rStyle w:val="StyleUnderline"/>
        </w:rPr>
        <w:t xml:space="preserve"> both </w:t>
      </w:r>
      <w:r w:rsidRPr="00355308">
        <w:rPr>
          <w:rStyle w:val="StyleUnderline"/>
          <w:highlight w:val="green"/>
        </w:rPr>
        <w:t>China and Russia militarily</w:t>
      </w:r>
      <w:r w:rsidRPr="00355308">
        <w:rPr>
          <w:rStyle w:val="StyleUnderline"/>
        </w:rPr>
        <w:t xml:space="preserve">—it will maintain power advantages on some fronts, </w:t>
      </w:r>
      <w:r w:rsidRPr="00355308">
        <w:rPr>
          <w:rStyle w:val="StyleUnderline"/>
          <w:highlight w:val="green"/>
        </w:rPr>
        <w:t>but at smaller margins</w:t>
      </w:r>
      <w:r w:rsidRPr="00355308">
        <w:rPr>
          <w:rStyle w:val="StyleUnderline"/>
        </w:rPr>
        <w:t xml:space="preserve"> than it did during the unipolar moment </w:t>
      </w:r>
      <w:r w:rsidRPr="00355308">
        <w:rPr>
          <w:sz w:val="16"/>
        </w:rPr>
        <w:t xml:space="preserve">when it reigned supreme. </w:t>
      </w:r>
      <w:r w:rsidRPr="00355308">
        <w:rPr>
          <w:rStyle w:val="StyleUnderline"/>
        </w:rPr>
        <w:t xml:space="preserve">Power </w:t>
      </w:r>
      <w:r w:rsidRPr="00355308">
        <w:rPr>
          <w:rStyle w:val="StyleUnderline"/>
          <w:highlight w:val="green"/>
        </w:rPr>
        <w:t>diffusion</w:t>
      </w:r>
      <w:r w:rsidRPr="00355308">
        <w:rPr>
          <w:rStyle w:val="StyleUnderline"/>
        </w:rPr>
        <w:t xml:space="preserve">, and related great power competition concerns, will be governed </w:t>
      </w:r>
      <w:r w:rsidRPr="00355308">
        <w:rPr>
          <w:rStyle w:val="StyleUnderline"/>
          <w:highlight w:val="green"/>
        </w:rPr>
        <w:t>by the continued growth of Asian economic and military clout</w:t>
      </w:r>
      <w:r w:rsidRPr="00355308">
        <w:rPr>
          <w:rStyle w:val="StyleUnderline"/>
        </w:rPr>
        <w:t xml:space="preserve"> predominantly from China and India and the relative decline of Western economic influence</w:t>
      </w:r>
      <w:r w:rsidRPr="00355308">
        <w:rPr>
          <w:sz w:val="16"/>
        </w:rPr>
        <w:t xml:space="preserve">.22 As China continues to translate economic gains into military modernization, the US will “focus mainly on countering China.”23 </w:t>
      </w:r>
      <w:r w:rsidRPr="00355308">
        <w:rPr>
          <w:rStyle w:val="StyleUnderline"/>
        </w:rPr>
        <w:t xml:space="preserve">Avoiding the perils of security competition </w:t>
      </w:r>
      <w:r w:rsidRPr="00355308">
        <w:rPr>
          <w:rStyle w:val="StyleUnderline"/>
          <w:highlight w:val="green"/>
        </w:rPr>
        <w:t>will require that the US be more cautious</w:t>
      </w:r>
      <w:r w:rsidRPr="00355308">
        <w:rPr>
          <w:rStyle w:val="StyleUnderline"/>
        </w:rPr>
        <w:t xml:space="preserve"> about exercising its power </w:t>
      </w:r>
      <w:r w:rsidRPr="00355308">
        <w:rPr>
          <w:rStyle w:val="StyleUnderline"/>
          <w:highlight w:val="green"/>
        </w:rPr>
        <w:t>abroad</w:t>
      </w:r>
      <w:r w:rsidRPr="00355308">
        <w:rPr>
          <w:sz w:val="16"/>
        </w:rPr>
        <w:t xml:space="preserve">.24 Yet exercising diplomacy and restraint could prove to be challenging. Even scholars who adopt a more circumspect view of emerging multipolarity, and the implications of growing military-technological parity, acknowledge its underlying risks. Barry Posen, who questions the assumption that multipolarity is inherently unstable, nonetheless acknowledges that </w:t>
      </w:r>
      <w:r w:rsidRPr="00355308">
        <w:rPr>
          <w:rStyle w:val="StyleUnderline"/>
        </w:rPr>
        <w:t xml:space="preserve">growing </w:t>
      </w:r>
      <w:r w:rsidRPr="00355308">
        <w:rPr>
          <w:rStyle w:val="StyleUnderline"/>
          <w:highlight w:val="green"/>
        </w:rPr>
        <w:t>parity will</w:t>
      </w:r>
      <w:r w:rsidRPr="00355308">
        <w:rPr>
          <w:rStyle w:val="StyleUnderline"/>
        </w:rPr>
        <w:t xml:space="preserve"> only “</w:t>
      </w:r>
      <w:r w:rsidRPr="00355308">
        <w:rPr>
          <w:rStyle w:val="StyleUnderline"/>
          <w:highlight w:val="green"/>
        </w:rPr>
        <w:t>mute” great power competition</w:t>
      </w:r>
      <w:r w:rsidRPr="00355308">
        <w:rPr>
          <w:rStyle w:val="StyleUnderline"/>
        </w:rPr>
        <w:t xml:space="preserve">. The </w:t>
      </w:r>
      <w:r w:rsidRPr="00355308">
        <w:rPr>
          <w:rStyle w:val="StyleUnderline"/>
          <w:highlight w:val="green"/>
        </w:rPr>
        <w:t>diffusion</w:t>
      </w:r>
      <w:r w:rsidRPr="00355308">
        <w:rPr>
          <w:rStyle w:val="StyleUnderline"/>
        </w:rPr>
        <w:t xml:space="preserve"> of power </w:t>
      </w:r>
      <w:r w:rsidRPr="00355308">
        <w:rPr>
          <w:rStyle w:val="StyleUnderline"/>
          <w:highlight w:val="green"/>
        </w:rPr>
        <w:t>will not eradicate “great power adventures</w:t>
      </w:r>
      <w:r w:rsidRPr="00355308">
        <w:rPr>
          <w:rStyle w:val="StyleUnderline"/>
        </w:rPr>
        <w:t xml:space="preserve">.”25 </w:t>
      </w:r>
      <w:r w:rsidRPr="00355308">
        <w:rPr>
          <w:rStyle w:val="StyleUnderline"/>
          <w:highlight w:val="green"/>
        </w:rPr>
        <w:t>China’s rise</w:t>
      </w:r>
      <w:r w:rsidRPr="00355308">
        <w:rPr>
          <w:rStyle w:val="StyleUnderline"/>
        </w:rPr>
        <w:t xml:space="preserve"> is apt to </w:t>
      </w:r>
      <w:r w:rsidRPr="00355308">
        <w:rPr>
          <w:rStyle w:val="StyleUnderline"/>
          <w:highlight w:val="green"/>
        </w:rPr>
        <w:t>entail alliance reconfigurations and temptations to employ</w:t>
      </w:r>
      <w:r w:rsidRPr="00355308">
        <w:rPr>
          <w:rStyle w:val="StyleUnderline"/>
        </w:rPr>
        <w:t xml:space="preserve"> conventional </w:t>
      </w:r>
      <w:r w:rsidRPr="00355308">
        <w:rPr>
          <w:rStyle w:val="StyleUnderline"/>
          <w:highlight w:val="green"/>
        </w:rPr>
        <w:t>military power.</w:t>
      </w:r>
      <w:r w:rsidRPr="00355308">
        <w:rPr>
          <w:sz w:val="16"/>
        </w:rPr>
        <w:t xml:space="preserve">26 In fact, just as the original article predicted, </w:t>
      </w:r>
      <w:r w:rsidRPr="00355308">
        <w:rPr>
          <w:rStyle w:val="StyleUnderline"/>
        </w:rPr>
        <w:t>the United States and India, Russia and China, and France and Germany have taken steps toward tightening their security relationships</w:t>
      </w:r>
      <w:r w:rsidRPr="00355308">
        <w:rPr>
          <w:sz w:val="16"/>
        </w:rPr>
        <w:t xml:space="preserve">. China’s progress toward narrowing its power gap with the US has already met with a return to US defense budget growth and the establishment of new US defense cooperation commitments—notably with India. In parallel, </w:t>
      </w:r>
      <w:r w:rsidRPr="00355308">
        <w:rPr>
          <w:rStyle w:val="StyleUnderline"/>
          <w:highlight w:val="green"/>
        </w:rPr>
        <w:t>China and Russia have grown closer</w:t>
      </w:r>
      <w:r w:rsidRPr="00355308">
        <w:rPr>
          <w:sz w:val="16"/>
        </w:rPr>
        <w:t xml:space="preserve">, with Presidents Xi Jinping and Vladimir Putin meeting three times in 2018 and China sending a “strong supporting contingent” to Russia’s Vostok-2018 military exercises.27 </w:t>
      </w:r>
      <w:r w:rsidRPr="00355308">
        <w:rPr>
          <w:rStyle w:val="StyleUnderline"/>
          <w:highlight w:val="green"/>
        </w:rPr>
        <w:t>Given the complexities</w:t>
      </w:r>
      <w:r w:rsidRPr="00355308">
        <w:rPr>
          <w:rStyle w:val="StyleUnderline"/>
        </w:rPr>
        <w:t xml:space="preserve"> and uncertainties </w:t>
      </w:r>
      <w:r w:rsidRPr="00355308">
        <w:rPr>
          <w:rStyle w:val="StyleUnderline"/>
          <w:highlight w:val="green"/>
        </w:rPr>
        <w:t>of multipolarity</w:t>
      </w:r>
      <w:r w:rsidRPr="00355308">
        <w:rPr>
          <w:rStyle w:val="StyleUnderline"/>
        </w:rPr>
        <w:t xml:space="preserve">, the US arsenal of advanced </w:t>
      </w:r>
      <w:r w:rsidRPr="00355308">
        <w:rPr>
          <w:rStyle w:val="StyleUnderline"/>
          <w:highlight w:val="green"/>
        </w:rPr>
        <w:t>conventional weapons</w:t>
      </w:r>
      <w:r w:rsidRPr="00355308">
        <w:rPr>
          <w:sz w:val="16"/>
        </w:rPr>
        <w:t xml:space="preserve"> (and those of other great powers) </w:t>
      </w:r>
      <w:r w:rsidRPr="00355308">
        <w:rPr>
          <w:rStyle w:val="StyleUnderline"/>
        </w:rPr>
        <w:t>may not only prove ill suited to deterring great power war but also provide occasion for its inadvertent onset</w:t>
      </w:r>
      <w:r w:rsidRPr="00355308">
        <w:rPr>
          <w:sz w:val="16"/>
        </w:rPr>
        <w:t xml:space="preserve">. The stealth, speed, and lethality of advanced </w:t>
      </w:r>
      <w:r w:rsidRPr="00355308">
        <w:rPr>
          <w:rStyle w:val="StyleUnderline"/>
        </w:rPr>
        <w:t>conventional technologies</w:t>
      </w:r>
      <w:r w:rsidRPr="00355308">
        <w:rPr>
          <w:sz w:val="16"/>
        </w:rPr>
        <w:t>—allowing for quick and decisive US victories in the Persian Gulf (1991), Kosovo (1999), and Afghanistan (2001)—</w:t>
      </w:r>
      <w:r w:rsidRPr="00355308">
        <w:rPr>
          <w:rStyle w:val="StyleUnderline"/>
          <w:highlight w:val="green"/>
        </w:rPr>
        <w:t>have proven</w:t>
      </w:r>
      <w:r w:rsidRPr="00355308">
        <w:rPr>
          <w:rStyle w:val="StyleUnderline"/>
        </w:rPr>
        <w:t xml:space="preserve"> increasingly </w:t>
      </w:r>
      <w:r w:rsidRPr="00355308">
        <w:rPr>
          <w:rStyle w:val="StyleUnderline"/>
          <w:highlight w:val="green"/>
        </w:rPr>
        <w:t>enticing</w:t>
      </w:r>
      <w:r w:rsidRPr="00355308">
        <w:rPr>
          <w:rStyle w:val="StyleUnderline"/>
        </w:rPr>
        <w:t xml:space="preserve"> to other great powers. </w:t>
      </w:r>
      <w:r w:rsidRPr="00355308">
        <w:rPr>
          <w:rStyle w:val="StyleUnderline"/>
          <w:highlight w:val="green"/>
        </w:rPr>
        <w:t>Russia and China</w:t>
      </w:r>
      <w:r w:rsidRPr="00355308">
        <w:rPr>
          <w:rStyle w:val="StyleUnderline"/>
        </w:rPr>
        <w:t xml:space="preserve"> drew similar lessons from these conflicts, </w:t>
      </w:r>
      <w:r w:rsidRPr="00355308">
        <w:rPr>
          <w:rStyle w:val="StyleUnderline"/>
          <w:highlight w:val="green"/>
        </w:rPr>
        <w:t>each</w:t>
      </w:r>
      <w:r w:rsidRPr="00355308">
        <w:rPr>
          <w:rStyle w:val="StyleUnderline"/>
        </w:rPr>
        <w:t xml:space="preserve"> embarking on military </w:t>
      </w:r>
      <w:r w:rsidRPr="00355308">
        <w:rPr>
          <w:rStyle w:val="StyleUnderline"/>
          <w:highlight w:val="green"/>
        </w:rPr>
        <w:t>moderniz</w:t>
      </w:r>
      <w:r w:rsidRPr="00355308">
        <w:rPr>
          <w:rStyle w:val="StyleUnderline"/>
        </w:rPr>
        <w:t>ation programs geared toward antiaccess/area-denial (</w:t>
      </w:r>
      <w:r w:rsidRPr="00355308">
        <w:rPr>
          <w:rStyle w:val="StyleUnderline"/>
          <w:highlight w:val="green"/>
        </w:rPr>
        <w:t>A2/AD</w:t>
      </w:r>
      <w:r w:rsidRPr="00355308">
        <w:rPr>
          <w:rStyle w:val="StyleUnderline"/>
        </w:rPr>
        <w:t xml:space="preserve">) </w:t>
      </w:r>
      <w:r w:rsidRPr="00355308">
        <w:rPr>
          <w:rStyle w:val="StyleUnderline"/>
          <w:highlight w:val="green"/>
        </w:rPr>
        <w:t>and</w:t>
      </w:r>
      <w:r w:rsidRPr="00355308">
        <w:rPr>
          <w:rStyle w:val="StyleUnderline"/>
        </w:rPr>
        <w:t xml:space="preserve"> grey zone </w:t>
      </w:r>
      <w:r w:rsidRPr="00355308">
        <w:rPr>
          <w:rStyle w:val="StyleUnderline"/>
          <w:highlight w:val="green"/>
        </w:rPr>
        <w:t>strategies</w:t>
      </w:r>
      <w:r w:rsidRPr="00355308">
        <w:rPr>
          <w:sz w:val="16"/>
        </w:rPr>
        <w:t xml:space="preserve">.28 Advanced conventional weapons already undergird Russia’s and China’s respective salami-slicing campaigns in Eastern Europe and the South China Sea. Russia began modernizing its military following its 2008 war with Georgia, enhancing its ground force readiness and updating its integrated air defense system. The </w:t>
      </w:r>
      <w:r w:rsidRPr="00355308">
        <w:rPr>
          <w:rStyle w:val="StyleUnderline"/>
        </w:rPr>
        <w:t xml:space="preserve">improvements have allowed </w:t>
      </w:r>
      <w:r w:rsidRPr="00355308">
        <w:rPr>
          <w:rStyle w:val="StyleUnderline"/>
          <w:highlight w:val="green"/>
        </w:rPr>
        <w:t>for significant</w:t>
      </w:r>
      <w:r w:rsidRPr="00355308">
        <w:rPr>
          <w:rStyle w:val="StyleUnderline"/>
        </w:rPr>
        <w:t xml:space="preserve"> defensive and force-projection </w:t>
      </w:r>
      <w:r w:rsidRPr="00355308">
        <w:rPr>
          <w:rStyle w:val="StyleUnderline"/>
          <w:highlight w:val="green"/>
        </w:rPr>
        <w:t>gains</w:t>
      </w:r>
      <w:r w:rsidRPr="00355308">
        <w:rPr>
          <w:rStyle w:val="StyleUnderline"/>
        </w:rPr>
        <w:t xml:space="preserve"> </w:t>
      </w:r>
      <w:r w:rsidRPr="00355308">
        <w:rPr>
          <w:sz w:val="16"/>
        </w:rPr>
        <w:t xml:space="preserve">(against border states).29 Though Russia has since dialed back modernization efforts in the wake of its economic downturn, </w:t>
      </w:r>
      <w:r w:rsidRPr="00355308">
        <w:rPr>
          <w:rStyle w:val="StyleUnderline"/>
          <w:highlight w:val="green"/>
        </w:rPr>
        <w:t>China continues to</w:t>
      </w:r>
      <w:r w:rsidRPr="00355308">
        <w:rPr>
          <w:rStyle w:val="StyleUnderline"/>
        </w:rPr>
        <w:t xml:space="preserve"> seek avenues for </w:t>
      </w:r>
      <w:r w:rsidRPr="00355308">
        <w:rPr>
          <w:rStyle w:val="StyleUnderline"/>
          <w:highlight w:val="green"/>
        </w:rPr>
        <w:t>undermin</w:t>
      </w:r>
      <w:r w:rsidRPr="00355308">
        <w:rPr>
          <w:rStyle w:val="StyleUnderline"/>
        </w:rPr>
        <w:t xml:space="preserve">ing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conventional weapons </w:t>
      </w:r>
      <w:r w:rsidRPr="00355308">
        <w:rPr>
          <w:rStyle w:val="StyleUnderline"/>
          <w:highlight w:val="green"/>
        </w:rPr>
        <w:t>edge</w:t>
      </w:r>
      <w:r w:rsidRPr="00355308">
        <w:rPr>
          <w:sz w:val="16"/>
        </w:rPr>
        <w:t xml:space="preserve">. The People’s Liberation Army (PLA) still trails the United States in the areas of innovation and operational proficiency. </w:t>
      </w:r>
      <w:r w:rsidRPr="00355308">
        <w:rPr>
          <w:rStyle w:val="StyleUnderline"/>
          <w:highlight w:val="green"/>
        </w:rPr>
        <w:t>Its modernization</w:t>
      </w:r>
      <w:r w:rsidRPr="00355308">
        <w:rPr>
          <w:rStyle w:val="StyleUnderline"/>
        </w:rPr>
        <w:t xml:space="preserve"> achievements, though—especially the development of intermediate-range missiles that threaten US forward bases and carrier strike groups—</w:t>
      </w:r>
      <w:r w:rsidRPr="00355308">
        <w:rPr>
          <w:rStyle w:val="StyleUnderline"/>
          <w:highlight w:val="green"/>
        </w:rPr>
        <w:t>have</w:t>
      </w:r>
      <w:r w:rsidRPr="00355308">
        <w:rPr>
          <w:rStyle w:val="StyleUnderline"/>
        </w:rPr>
        <w:t xml:space="preserve"> substantially </w:t>
      </w:r>
      <w:r w:rsidRPr="00355308">
        <w:rPr>
          <w:rStyle w:val="StyleUnderline"/>
          <w:highlight w:val="green"/>
        </w:rPr>
        <w:t>augmented China’s “advantage</w:t>
      </w:r>
      <w:r w:rsidRPr="00355308">
        <w:rPr>
          <w:rStyle w:val="StyleUnderline"/>
        </w:rPr>
        <w:t xml:space="preserve"> of proximity in most plausible conflict scenarios.”</w:t>
      </w:r>
      <w:r w:rsidRPr="00355308">
        <w:rPr>
          <w:sz w:val="16"/>
        </w:rPr>
        <w:t xml:space="preserve">30 As great power rivals continue to chip </w:t>
      </w:r>
      <w:r w:rsidRPr="00355308">
        <w:rPr>
          <w:sz w:val="16"/>
        </w:rPr>
        <w:lastRenderedPageBreak/>
        <w:t xml:space="preserve">away at the United States’ once considerable smart-weapons advantage, national security experts are reevaluating the viability of deterrence. On this front, the </w:t>
      </w:r>
      <w:r w:rsidRPr="00355308">
        <w:rPr>
          <w:rStyle w:val="StyleUnderline"/>
          <w:highlight w:val="green"/>
        </w:rPr>
        <w:t>diffusion</w:t>
      </w:r>
      <w:r w:rsidRPr="00355308">
        <w:rPr>
          <w:rStyle w:val="StyleUnderline"/>
        </w:rPr>
        <w:t xml:space="preserve"> of capabilities,</w:t>
      </w:r>
      <w:r w:rsidRPr="00355308">
        <w:rPr>
          <w:sz w:val="16"/>
        </w:rPr>
        <w:t xml:space="preserve"> as well as the expansion of competition to the space and cyber domains, </w:t>
      </w:r>
      <w:r w:rsidRPr="00355308">
        <w:rPr>
          <w:rStyle w:val="StyleUnderline"/>
        </w:rPr>
        <w:t xml:space="preserve">do more than complicate appraisals of the balance of power; they </w:t>
      </w:r>
      <w:r w:rsidRPr="00355308">
        <w:rPr>
          <w:rStyle w:val="StyleUnderline"/>
          <w:highlight w:val="green"/>
        </w:rPr>
        <w:t>threaten to upend</w:t>
      </w:r>
      <w:r w:rsidRPr="00355308">
        <w:rPr>
          <w:rStyle w:val="StyleUnderline"/>
        </w:rPr>
        <w:t xml:space="preserve"> the foundations of </w:t>
      </w:r>
      <w:r w:rsidRPr="00355308">
        <w:rPr>
          <w:rStyle w:val="StyleUnderline"/>
          <w:highlight w:val="green"/>
        </w:rPr>
        <w:t>deterrence</w:t>
      </w:r>
      <w:r w:rsidRPr="00355308">
        <w:rPr>
          <w:sz w:val="16"/>
        </w:rPr>
        <w:t xml:space="preserve">.31 The arrival of dualcapable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 As noted in the original article, </w:t>
      </w:r>
      <w:r w:rsidRPr="00355308">
        <w:rPr>
          <w:rStyle w:val="StyleUnderline"/>
          <w:highlight w:val="green"/>
        </w:rPr>
        <w:t>nuclear weapons</w:t>
      </w:r>
      <w:r w:rsidRPr="00355308">
        <w:rPr>
          <w:rStyle w:val="StyleUnderline"/>
        </w:rPr>
        <w:t xml:space="preserve"> helped sustain the “cold peace” during the Cold War</w:t>
      </w:r>
      <w:r w:rsidRPr="00355308">
        <w:rPr>
          <w:sz w:val="16"/>
        </w:rPr>
        <w:t xml:space="preserve">—not because of their awesome destructive power but </w:t>
      </w:r>
      <w:r w:rsidRPr="00355308">
        <w:rPr>
          <w:rStyle w:val="StyleUnderline"/>
        </w:rPr>
        <w:t xml:space="preserve">because that awesome destructive power </w:t>
      </w:r>
      <w:r w:rsidRPr="00355308">
        <w:rPr>
          <w:rStyle w:val="StyleUnderline"/>
          <w:highlight w:val="green"/>
        </w:rPr>
        <w:t>helped buttress bipolarity</w:t>
      </w:r>
      <w:r w:rsidRPr="00355308">
        <w:rPr>
          <w:sz w:val="16"/>
        </w:rPr>
        <w:t xml:space="preserve">.35 The simplicity of bipolarity and superpower balancing, in turn, limited “the dangers of miscalculation and overreaction.”36 </w:t>
      </w:r>
      <w:r w:rsidRPr="00355308">
        <w:rPr>
          <w:rStyle w:val="StyleUnderline"/>
          <w:highlight w:val="green"/>
        </w:rPr>
        <w:t>Multipolarity,</w:t>
      </w:r>
      <w:r w:rsidRPr="00355308">
        <w:rPr>
          <w:rStyle w:val="StyleUnderline"/>
        </w:rPr>
        <w:t xml:space="preserve"> though, </w:t>
      </w:r>
      <w:r w:rsidRPr="00355308">
        <w:rPr>
          <w:rStyle w:val="StyleUnderline"/>
          <w:highlight w:val="green"/>
        </w:rPr>
        <w:t xml:space="preserve">makes for </w:t>
      </w:r>
      <w:r w:rsidRPr="00355308">
        <w:rPr>
          <w:rStyle w:val="StyleUnderline"/>
        </w:rPr>
        <w:t xml:space="preserve">complexity; additional great power players provide additional opportunities for </w:t>
      </w:r>
      <w:r w:rsidRPr="00355308">
        <w:rPr>
          <w:rStyle w:val="StyleUnderline"/>
          <w:highlight w:val="green"/>
        </w:rPr>
        <w:t>miscalculation</w:t>
      </w:r>
      <w:r w:rsidRPr="00355308">
        <w:rPr>
          <w:rStyle w:val="StyleUnderline"/>
        </w:rPr>
        <w:t xml:space="preserve"> and overreaction</w:t>
      </w:r>
      <w:r w:rsidRPr="00355308">
        <w:rPr>
          <w:sz w:val="16"/>
        </w:rPr>
        <w:t>. Given these conditions and the perceived “usability” of advanced conventional weapons relative to nuclear weapons, it seems likely that they will fall short of yielding “the kinds of political structures necessary to enhance deterrence.”37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7D2C2BC9" w14:textId="77777777" w:rsidR="00C37404" w:rsidRPr="00355308" w:rsidRDefault="00C37404" w:rsidP="00C37404">
      <w:pPr>
        <w:rPr>
          <w:sz w:val="16"/>
        </w:rPr>
      </w:pPr>
    </w:p>
    <w:p w14:paraId="013CF931" w14:textId="163CAE6C" w:rsidR="00C37404" w:rsidRDefault="006B1CD7" w:rsidP="006B1CD7">
      <w:pPr>
        <w:pStyle w:val="Heading2"/>
      </w:pPr>
      <w:r>
        <w:lastRenderedPageBreak/>
        <w:t>Util</w:t>
      </w:r>
    </w:p>
    <w:p w14:paraId="523B9090" w14:textId="77777777" w:rsidR="006B1CD7" w:rsidRDefault="006B1CD7" w:rsidP="006B1CD7"/>
    <w:p w14:paraId="74072A86" w14:textId="77777777" w:rsidR="009668DF" w:rsidRPr="00355308" w:rsidRDefault="009668DF" w:rsidP="009668DF">
      <w:pPr>
        <w:pStyle w:val="Heading4"/>
        <w:rPr>
          <w:rFonts w:cs="Calibri"/>
        </w:rPr>
      </w:pPr>
      <w:r w:rsidRPr="00355308">
        <w:rPr>
          <w:rFonts w:cs="Calibri"/>
        </w:rPr>
        <w:t xml:space="preserve">The standard is maximizing expected wellbeing. </w:t>
      </w:r>
    </w:p>
    <w:p w14:paraId="51F75502" w14:textId="77777777" w:rsidR="009668DF" w:rsidRPr="00355308" w:rsidRDefault="009668DF" w:rsidP="009668DF">
      <w:pPr>
        <w:pStyle w:val="Heading4"/>
        <w:rPr>
          <w:rFonts w:cs="Calibri"/>
        </w:rPr>
      </w:pPr>
      <w:r w:rsidRPr="00355308">
        <w:rPr>
          <w:rFonts w:cs="Calibri"/>
        </w:rPr>
        <w:t>Prefer it:</w:t>
      </w:r>
    </w:p>
    <w:p w14:paraId="10A005F1" w14:textId="77777777" w:rsidR="006B1CD7" w:rsidRDefault="006B1CD7" w:rsidP="006B1CD7"/>
    <w:p w14:paraId="6AFB4ABC" w14:textId="41F64974" w:rsidR="00FA34D5" w:rsidRPr="00355308" w:rsidRDefault="00B02E03" w:rsidP="00FA34D5">
      <w:pPr>
        <w:pStyle w:val="Heading4"/>
        <w:rPr>
          <w:rFonts w:cs="Calibri"/>
        </w:rPr>
      </w:pPr>
      <w:r>
        <w:rPr>
          <w:rFonts w:cs="Calibri"/>
        </w:rPr>
        <w:t>[1</w:t>
      </w:r>
      <w:r w:rsidR="00FA34D5">
        <w:rPr>
          <w:rFonts w:cs="Calibri"/>
        </w:rPr>
        <w:t xml:space="preserve">] </w:t>
      </w:r>
      <w:r w:rsidR="00FA34D5" w:rsidRPr="00355308">
        <w:rPr>
          <w:rFonts w:cs="Calibri"/>
        </w:rPr>
        <w:t>Extinction comes first!</w:t>
      </w:r>
    </w:p>
    <w:p w14:paraId="456EEECE" w14:textId="77777777" w:rsidR="00FA34D5" w:rsidRPr="00355308" w:rsidRDefault="00FA34D5" w:rsidP="00FA34D5">
      <w:r w:rsidRPr="00355308">
        <w:rPr>
          <w:b/>
        </w:rPr>
        <w:t>Pummer 15</w:t>
      </w:r>
      <w:r w:rsidRPr="00355308">
        <w:t xml:space="preserve"> [Theron, Junior Research Fellow in Philosophy at St. Anne's College, University of Oxford. “Moral Agreement on Saving the World” Practical Ethics, University of Oxford. May 18, 2015] AT</w:t>
      </w:r>
    </w:p>
    <w:p w14:paraId="4BCC386A" w14:textId="77777777" w:rsidR="00FA34D5" w:rsidRPr="00C43354" w:rsidRDefault="00FA34D5" w:rsidP="00FA34D5">
      <w:pPr>
        <w:rPr>
          <w:sz w:val="14"/>
        </w:rPr>
      </w:pPr>
      <w:r w:rsidRPr="00355308">
        <w:rPr>
          <w:b/>
          <w:u w:val="single"/>
        </w:rPr>
        <w:t>There appears to be lot of disagreement in moral philosophy. Whether these many apparent disagreements are deep and irresolvable, I believe there is at least one thing it is reasonable to agree on right now</w:t>
      </w:r>
      <w:r w:rsidRPr="00C43354">
        <w:rPr>
          <w:sz w:val="14"/>
        </w:rPr>
        <w:t>, whatever general moral view we adopt</w:t>
      </w:r>
      <w:r w:rsidRPr="00355308">
        <w:rPr>
          <w:b/>
          <w:u w:val="single"/>
        </w:rPr>
        <w:t>: that it is very important to reduce the risk that all intelligent beings on this planet are eliminated by an enormous catastrophe, such as a nuclear war.</w:t>
      </w:r>
      <w:r w:rsidRPr="00C43354">
        <w:rPr>
          <w:sz w:val="14"/>
        </w:rPr>
        <w:t xml:space="preserve"> How we might in fact try to reduce such existential risks is discussed elsewhere. My claim here is only that </w:t>
      </w:r>
      <w:r w:rsidRPr="00355308">
        <w:rPr>
          <w:b/>
          <w:u w:val="single"/>
        </w:rPr>
        <w:t xml:space="preserve">we – whether we’re consequentialists, deontologists, or virtue ethicists – should all agree that we should try to save the world. </w:t>
      </w:r>
      <w:r w:rsidRPr="00C43354">
        <w:rPr>
          <w:sz w:val="14"/>
        </w:rPr>
        <w:t xml:space="preserve">According to consequentialism, we should maximize the good, where this is taken to be the goodness, from an impartial perspective, of outcomes. </w:t>
      </w:r>
      <w:r w:rsidRPr="00355308">
        <w:rPr>
          <w:b/>
          <w:u w:val="single"/>
        </w:rPr>
        <w:t>Clearly one thing that makes an outcome good is that the people in it are doing well. There is little disagreement here.</w:t>
      </w:r>
      <w:r w:rsidRPr="00C43354">
        <w:rPr>
          <w:sz w:val="14"/>
        </w:rPr>
        <w:t xml:space="preserve"> If the happiness or well-being of possible future people is just as important as that of people who already exist, and if they would have good lives, it is not hard to see how</w:t>
      </w:r>
      <w:r w:rsidRPr="00355308">
        <w:rPr>
          <w:b/>
          <w:u w:val="single"/>
        </w:rPr>
        <w:t xml:space="preserve"> </w:t>
      </w:r>
      <w:r w:rsidRPr="00355308">
        <w:rPr>
          <w:b/>
          <w:highlight w:val="green"/>
          <w:u w:val="single"/>
        </w:rPr>
        <w:t xml:space="preserve">reducing existential risk is </w:t>
      </w:r>
      <w:r w:rsidRPr="00355308">
        <w:rPr>
          <w:b/>
          <w:u w:val="single"/>
        </w:rPr>
        <w:t xml:space="preserve">easily </w:t>
      </w:r>
      <w:r w:rsidRPr="00355308">
        <w:rPr>
          <w:b/>
          <w:highlight w:val="green"/>
          <w:u w:val="single"/>
        </w:rPr>
        <w:t>the most important thing in the whole world.</w:t>
      </w:r>
      <w:r w:rsidRPr="00355308">
        <w:rPr>
          <w:b/>
          <w:u w:val="single"/>
        </w:rPr>
        <w:t xml:space="preserve"> This is for the familiar reason that there are </w:t>
      </w:r>
      <w:r w:rsidRPr="00355308">
        <w:rPr>
          <w:b/>
          <w:highlight w:val="green"/>
          <w:u w:val="single"/>
        </w:rPr>
        <w:t xml:space="preserve">so many people </w:t>
      </w:r>
      <w:r w:rsidRPr="00355308">
        <w:rPr>
          <w:b/>
          <w:u w:val="single"/>
        </w:rPr>
        <w:t xml:space="preserve">who </w:t>
      </w:r>
      <w:r w:rsidRPr="00355308">
        <w:rPr>
          <w:b/>
          <w:highlight w:val="green"/>
          <w:u w:val="single"/>
        </w:rPr>
        <w:t>could exist in the future</w:t>
      </w:r>
      <w:r w:rsidRPr="00355308">
        <w:rPr>
          <w:b/>
          <w:u w:val="single"/>
        </w:rPr>
        <w:t xml:space="preserve"> – there are </w:t>
      </w:r>
      <w:r w:rsidRPr="00355308">
        <w:rPr>
          <w:b/>
          <w:highlight w:val="green"/>
          <w:u w:val="single"/>
        </w:rPr>
        <w:t>trillions upon trillions</w:t>
      </w:r>
      <w:r w:rsidRPr="00355308">
        <w:rPr>
          <w:b/>
          <w:u w:val="single"/>
        </w:rPr>
        <w:t xml:space="preserve">… upon trillions. There are so many possible future people that </w:t>
      </w:r>
      <w:r w:rsidRPr="00355308">
        <w:rPr>
          <w:b/>
          <w:highlight w:val="green"/>
          <w:u w:val="single"/>
        </w:rPr>
        <w:t>reducing existential risk is</w:t>
      </w:r>
      <w:r w:rsidRPr="00355308">
        <w:rPr>
          <w:b/>
          <w:u w:val="single"/>
        </w:rPr>
        <w:t xml:space="preserve"> arguably </w:t>
      </w:r>
      <w:r w:rsidRPr="00355308">
        <w:rPr>
          <w:b/>
          <w:highlight w:val="green"/>
          <w:u w:val="single"/>
        </w:rPr>
        <w:t>the most important</w:t>
      </w:r>
      <w:r w:rsidRPr="00355308">
        <w:rPr>
          <w:b/>
          <w:u w:val="single"/>
        </w:rPr>
        <w:t xml:space="preserve"> thing in the world, </w:t>
      </w:r>
      <w:r w:rsidRPr="00355308">
        <w:rPr>
          <w:b/>
          <w:highlight w:val="green"/>
          <w:u w:val="single"/>
        </w:rPr>
        <w:t xml:space="preserve">even if the well-being of these possible people were given only 0.001% as much weight </w:t>
      </w:r>
      <w:r w:rsidRPr="00355308">
        <w:rPr>
          <w:b/>
          <w:u w:val="single"/>
        </w:rPr>
        <w:t>as that of existing people.</w:t>
      </w:r>
      <w:r w:rsidRPr="00C43354">
        <w:rPr>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55308">
        <w:rPr>
          <w:b/>
          <w:u w:val="single"/>
        </w:rPr>
        <w:t>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C43354">
        <w:rPr>
          <w:sz w:val="14"/>
        </w:rPr>
        <w:t xml:space="preserve"> </w:t>
      </w:r>
      <w:r w:rsidRPr="00355308">
        <w:rPr>
          <w:b/>
          <w:u w:val="single"/>
        </w:rPr>
        <w:t>Non-consequentialism is the view that there’s more that determines rightness than the goodness of consequences or outcomes; it is not the view that the latter don’t matter.</w:t>
      </w:r>
      <w:r w:rsidRPr="00C43354">
        <w:rPr>
          <w:sz w:val="14"/>
        </w:rPr>
        <w:t xml:space="preserve"> Even John Rawls wrote, “</w:t>
      </w:r>
      <w:r w:rsidRPr="00355308">
        <w:rPr>
          <w:b/>
          <w:u w:val="single"/>
        </w:rPr>
        <w:t>All ethical doctrines worth our attention take consequences into account in judging rightness. One which did not would simply be irrational, crazy.</w:t>
      </w:r>
      <w:r w:rsidRPr="00C43354">
        <w:rPr>
          <w:sz w:val="14"/>
        </w:rPr>
        <w:t xml:space="preserve">” </w:t>
      </w:r>
      <w:r w:rsidRPr="00355308">
        <w:rPr>
          <w:b/>
          <w:u w:val="single"/>
        </w:rPr>
        <w:t>Minimally plausible versions of deontology and virtue ethics must be concerned in part with promoting the good, from an impartial point of view.</w:t>
      </w:r>
      <w:r w:rsidRPr="00C43354">
        <w:rPr>
          <w:sz w:val="14"/>
        </w:rPr>
        <w:t xml:space="preserve"> </w:t>
      </w:r>
      <w:r w:rsidRPr="00355308">
        <w:rPr>
          <w:b/>
          <w:u w:val="single"/>
        </w:rPr>
        <w:t>They’d thus imply very strong reasons to reduce existential risk</w:t>
      </w:r>
      <w:r w:rsidRPr="00C43354">
        <w:rPr>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55308">
        <w:rPr>
          <w:b/>
          <w:u w:val="single"/>
        </w:rPr>
        <w:t>Even egoism, the view that each agent should maximize her own good, might imply strong reasons to reduce existential risk.</w:t>
      </w:r>
      <w:r w:rsidRPr="00C43354">
        <w:rPr>
          <w:sz w:val="14"/>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w:t>
      </w:r>
      <w:r w:rsidRPr="00C43354">
        <w:rPr>
          <w:sz w:val="14"/>
        </w:rPr>
        <w:lastRenderedPageBreak/>
        <w:t xml:space="preserve">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355308">
        <w:rPr>
          <w:b/>
          <w:u w:val="single"/>
        </w:rPr>
        <w:t>To be minimally plausible, egoism will need to be paired with a more sophisticated account of well-being.</w:t>
      </w:r>
      <w:r w:rsidRPr="00C43354">
        <w:rPr>
          <w:sz w:val="14"/>
        </w:rPr>
        <w:t xml:space="preserve"> To see this, it is enough to consider, as Plato did, the possibility of a ring of invisibility – </w:t>
      </w:r>
      <w:r w:rsidRPr="00355308">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43354">
        <w:rPr>
          <w:sz w:val="14"/>
        </w:rPr>
        <w:t xml:space="preserve">, in some robust way, where this would to a significant extent be a function of other-regarding concerns (see chapter 12 of this classic intro to ethics). But </w:t>
      </w:r>
      <w:r w:rsidRPr="00355308">
        <w:rPr>
          <w:b/>
          <w:u w:val="single"/>
        </w:rPr>
        <w:t>once these elements are included, we can (roughly, as above) argue that this sort of egoism will imply strong reasons to reduce existential risk.</w:t>
      </w:r>
      <w:r w:rsidRPr="00C43354">
        <w:rPr>
          <w:sz w:val="14"/>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55308">
        <w:rPr>
          <w:b/>
          <w:highlight w:val="green"/>
          <w:u w:val="single"/>
        </w:rPr>
        <w:t>We should also take into account moral uncertainty.</w:t>
      </w:r>
      <w:r w:rsidRPr="00C43354">
        <w:rPr>
          <w:sz w:val="14"/>
        </w:rPr>
        <w:t xml:space="preserve"> </w:t>
      </w:r>
      <w:r w:rsidRPr="00355308">
        <w:rPr>
          <w:b/>
          <w:u w:val="single"/>
        </w:rPr>
        <w:t>What is it reasonable for one to do, when one is uncertain not (only) about the empirical facts, but also about the moral facts?</w:t>
      </w:r>
      <w:r w:rsidRPr="00C43354">
        <w:rPr>
          <w:sz w:val="14"/>
        </w:rPr>
        <w:t xml:space="preserve"> I’ve just argued that </w:t>
      </w:r>
      <w:r w:rsidRPr="00355308">
        <w:rPr>
          <w:b/>
          <w:u w:val="single"/>
        </w:rPr>
        <w:t>there’s agreement among minimally plausible ethical views that we have strong reason to reduce existential risk – not only consequentialists, but also deontologists, virtue ethicists, and sophisticated egoists should agree.</w:t>
      </w:r>
      <w:r w:rsidRPr="00C43354">
        <w:rPr>
          <w:sz w:val="14"/>
        </w:rPr>
        <w:t xml:space="preserve"> But </w:t>
      </w:r>
      <w:r w:rsidRPr="00355308">
        <w:rPr>
          <w:b/>
          <w:u w:val="single"/>
        </w:rPr>
        <w:t xml:space="preserve">even those (hedonistic egoists) who disagree should have a significant level of confidence that they are mistaken, and that one of the above views is correct. Even if they were 90% sure that their view is the correct one </w:t>
      </w:r>
      <w:r w:rsidRPr="00C43354">
        <w:rPr>
          <w:sz w:val="14"/>
        </w:rPr>
        <w:t xml:space="preserve">(and 10% sure that one of these other ones is correct), </w:t>
      </w:r>
      <w:r w:rsidRPr="00355308">
        <w:rPr>
          <w:b/>
          <w:u w:val="single"/>
        </w:rPr>
        <w:t>they would have pretty strong reason, from the standpoint of moral uncertainty, to reduce existential risk.</w:t>
      </w:r>
      <w:r w:rsidRPr="00C43354">
        <w:rPr>
          <w:sz w:val="14"/>
        </w:rPr>
        <w:t xml:space="preserve"> Perhaps most disturbingly still, </w:t>
      </w:r>
      <w:r w:rsidRPr="00355308">
        <w:rPr>
          <w:b/>
          <w:highlight w:val="green"/>
          <w:u w:val="single"/>
        </w:rPr>
        <w:t xml:space="preserve">even if we are only 1% sure that </w:t>
      </w:r>
      <w:r w:rsidRPr="00355308">
        <w:rPr>
          <w:b/>
          <w:u w:val="single"/>
        </w:rPr>
        <w:t xml:space="preserve">the </w:t>
      </w:r>
      <w:r w:rsidRPr="00355308">
        <w:rPr>
          <w:b/>
          <w:highlight w:val="green"/>
          <w:u w:val="single"/>
        </w:rPr>
        <w:t xml:space="preserve">well-being </w:t>
      </w:r>
      <w:r w:rsidRPr="00355308">
        <w:rPr>
          <w:b/>
          <w:u w:val="single"/>
        </w:rPr>
        <w:t xml:space="preserve">of possible future people </w:t>
      </w:r>
      <w:r w:rsidRPr="00355308">
        <w:rPr>
          <w:b/>
          <w:highlight w:val="green"/>
          <w:u w:val="single"/>
        </w:rPr>
        <w:t xml:space="preserve">matters, </w:t>
      </w:r>
      <w:r w:rsidRPr="00355308">
        <w:rPr>
          <w:b/>
          <w:u w:val="single"/>
        </w:rPr>
        <w:t xml:space="preserve">it is at least arguable that, </w:t>
      </w:r>
      <w:r w:rsidRPr="00355308">
        <w:rPr>
          <w:b/>
          <w:highlight w:val="green"/>
          <w:u w:val="single"/>
        </w:rPr>
        <w:t xml:space="preserve">from </w:t>
      </w:r>
      <w:r w:rsidRPr="00355308">
        <w:rPr>
          <w:b/>
          <w:u w:val="single"/>
        </w:rPr>
        <w:t xml:space="preserve">the standpoint of </w:t>
      </w:r>
      <w:r w:rsidRPr="00355308">
        <w:rPr>
          <w:b/>
          <w:highlight w:val="green"/>
          <w:u w:val="single"/>
        </w:rPr>
        <w:t>moral uncertainty, reducing existential risk is the most important thing in the world.</w:t>
      </w:r>
      <w:r w:rsidRPr="00C43354">
        <w:rPr>
          <w:sz w:val="14"/>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55308">
        <w:rPr>
          <w:b/>
          <w:u w:val="single"/>
        </w:rPr>
        <w:t>It is enough for my claim that there is moral agreement in the relevant sense if</w:t>
      </w:r>
      <w:r w:rsidRPr="00C43354">
        <w:rPr>
          <w:sz w:val="14"/>
        </w:rPr>
        <w:t xml:space="preserve">, at least given certain empirical claims about what future lives would most likely be like, </w:t>
      </w:r>
      <w:r w:rsidRPr="00355308">
        <w:rPr>
          <w:b/>
          <w:highlight w:val="green"/>
          <w:u w:val="single"/>
        </w:rPr>
        <w:t xml:space="preserve">all minimally plausible moral views would converge </w:t>
      </w:r>
      <w:r w:rsidRPr="00355308">
        <w:rPr>
          <w:b/>
          <w:u w:val="single"/>
        </w:rPr>
        <w:t xml:space="preserve">on the conclusion </w:t>
      </w:r>
      <w:r w:rsidRPr="00355308">
        <w:rPr>
          <w:b/>
          <w:highlight w:val="green"/>
          <w:u w:val="single"/>
        </w:rPr>
        <w:t>that we should try to save the world.</w:t>
      </w:r>
      <w:r w:rsidRPr="00C43354">
        <w:rPr>
          <w:sz w:val="14"/>
        </w:rPr>
        <w:t xml:space="preserve"> While there are some non-crazy </w:t>
      </w:r>
      <w:r w:rsidRPr="00355308">
        <w:rPr>
          <w:b/>
          <w:u w:val="single"/>
        </w:rPr>
        <w:t>views that place significantly greater moral weight on avoiding suffering than on promoting happiness</w:t>
      </w:r>
      <w:r w:rsidRPr="00C43354">
        <w:rPr>
          <w:sz w:val="14"/>
        </w:rPr>
        <w:t xml:space="preserve">, for reasons others have offered (and for independent reasons I won’t get into here unless requested to), they nonetheless </w:t>
      </w:r>
      <w:r w:rsidRPr="00355308">
        <w:rPr>
          <w:b/>
          <w:u w:val="single"/>
        </w:rPr>
        <w:t>seem to be fairly implausible views.</w:t>
      </w:r>
      <w:r w:rsidRPr="00C43354">
        <w:rPr>
          <w:sz w:val="14"/>
        </w:rPr>
        <w:t xml:space="preserve"> And </w:t>
      </w:r>
      <w:r w:rsidRPr="00355308">
        <w:rPr>
          <w:b/>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C43354">
        <w:rPr>
          <w:sz w:val="14"/>
        </w:rPr>
        <w:t xml:space="preserve"> Derek Parfit, whose work has emphasized future generations as well as agreement in ethics, described our situation clearly and accurately: “We live during the hinge of history. </w:t>
      </w:r>
      <w:r w:rsidRPr="00355308">
        <w:rPr>
          <w:b/>
          <w:u w:val="single"/>
        </w:rPr>
        <w:t xml:space="preserve">Given the scientific and technological discoveries of the last two centuries, the world has never changed as fast. </w:t>
      </w:r>
      <w:r w:rsidRPr="00C43354">
        <w:rPr>
          <w:sz w:val="14"/>
        </w:rPr>
        <w:t xml:space="preserve">We shall soon have even greater powers to transform, not only our surroundings, but ourselves and our successors. </w:t>
      </w:r>
      <w:r w:rsidRPr="00355308">
        <w:rPr>
          <w:b/>
          <w:u w:val="single"/>
        </w:rPr>
        <w:t xml:space="preserve">If we act wisely in the next few centuries, humanity will survive its most dangerous and decisive period. </w:t>
      </w:r>
      <w:r w:rsidRPr="00C43354">
        <w:rPr>
          <w:sz w:val="14"/>
        </w:rPr>
        <w:t xml:space="preserve">Our descendants could, if necessary, go elsewhere, spreading through this galaxy…. </w:t>
      </w:r>
      <w:r w:rsidRPr="00355308">
        <w:rPr>
          <w:b/>
          <w:u w:val="single"/>
        </w:rPr>
        <w:t>Our descendants might, I believe, make the further future very good. But that good future may also depend in part on us. If our selfish recklessness ends human history, we would be acting very wrongly.</w:t>
      </w:r>
      <w:r w:rsidRPr="00C43354">
        <w:rPr>
          <w:sz w:val="14"/>
        </w:rPr>
        <w:t>” (From chapter 36 of On What Matters)</w:t>
      </w:r>
    </w:p>
    <w:p w14:paraId="749D23B4" w14:textId="77777777" w:rsidR="00FA34D5" w:rsidRPr="00355308" w:rsidRDefault="00FA34D5" w:rsidP="00FA34D5">
      <w:bookmarkStart w:id="0" w:name="_heading=h.1t3h5sf" w:colFirst="0" w:colLast="0"/>
      <w:bookmarkEnd w:id="0"/>
    </w:p>
    <w:p w14:paraId="7B8DE7C0" w14:textId="77777777" w:rsidR="00C43354" w:rsidRPr="00355308" w:rsidRDefault="00C43354" w:rsidP="00C43354">
      <w:pPr>
        <w:pStyle w:val="Heading4"/>
        <w:spacing w:line="276" w:lineRule="auto"/>
        <w:rPr>
          <w:rFonts w:cs="Calibri"/>
        </w:rPr>
      </w:pPr>
      <w:r>
        <w:lastRenderedPageBreak/>
        <w:t xml:space="preserve">[2] </w:t>
      </w:r>
      <w:r w:rsidRPr="00355308">
        <w:rPr>
          <w:rFonts w:cs="Calibri"/>
        </w:rPr>
        <w:t xml:space="preserve">Existential threats </w:t>
      </w:r>
      <w:r w:rsidRPr="00355308">
        <w:rPr>
          <w:rFonts w:cs="Calibri"/>
          <w:u w:val="single"/>
        </w:rPr>
        <w:t>outweigh</w:t>
      </w:r>
      <w:r w:rsidRPr="00355308">
        <w:rPr>
          <w:rFonts w:cs="Calibri"/>
        </w:rPr>
        <w:t xml:space="preserve"> – all life has </w:t>
      </w:r>
      <w:r w:rsidRPr="00355308">
        <w:rPr>
          <w:rFonts w:cs="Calibri"/>
          <w:u w:val="single"/>
        </w:rPr>
        <w:t>infinite value</w:t>
      </w:r>
      <w:r w:rsidRPr="00355308">
        <w:rPr>
          <w:rFonts w:cs="Calibri"/>
        </w:rPr>
        <w:t xml:space="preserve"> and extinction </w:t>
      </w:r>
      <w:r w:rsidRPr="00355308">
        <w:rPr>
          <w:rFonts w:cs="Calibri"/>
          <w:u w:val="single"/>
        </w:rPr>
        <w:t>eliminates the possibility</w:t>
      </w:r>
      <w:r w:rsidRPr="00355308">
        <w:rPr>
          <w:rFonts w:cs="Calibri"/>
        </w:rPr>
        <w:t xml:space="preserve"> for future generations – err aff, because of innate </w:t>
      </w:r>
      <w:r w:rsidRPr="00355308">
        <w:rPr>
          <w:rFonts w:cs="Calibri"/>
          <w:u w:val="single"/>
        </w:rPr>
        <w:t>cognitive biases</w:t>
      </w:r>
      <w:r w:rsidRPr="00355308">
        <w:rPr>
          <w:rFonts w:cs="Calibri"/>
        </w:rPr>
        <w:t xml:space="preserve"> </w:t>
      </w:r>
    </w:p>
    <w:p w14:paraId="0E00B1DB" w14:textId="77777777" w:rsidR="00C43354" w:rsidRPr="00355308" w:rsidRDefault="00C43354" w:rsidP="00C43354">
      <w:pPr>
        <w:spacing w:line="276" w:lineRule="auto"/>
      </w:pPr>
      <w:r w:rsidRPr="00355308">
        <w:rPr>
          <w:b/>
        </w:rPr>
        <w:t>GPP 17</w:t>
      </w:r>
      <w:r w:rsidRPr="00355308">
        <w:t xml:space="preserve"> (Global Priorities Project, Future of Humanity Institute at the University of Oxford, Ministry for Foreign Affairs of Finland, “Existential Risk: Diplomacy and Governance,” Global Priorities Project, 2017, </w:t>
      </w:r>
      <w:hyperlink r:id="rId14">
        <w:r w:rsidRPr="00355308">
          <w:rPr>
            <w:color w:val="000000"/>
          </w:rPr>
          <w:t>https://www.fhi.ox.ac.uk/wp-content/uploads/Existential-Risks-2017-01-23.pdf</w:t>
        </w:r>
      </w:hyperlink>
      <w:r w:rsidRPr="00355308">
        <w:t xml:space="preserve">, </w:t>
      </w:r>
    </w:p>
    <w:p w14:paraId="4BB3D0D6" w14:textId="77777777" w:rsidR="00C43354" w:rsidRPr="00C43354" w:rsidRDefault="00C43354" w:rsidP="00C43354">
      <w:pPr>
        <w:spacing w:line="276" w:lineRule="auto"/>
        <w:rPr>
          <w:sz w:val="14"/>
        </w:rPr>
      </w:pPr>
      <w:r w:rsidRPr="00C43354">
        <w:rPr>
          <w:sz w:val="14"/>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355308">
        <w:rPr>
          <w:b/>
          <w:highlight w:val="green"/>
          <w:u w:val="single"/>
        </w:rPr>
        <w:t>Compare</w:t>
      </w:r>
      <w:r w:rsidRPr="00355308">
        <w:rPr>
          <w:b/>
          <w:u w:val="single"/>
        </w:rPr>
        <w:t xml:space="preserve"> three outcomes: (1) </w:t>
      </w:r>
      <w:r w:rsidRPr="00355308">
        <w:rPr>
          <w:b/>
          <w:highlight w:val="green"/>
          <w:u w:val="single"/>
        </w:rPr>
        <w:t>Peace</w:t>
      </w:r>
      <w:r w:rsidRPr="00355308">
        <w:rPr>
          <w:b/>
          <w:u w:val="single"/>
        </w:rPr>
        <w:t xml:space="preserve">. (2) A nuclear </w:t>
      </w:r>
      <w:r w:rsidRPr="00355308">
        <w:rPr>
          <w:b/>
          <w:highlight w:val="green"/>
          <w:u w:val="single"/>
        </w:rPr>
        <w:t>war that kills 99%</w:t>
      </w:r>
      <w:r w:rsidRPr="00355308">
        <w:rPr>
          <w:b/>
          <w:u w:val="single"/>
        </w:rPr>
        <w:t xml:space="preserve"> of the world’s existing population. (3) A nuclear </w:t>
      </w:r>
      <w:r w:rsidRPr="00355308">
        <w:rPr>
          <w:b/>
          <w:highlight w:val="green"/>
          <w:u w:val="single"/>
        </w:rPr>
        <w:t>war that kills 100%</w:t>
      </w:r>
      <w:r w:rsidRPr="00355308">
        <w:rPr>
          <w:b/>
          <w:u w:val="single"/>
        </w:rPr>
        <w:t xml:space="preserve">. </w:t>
      </w:r>
      <w:r w:rsidRPr="00C43354">
        <w:rPr>
          <w:sz w:val="14"/>
        </w:rPr>
        <w:t xml:space="preserve">(2) would be worse than (1), and (3) would be worse than (2). Which is the greater of these two differences? </w:t>
      </w:r>
      <w:r w:rsidRPr="00355308">
        <w:rPr>
          <w:b/>
          <w:u w:val="single"/>
        </w:rPr>
        <w:t>Most people believe that the greater difference is between (1) and (2).</w:t>
      </w:r>
      <w:r w:rsidRPr="00C43354">
        <w:rPr>
          <w:sz w:val="14"/>
        </w:rPr>
        <w:t xml:space="preserve"> </w:t>
      </w:r>
      <w:r w:rsidRPr="00355308">
        <w:rPr>
          <w:b/>
          <w:u w:val="single"/>
        </w:rPr>
        <w:t xml:space="preserve">I believe that </w:t>
      </w:r>
      <w:r w:rsidRPr="00355308">
        <w:rPr>
          <w:b/>
          <w:highlight w:val="green"/>
          <w:u w:val="single"/>
        </w:rPr>
        <w:t>the difference between (2) and (3) is</w:t>
      </w:r>
      <w:r w:rsidRPr="00355308">
        <w:rPr>
          <w:b/>
          <w:u w:val="single"/>
        </w:rPr>
        <w:t xml:space="preserve"> very </w:t>
      </w:r>
      <w:r w:rsidRPr="00355308">
        <w:rPr>
          <w:b/>
          <w:highlight w:val="green"/>
          <w:u w:val="single"/>
        </w:rPr>
        <w:t>much greater</w:t>
      </w:r>
      <w:r w:rsidRPr="00C43354">
        <w:rPr>
          <w:sz w:val="14"/>
        </w:rPr>
        <w:t xml:space="preserve">. ... </w:t>
      </w:r>
      <w:r w:rsidRPr="00355308">
        <w:rPr>
          <w:b/>
          <w:u w:val="single"/>
        </w:rPr>
        <w:t>The Earth will remain habitable for at least another billion years.</w:t>
      </w:r>
      <w:r w:rsidRPr="00C43354">
        <w:rPr>
          <w:sz w:val="14"/>
        </w:rPr>
        <w:t xml:space="preserve"> </w:t>
      </w:r>
      <w:r w:rsidRPr="00355308">
        <w:rPr>
          <w:b/>
          <w:u w:val="single"/>
        </w:rPr>
        <w:t>Civilization began only a few thousand years ago.</w:t>
      </w:r>
      <w:r w:rsidRPr="00C43354">
        <w:rPr>
          <w:sz w:val="14"/>
        </w:rPr>
        <w:t xml:space="preserve"> </w:t>
      </w:r>
      <w:r w:rsidRPr="00355308">
        <w:rPr>
          <w:b/>
          <w:highlight w:val="green"/>
          <w:u w:val="single"/>
        </w:rPr>
        <w:t>If we do not destroy mankind</w:t>
      </w:r>
      <w:r w:rsidRPr="00355308">
        <w:rPr>
          <w:b/>
          <w:u w:val="single"/>
        </w:rPr>
        <w:t xml:space="preserve">, </w:t>
      </w:r>
      <w:r w:rsidRPr="00355308">
        <w:rPr>
          <w:b/>
          <w:highlight w:val="green"/>
          <w:u w:val="single"/>
        </w:rPr>
        <w:t>these</w:t>
      </w:r>
      <w:r w:rsidRPr="00355308">
        <w:rPr>
          <w:b/>
          <w:u w:val="single"/>
        </w:rPr>
        <w:t xml:space="preserve"> few thousand </w:t>
      </w:r>
      <w:r w:rsidRPr="00355308">
        <w:rPr>
          <w:b/>
          <w:highlight w:val="green"/>
          <w:u w:val="single"/>
        </w:rPr>
        <w:t>years may be</w:t>
      </w:r>
      <w:r w:rsidRPr="00355308">
        <w:rPr>
          <w:b/>
          <w:u w:val="single"/>
        </w:rPr>
        <w:t xml:space="preserve"> only </w:t>
      </w:r>
      <w:r w:rsidRPr="00355308">
        <w:rPr>
          <w:b/>
          <w:highlight w:val="green"/>
          <w:u w:val="single"/>
        </w:rPr>
        <w:t>a tiny fraction of the whole of civilized</w:t>
      </w:r>
      <w:r w:rsidRPr="00355308">
        <w:rPr>
          <w:b/>
          <w:u w:val="single"/>
        </w:rPr>
        <w:t xml:space="preserve"> human </w:t>
      </w:r>
      <w:r w:rsidRPr="00355308">
        <w:rPr>
          <w:b/>
          <w:highlight w:val="green"/>
          <w:u w:val="single"/>
        </w:rPr>
        <w:t>history</w:t>
      </w:r>
      <w:r w:rsidRPr="00355308">
        <w:rPr>
          <w:b/>
          <w:u w:val="single"/>
        </w:rPr>
        <w:t>.</w:t>
      </w:r>
      <w:r w:rsidRPr="00C43354">
        <w:rPr>
          <w:sz w:val="14"/>
        </w:rPr>
        <w:t xml:space="preserve"> </w:t>
      </w:r>
      <w:r w:rsidRPr="00355308">
        <w:rPr>
          <w:b/>
          <w:u w:val="single"/>
        </w:rPr>
        <w:t>The difference between (2) and (3) may thus be the difference between this tiny fraction and all of the rest of this history.</w:t>
      </w:r>
      <w:r w:rsidRPr="00C43354">
        <w:rPr>
          <w:sz w:val="14"/>
        </w:rPr>
        <w:t xml:space="preserve"> </w:t>
      </w:r>
      <w:r w:rsidRPr="00355308">
        <w:rPr>
          <w:b/>
          <w:u w:val="single"/>
        </w:rPr>
        <w:t>If we compare this possible history to a day, what has occurred so far is only a fraction of a second.65</w:t>
      </w:r>
      <w:r w:rsidRPr="00C43354">
        <w:rPr>
          <w:sz w:val="14"/>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355308">
        <w:rPr>
          <w:b/>
          <w:u w:val="single"/>
        </w:rPr>
        <w:t xml:space="preserve">What makes </w:t>
      </w:r>
      <w:r w:rsidRPr="00355308">
        <w:rPr>
          <w:b/>
          <w:highlight w:val="green"/>
          <w:u w:val="single"/>
        </w:rPr>
        <w:t>existential catastrophes</w:t>
      </w:r>
      <w:r w:rsidRPr="00355308">
        <w:rPr>
          <w:b/>
          <w:u w:val="single"/>
        </w:rPr>
        <w:t xml:space="preserve"> especially bad is that they </w:t>
      </w:r>
      <w:r w:rsidRPr="00355308">
        <w:rPr>
          <w:b/>
          <w:highlight w:val="green"/>
          <w:u w:val="single"/>
        </w:rPr>
        <w:t>would</w:t>
      </w:r>
      <w:r w:rsidRPr="00355308">
        <w:rPr>
          <w:b/>
          <w:u w:val="single"/>
        </w:rPr>
        <w:t xml:space="preserve"> “</w:t>
      </w:r>
      <w:r w:rsidRPr="00355308">
        <w:rPr>
          <w:b/>
          <w:highlight w:val="green"/>
          <w:u w:val="single"/>
        </w:rPr>
        <w:t>destroy the future</w:t>
      </w:r>
      <w:r w:rsidRPr="00355308">
        <w:rPr>
          <w:b/>
          <w:u w:val="single"/>
        </w:rPr>
        <w:t>,” as</w:t>
      </w:r>
      <w:r w:rsidRPr="00C43354">
        <w:rPr>
          <w:sz w:val="14"/>
        </w:rPr>
        <w:t xml:space="preserve"> another Oxford philosopher, Nick </w:t>
      </w:r>
      <w:r w:rsidRPr="00355308">
        <w:rPr>
          <w:b/>
          <w:u w:val="single"/>
        </w:rPr>
        <w:t>Bostrom, puts it.</w:t>
      </w:r>
      <w:r w:rsidRPr="00C43354">
        <w:rPr>
          <w:sz w:val="14"/>
        </w:rPr>
        <w:t xml:space="preserve">66 </w:t>
      </w:r>
      <w:r w:rsidRPr="00355308">
        <w:rPr>
          <w:b/>
          <w:highlight w:val="green"/>
          <w:u w:val="single"/>
        </w:rPr>
        <w:t>This future could</w:t>
      </w:r>
      <w:r w:rsidRPr="00355308">
        <w:rPr>
          <w:b/>
          <w:u w:val="single"/>
        </w:rPr>
        <w:t xml:space="preserve"> potentially </w:t>
      </w:r>
      <w:r w:rsidRPr="00355308">
        <w:rPr>
          <w:b/>
          <w:highlight w:val="green"/>
          <w:u w:val="single"/>
        </w:rPr>
        <w:t>be</w:t>
      </w:r>
      <w:r w:rsidRPr="00355308">
        <w:rPr>
          <w:b/>
          <w:u w:val="single"/>
        </w:rPr>
        <w:t xml:space="preserve"> extremely </w:t>
      </w:r>
      <w:r w:rsidRPr="00355308">
        <w:rPr>
          <w:b/>
          <w:highlight w:val="green"/>
          <w:u w:val="single"/>
        </w:rPr>
        <w:t>long</w:t>
      </w:r>
      <w:r w:rsidRPr="00355308">
        <w:rPr>
          <w:b/>
          <w:u w:val="single"/>
        </w:rPr>
        <w:t xml:space="preserve"> and full of </w:t>
      </w:r>
      <w:r w:rsidRPr="00355308">
        <w:rPr>
          <w:b/>
          <w:highlight w:val="green"/>
          <w:u w:val="single"/>
        </w:rPr>
        <w:t>flourishing</w:t>
      </w:r>
      <w:r w:rsidRPr="00355308">
        <w:rPr>
          <w:b/>
          <w:u w:val="single"/>
        </w:rPr>
        <w:t xml:space="preserve">, </w:t>
      </w:r>
      <w:r w:rsidRPr="00355308">
        <w:rPr>
          <w:b/>
          <w:highlight w:val="green"/>
          <w:u w:val="single"/>
        </w:rPr>
        <w:t>and</w:t>
      </w:r>
      <w:r w:rsidRPr="00355308">
        <w:rPr>
          <w:b/>
          <w:u w:val="single"/>
        </w:rPr>
        <w:t xml:space="preserve"> would therefore </w:t>
      </w:r>
      <w:r w:rsidRPr="00355308">
        <w:rPr>
          <w:b/>
          <w:highlight w:val="green"/>
          <w:u w:val="single"/>
        </w:rPr>
        <w:t>have</w:t>
      </w:r>
      <w:r w:rsidRPr="00355308">
        <w:rPr>
          <w:b/>
          <w:u w:val="single"/>
        </w:rPr>
        <w:t xml:space="preserve"> extremely </w:t>
      </w:r>
      <w:r w:rsidRPr="00355308">
        <w:rPr>
          <w:b/>
          <w:highlight w:val="green"/>
          <w:u w:val="single"/>
        </w:rPr>
        <w:t>large value</w:t>
      </w:r>
      <w:r w:rsidRPr="00355308">
        <w:rPr>
          <w:b/>
          <w:u w:val="single"/>
        </w:rPr>
        <w:t>.</w:t>
      </w:r>
      <w:r w:rsidRPr="00C43354">
        <w:rPr>
          <w:sz w:val="14"/>
        </w:rPr>
        <w:t xml:space="preserve"> In standard risk analysis, when working out how to respond to risk, we work out the expected value of risk reduction, by weighing the probability that an action will prevent an adverse event against the severity of the event. </w:t>
      </w:r>
      <w:r w:rsidRPr="00355308">
        <w:rPr>
          <w:b/>
          <w:u w:val="single"/>
        </w:rPr>
        <w:t>Because the value of preventing existential catastrophe is so vast, even a tiny probability of prevention has huge expected value.</w:t>
      </w:r>
      <w:r w:rsidRPr="00C43354">
        <w:rPr>
          <w:sz w:val="14"/>
        </w:rPr>
        <w:t xml:space="preserve">67 Of course, there is persisting reasonable disagreement about ethics and there are a number of ways one might resist this conclusion.68 Therefore, it would be unjustified to be overconfident in Parfit and Bostrom’s argument. </w:t>
      </w:r>
      <w:r w:rsidRPr="00355308">
        <w:rPr>
          <w:b/>
          <w:u w:val="single"/>
        </w:rPr>
        <w:t>In some areas, government policy does give significant weight to future generations.</w:t>
      </w:r>
      <w:r w:rsidRPr="00C43354">
        <w:rPr>
          <w:sz w:val="14"/>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355308">
        <w:rPr>
          <w:b/>
          <w:u w:val="single"/>
        </w:rPr>
        <w:t>However, when it comes to existential risk, it would seem that we fail to live up to principles of intergenerational equity.</w:t>
      </w:r>
      <w:r w:rsidRPr="00C43354">
        <w:rPr>
          <w:sz w:val="14"/>
        </w:rPr>
        <w:t xml:space="preserve"> </w:t>
      </w:r>
      <w:r w:rsidRPr="00355308">
        <w:rPr>
          <w:b/>
          <w:highlight w:val="green"/>
          <w:u w:val="single"/>
        </w:rPr>
        <w:t>Existential catastrophe would</w:t>
      </w:r>
      <w:r w:rsidRPr="00355308">
        <w:rPr>
          <w:b/>
          <w:u w:val="single"/>
        </w:rPr>
        <w:t xml:space="preserve"> not only </w:t>
      </w:r>
      <w:r w:rsidRPr="00355308">
        <w:rPr>
          <w:b/>
          <w:highlight w:val="green"/>
          <w:u w:val="single"/>
        </w:rPr>
        <w:t>give future generations</w:t>
      </w:r>
      <w:r w:rsidRPr="00355308">
        <w:rPr>
          <w:b/>
          <w:u w:val="single"/>
        </w:rPr>
        <w:t xml:space="preserve"> less than the current generations; it would give them </w:t>
      </w:r>
      <w:r w:rsidRPr="00355308">
        <w:rPr>
          <w:b/>
          <w:highlight w:val="green"/>
          <w:u w:val="single"/>
        </w:rPr>
        <w:t>nothing</w:t>
      </w:r>
      <w:r w:rsidRPr="00355308">
        <w:rPr>
          <w:b/>
          <w:u w:val="single"/>
        </w:rPr>
        <w:t>.</w:t>
      </w:r>
      <w:r w:rsidRPr="00C43354">
        <w:rPr>
          <w:sz w:val="14"/>
        </w:rPr>
        <w:t xml:space="preserve"> Indeed, </w:t>
      </w:r>
      <w:r w:rsidRPr="00355308">
        <w:rPr>
          <w:b/>
          <w:u w:val="single"/>
        </w:rPr>
        <w:t>reducing existential risk plausibly has a quite low cost for us in comparison with the huge expected value it has for future generations.</w:t>
      </w:r>
      <w:r w:rsidRPr="00C43354">
        <w:rPr>
          <w:sz w:val="14"/>
        </w:rPr>
        <w:t xml:space="preserve"> In spite of this, relatively little is done to reduce existential risk. </w:t>
      </w:r>
      <w:r w:rsidRPr="00355308">
        <w:rPr>
          <w:b/>
          <w:u w:val="single"/>
        </w:rPr>
        <w:t xml:space="preserve">Unless we give up on norms of intergenerational equity, they give us a strong case for significantly increasing our efforts to reduce existential risks. </w:t>
      </w:r>
      <w:r w:rsidRPr="00C43354">
        <w:rPr>
          <w:sz w:val="14"/>
        </w:rPr>
        <w:t xml:space="preserve">1.3. WHY EXISTENTIAL RISKS MAY BE SYSTEMATICALLY UNDERINVESTED IN, AND THE ROLE OF THE INTERNATIONAL COMMUNITY </w:t>
      </w:r>
      <w:r w:rsidRPr="00355308">
        <w:rPr>
          <w:b/>
          <w:u w:val="single"/>
        </w:rPr>
        <w:t xml:space="preserve">In spite of the importance of </w:t>
      </w:r>
      <w:r w:rsidRPr="00355308">
        <w:rPr>
          <w:b/>
          <w:highlight w:val="green"/>
          <w:u w:val="single"/>
        </w:rPr>
        <w:t>existential risk</w:t>
      </w:r>
      <w:r w:rsidRPr="00355308">
        <w:rPr>
          <w:b/>
          <w:u w:val="single"/>
        </w:rPr>
        <w:t xml:space="preserve"> reduction, it probably </w:t>
      </w:r>
      <w:r w:rsidRPr="00355308">
        <w:rPr>
          <w:b/>
          <w:highlight w:val="green"/>
          <w:u w:val="single"/>
        </w:rPr>
        <w:t>receives less attention than</w:t>
      </w:r>
      <w:r w:rsidRPr="00355308">
        <w:rPr>
          <w:b/>
          <w:u w:val="single"/>
        </w:rPr>
        <w:t xml:space="preserve"> is </w:t>
      </w:r>
      <w:r w:rsidRPr="00355308">
        <w:rPr>
          <w:b/>
          <w:highlight w:val="green"/>
          <w:u w:val="single"/>
        </w:rPr>
        <w:t>warranted</w:t>
      </w:r>
      <w:r w:rsidRPr="00355308">
        <w:rPr>
          <w:b/>
          <w:u w:val="single"/>
        </w:rPr>
        <w:t>.</w:t>
      </w:r>
      <w:r w:rsidRPr="00C43354">
        <w:rPr>
          <w:sz w:val="14"/>
        </w:rPr>
        <w:t xml:space="preserve"> As a result, concerted international cooperation is required if we are to receive adequate protection from existential risks. 1.3.1. Why existential risks are likely to be underinvested in </w:t>
      </w:r>
      <w:r w:rsidRPr="00355308">
        <w:rPr>
          <w:b/>
          <w:u w:val="single"/>
        </w:rPr>
        <w:t>There are several reasons why existential risk reduction is likely to be underinvested in.</w:t>
      </w:r>
      <w:r w:rsidRPr="00C43354">
        <w:rPr>
          <w:sz w:val="14"/>
        </w:rPr>
        <w:t xml:space="preserve"> </w:t>
      </w:r>
      <w:r w:rsidRPr="00355308">
        <w:rPr>
          <w:b/>
          <w:u w:val="single"/>
        </w:rPr>
        <w:t>Firstly, it is a global public good.</w:t>
      </w:r>
      <w:r w:rsidRPr="00C43354">
        <w:rPr>
          <w:sz w:val="14"/>
        </w:rPr>
        <w:t xml:space="preserve"> </w:t>
      </w:r>
      <w:r w:rsidRPr="00355308">
        <w:rPr>
          <w:b/>
          <w:u w:val="single"/>
        </w:rPr>
        <w:t>Economic theory predicts that such goods tend to be underprovided.</w:t>
      </w:r>
      <w:r w:rsidRPr="00C43354">
        <w:rPr>
          <w:sz w:val="14"/>
        </w:rPr>
        <w:t xml:space="preserve"> </w:t>
      </w:r>
      <w:r w:rsidRPr="00355308">
        <w:rPr>
          <w:b/>
          <w:u w:val="single"/>
        </w:rPr>
        <w:t xml:space="preserve">The benefits of existential risk reduction are widely and indivisibly </w:t>
      </w:r>
      <w:r w:rsidRPr="00355308">
        <w:rPr>
          <w:b/>
          <w:u w:val="single"/>
        </w:rPr>
        <w:lastRenderedPageBreak/>
        <w:t>dispersed around the globe from the countries responsible for taking action.</w:t>
      </w:r>
      <w:r w:rsidRPr="00C43354">
        <w:rPr>
          <w:sz w:val="14"/>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355308">
        <w:rPr>
          <w:b/>
          <w:u w:val="single"/>
        </w:rPr>
        <w:t>Secondly</w:t>
      </w:r>
      <w:r w:rsidRPr="00C43354">
        <w:rPr>
          <w:sz w:val="14"/>
        </w:rPr>
        <w:t xml:space="preserve">, as already suggested above, </w:t>
      </w:r>
      <w:r w:rsidRPr="00355308">
        <w:rPr>
          <w:b/>
          <w:u w:val="single"/>
        </w:rPr>
        <w:t>existential risk reduction is an intergenerational public good: most of the benefits are enjoyed by future generations who have no say in the political process.</w:t>
      </w:r>
      <w:r w:rsidRPr="00C43354">
        <w:rPr>
          <w:sz w:val="14"/>
        </w:rPr>
        <w:t xml:space="preserve"> </w:t>
      </w:r>
      <w:r w:rsidRPr="00355308">
        <w:rPr>
          <w:b/>
          <w:u w:val="single"/>
        </w:rPr>
        <w:t>For these goods, the problem is temporal free riding: the current generation enjoys the benefits of inaction while future generations bear the costs. Thirdly</w:t>
      </w:r>
      <w:r w:rsidRPr="00C43354">
        <w:rPr>
          <w:sz w:val="14"/>
        </w:rPr>
        <w:t xml:space="preserve">, many </w:t>
      </w:r>
      <w:r w:rsidRPr="00355308">
        <w:rPr>
          <w:b/>
          <w:u w:val="single"/>
        </w:rPr>
        <w:t>existential risks</w:t>
      </w:r>
      <w:r w:rsidRPr="00C43354">
        <w:rPr>
          <w:sz w:val="14"/>
        </w:rPr>
        <w:t xml:space="preserve">, such as machine superintelligence, engineered pandemics, and solar geoengineering, </w:t>
      </w:r>
      <w:r w:rsidRPr="00355308">
        <w:rPr>
          <w:b/>
          <w:highlight w:val="green"/>
          <w:u w:val="single"/>
        </w:rPr>
        <w:t>pose</w:t>
      </w:r>
      <w:r w:rsidRPr="00355308">
        <w:rPr>
          <w:b/>
          <w:u w:val="single"/>
        </w:rPr>
        <w:t xml:space="preserve"> an </w:t>
      </w:r>
      <w:r w:rsidRPr="00355308">
        <w:rPr>
          <w:b/>
          <w:highlight w:val="green"/>
          <w:u w:val="single"/>
        </w:rPr>
        <w:t>unprecedented</w:t>
      </w:r>
      <w:r w:rsidRPr="00355308">
        <w:rPr>
          <w:b/>
          <w:u w:val="single"/>
        </w:rPr>
        <w:t xml:space="preserve"> and uncertain future threat.</w:t>
      </w:r>
      <w:r w:rsidRPr="00C43354">
        <w:rPr>
          <w:sz w:val="14"/>
        </w:rPr>
        <w:t xml:space="preserve"> Consequently, it is hard to develop a sati 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355308">
        <w:rPr>
          <w:b/>
          <w:highlight w:val="green"/>
          <w:u w:val="single"/>
        </w:rPr>
        <w:t>Cognitive biases also lead people to underestimate</w:t>
      </w:r>
      <w:r w:rsidRPr="00355308">
        <w:rPr>
          <w:b/>
          <w:u w:val="single"/>
        </w:rPr>
        <w:t xml:space="preserve"> existential </w:t>
      </w:r>
      <w:r w:rsidRPr="00355308">
        <w:rPr>
          <w:b/>
          <w:highlight w:val="green"/>
          <w:u w:val="single"/>
        </w:rPr>
        <w:t>risks</w:t>
      </w:r>
      <w:r w:rsidRPr="00355308">
        <w:rPr>
          <w:b/>
          <w:u w:val="single"/>
        </w:rPr>
        <w:t>.</w:t>
      </w:r>
      <w:r w:rsidRPr="00C43354">
        <w:rPr>
          <w:sz w:val="14"/>
        </w:rPr>
        <w:t xml:space="preserve"> </w:t>
      </w:r>
      <w:r w:rsidRPr="00355308">
        <w:rPr>
          <w:b/>
          <w:highlight w:val="green"/>
          <w:u w:val="single"/>
        </w:rPr>
        <w:t>Since there have not been any catastrophes of this magnitude, these risks are not salient to politicians and the public</w:t>
      </w:r>
      <w:r w:rsidRPr="00355308">
        <w:rPr>
          <w:b/>
          <w:u w:val="single"/>
        </w:rPr>
        <w:t>.</w:t>
      </w:r>
      <w:r w:rsidRPr="00C43354">
        <w:rPr>
          <w:sz w:val="14"/>
        </w:rPr>
        <w:t xml:space="preserve">72 This is an example of the misapplication of the availability heuristic, a mental shortcut which assumes that something is important only if it can be readily recalled. </w:t>
      </w:r>
      <w:r w:rsidRPr="00355308">
        <w:rPr>
          <w:b/>
          <w:highlight w:val="green"/>
          <w:u w:val="single"/>
        </w:rPr>
        <w:t>Another cognitive bias</w:t>
      </w:r>
      <w:r w:rsidRPr="00355308">
        <w:rPr>
          <w:b/>
          <w:u w:val="single"/>
        </w:rPr>
        <w:t xml:space="preserve"> affecting perceptions of existential risk </w:t>
      </w:r>
      <w:r w:rsidRPr="00355308">
        <w:rPr>
          <w:b/>
          <w:highlight w:val="green"/>
          <w:u w:val="single"/>
        </w:rPr>
        <w:t>is scope neglect</w:t>
      </w:r>
      <w:r w:rsidRPr="00355308">
        <w:rPr>
          <w:b/>
          <w:u w:val="single"/>
        </w:rPr>
        <w:t>.</w:t>
      </w:r>
      <w:r w:rsidRPr="00C43354">
        <w:rPr>
          <w:sz w:val="14"/>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355308">
        <w:rPr>
          <w:b/>
          <w:highlight w:val="green"/>
          <w:u w:val="single"/>
        </w:rPr>
        <w:t xml:space="preserve">People become numbed to </w:t>
      </w:r>
      <w:r w:rsidRPr="00355308">
        <w:rPr>
          <w:b/>
          <w:u w:val="single"/>
        </w:rPr>
        <w:t xml:space="preserve">the effect of </w:t>
      </w:r>
      <w:r w:rsidRPr="00355308">
        <w:rPr>
          <w:b/>
          <w:highlight w:val="green"/>
          <w:u w:val="single"/>
        </w:rPr>
        <w:t>saving lives when the numbers get too large</w:t>
      </w:r>
      <w:r w:rsidRPr="00355308">
        <w:rPr>
          <w:b/>
          <w:u w:val="single"/>
        </w:rPr>
        <w:t>.</w:t>
      </w:r>
      <w:r w:rsidRPr="00C43354">
        <w:rPr>
          <w:sz w:val="14"/>
        </w:rPr>
        <w:t xml:space="preserve"> 74 </w:t>
      </w:r>
      <w:r w:rsidRPr="00355308">
        <w:rPr>
          <w:b/>
          <w:u w:val="single"/>
        </w:rPr>
        <w:t xml:space="preserve">Scope neglect is a </w:t>
      </w:r>
      <w:r w:rsidRPr="00355308">
        <w:rPr>
          <w:b/>
          <w:highlight w:val="green"/>
          <w:u w:val="single"/>
        </w:rPr>
        <w:t>particularly acute</w:t>
      </w:r>
      <w:r w:rsidRPr="00355308">
        <w:rPr>
          <w:b/>
          <w:u w:val="single"/>
        </w:rPr>
        <w:t xml:space="preserve"> problem </w:t>
      </w:r>
      <w:r w:rsidRPr="00355308">
        <w:rPr>
          <w:b/>
          <w:highlight w:val="green"/>
          <w:u w:val="single"/>
        </w:rPr>
        <w:t>for existential risk</w:t>
      </w:r>
      <w:r w:rsidRPr="00355308">
        <w:rPr>
          <w:b/>
          <w:u w:val="single"/>
        </w:rPr>
        <w:t xml:space="preserve"> </w:t>
      </w:r>
      <w:r w:rsidRPr="00355308">
        <w:rPr>
          <w:b/>
          <w:highlight w:val="green"/>
          <w:u w:val="single"/>
        </w:rPr>
        <w:t>because</w:t>
      </w:r>
      <w:r w:rsidRPr="00355308">
        <w:rPr>
          <w:b/>
          <w:u w:val="single"/>
        </w:rPr>
        <w:t xml:space="preserve"> the </w:t>
      </w:r>
      <w:r w:rsidRPr="00355308">
        <w:rPr>
          <w:b/>
          <w:highlight w:val="green"/>
          <w:u w:val="single"/>
        </w:rPr>
        <w:t>numbers</w:t>
      </w:r>
      <w:r w:rsidRPr="00355308">
        <w:rPr>
          <w:b/>
          <w:u w:val="single"/>
        </w:rPr>
        <w:t xml:space="preserve"> at stake </w:t>
      </w:r>
      <w:r w:rsidRPr="00355308">
        <w:rPr>
          <w:b/>
          <w:highlight w:val="green"/>
          <w:u w:val="single"/>
        </w:rPr>
        <w:t xml:space="preserve">are </w:t>
      </w:r>
      <w:r w:rsidRPr="00355308">
        <w:rPr>
          <w:b/>
          <w:u w:val="single"/>
        </w:rPr>
        <w:t xml:space="preserve">so </w:t>
      </w:r>
      <w:r w:rsidRPr="00355308">
        <w:rPr>
          <w:b/>
          <w:highlight w:val="green"/>
          <w:u w:val="single"/>
        </w:rPr>
        <w:t>large</w:t>
      </w:r>
      <w:r w:rsidRPr="00355308">
        <w:rPr>
          <w:b/>
          <w:u w:val="single"/>
        </w:rPr>
        <w:t>.</w:t>
      </w:r>
      <w:r w:rsidRPr="00C43354">
        <w:rPr>
          <w:sz w:val="14"/>
        </w:rPr>
        <w:t xml:space="preserve"> </w:t>
      </w:r>
      <w:r w:rsidRPr="00355308">
        <w:rPr>
          <w:b/>
          <w:u w:val="single"/>
        </w:rPr>
        <w:t>Due to scope neglect, decision-makers are prone to treat existential risks in a similar way to problems which are less severe by many orders of magnitude.</w:t>
      </w:r>
      <w:r w:rsidRPr="00C43354">
        <w:rPr>
          <w:sz w:val="14"/>
        </w:rPr>
        <w:t xml:space="preserve"> A wide range of other cognitive biases are likely to affect the evaluation of existential risks.75</w:t>
      </w:r>
    </w:p>
    <w:p w14:paraId="015D1500" w14:textId="4C5F7703" w:rsidR="00FA34D5" w:rsidRDefault="00FA34D5" w:rsidP="0067251F"/>
    <w:p w14:paraId="0DD808DA" w14:textId="77777777" w:rsidR="00333C73" w:rsidRDefault="00333C73" w:rsidP="00333C73">
      <w:pPr>
        <w:pStyle w:val="Heading2"/>
      </w:pPr>
      <w:r>
        <w:lastRenderedPageBreak/>
        <w:t>Underview</w:t>
      </w:r>
    </w:p>
    <w:p w14:paraId="33D8525C" w14:textId="77777777" w:rsidR="00333C73" w:rsidRDefault="00333C73" w:rsidP="00333C73"/>
    <w:p w14:paraId="0CDC71FC" w14:textId="77777777" w:rsidR="00333C73" w:rsidRDefault="00333C73" w:rsidP="00333C73">
      <w:pPr>
        <w:pStyle w:val="Heading4"/>
      </w:pPr>
      <w:r w:rsidRPr="00F33D87">
        <w:t xml:space="preserve">1AR theory – a) AFF gets it because otherwise the neg can engage in infinite abuse, making debate impossible, b) drop the debater – </w:t>
      </w:r>
      <w:r>
        <w:t>the 1AR is too short for theory and substance so ballot implications are key to check abuse</w:t>
      </w:r>
      <w:r w:rsidRPr="00F33D87">
        <w:t xml:space="preserve">, c) no RVIs – </w:t>
      </w:r>
      <w:r>
        <w:t>they can stick me with 6min of answers to a short arg and make the 2AR impossible</w:t>
      </w:r>
      <w:r w:rsidRPr="00F33D87">
        <w:t xml:space="preserve">, d) competing interps – 1AR interps aren’t bidirectional and the neg should have to defend their norm since they have more time. </w:t>
      </w:r>
      <w:r>
        <w:t xml:space="preserve">e) </w:t>
      </w:r>
      <w:r w:rsidRPr="00F33D87">
        <w:t xml:space="preserve">Fairness </w:t>
      </w:r>
      <w:r>
        <w:t xml:space="preserve">because </w:t>
      </w:r>
      <w:r w:rsidRPr="00F33D87">
        <w:t>debate’s a game that needs rules to evaluate it and education</w:t>
      </w:r>
      <w:r>
        <w:t xml:space="preserve"> since it gives us portable skills for life like research and thinking. </w:t>
      </w:r>
      <w:r w:rsidRPr="006C4666">
        <w:rPr>
          <w:rFonts w:cstheme="minorHAnsi"/>
        </w:rPr>
        <w:t>f) comes first – it’s a bigger percentage of the 1AR than 1NC which means there’s more abuse if I’m devoting a larger fraction of time and only the 2N has time to win multiple layers</w:t>
      </w:r>
    </w:p>
    <w:p w14:paraId="080A8B89" w14:textId="77777777" w:rsidR="00E851AC" w:rsidRPr="00B55AD5" w:rsidRDefault="00E851AC" w:rsidP="00E851AC"/>
    <w:p w14:paraId="12E4FAA9" w14:textId="1797BA2C" w:rsidR="00CD6907" w:rsidRDefault="00CD6907" w:rsidP="00F31BC9"/>
    <w:p w14:paraId="23E6CEB9" w14:textId="476FBE94" w:rsidR="00B7009C" w:rsidRDefault="009E36F5" w:rsidP="009E36F5">
      <w:pPr>
        <w:pStyle w:val="Heading1"/>
      </w:pPr>
      <w:r>
        <w:lastRenderedPageBreak/>
        <w:t xml:space="preserve">1AR </w:t>
      </w:r>
    </w:p>
    <w:p w14:paraId="0200C3F3" w14:textId="77777777" w:rsidR="009E36F5" w:rsidRDefault="009E36F5" w:rsidP="009E36F5"/>
    <w:p w14:paraId="33DE9946" w14:textId="77777777" w:rsidR="009E36F5" w:rsidRPr="00355308" w:rsidRDefault="009E36F5" w:rsidP="009E36F5">
      <w:pPr>
        <w:pStyle w:val="Heading4"/>
        <w:rPr>
          <w:rFonts w:cs="Calibri"/>
        </w:rPr>
      </w:pPr>
      <w:r w:rsidRPr="00355308">
        <w:rPr>
          <w:rFonts w:cs="Calibri"/>
        </w:rPr>
        <w:t>1] Space mining causes conflicts on earth</w:t>
      </w:r>
    </w:p>
    <w:p w14:paraId="7DAAD0EB" w14:textId="77777777" w:rsidR="009E36F5" w:rsidRPr="00355308" w:rsidRDefault="009E36F5" w:rsidP="009E36F5">
      <w:r w:rsidRPr="00355308">
        <w:rPr>
          <w:rStyle w:val="Style13ptBold"/>
        </w:rPr>
        <w:t>Skibba 18-</w:t>
      </w:r>
      <w:r w:rsidRPr="00355308">
        <w:rPr>
          <w:sz w:val="16"/>
        </w:rPr>
        <w:t xml:space="preserve"> Skibba, Ramin. “Mining in Space Could Lead to Conflicts on Earth - Facts so Romantic.” Nautilus, 2 May 2018, https://nautil.us/blog/-mining-in-space-could-lead-to-conflicts-on-earth. </w:t>
      </w:r>
      <w:r w:rsidRPr="00355308">
        <w:t>VS</w:t>
      </w:r>
    </w:p>
    <w:p w14:paraId="1D1DB3F2" w14:textId="77777777" w:rsidR="009E36F5" w:rsidRPr="00355308" w:rsidRDefault="009E36F5" w:rsidP="009E36F5">
      <w:pPr>
        <w:rPr>
          <w:rStyle w:val="StyleUnderline"/>
        </w:rPr>
      </w:pPr>
      <w:r w:rsidRPr="00355308">
        <w:rPr>
          <w:sz w:val="14"/>
        </w:rPr>
        <w:t xml:space="preserve">But it’s not clear that a pact between the commercial space mining industry and NASA would align with the public’s interest. </w:t>
      </w:r>
      <w:r w:rsidRPr="00355308">
        <w:rPr>
          <w:rStyle w:val="StyleUnderline"/>
        </w:rPr>
        <w:t xml:space="preserve">NASA’s increasing collaboration with </w:t>
      </w:r>
      <w:r w:rsidRPr="00355308">
        <w:rPr>
          <w:rStyle w:val="StyleUnderline"/>
          <w:highlight w:val="green"/>
        </w:rPr>
        <w:t>space mining</w:t>
      </w:r>
      <w:r w:rsidRPr="00355308">
        <w:rPr>
          <w:rStyle w:val="StyleUnderline"/>
        </w:rPr>
        <w:t xml:space="preserve"> companies could </w:t>
      </w:r>
      <w:r w:rsidRPr="00355308">
        <w:rPr>
          <w:rStyle w:val="StyleUnderline"/>
          <w:highlight w:val="green"/>
        </w:rPr>
        <w:t>distort</w:t>
      </w:r>
      <w:r w:rsidRPr="00355308">
        <w:rPr>
          <w:rStyle w:val="StyleUnderline"/>
        </w:rPr>
        <w:t xml:space="preserve"> and divert </w:t>
      </w:r>
      <w:r w:rsidRPr="00355308">
        <w:rPr>
          <w:rStyle w:val="StyleUnderline"/>
          <w:highlight w:val="green"/>
        </w:rPr>
        <w:t>efforts</w:t>
      </w:r>
      <w:r w:rsidRPr="00355308">
        <w:rPr>
          <w:rStyle w:val="StyleUnderline"/>
        </w:rPr>
        <w:t xml:space="preserve"> previously focused </w:t>
      </w:r>
      <w:r w:rsidRPr="00355308">
        <w:rPr>
          <w:rStyle w:val="StyleUnderline"/>
          <w:highlight w:val="green"/>
        </w:rPr>
        <w:t>on</w:t>
      </w:r>
      <w:r w:rsidRPr="00355308">
        <w:rPr>
          <w:rStyle w:val="StyleUnderline"/>
        </w:rPr>
        <w:t xml:space="preserve"> space </w:t>
      </w:r>
      <w:r w:rsidRPr="00355308">
        <w:rPr>
          <w:rStyle w:val="StyleUnderline"/>
          <w:highlight w:val="green"/>
        </w:rPr>
        <w:t>exploration and</w:t>
      </w:r>
      <w:r w:rsidRPr="00355308">
        <w:rPr>
          <w:rStyle w:val="StyleUnderline"/>
        </w:rPr>
        <w:t xml:space="preserve"> basic </w:t>
      </w:r>
      <w:r w:rsidRPr="00355308">
        <w:rPr>
          <w:rStyle w:val="StyleUnderline"/>
          <w:highlight w:val="green"/>
        </w:rPr>
        <w:t>research, and discourage public interest</w:t>
      </w:r>
      <w:r w:rsidRPr="00355308">
        <w:rPr>
          <w:rStyle w:val="StyleUnderline"/>
        </w:rPr>
        <w:t xml:space="preserve"> and engagement in astronomy.</w:t>
      </w:r>
    </w:p>
    <w:p w14:paraId="178D0609" w14:textId="77777777" w:rsidR="009E36F5" w:rsidRPr="00355308" w:rsidRDefault="009E36F5" w:rsidP="009E36F5">
      <w:pPr>
        <w:rPr>
          <w:sz w:val="14"/>
        </w:rPr>
      </w:pPr>
      <w:r w:rsidRPr="00355308">
        <w:rPr>
          <w:sz w:val="14"/>
        </w:rPr>
        <w:t>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w:t>
      </w:r>
    </w:p>
    <w:p w14:paraId="182D46D0" w14:textId="77777777" w:rsidR="009E36F5" w:rsidRPr="00355308" w:rsidRDefault="009E36F5" w:rsidP="009E36F5">
      <w:pPr>
        <w:rPr>
          <w:sz w:val="14"/>
        </w:rPr>
      </w:pPr>
      <w:r w:rsidRPr="00355308">
        <w:rPr>
          <w:rStyle w:val="StyleUnderline"/>
        </w:rPr>
        <w:t xml:space="preserve">But </w:t>
      </w:r>
      <w:r w:rsidRPr="00355308">
        <w:rPr>
          <w:rStyle w:val="StyleUnderline"/>
          <w:highlight w:val="green"/>
        </w:rPr>
        <w:t>if</w:t>
      </w:r>
      <w:r w:rsidRPr="00355308">
        <w:rPr>
          <w:rStyle w:val="StyleUnderline"/>
        </w:rPr>
        <w:t xml:space="preserve"> the U.S. and U.S.-based </w:t>
      </w:r>
      <w:r w:rsidRPr="00355308">
        <w:rPr>
          <w:rStyle w:val="StyleUnderline"/>
          <w:highlight w:val="green"/>
        </w:rPr>
        <w:t>companies lay claim to</w:t>
      </w:r>
      <w:r w:rsidRPr="00355308">
        <w:rPr>
          <w:rStyle w:val="StyleUnderline"/>
        </w:rPr>
        <w:t xml:space="preserve"> the richest and most easily accessible prospecting </w:t>
      </w:r>
      <w:r w:rsidRPr="00355308">
        <w:rPr>
          <w:rStyle w:val="StyleUnderline"/>
          <w:highlight w:val="green"/>
        </w:rPr>
        <w:t>sites, not allowing other companies</w:t>
      </w:r>
      <w:r w:rsidRPr="00355308">
        <w:rPr>
          <w:rStyle w:val="StyleUnderline"/>
        </w:rPr>
        <w:t xml:space="preserve"> and </w:t>
      </w:r>
      <w:r w:rsidRPr="00355308">
        <w:rPr>
          <w:rStyle w:val="StyleUnderline"/>
          <w:highlight w:val="green"/>
        </w:rPr>
        <w:t>nations to share</w:t>
      </w:r>
      <w:r w:rsidRPr="00355308">
        <w:rPr>
          <w:rStyle w:val="StyleUnderline"/>
        </w:rPr>
        <w:t xml:space="preserve"> in the wealth, </w:t>
      </w:r>
      <w:r w:rsidRPr="00355308">
        <w:rPr>
          <w:rStyle w:val="StyleUnderline"/>
          <w:highlight w:val="green"/>
        </w:rPr>
        <w:t>economic and political relations could be damaged</w:t>
      </w:r>
      <w:r w:rsidRPr="00355308">
        <w:rPr>
          <w:rStyle w:val="StyleUnderline"/>
        </w:rPr>
        <w:t xml:space="preserve">. That’s why this seems to be a dangerous path for space explorers. </w:t>
      </w:r>
      <w:r w:rsidRPr="00355308">
        <w:rPr>
          <w:sz w:val="14"/>
        </w:rPr>
        <w:t xml:space="preserve">Once you’re on board with the commercial space industry, then you as a researcher must accept, if not support, everything that comes with it. Seager and a few other researchers may be willing to take this risk, but what about the rest of the space science community? </w:t>
      </w:r>
      <w:r w:rsidRPr="00355308">
        <w:rPr>
          <w:rStyle w:val="StyleUnderline"/>
        </w:rPr>
        <w:t>Moreover, to succeed, these businesses will seek profitable missions, while science, exploration, and discovery—</w:t>
      </w:r>
      <w:r w:rsidRPr="00355308">
        <w:rPr>
          <w:rStyle w:val="StyleUnderline"/>
          <w:highlight w:val="green"/>
        </w:rPr>
        <w:t>goals that stimulate public interest—will</w:t>
      </w:r>
      <w:r w:rsidRPr="00355308">
        <w:rPr>
          <w:rStyle w:val="StyleUnderline"/>
        </w:rPr>
        <w:t xml:space="preserve"> inevitably </w:t>
      </w:r>
      <w:r w:rsidRPr="00355308">
        <w:rPr>
          <w:rStyle w:val="StyleUnderline"/>
          <w:highlight w:val="green"/>
        </w:rPr>
        <w:t>have lower priority</w:t>
      </w:r>
      <w:r w:rsidRPr="00355308">
        <w:rPr>
          <w:sz w:val="14"/>
        </w:rPr>
        <w:t>.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w:t>
      </w:r>
    </w:p>
    <w:p w14:paraId="1C024E3D" w14:textId="77777777" w:rsidR="009E36F5" w:rsidRPr="00355308" w:rsidRDefault="009E36F5" w:rsidP="009E36F5">
      <w:pPr>
        <w:pStyle w:val="Heading4"/>
        <w:rPr>
          <w:rFonts w:cs="Calibri"/>
          <w:color w:val="000000" w:themeColor="text1"/>
        </w:rPr>
      </w:pPr>
      <w:r w:rsidRPr="00355308">
        <w:rPr>
          <w:rFonts w:cs="Calibri"/>
          <w:color w:val="000000" w:themeColor="text1"/>
        </w:rPr>
        <w:t>2] Asteroid mining leads to existential resource conflicts</w:t>
      </w:r>
    </w:p>
    <w:p w14:paraId="1F80483D" w14:textId="77777777" w:rsidR="009E36F5" w:rsidRPr="00355308" w:rsidRDefault="009E36F5" w:rsidP="009E36F5">
      <w:r w:rsidRPr="00355308">
        <w:rPr>
          <w:rStyle w:val="Style13ptBold"/>
        </w:rPr>
        <w:t>Khan 19-</w:t>
      </w:r>
      <w:r w:rsidRPr="00355308">
        <w:rPr>
          <w:sz w:val="16"/>
        </w:rPr>
        <w:t xml:space="preserve"> Sieeka Khan, “Providing the latest research, discoveries and scientific breakthroughs for science enthusiasts”, 5-15-2019, "Space Mining Could Ruin Our Solar System, Researchers Warn," Science Times, </w:t>
      </w:r>
      <w:hyperlink r:id="rId15" w:history="1">
        <w:r w:rsidRPr="00355308">
          <w:rPr>
            <w:sz w:val="16"/>
          </w:rPr>
          <w:t>https://www.sciencetimes.com/articles/21813/20190515/space-mining-could-ruin-our-solar-system-researchers-warn.htm</w:t>
        </w:r>
      </w:hyperlink>
      <w:r w:rsidRPr="00355308">
        <w:t xml:space="preserve"> VS</w:t>
      </w:r>
    </w:p>
    <w:p w14:paraId="176009FB" w14:textId="77777777" w:rsidR="009E36F5" w:rsidRPr="00355308" w:rsidRDefault="009E36F5" w:rsidP="009E36F5">
      <w:pPr>
        <w:rPr>
          <w:rStyle w:val="StyleUnderline"/>
        </w:rPr>
      </w:pPr>
      <w:r w:rsidRPr="00355308">
        <w:rPr>
          <w:rStyle w:val="StyleUnderline"/>
        </w:rPr>
        <w:t xml:space="preserve">The government has been passing laws regarding the protection of the Earth's most vulnerable places from the ravages of different industries, but a new study suggests that </w:t>
      </w:r>
      <w:r w:rsidRPr="00355308">
        <w:rPr>
          <w:rStyle w:val="StyleUnderline"/>
          <w:highlight w:val="green"/>
        </w:rPr>
        <w:t>our planet is not the only one that needs protecting from human exploitation</w:t>
      </w:r>
      <w:r w:rsidRPr="00355308">
        <w:rPr>
          <w:rStyle w:val="StyleUnderline"/>
        </w:rPr>
        <w:t xml:space="preserve">. A study published on April 16 in the journal Acta Astronautica makes a case for designating </w:t>
      </w:r>
      <w:r w:rsidRPr="00355308">
        <w:rPr>
          <w:rStyle w:val="StyleUnderline"/>
          <w:highlight w:val="green"/>
        </w:rPr>
        <w:t>at least 85% of the solar system should be protected</w:t>
      </w:r>
      <w:r w:rsidRPr="00355308">
        <w:rPr>
          <w:rStyle w:val="StyleUnderline"/>
        </w:rPr>
        <w:t xml:space="preserve"> wilderness similar to the Earth's national parks. This leaves just 1/8th of moons, asteroids and eligible planets free to be mined or developed by human interest.In the study, it mention </w:t>
      </w:r>
      <w:r w:rsidRPr="00355308">
        <w:rPr>
          <w:rStyle w:val="StyleUnderline"/>
          <w:highlight w:val="green"/>
        </w:rPr>
        <w:t>if the growth of space economy is similar to the exponential growth of terrestrial economies</w:t>
      </w:r>
      <w:r w:rsidRPr="00355308">
        <w:rPr>
          <w:rStyle w:val="StyleUnderline"/>
        </w:rPr>
        <w:t xml:space="preserve"> since the Industrial Revolution, then </w:t>
      </w:r>
      <w:r w:rsidRPr="00355308">
        <w:rPr>
          <w:rStyle w:val="StyleUnderline"/>
          <w:highlight w:val="green"/>
        </w:rPr>
        <w:t>humans could deplete the solar system of all its iron, water and other resources</w:t>
      </w:r>
      <w:r w:rsidRPr="00355308">
        <w:rPr>
          <w:rStyle w:val="StyleUnderline"/>
        </w:rPr>
        <w:t xml:space="preserve"> that are mineable, in a matter of centuries. </w:t>
      </w:r>
      <w:r w:rsidRPr="00355308">
        <w:rPr>
          <w:rStyle w:val="StyleUnderline"/>
          <w:highlight w:val="green"/>
        </w:rPr>
        <w:t>This could</w:t>
      </w:r>
      <w:r w:rsidRPr="00355308">
        <w:rPr>
          <w:rStyle w:val="StyleUnderline"/>
        </w:rPr>
        <w:t xml:space="preserve"> potentially </w:t>
      </w:r>
      <w:r w:rsidRPr="00355308">
        <w:rPr>
          <w:rStyle w:val="StyleUnderline"/>
          <w:highlight w:val="green"/>
        </w:rPr>
        <w:t>leave the solar system all dried up in just 500 years</w:t>
      </w:r>
      <w:r w:rsidRPr="00355308">
        <w:rPr>
          <w:rStyle w:val="StyleUnderline"/>
        </w:rPr>
        <w:t xml:space="preserve">. "On a timescale of less than a millennium </w:t>
      </w:r>
      <w:r w:rsidRPr="00355308">
        <w:rPr>
          <w:rStyle w:val="StyleUnderline"/>
          <w:highlight w:val="green"/>
        </w:rPr>
        <w:t>we could have super-exploitation</w:t>
      </w:r>
      <w:r w:rsidRPr="00355308">
        <w:rPr>
          <w:rStyle w:val="StyleUnderline"/>
        </w:rPr>
        <w:t xml:space="preserve"> of the entire solar system out to its most distant edges," the authors wrote. "Then, we are done." </w:t>
      </w:r>
      <w:r w:rsidRPr="00355308">
        <w:rPr>
          <w:rStyle w:val="StyleUnderline"/>
          <w:highlight w:val="green"/>
        </w:rPr>
        <w:t>Limiting the exploitation of resources on other planets</w:t>
      </w:r>
      <w:r w:rsidRPr="00355308">
        <w:rPr>
          <w:rStyle w:val="StyleUnderline"/>
        </w:rPr>
        <w:t xml:space="preserve"> now, before the space economy progresses</w:t>
      </w:r>
      <w:r w:rsidRPr="00355308">
        <w:rPr>
          <w:rStyle w:val="StyleUnderline"/>
          <w:highlight w:val="green"/>
        </w:rPr>
        <w:t>, is needed to avoid</w:t>
      </w:r>
      <w:r w:rsidRPr="00355308">
        <w:rPr>
          <w:rStyle w:val="StyleUnderline"/>
        </w:rPr>
        <w:t xml:space="preserve"> what the authors call </w:t>
      </w:r>
      <w:r w:rsidRPr="00355308">
        <w:rPr>
          <w:rStyle w:val="StyleUnderline"/>
          <w:highlight w:val="green"/>
        </w:rPr>
        <w:t>"a crisis of</w:t>
      </w:r>
      <w:r w:rsidRPr="00355308">
        <w:rPr>
          <w:rStyle w:val="StyleUnderline"/>
        </w:rPr>
        <w:t xml:space="preserve"> potentially </w:t>
      </w:r>
      <w:r w:rsidRPr="00355308">
        <w:rPr>
          <w:rStyle w:val="StyleUnderline"/>
          <w:highlight w:val="green"/>
        </w:rPr>
        <w:t>catastrophic proportions</w:t>
      </w:r>
      <w:r w:rsidRPr="00355308">
        <w:rPr>
          <w:rStyle w:val="StyleUnderline"/>
        </w:rPr>
        <w:t>".</w:t>
      </w:r>
      <w:r w:rsidRPr="00355308">
        <w:rPr>
          <w:sz w:val="16"/>
        </w:rPr>
        <w:t xml:space="preserve"> Limiting the galactic consumption to 1/8th of the available resources may sound like a bad deal, but space is a huge place and even a small fraction of our solar system's bounty could set humans up for generations."One-eighth of the iron in the asteroid belt is more than a million times greater than all of the Earth's currently estimated iron ore reserves," the authors wrote, "and it may well suffice for centuries." The researchers looked at the estimated iron use on Earth since the beginning of the Industrial Revolution and come up with the "1/8th principle". According to a survey in 1994 regarding the environmental impacts of the revolution, the global production of crude iron increased from half a million tons in 1800 to half a billion tons of steel produced in 1994. This rate is equivalent to the world's iron production doubling once every 20 years. </w:t>
      </w:r>
      <w:r w:rsidRPr="00355308">
        <w:rPr>
          <w:rStyle w:val="StyleUnderline"/>
        </w:rPr>
        <w:t>The new data from the U.S Geological Survey supports this estimate as the world's iron production increased from 1 billion tons in 994 to 2.2 billion tons in 2016.</w:t>
      </w:r>
      <w:r w:rsidRPr="00355308">
        <w:rPr>
          <w:rStyle w:val="StyleUnderline"/>
          <w:highlight w:val="green"/>
        </w:rPr>
        <w:t>If humans show the same level of industriousness when mining the resources</w:t>
      </w:r>
      <w:r w:rsidRPr="00355308">
        <w:rPr>
          <w:rStyle w:val="StyleUnderline"/>
        </w:rPr>
        <w:t xml:space="preserve"> on moons, asteroids and nearby planets, </w:t>
      </w:r>
      <w:r w:rsidRPr="00355308">
        <w:rPr>
          <w:rStyle w:val="StyleUnderline"/>
          <w:highlight w:val="green"/>
        </w:rPr>
        <w:t>we could reach the hypothetical 1/8th point after 400 years</w:t>
      </w:r>
      <w:r w:rsidRPr="00355308">
        <w:rPr>
          <w:rStyle w:val="StyleUnderline"/>
        </w:rPr>
        <w:t xml:space="preserve">. </w:t>
      </w:r>
      <w:r w:rsidRPr="00355308">
        <w:rPr>
          <w:rStyle w:val="StyleUnderline"/>
          <w:highlight w:val="green"/>
        </w:rPr>
        <w:t>If the production continues to double</w:t>
      </w:r>
      <w:r w:rsidRPr="00355308">
        <w:rPr>
          <w:rStyle w:val="StyleUnderline"/>
        </w:rPr>
        <w:t xml:space="preserve"> every 20 years after that, all of the </w:t>
      </w:r>
      <w:r w:rsidRPr="00355308">
        <w:rPr>
          <w:rStyle w:val="StyleUnderline"/>
          <w:highlight w:val="green"/>
        </w:rPr>
        <w:t xml:space="preserve">resources </w:t>
      </w:r>
      <w:r w:rsidRPr="00355308">
        <w:rPr>
          <w:rStyle w:val="StyleUnderline"/>
        </w:rPr>
        <w:t>in the solar system would be</w:t>
      </w:r>
      <w:r w:rsidRPr="00355308">
        <w:rPr>
          <w:rStyle w:val="StyleUnderline"/>
          <w:highlight w:val="green"/>
        </w:rPr>
        <w:t xml:space="preserve"> depleted in just 60 years</w:t>
      </w:r>
      <w:r w:rsidRPr="00355308">
        <w:rPr>
          <w:rStyle w:val="StyleUnderline"/>
        </w:rPr>
        <w:t>. This would give humans 60 years to change from a space resource-based economy to an unhopeful prospect, given the nonchalant response to the current environmental crises that we are facing, such as climate change and population growth.</w:t>
      </w:r>
    </w:p>
    <w:p w14:paraId="5A6B900A" w14:textId="77777777" w:rsidR="009E36F5" w:rsidRPr="00355308" w:rsidRDefault="009E36F5" w:rsidP="009E36F5">
      <w:pPr>
        <w:rPr>
          <w:sz w:val="16"/>
        </w:rPr>
      </w:pPr>
      <w:r w:rsidRPr="00355308">
        <w:rPr>
          <w:sz w:val="16"/>
        </w:rPr>
        <w:t>"Worldwide, the present rate of planetary mission launches is 15 per decade," the authors wrote. "At this rate, even just the nearly 200 worlds of the solar system that gravity has made spherical would take 130 years to visit once."</w:t>
      </w:r>
    </w:p>
    <w:p w14:paraId="6B81AFC3" w14:textId="77777777" w:rsidR="009E36F5" w:rsidRPr="00355308" w:rsidRDefault="009E36F5" w:rsidP="009E36F5">
      <w:pPr>
        <w:pStyle w:val="Heading4"/>
        <w:rPr>
          <w:rFonts w:cs="Calibri"/>
          <w:color w:val="000000" w:themeColor="text1"/>
        </w:rPr>
      </w:pPr>
      <w:r w:rsidRPr="00355308">
        <w:rPr>
          <w:rFonts w:cs="Calibri"/>
          <w:color w:val="000000" w:themeColor="text1"/>
        </w:rPr>
        <w:t>3] Asteroid mining for resources is unsustainable and causes collapse into capitalist monopolies</w:t>
      </w:r>
    </w:p>
    <w:p w14:paraId="6940CDC3" w14:textId="77777777" w:rsidR="009E36F5" w:rsidRPr="00355308" w:rsidRDefault="009E36F5" w:rsidP="009E36F5">
      <w:pPr>
        <w:rPr>
          <w:color w:val="000000" w:themeColor="text1"/>
        </w:rPr>
      </w:pPr>
      <w:r w:rsidRPr="00355308">
        <w:rPr>
          <w:rStyle w:val="Style13ptBold"/>
        </w:rPr>
        <w:t>Gardenyes 17-</w:t>
      </w:r>
      <w:r w:rsidRPr="00355308">
        <w:rPr>
          <w:color w:val="000000" w:themeColor="text1"/>
          <w:sz w:val="16"/>
        </w:rPr>
        <w:t xml:space="preserve"> Distri Josep Gardenyes, "New Technologies, Extraterrestrial Exploitation, And The Future Of Capitalism", It's Going Down, January 28 2017, </w:t>
      </w:r>
      <w:hyperlink r:id="rId16" w:history="1">
        <w:r w:rsidRPr="00355308">
          <w:rPr>
            <w:rStyle w:val="Hyperlink"/>
            <w:color w:val="000000" w:themeColor="text1"/>
            <w:sz w:val="16"/>
          </w:rPr>
          <w:t>https://itsgoingdown.org/new-technologies-extraterrestrial-exploitation-future-capitalism/</w:t>
        </w:r>
      </w:hyperlink>
      <w:r w:rsidRPr="00355308">
        <w:rPr>
          <w:color w:val="000000" w:themeColor="text1"/>
          <w:sz w:val="16"/>
        </w:rPr>
        <w:t xml:space="preserve"> </w:t>
      </w:r>
      <w:r w:rsidRPr="00355308">
        <w:rPr>
          <w:color w:val="000000" w:themeColor="text1"/>
        </w:rPr>
        <w:t>VS</w:t>
      </w:r>
    </w:p>
    <w:p w14:paraId="7622B0D7" w14:textId="77777777" w:rsidR="009E36F5" w:rsidRPr="00355308" w:rsidRDefault="009E36F5" w:rsidP="009E36F5">
      <w:pPr>
        <w:rPr>
          <w:sz w:val="16"/>
        </w:rPr>
      </w:pPr>
      <w:r w:rsidRPr="00355308">
        <w:rPr>
          <w:sz w:val="16"/>
        </w:rPr>
        <w:t>One of the themes mentioned in “A Wager on the Future” that was received with skepticism or even laughter was the affirmation that the colonization of outer space might be the only exit capitalism has from the crises it has generated.</w:t>
      </w:r>
    </w:p>
    <w:p w14:paraId="2BE723BD" w14:textId="77777777" w:rsidR="009E36F5" w:rsidRPr="00355308" w:rsidRDefault="009E36F5" w:rsidP="009E36F5">
      <w:pPr>
        <w:rPr>
          <w:sz w:val="16"/>
        </w:rPr>
      </w:pPr>
      <w:r w:rsidRPr="00355308">
        <w:rPr>
          <w:sz w:val="16"/>
        </w:rPr>
        <w:t>We wanted to begin 2017 by dedicating a little more attention to this affirmation.</w:t>
      </w:r>
    </w:p>
    <w:p w14:paraId="5D52D869" w14:textId="77777777" w:rsidR="009E36F5" w:rsidRPr="00355308" w:rsidRDefault="009E36F5" w:rsidP="009E36F5">
      <w:pPr>
        <w:rPr>
          <w:rStyle w:val="StyleUnderline"/>
        </w:rPr>
      </w:pPr>
      <w:r w:rsidRPr="00355308">
        <w:rPr>
          <w:sz w:val="16"/>
        </w:rPr>
        <w:t xml:space="preserve">2017 is the year of Google’s Lunar X Prize, through which the North American corporation (as important to 21st century capitalism as Ford was to 20th century capitalism) is offering $20 million to the first company that manages to send a landing craft to the moon, drive 500 meters, and transmit high-resolution images back to Earth. But they have to do it this year. And there are already various teams that are getting ready to meet the challenge. One of which is Moon Express, which has already become the first company in history to receive legal permission, from the US government in this case, to carry out commercial exploitations on the moon’s surface.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Another company, Planetary Resources, claims that the mining of metals and water on asteroids could be a trillion dollar business. For them, water (and the hydrogen it contains, which could be used as spaceship fuel) is “the oil of space.” These are not empty words. Planetary Resources is another company that has a business plan and the technology needed to begin carrying out the mining it envisions. On the 14th of January, Space X returned to space. It’s one of the companies of Elon Musk (who is also preparing self-driving cars for commercial sale; the technology already works and the only obstacle are the legal regulations), the billionaire whose personal crusade is the colonization of Mars in the next two decades.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The autonomous and reusable rockets (one could say, environmentally friendly) are one of the foundations of Musk’s plan for reaching Mars in a commercially feasible way. He has already developed a business plan for developing the technology and acquiring the resources needed to complete the mission. These are not isolated or insignificant companies. And the State is also paying attention to extraterrestrial colonization. The UN Treaty on Outer Space, from 1966, holds that space and space objects cannot be armed or claimed as territory, and that any economic activity had to be peaceful and for the good of all humanity. 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 </w:t>
      </w:r>
      <w:r w:rsidRPr="00355308">
        <w:rPr>
          <w:rStyle w:val="StyleUnderline"/>
        </w:rPr>
        <w:t xml:space="preserve">In effect, </w:t>
      </w:r>
      <w:r w:rsidRPr="00355308">
        <w:rPr>
          <w:rStyle w:val="StyleUnderline"/>
          <w:highlight w:val="green"/>
        </w:rPr>
        <w:t>they can mine the moon until it’s empty</w:t>
      </w:r>
      <w:r w:rsidRPr="00355308">
        <w:rPr>
          <w:rStyle w:val="StyleUnderline"/>
        </w:rPr>
        <w:t xml:space="preserve">, but the </w:t>
      </w:r>
      <w:r w:rsidRPr="00355308">
        <w:rPr>
          <w:rStyle w:val="StyleUnderline"/>
          <w:highlight w:val="green"/>
        </w:rPr>
        <w:t>private companies working there</w:t>
      </w:r>
      <w:r w:rsidRPr="00355308">
        <w:rPr>
          <w:rStyle w:val="StyleUnderline"/>
        </w:rPr>
        <w:t xml:space="preserve"> with their robotic factories </w:t>
      </w:r>
      <w:r w:rsidRPr="00355308">
        <w:rPr>
          <w:rStyle w:val="StyleUnderline"/>
          <w:highlight w:val="green"/>
        </w:rPr>
        <w:t>couldn’t be</w:t>
      </w:r>
      <w:r w:rsidRPr="00355308">
        <w:rPr>
          <w:rStyle w:val="StyleUnderline"/>
        </w:rPr>
        <w:t xml:space="preserve"> considered </w:t>
      </w:r>
      <w:r w:rsidRPr="00355308">
        <w:rPr>
          <w:rStyle w:val="StyleUnderline"/>
          <w:highlight w:val="green"/>
        </w:rPr>
        <w:t>the owners. The dotcom boom</w:t>
      </w:r>
      <w:r w:rsidRPr="00355308">
        <w:rPr>
          <w:rStyle w:val="StyleUnderline"/>
        </w:rPr>
        <w:t xml:space="preserve">, which burst in 2000, </w:t>
      </w:r>
      <w:r w:rsidRPr="00355308">
        <w:rPr>
          <w:rStyle w:val="StyleUnderline"/>
          <w:highlight w:val="green"/>
        </w:rPr>
        <w:t xml:space="preserve">shows that immense amounts of capital can be invested in companies that do not generate any profits </w:t>
      </w:r>
      <w:r w:rsidRPr="00355308">
        <w:rPr>
          <w:rStyle w:val="StyleUnderline"/>
        </w:rPr>
        <w:t xml:space="preserve">for quite a few </w:t>
      </w:r>
      <w:r w:rsidRPr="00355308">
        <w:rPr>
          <w:rStyle w:val="StyleUnderline"/>
          <w:highlight w:val="green"/>
        </w:rPr>
        <w:t>years before provoking a crash</w:t>
      </w:r>
      <w:r w:rsidRPr="00355308">
        <w:rPr>
          <w:rStyle w:val="StyleUnderline"/>
        </w:rPr>
        <w:t xml:space="preserve"> (in this case, it was six years). In fact, the crash didn’t come until the moment when a few new corporations showed the capacity to become profitable and productive, corporations that today are among the most powerful in the world, like Google, Amazon, and Facebook. </w:t>
      </w:r>
      <w:r w:rsidRPr="00355308">
        <w:rPr>
          <w:rStyle w:val="StyleUnderline"/>
          <w:highlight w:val="green"/>
        </w:rPr>
        <w:t>We are at the beginning of a phase of massive investment</w:t>
      </w:r>
      <w:r w:rsidRPr="00355308">
        <w:rPr>
          <w:rStyle w:val="StyleUnderline"/>
        </w:rPr>
        <w:t xml:space="preserve"> and growth </w:t>
      </w:r>
      <w:r w:rsidRPr="00355308">
        <w:rPr>
          <w:rStyle w:val="StyleUnderline"/>
          <w:highlight w:val="green"/>
        </w:rPr>
        <w:t>in the new sector of extraterrestria</w:t>
      </w:r>
      <w:r w:rsidRPr="00355308">
        <w:rPr>
          <w:rStyle w:val="StyleUnderline"/>
        </w:rPr>
        <w:t xml:space="preserve">l transport and </w:t>
      </w:r>
      <w:r w:rsidRPr="00355308">
        <w:rPr>
          <w:rStyle w:val="StyleUnderline"/>
          <w:highlight w:val="green"/>
        </w:rPr>
        <w:t>mining</w:t>
      </w:r>
      <w:r w:rsidRPr="00355308">
        <w:rPr>
          <w:rStyle w:val="StyleUnderline"/>
        </w:rPr>
        <w:t>.</w:t>
      </w:r>
      <w:r w:rsidRPr="00355308">
        <w:rPr>
          <w:sz w:val="16"/>
        </w:rPr>
        <w:t xml:space="preserve"> The venture capitalists of this sector enjoy the advantage that the logistical foundation of their dream (everything connected with the launching of satellites, with their crucial military and commercial uses) is already in place and profitable. Similarly, Columbus didn’t have to invent the long-distance ships or the navigation equipment (which had already been developed by the Portuguese in the luxurious commercial circuits of the Indian Ocean), he just had to take them further. </w:t>
      </w:r>
      <w:r w:rsidRPr="00355308">
        <w:rPr>
          <w:rStyle w:val="StyleUnderline"/>
          <w:highlight w:val="green"/>
        </w:rPr>
        <w:t xml:space="preserve">They still have a few years to yield profits </w:t>
      </w:r>
      <w:r w:rsidRPr="00355308">
        <w:rPr>
          <w:rStyle w:val="StyleUnderline"/>
        </w:rPr>
        <w:t xml:space="preserve">with extraterrestrial extraction before the bubble bursts. If they achieve it, </w:t>
      </w:r>
      <w:r w:rsidRPr="00355308">
        <w:rPr>
          <w:rStyle w:val="StyleUnderline"/>
          <w:highlight w:val="green"/>
        </w:rPr>
        <w:t>capitalism will</w:t>
      </w:r>
      <w:r w:rsidRPr="00355308">
        <w:rPr>
          <w:rStyle w:val="StyleUnderline"/>
        </w:rPr>
        <w:t xml:space="preserve"> once again </w:t>
      </w:r>
      <w:r w:rsidRPr="00355308">
        <w:rPr>
          <w:rStyle w:val="StyleUnderline"/>
          <w:highlight w:val="green"/>
        </w:rPr>
        <w:t>undergo an intense growth and the moment of maximum vulnerability</w:t>
      </w:r>
      <w:r w:rsidRPr="00355308">
        <w:rPr>
          <w:rStyle w:val="StyleUnderline"/>
        </w:rPr>
        <w:t xml:space="preserve"> and maximum popular rage that the institutions now face will have passed.</w:t>
      </w:r>
      <w:r w:rsidRPr="00355308">
        <w:rPr>
          <w:sz w:val="16"/>
        </w:rPr>
        <w:t xml:space="preserve"> Extraterrestrial colonization is no longer a trope of science fiction. But speaking of science fiction, we must also point out the great imaginary production carried out by Hollywood and other centers of cultural work, which have redirected our gaze to the colonization of space. </w:t>
      </w:r>
      <w:r w:rsidRPr="00355308">
        <w:rPr>
          <w:rStyle w:val="StyleUnderline"/>
        </w:rPr>
        <w:t xml:space="preserve">Since the 19th century, there have been occasional works that posed journeys beyond Planet Earth, but the </w:t>
      </w:r>
      <w:r w:rsidRPr="00355308">
        <w:rPr>
          <w:rStyle w:val="StyleUnderline"/>
          <w:highlight w:val="green"/>
        </w:rPr>
        <w:t>current frenetic production is</w:t>
      </w:r>
      <w:r w:rsidRPr="00355308">
        <w:rPr>
          <w:rStyle w:val="StyleUnderline"/>
        </w:rPr>
        <w:t xml:space="preserve"> qualitatively and quantitatively </w:t>
      </w:r>
      <w:r w:rsidRPr="00355308">
        <w:rPr>
          <w:rStyle w:val="StyleUnderline"/>
          <w:highlight w:val="green"/>
        </w:rPr>
        <w:t>incomparable</w:t>
      </w:r>
      <w:r w:rsidRPr="00355308">
        <w:rPr>
          <w:rStyle w:val="StyleUnderline"/>
        </w:rPr>
        <w:t xml:space="preserve">. Its effect is not only the normalization of extraterrestrial activity, it also </w:t>
      </w:r>
      <w:r w:rsidRPr="00355308">
        <w:rPr>
          <w:rStyle w:val="StyleUnderline"/>
          <w:highlight w:val="green"/>
        </w:rPr>
        <w:t xml:space="preserve">accustoms us to </w:t>
      </w:r>
      <w:r w:rsidRPr="00355308">
        <w:rPr>
          <w:rStyle w:val="StyleUnderline"/>
        </w:rPr>
        <w:t xml:space="preserve">imagine the first steps of taking our civilization and the </w:t>
      </w:r>
      <w:r w:rsidRPr="00355308">
        <w:rPr>
          <w:rStyle w:val="StyleUnderline"/>
          <w:highlight w:val="green"/>
        </w:rPr>
        <w:t>capitalist economy beyond the Earth</w:t>
      </w:r>
      <w:r w:rsidRPr="00355308">
        <w:rPr>
          <w:rStyle w:val="StyleUnderline"/>
        </w:rPr>
        <w:t>’s gravity well.</w:t>
      </w:r>
    </w:p>
    <w:p w14:paraId="4E450A50" w14:textId="77777777" w:rsidR="009E36F5" w:rsidRPr="00355308" w:rsidRDefault="009E36F5" w:rsidP="009E36F5">
      <w:pPr>
        <w:rPr>
          <w:sz w:val="16"/>
        </w:rPr>
      </w:pPr>
      <w:r w:rsidRPr="00355308">
        <w:rPr>
          <w:sz w:val="16"/>
        </w:rPr>
        <w:t>We are on the cusp of an event as important for the advance of capitalism and the war against life as the colonization of the Americas. As Bob Richards, chief executive officer of Moon Express, said, “We are now free to set sail as explorers to Earth’s eighth continent, the Moon, seeking new knowledge and resources to expand Earth’s economic sphere for the benefit of all humanity.”</w:t>
      </w:r>
    </w:p>
    <w:p w14:paraId="49A9748E" w14:textId="77777777" w:rsidR="009E36F5" w:rsidRPr="00355308" w:rsidRDefault="009E36F5" w:rsidP="009E36F5">
      <w:pPr>
        <w:rPr>
          <w:sz w:val="16"/>
        </w:rPr>
      </w:pPr>
      <w:r w:rsidRPr="00355308">
        <w:rPr>
          <w:sz w:val="16"/>
        </w:rPr>
        <w:t>Faced with this new reality in construction, what are we to do?</w:t>
      </w:r>
    </w:p>
    <w:p w14:paraId="04E94F18" w14:textId="77777777" w:rsidR="009E36F5" w:rsidRPr="00355308" w:rsidRDefault="009E36F5" w:rsidP="009E36F5">
      <w:pPr>
        <w:pStyle w:val="Heading4"/>
        <w:rPr>
          <w:rFonts w:cs="Calibri"/>
        </w:rPr>
      </w:pPr>
      <w:r w:rsidRPr="00355308">
        <w:rPr>
          <w:rFonts w:cs="Calibri"/>
        </w:rPr>
        <w:t>4] Research, life, and extraterrestrial environments will be severely damaged if humans mine</w:t>
      </w:r>
    </w:p>
    <w:p w14:paraId="058C0797" w14:textId="77777777" w:rsidR="009E36F5" w:rsidRPr="00355308" w:rsidRDefault="009E36F5" w:rsidP="009E36F5">
      <w:r w:rsidRPr="00355308">
        <w:rPr>
          <w:rStyle w:val="Style13ptBold"/>
        </w:rPr>
        <w:t xml:space="preserve">Bharmal 18- </w:t>
      </w:r>
      <w:r w:rsidRPr="00355308">
        <w:rPr>
          <w:sz w:val="16"/>
        </w:rPr>
        <w:t xml:space="preserve">Bharmal, Zahaan, “The Case against Mars Colonisation.” </w:t>
      </w:r>
      <w:r w:rsidRPr="00355308">
        <w:rPr>
          <w:i/>
          <w:sz w:val="16"/>
        </w:rPr>
        <w:t>The Guardian</w:t>
      </w:r>
      <w:r w:rsidRPr="00355308">
        <w:rPr>
          <w:sz w:val="16"/>
        </w:rPr>
        <w:t xml:space="preserve">, The Guardian, 28 Aug. 2018, www.theguardian.com/science/blog/2018/aug/28/the-case-against-mars-colonisation. </w:t>
      </w:r>
      <w:r w:rsidRPr="00355308">
        <w:t xml:space="preserve">VS </w:t>
      </w:r>
    </w:p>
    <w:p w14:paraId="680BE459" w14:textId="77777777" w:rsidR="009E36F5" w:rsidRPr="00355308" w:rsidRDefault="009E36F5" w:rsidP="009E36F5">
      <w:pPr>
        <w:rPr>
          <w:rStyle w:val="StyleUnderline"/>
        </w:rPr>
      </w:pPr>
      <w:r w:rsidRPr="00355308">
        <w:rPr>
          <w:rStyle w:val="StyleUnderline"/>
          <w:highlight w:val="green"/>
        </w:rPr>
        <w:t xml:space="preserve">If humans </w:t>
      </w:r>
      <w:r w:rsidRPr="00355308">
        <w:rPr>
          <w:rStyle w:val="StyleUnderline"/>
        </w:rPr>
        <w:t>do eventually</w:t>
      </w:r>
      <w:r w:rsidRPr="00355308">
        <w:rPr>
          <w:rStyle w:val="StyleUnderline"/>
          <w:highlight w:val="green"/>
        </w:rPr>
        <w:t xml:space="preserve"> land </w:t>
      </w:r>
      <w:r w:rsidRPr="00355308">
        <w:rPr>
          <w:rStyle w:val="StyleUnderline"/>
        </w:rPr>
        <w:t xml:space="preserve">on Mars, they would not arrive alone. </w:t>
      </w:r>
      <w:r w:rsidRPr="00355308">
        <w:rPr>
          <w:rStyle w:val="StyleUnderline"/>
          <w:highlight w:val="green"/>
        </w:rPr>
        <w:t xml:space="preserve">They would carry </w:t>
      </w:r>
      <w:r w:rsidRPr="00355308">
        <w:rPr>
          <w:rStyle w:val="StyleUnderline"/>
        </w:rPr>
        <w:t>with them</w:t>
      </w:r>
      <w:r w:rsidRPr="00355308">
        <w:rPr>
          <w:rStyle w:val="StyleUnderline"/>
          <w:highlight w:val="green"/>
        </w:rPr>
        <w:t xml:space="preserve"> their earthly microbes</w:t>
      </w:r>
      <w:r w:rsidRPr="00355308">
        <w:rPr>
          <w:rStyle w:val="StyleUnderline"/>
        </w:rPr>
        <w:t>. Trillions of them.</w:t>
      </w:r>
    </w:p>
    <w:p w14:paraId="2B4428E3" w14:textId="77777777" w:rsidR="009E36F5" w:rsidRPr="00355308" w:rsidRDefault="009E36F5" w:rsidP="009E36F5">
      <w:pPr>
        <w:rPr>
          <w:rStyle w:val="StyleUnderline"/>
        </w:rPr>
      </w:pPr>
      <w:r w:rsidRPr="00355308">
        <w:rPr>
          <w:rStyle w:val="StyleUnderline"/>
        </w:rPr>
        <w:t>There is a real risk that some of</w:t>
      </w:r>
      <w:r w:rsidRPr="00355308">
        <w:rPr>
          <w:rStyle w:val="StyleUnderline"/>
          <w:highlight w:val="green"/>
        </w:rPr>
        <w:t xml:space="preserve"> these microbes could find their way </w:t>
      </w:r>
      <w:r w:rsidRPr="00355308">
        <w:rPr>
          <w:rStyle w:val="StyleUnderline"/>
        </w:rPr>
        <w:t>onto the surface of</w:t>
      </w:r>
      <w:r w:rsidRPr="00355308">
        <w:rPr>
          <w:rStyle w:val="StyleUnderline"/>
          <w:highlight w:val="green"/>
        </w:rPr>
        <w:t xml:space="preserve"> Mars and</w:t>
      </w:r>
      <w:r w:rsidRPr="00355308">
        <w:rPr>
          <w:rStyle w:val="StyleUnderline"/>
        </w:rPr>
        <w:t>, in doing so</w:t>
      </w:r>
      <w:r w:rsidRPr="00355308">
        <w:rPr>
          <w:rStyle w:val="StyleUnderline"/>
          <w:highlight w:val="green"/>
        </w:rPr>
        <w:t xml:space="preserve">, confuse </w:t>
      </w:r>
      <w:r w:rsidRPr="00355308">
        <w:rPr>
          <w:rStyle w:val="StyleUnderline"/>
        </w:rPr>
        <w:t>– perhaps</w:t>
      </w:r>
      <w:r w:rsidRPr="00355308">
        <w:rPr>
          <w:rStyle w:val="StyleUnderline"/>
          <w:highlight w:val="green"/>
        </w:rPr>
        <w:t xml:space="preserve"> irreversibly </w:t>
      </w:r>
      <w:r w:rsidRPr="00355308">
        <w:rPr>
          <w:rStyle w:val="StyleUnderline"/>
        </w:rPr>
        <w:t>so – the</w:t>
      </w:r>
      <w:r w:rsidRPr="00355308">
        <w:rPr>
          <w:rStyle w:val="StyleUnderline"/>
          <w:highlight w:val="green"/>
        </w:rPr>
        <w:t xml:space="preserve"> search for </w:t>
      </w:r>
      <w:r w:rsidRPr="00355308">
        <w:rPr>
          <w:rStyle w:val="StyleUnderline"/>
        </w:rPr>
        <w:t>Martian</w:t>
      </w:r>
      <w:r w:rsidRPr="00355308">
        <w:rPr>
          <w:rStyle w:val="StyleUnderline"/>
          <w:highlight w:val="green"/>
        </w:rPr>
        <w:t xml:space="preserve"> life</w:t>
      </w:r>
      <w:r w:rsidRPr="00355308">
        <w:rPr>
          <w:rStyle w:val="StyleUnderline"/>
        </w:rPr>
        <w:t xml:space="preserve">. This is because </w:t>
      </w:r>
      <w:r w:rsidRPr="00355308">
        <w:rPr>
          <w:rStyle w:val="StyleUnderline"/>
          <w:highlight w:val="green"/>
        </w:rPr>
        <w:t xml:space="preserve">we wouldn't be able to distinguish indigenous life from the microbes </w:t>
      </w:r>
      <w:r w:rsidRPr="00355308">
        <w:rPr>
          <w:rStyle w:val="StyleUnderline"/>
        </w:rPr>
        <w:t>we'd brought with us. Our presence on Mars could jeopardise one of our main reasons for being there – the search for life.</w:t>
      </w:r>
    </w:p>
    <w:p w14:paraId="70E15E49" w14:textId="77777777" w:rsidR="009E36F5" w:rsidRPr="00355308" w:rsidRDefault="009E36F5" w:rsidP="009E36F5">
      <w:pPr>
        <w:rPr>
          <w:sz w:val="16"/>
        </w:rPr>
      </w:pPr>
      <w:r w:rsidRPr="00355308">
        <w:rPr>
          <w:rStyle w:val="StyleUnderline"/>
        </w:rPr>
        <w:t>Furthermore</w:t>
      </w:r>
      <w:r w:rsidRPr="00355308">
        <w:rPr>
          <w:rStyle w:val="StyleUnderline"/>
          <w:highlight w:val="green"/>
        </w:rPr>
        <w:t xml:space="preserve">, there is no one way of knowing how </w:t>
      </w:r>
      <w:r w:rsidRPr="00355308">
        <w:rPr>
          <w:rStyle w:val="StyleUnderline"/>
        </w:rPr>
        <w:t xml:space="preserve">our </w:t>
      </w:r>
      <w:r w:rsidRPr="00355308">
        <w:rPr>
          <w:rStyle w:val="StyleUnderline"/>
          <w:highlight w:val="green"/>
        </w:rPr>
        <w:t xml:space="preserve">microbes may react with the </w:t>
      </w:r>
      <w:r w:rsidRPr="00355308">
        <w:rPr>
          <w:rStyle w:val="StyleUnderline"/>
        </w:rPr>
        <w:t>vulnerable Martian</w:t>
      </w:r>
      <w:r w:rsidRPr="00355308">
        <w:rPr>
          <w:rStyle w:val="StyleUnderline"/>
          <w:highlight w:val="green"/>
        </w:rPr>
        <w:t xml:space="preserve"> ecosystem.</w:t>
      </w:r>
      <w:r w:rsidRPr="00355308">
        <w:rPr>
          <w:rStyle w:val="StyleUnderline"/>
        </w:rPr>
        <w:t xml:space="preserve"> </w:t>
      </w:r>
      <w:r w:rsidRPr="00355308">
        <w:rPr>
          <w:sz w:val="16"/>
        </w:rPr>
        <w:t xml:space="preserve">In </w:t>
      </w:r>
      <w:hyperlink r:id="rId17" w:history="1">
        <w:r w:rsidRPr="00355308">
          <w:rPr>
            <w:rStyle w:val="Hyperlink"/>
            <w:sz w:val="16"/>
          </w:rPr>
          <w:t>Cosmos, the late Carl Sagan</w:t>
        </w:r>
      </w:hyperlink>
      <w:r w:rsidRPr="00355308">
        <w:rPr>
          <w:sz w:val="16"/>
        </w:rPr>
        <w:t xml:space="preserve"> wrote, “If there is life on Mars, I believe we should do nothing with Mars. Mars then belongs to the Martians, even if the Martians are only microbes … the preservation of that life must, I think, supersede any other possible use of Mars.”</w:t>
      </w:r>
    </w:p>
    <w:p w14:paraId="669D1940" w14:textId="77777777" w:rsidR="009E36F5" w:rsidRPr="009E36F5" w:rsidRDefault="009E36F5" w:rsidP="009E36F5"/>
    <w:sectPr w:rsidR="009E36F5" w:rsidRPr="009E36F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8533D7"/>
    <w:multiLevelType w:val="hybridMultilevel"/>
    <w:tmpl w:val="9FA023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3740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3C7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1B8E"/>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251F"/>
    <w:rsid w:val="00674A78"/>
    <w:rsid w:val="00696A16"/>
    <w:rsid w:val="006A4840"/>
    <w:rsid w:val="006A52A0"/>
    <w:rsid w:val="006A7E1D"/>
    <w:rsid w:val="006B1CD7"/>
    <w:rsid w:val="006B24C7"/>
    <w:rsid w:val="006C3A56"/>
    <w:rsid w:val="006D13F4"/>
    <w:rsid w:val="006D6AED"/>
    <w:rsid w:val="006E6D0B"/>
    <w:rsid w:val="006F126E"/>
    <w:rsid w:val="006F32C9"/>
    <w:rsid w:val="006F3834"/>
    <w:rsid w:val="006F4AD8"/>
    <w:rsid w:val="006F5693"/>
    <w:rsid w:val="006F5D4C"/>
    <w:rsid w:val="00717B01"/>
    <w:rsid w:val="007227D9"/>
    <w:rsid w:val="0072491F"/>
    <w:rsid w:val="00725598"/>
    <w:rsid w:val="007374A1"/>
    <w:rsid w:val="00752712"/>
    <w:rsid w:val="00753A84"/>
    <w:rsid w:val="007611F5"/>
    <w:rsid w:val="007619E4"/>
    <w:rsid w:val="00761E75"/>
    <w:rsid w:val="00763014"/>
    <w:rsid w:val="0076495E"/>
    <w:rsid w:val="00765FC8"/>
    <w:rsid w:val="00775694"/>
    <w:rsid w:val="00793F46"/>
    <w:rsid w:val="007A0D6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5991"/>
    <w:rsid w:val="00957187"/>
    <w:rsid w:val="00960255"/>
    <w:rsid w:val="009603E1"/>
    <w:rsid w:val="00961C9D"/>
    <w:rsid w:val="00963065"/>
    <w:rsid w:val="009668DF"/>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36F5"/>
    <w:rsid w:val="009F1CBB"/>
    <w:rsid w:val="009F3305"/>
    <w:rsid w:val="009F6FB2"/>
    <w:rsid w:val="00A071C0"/>
    <w:rsid w:val="00A22670"/>
    <w:rsid w:val="00A24B35"/>
    <w:rsid w:val="00A271BA"/>
    <w:rsid w:val="00A27F86"/>
    <w:rsid w:val="00A431C6"/>
    <w:rsid w:val="00A54315"/>
    <w:rsid w:val="00A60FBC"/>
    <w:rsid w:val="00A65C0B"/>
    <w:rsid w:val="00A776BA"/>
    <w:rsid w:val="00A812DE"/>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2E03"/>
    <w:rsid w:val="00B0505F"/>
    <w:rsid w:val="00B05C2D"/>
    <w:rsid w:val="00B12933"/>
    <w:rsid w:val="00B12B88"/>
    <w:rsid w:val="00B137E0"/>
    <w:rsid w:val="00B13BC8"/>
    <w:rsid w:val="00B24662"/>
    <w:rsid w:val="00B3569C"/>
    <w:rsid w:val="00B43676"/>
    <w:rsid w:val="00B5602D"/>
    <w:rsid w:val="00B60125"/>
    <w:rsid w:val="00B6656B"/>
    <w:rsid w:val="00B66C17"/>
    <w:rsid w:val="00B7009C"/>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04"/>
    <w:rsid w:val="00C3747A"/>
    <w:rsid w:val="00C37F29"/>
    <w:rsid w:val="00C43354"/>
    <w:rsid w:val="00C56DCC"/>
    <w:rsid w:val="00C57075"/>
    <w:rsid w:val="00C72AFE"/>
    <w:rsid w:val="00C81619"/>
    <w:rsid w:val="00CA013C"/>
    <w:rsid w:val="00CA6D6D"/>
    <w:rsid w:val="00CC7A4E"/>
    <w:rsid w:val="00CD1359"/>
    <w:rsid w:val="00CD4C83"/>
    <w:rsid w:val="00CD690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1AC"/>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07ED3"/>
    <w:rsid w:val="00F1313D"/>
    <w:rsid w:val="00F201E7"/>
    <w:rsid w:val="00F204E0"/>
    <w:rsid w:val="00F20B16"/>
    <w:rsid w:val="00F21C79"/>
    <w:rsid w:val="00F238C9"/>
    <w:rsid w:val="00F23CA5"/>
    <w:rsid w:val="00F277AA"/>
    <w:rsid w:val="00F31955"/>
    <w:rsid w:val="00F31BC9"/>
    <w:rsid w:val="00F34C06"/>
    <w:rsid w:val="00F35CFC"/>
    <w:rsid w:val="00F43EA3"/>
    <w:rsid w:val="00F50C55"/>
    <w:rsid w:val="00F57FFB"/>
    <w:rsid w:val="00F601E6"/>
    <w:rsid w:val="00F73954"/>
    <w:rsid w:val="00F94060"/>
    <w:rsid w:val="00FA34D5"/>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C2F2DA"/>
  <w14:defaultImageDpi w14:val="300"/>
  <w15:docId w15:val="{336B84FB-D6DA-A145-9730-3D7C62A24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E36F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E36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E36F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9E36F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9E36F5"/>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C37404"/>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9E36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36F5"/>
  </w:style>
  <w:style w:type="character" w:customStyle="1" w:styleId="Heading1Char">
    <w:name w:val="Heading 1 Char"/>
    <w:aliases w:val="Pocket Char"/>
    <w:basedOn w:val="DefaultParagraphFont"/>
    <w:link w:val="Heading1"/>
    <w:uiPriority w:val="9"/>
    <w:rsid w:val="009E36F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E36F5"/>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9E36F5"/>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9E36F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9E36F5"/>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9E36F5"/>
    <w:rPr>
      <w:b/>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9E36F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E36F5"/>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9E36F5"/>
    <w:rPr>
      <w:color w:val="auto"/>
      <w:u w:val="none"/>
    </w:rPr>
  </w:style>
  <w:style w:type="paragraph" w:styleId="DocumentMap">
    <w:name w:val="Document Map"/>
    <w:basedOn w:val="Normal"/>
    <w:link w:val="DocumentMapChar"/>
    <w:uiPriority w:val="99"/>
    <w:semiHidden/>
    <w:unhideWhenUsed/>
    <w:rsid w:val="009E36F5"/>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9E36F5"/>
    <w:rPr>
      <w:rFonts w:ascii="Lucida Grande" w:hAnsi="Lucida Grande" w:cs="Lucida Grande"/>
      <w:sz w:val="22"/>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C3740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Heading5Char">
    <w:name w:val="Heading 5 Char"/>
    <w:basedOn w:val="DefaultParagraphFont"/>
    <w:link w:val="Heading5"/>
    <w:uiPriority w:val="9"/>
    <w:rsid w:val="00C37404"/>
    <w:rPr>
      <w:rFonts w:asciiTheme="majorHAnsi" w:eastAsiaTheme="majorEastAsia" w:hAnsiTheme="majorHAnsi" w:cstheme="majorBidi"/>
      <w:color w:val="365F91" w:themeColor="accent1" w:themeShade="BF"/>
      <w:sz w:val="22"/>
    </w:rPr>
  </w:style>
  <w:style w:type="paragraph" w:customStyle="1" w:styleId="textbold">
    <w:name w:val="text bold"/>
    <w:basedOn w:val="Normal"/>
    <w:link w:val="Emphasis"/>
    <w:uiPriority w:val="20"/>
    <w:qFormat/>
    <w:rsid w:val="00C3740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apers.ssrn.com/abstract=3397559"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cademic.oup.com/astrogeo/article/56/5/5.15/235650" TargetMode="External"/><Relationship Id="rId17" Type="http://schemas.openxmlformats.org/officeDocument/2006/relationships/hyperlink" Target="https://www.theguardian.com/science/2012/mar/26/science-writing-cosmos-carl-sagan" TargetMode="External"/><Relationship Id="rId2" Type="http://schemas.openxmlformats.org/officeDocument/2006/relationships/customXml" Target="../customXml/item2.xml"/><Relationship Id="rId16" Type="http://schemas.openxmlformats.org/officeDocument/2006/relationships/hyperlink" Target="https://itsgoingdown.org/new-technologies-extraterrestrial-exploitation-future-capitalis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5" Type="http://schemas.openxmlformats.org/officeDocument/2006/relationships/numbering" Target="numbering.xml"/><Relationship Id="rId15" Type="http://schemas.openxmlformats.org/officeDocument/2006/relationships/hyperlink" Target="https://www.sciencetimes.com/articles/21813/20190515/space-mining-could-ruin-our-solar-system-researchers-warn.htm" TargetMode="External"/><Relationship Id="rId10" Type="http://schemas.openxmlformats.org/officeDocument/2006/relationships/hyperlink" Target="https://scholarship.law.wm.edu/cgi/viewcontent.cgi?article=1653&amp;context=wmelpr"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www.fhi.ox.ac.uk/wp-content/uploads/Existential-Risks-2017-01-2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26</Pages>
  <Words>18465</Words>
  <Characters>105256</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123475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20</cp:revision>
  <dcterms:created xsi:type="dcterms:W3CDTF">2022-01-13T14:50:00Z</dcterms:created>
  <dcterms:modified xsi:type="dcterms:W3CDTF">2022-01-14T00:29:00Z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