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6EB0A" w14:textId="351717EC" w:rsidR="00E42E4C" w:rsidRDefault="00612A43" w:rsidP="00612A43">
      <w:pPr>
        <w:pStyle w:val="Heading1"/>
      </w:pPr>
      <w:r>
        <w:t>Blake R5</w:t>
      </w:r>
    </w:p>
    <w:p w14:paraId="51FD81B7" w14:textId="0566202D" w:rsidR="00612A43" w:rsidRDefault="00612A43" w:rsidP="00612A43"/>
    <w:p w14:paraId="57BA72D9" w14:textId="77777777" w:rsidR="00612A43" w:rsidRPr="005F04F4" w:rsidRDefault="00612A43" w:rsidP="00612A43">
      <w:pPr>
        <w:pStyle w:val="Heading4"/>
        <w:rPr>
          <w:rFonts w:cs="Calibri"/>
        </w:rPr>
      </w:pPr>
      <w:r w:rsidRPr="005F04F4">
        <w:rPr>
          <w:rFonts w:cs="Calibri"/>
        </w:rPr>
        <w:t>Agents must be practical reasoners –  </w:t>
      </w:r>
    </w:p>
    <w:p w14:paraId="26D4D3B0" w14:textId="77777777" w:rsidR="00612A43" w:rsidRPr="005F04F4" w:rsidRDefault="00612A43" w:rsidP="00612A43"/>
    <w:p w14:paraId="4DC9CD25" w14:textId="77777777" w:rsidR="00612A43" w:rsidRPr="005F04F4" w:rsidRDefault="00612A43" w:rsidP="00612A4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1CFE5D9" w14:textId="77777777" w:rsidR="00612A43" w:rsidRPr="005F04F4" w:rsidRDefault="00612A43" w:rsidP="00612A43"/>
    <w:p w14:paraId="2FB194C4" w14:textId="77777777" w:rsidR="00612A43" w:rsidRPr="005F04F4" w:rsidRDefault="00612A43" w:rsidP="00612A4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AA5025D" w14:textId="77777777" w:rsidR="00612A43" w:rsidRPr="005F04F4" w:rsidRDefault="00612A43" w:rsidP="00612A43"/>
    <w:p w14:paraId="3758777D" w14:textId="77777777" w:rsidR="00612A43" w:rsidRPr="005F04F4" w:rsidRDefault="00612A43" w:rsidP="00612A4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7ECB7BF" w14:textId="77777777" w:rsidR="00612A43" w:rsidRPr="005F04F4" w:rsidRDefault="00612A43" w:rsidP="00612A43">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2F520336" w14:textId="77777777" w:rsidR="00612A43" w:rsidRPr="005F04F4" w:rsidRDefault="00612A43" w:rsidP="00612A43">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w:t>
      </w:r>
      <w:r w:rsidRPr="005F04F4">
        <w:rPr>
          <w:color w:val="000000"/>
          <w:sz w:val="16"/>
        </w:rPr>
        <w:lastRenderedPageBreak/>
        <w:t xml:space="preserve">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78520CE0" w14:textId="77777777" w:rsidR="00612A43" w:rsidRDefault="00612A43" w:rsidP="00612A43"/>
    <w:p w14:paraId="7EC4DA8B" w14:textId="77777777" w:rsidR="00612A43" w:rsidRPr="005F04F4" w:rsidRDefault="00612A43" w:rsidP="00612A43">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6100F95C" w14:textId="77777777" w:rsidR="00612A43" w:rsidRPr="005F04F4" w:rsidRDefault="00612A43" w:rsidP="00612A43"/>
    <w:p w14:paraId="7D6B29CA" w14:textId="77777777" w:rsidR="00612A43" w:rsidRPr="005F04F4" w:rsidRDefault="00612A43" w:rsidP="00612A4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132F35C1" w14:textId="77777777" w:rsidR="00612A43" w:rsidRPr="005F04F4" w:rsidRDefault="00612A43" w:rsidP="00612A43"/>
    <w:p w14:paraId="152DDAE6" w14:textId="77777777" w:rsidR="00612A43" w:rsidRPr="005F04F4" w:rsidRDefault="00612A43" w:rsidP="00612A4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B335C5C" w14:textId="77777777" w:rsidR="00612A43" w:rsidRPr="005F04F4" w:rsidRDefault="00612A43" w:rsidP="00612A43"/>
    <w:p w14:paraId="1C6AEEBF" w14:textId="77777777" w:rsidR="00612A43" w:rsidRDefault="00612A43" w:rsidP="00612A43">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4D55C723" w14:textId="77777777" w:rsidR="00612A43" w:rsidRDefault="00612A43" w:rsidP="00612A43"/>
    <w:p w14:paraId="6EC57AEE" w14:textId="77777777" w:rsidR="00612A43" w:rsidRPr="007A30D9" w:rsidRDefault="00612A43" w:rsidP="00612A43">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909E7E9" w14:textId="77777777" w:rsidR="00612A43" w:rsidRPr="005F04F4" w:rsidRDefault="00612A43" w:rsidP="00612A43"/>
    <w:p w14:paraId="7C129B66" w14:textId="77777777" w:rsidR="00612A43" w:rsidRPr="005F04F4" w:rsidRDefault="00612A43" w:rsidP="00612A43">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70E09C60" w14:textId="77777777" w:rsidR="00612A43" w:rsidRPr="005F04F4" w:rsidRDefault="00612A43" w:rsidP="00612A43">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xml:space="preserve">).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73DC06AF" w14:textId="77777777" w:rsidR="00612A43" w:rsidRPr="005F04F4" w:rsidRDefault="00612A43" w:rsidP="00612A43">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5AF9527F" w14:textId="77777777" w:rsidR="00612A43" w:rsidRPr="005F04F4" w:rsidRDefault="00612A43" w:rsidP="00612A43"/>
    <w:p w14:paraId="29DEB3C5" w14:textId="77777777" w:rsidR="00612A43" w:rsidRPr="005F04F4" w:rsidRDefault="00612A43" w:rsidP="00612A43">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5FA35A0A" w14:textId="77777777" w:rsidR="00612A43" w:rsidRPr="005F04F4" w:rsidRDefault="00612A43" w:rsidP="00612A43">
      <w:pPr>
        <w:spacing w:after="240"/>
      </w:pPr>
    </w:p>
    <w:p w14:paraId="18C22ACB" w14:textId="77777777" w:rsidR="00612A43" w:rsidRPr="005F04F4" w:rsidRDefault="00612A43" w:rsidP="00612A43">
      <w:pPr>
        <w:pStyle w:val="Heading4"/>
        <w:rPr>
          <w:rFonts w:cs="Calibri"/>
        </w:rPr>
      </w:pPr>
      <w:r w:rsidRPr="005F04F4">
        <w:rPr>
          <w:rFonts w:cs="Calibri"/>
        </w:rPr>
        <w:t>To clarify, the framework does not value the ability to set any end, but rather the ability to decide which ends to pursue.</w:t>
      </w:r>
    </w:p>
    <w:p w14:paraId="6BF07C91" w14:textId="77777777" w:rsidR="00612A43" w:rsidRPr="005F04F4" w:rsidRDefault="00612A43" w:rsidP="00612A4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03E7CA2E" w14:textId="77777777" w:rsidR="00612A43" w:rsidRPr="005F04F4" w:rsidRDefault="00612A43" w:rsidP="00612A43">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6E43F1CB" w14:textId="77777777" w:rsidR="00612A43" w:rsidRPr="005F04F4" w:rsidRDefault="00612A43" w:rsidP="00612A43"/>
    <w:p w14:paraId="3F9FE398" w14:textId="77777777" w:rsidR="00612A43" w:rsidRPr="005F04F4" w:rsidRDefault="00612A43" w:rsidP="00612A43">
      <w:pPr>
        <w:pStyle w:val="Heading4"/>
        <w:rPr>
          <w:rFonts w:cs="Calibri"/>
        </w:rPr>
      </w:pPr>
      <w:r w:rsidRPr="005F04F4">
        <w:rPr>
          <w:rFonts w:cs="Calibri"/>
        </w:rPr>
        <w:t xml:space="preserve">Impact calc – </w:t>
      </w:r>
    </w:p>
    <w:p w14:paraId="73EB18F4" w14:textId="77777777" w:rsidR="00612A43" w:rsidRPr="005F04F4" w:rsidRDefault="00612A43" w:rsidP="00612A43"/>
    <w:p w14:paraId="1D294792" w14:textId="77777777" w:rsidR="00612A43" w:rsidRPr="005F04F4" w:rsidRDefault="00612A43" w:rsidP="00612A43">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53AB7A7D" w14:textId="77777777" w:rsidR="00612A43" w:rsidRPr="005F04F4" w:rsidRDefault="00612A43" w:rsidP="00612A43"/>
    <w:p w14:paraId="7486EE11" w14:textId="77777777" w:rsidR="00612A43" w:rsidRPr="002C3D31" w:rsidRDefault="00612A43" w:rsidP="00612A43">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7767E826" w14:textId="77777777" w:rsidR="00612A43" w:rsidRPr="005F04F4" w:rsidRDefault="00612A43" w:rsidP="00612A43"/>
    <w:p w14:paraId="6842023F" w14:textId="77777777" w:rsidR="00612A43" w:rsidRPr="005F04F4" w:rsidRDefault="00612A43" w:rsidP="00612A43">
      <w:pPr>
        <w:pStyle w:val="Heading4"/>
        <w:rPr>
          <w:rFonts w:cs="Calibri"/>
        </w:rPr>
      </w:pPr>
      <w:r w:rsidRPr="005F04F4">
        <w:rPr>
          <w:rFonts w:cs="Calibri"/>
        </w:rPr>
        <w:t>Prefer additionally –</w:t>
      </w:r>
    </w:p>
    <w:p w14:paraId="475D223F" w14:textId="7AE657F2" w:rsidR="00612A43" w:rsidRDefault="00612A43" w:rsidP="00612A43"/>
    <w:p w14:paraId="431424B4" w14:textId="77777777" w:rsidR="00612A43" w:rsidRPr="005F04F4" w:rsidRDefault="00612A43" w:rsidP="00612A43">
      <w:pPr>
        <w:pStyle w:val="Heading4"/>
        <w:rPr>
          <w:rFonts w:cs="Calibri"/>
        </w:rPr>
      </w:pPr>
      <w:r>
        <w:t xml:space="preserve">[1] </w:t>
      </w:r>
      <w:r w:rsidRPr="005F04F4">
        <w:rPr>
          <w:rFonts w:cs="Calibri"/>
        </w:rPr>
        <w:t>Oppression is caused by arbitrary exclusion of others – only universalizability makes sure that include everyone equally. Farr 02</w:t>
      </w:r>
    </w:p>
    <w:p w14:paraId="76D0DAF0" w14:textId="77777777" w:rsidR="00612A43" w:rsidRPr="005F04F4" w:rsidRDefault="00612A43" w:rsidP="00612A43">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456C2951" w14:textId="77777777" w:rsidR="00612A43" w:rsidRPr="005F04F4" w:rsidRDefault="00612A43" w:rsidP="00612A43">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71C8E4BC" w14:textId="4FF9315B" w:rsidR="00612A43" w:rsidRDefault="00612A43" w:rsidP="00612A43"/>
    <w:p w14:paraId="6E63020E" w14:textId="77777777" w:rsidR="002A2479" w:rsidRDefault="00612A43" w:rsidP="002A2479">
      <w:pPr>
        <w:pStyle w:val="Heading4"/>
      </w:pPr>
      <w:r>
        <w:t xml:space="preserve">[2] </w:t>
      </w:r>
      <w:r w:rsidR="002A2479">
        <w:t>Performativity – Argumentation presupposes one’s own freedom to act – this means contestations of my framework prove it true. Hoppe</w:t>
      </w:r>
    </w:p>
    <w:p w14:paraId="6752C6FF" w14:textId="77777777" w:rsidR="002A2479" w:rsidRPr="001E2C05" w:rsidRDefault="002A2479" w:rsidP="002A2479">
      <w:pPr>
        <w:rPr>
          <w:sz w:val="12"/>
          <w:szCs w:val="12"/>
        </w:rPr>
      </w:pPr>
      <w:r w:rsidRPr="001E2C05">
        <w:rPr>
          <w:sz w:val="12"/>
          <w:szCs w:val="12"/>
        </w:rPr>
        <w:t>From the Economics of Laissez Faire to The Ethics of Libertarianism, Hans-Hermann Hoppe, in Man, Economy, and Liberty: Essays in Honor of Murray N. Rothbard, The Ludwig von Mises Institute Auburn University</w:t>
      </w:r>
    </w:p>
    <w:p w14:paraId="6DA924D6" w14:textId="77777777" w:rsidR="002A2479" w:rsidRDefault="002A2479" w:rsidP="002A2479">
      <w:pPr>
        <w:rPr>
          <w:sz w:val="12"/>
        </w:rPr>
      </w:pPr>
      <w:r w:rsidRPr="00260CF3">
        <w:rPr>
          <w:sz w:val="12"/>
        </w:rPr>
        <w:t xml:space="preserve">First, it should be noted that such a position assumes that at least the question of </w:t>
      </w:r>
      <w:proofErr w:type="gramStart"/>
      <w:r w:rsidRPr="00260CF3">
        <w:rPr>
          <w:sz w:val="12"/>
        </w:rPr>
        <w:t>whether or not</w:t>
      </w:r>
      <w:proofErr w:type="gramEnd"/>
      <w:r w:rsidRPr="00260CF3">
        <w:rPr>
          <w:sz w:val="12"/>
        </w:rPr>
        <w:t xml:space="preserve"> value judgments or normative statements can be justified is itself a cognitive problem. If this were not assumed, Mises could not even say what he evidently says and claims to be the case. His position simply could not exist as an arguable intellectual position. At first glance this does not seem to take one very far. It still seems to be a far cry from this insight to the actual proof that normative statements can be justified and, moreover that it is only the libertarian ethic which can be defended. This impression is wrong, however, and there is already much more won here than might be suspected. The argument shows us that </w:t>
      </w:r>
      <w:r w:rsidRPr="00260CF3">
        <w:rPr>
          <w:b/>
          <w:highlight w:val="cyan"/>
          <w:u w:val="single"/>
        </w:rPr>
        <w:t>any truth claim</w:t>
      </w:r>
      <w:r w:rsidRPr="00260CF3">
        <w:rPr>
          <w:b/>
          <w:u w:val="single"/>
        </w:rPr>
        <w:t xml:space="preserve">, the claim connected with any proposition that it is true, </w:t>
      </w:r>
      <w:proofErr w:type="gramStart"/>
      <w:r w:rsidRPr="00260CF3">
        <w:rPr>
          <w:b/>
          <w:u w:val="single"/>
        </w:rPr>
        <w:t>objective</w:t>
      </w:r>
      <w:proofErr w:type="gramEnd"/>
      <w:r w:rsidRPr="00260CF3">
        <w:rPr>
          <w:b/>
          <w:u w:val="single"/>
        </w:rPr>
        <w:t xml:space="preserve"> or valid (all terms used synonymously here), is and </w:t>
      </w:r>
      <w:r w:rsidRPr="00260CF3">
        <w:rPr>
          <w:b/>
          <w:highlight w:val="cyan"/>
          <w:u w:val="single"/>
        </w:rPr>
        <w:t>must be raised</w:t>
      </w:r>
      <w:r w:rsidRPr="00260CF3">
        <w:rPr>
          <w:b/>
          <w:u w:val="single"/>
        </w:rPr>
        <w:t xml:space="preserve"> and decided </w:t>
      </w:r>
      <w:r w:rsidRPr="00260CF3">
        <w:rPr>
          <w:b/>
          <w:highlight w:val="cyan"/>
          <w:u w:val="single"/>
        </w:rPr>
        <w:t>upon in the course of an argumentation</w:t>
      </w:r>
      <w:r w:rsidRPr="00260CF3">
        <w:rPr>
          <w:b/>
          <w:u w:val="single"/>
        </w:rPr>
        <w:t>.</w:t>
      </w:r>
      <w:r w:rsidRPr="00260CF3">
        <w:rPr>
          <w:sz w:val="12"/>
        </w:rPr>
        <w:t xml:space="preserve"> And since it cannot be disputed that this is so ([since] one cannot communicate and argue that one cannot communicate and argue), and </w:t>
      </w:r>
      <w:r w:rsidRPr="00260CF3">
        <w:rPr>
          <w:b/>
          <w:u w:val="single"/>
        </w:rPr>
        <w:t>it must be assumed that everyone knows what it means to claim something to be true</w:t>
      </w:r>
      <w:r w:rsidRPr="00260CF3">
        <w:rPr>
          <w:sz w:val="12"/>
        </w:rPr>
        <w:t xml:space="preserve"> ([since] one cannot deny this statement without claiming its negation to be true), this very fact has been aptly called "the a priori of communication and argumentation." 16 Now arguing never consists of just free-floating propositions claiming to be true. Rather, </w:t>
      </w:r>
      <w:r w:rsidRPr="00260CF3">
        <w:rPr>
          <w:b/>
          <w:u w:val="single"/>
        </w:rPr>
        <w:t>argumentation is always an activity</w:t>
      </w:r>
      <w:r w:rsidRPr="00260CF3">
        <w:rPr>
          <w:sz w:val="12"/>
        </w:rPr>
        <w:t xml:space="preserve">, too. But then, </w:t>
      </w:r>
      <w:r w:rsidRPr="00260CF3">
        <w:rPr>
          <w:b/>
          <w:highlight w:val="cyan"/>
          <w:u w:val="single"/>
        </w:rPr>
        <w:t>given that</w:t>
      </w:r>
      <w:r w:rsidRPr="00260CF3">
        <w:rPr>
          <w:b/>
          <w:u w:val="single"/>
        </w:rPr>
        <w:t xml:space="preserve"> truth claims are raised and decided upon in </w:t>
      </w:r>
      <w:r w:rsidRPr="00260CF3">
        <w:rPr>
          <w:b/>
          <w:highlight w:val="cyan"/>
          <w:u w:val="single"/>
        </w:rPr>
        <w:t>argumentation</w:t>
      </w:r>
      <w:r w:rsidRPr="00260CF3">
        <w:rPr>
          <w:b/>
          <w:u w:val="single"/>
        </w:rPr>
        <w:t xml:space="preserve"> and that argumentation, aside from whatever it is that is said in its course</w:t>
      </w:r>
      <w:r w:rsidRPr="00260CF3">
        <w:rPr>
          <w:b/>
          <w:highlight w:val="cyan"/>
          <w:u w:val="single"/>
        </w:rPr>
        <w:t>, is a practical affair, then it follows that intersubjectively meaningful norms must exist—precisely those which make</w:t>
      </w:r>
      <w:r w:rsidRPr="00260CF3">
        <w:rPr>
          <w:b/>
          <w:u w:val="single"/>
        </w:rPr>
        <w:t xml:space="preserve"> some action an </w:t>
      </w:r>
      <w:r w:rsidRPr="00260CF3">
        <w:rPr>
          <w:b/>
          <w:highlight w:val="cyan"/>
          <w:u w:val="single"/>
        </w:rPr>
        <w:t>argumentation</w:t>
      </w:r>
      <w:r w:rsidRPr="00260CF3">
        <w:rPr>
          <w:b/>
          <w:u w:val="single"/>
        </w:rPr>
        <w:t>—which have a special cognitive status in that they are the practical [as] preconditions of objectivity and truth.</w:t>
      </w:r>
      <w:r w:rsidRPr="00260CF3">
        <w:rPr>
          <w:sz w:val="12"/>
        </w:rPr>
        <w:t xml:space="preserve"> Hence, one reaches the conclusion that norms must indeed be assumed to be justifiable as valid. </w:t>
      </w:r>
      <w:r w:rsidRPr="00260CF3">
        <w:rPr>
          <w:b/>
          <w:highlight w:val="cyan"/>
          <w:u w:val="single"/>
        </w:rPr>
        <w:t>It is</w:t>
      </w:r>
      <w:r w:rsidRPr="00260CF3">
        <w:rPr>
          <w:b/>
          <w:u w:val="single"/>
        </w:rPr>
        <w:t xml:space="preserve"> simply </w:t>
      </w:r>
      <w:r w:rsidRPr="00260CF3">
        <w:rPr>
          <w:b/>
          <w:highlight w:val="cyan"/>
          <w:u w:val="single"/>
        </w:rPr>
        <w:t xml:space="preserve">impossible to argue </w:t>
      </w:r>
      <w:proofErr w:type="gramStart"/>
      <w:r w:rsidRPr="00260CF3">
        <w:rPr>
          <w:b/>
          <w:highlight w:val="cyan"/>
          <w:u w:val="single"/>
        </w:rPr>
        <w:t>otherwise, because</w:t>
      </w:r>
      <w:proofErr w:type="gramEnd"/>
      <w:r w:rsidRPr="00260CF3">
        <w:rPr>
          <w:b/>
          <w:highlight w:val="cyan"/>
          <w:u w:val="single"/>
        </w:rPr>
        <w:t xml:space="preserve"> the ability to argue</w:t>
      </w:r>
      <w:r w:rsidRPr="00260CF3">
        <w:rPr>
          <w:b/>
          <w:u w:val="single"/>
        </w:rPr>
        <w:t xml:space="preserve"> so </w:t>
      </w:r>
      <w:r w:rsidRPr="00260CF3">
        <w:rPr>
          <w:b/>
          <w:highlight w:val="cyan"/>
          <w:u w:val="single"/>
        </w:rPr>
        <w:t>would</w:t>
      </w:r>
      <w:r w:rsidRPr="00260CF3">
        <w:rPr>
          <w:b/>
          <w:u w:val="single"/>
        </w:rPr>
        <w:t xml:space="preserve"> in fact already </w:t>
      </w:r>
      <w:r w:rsidRPr="00260CF3">
        <w:rPr>
          <w:b/>
          <w:highlight w:val="cyan"/>
          <w:u w:val="single"/>
        </w:rPr>
        <w:t>presuppose the validity of those norms</w:t>
      </w:r>
      <w:r w:rsidRPr="00260CF3">
        <w:rPr>
          <w:b/>
          <w:u w:val="single"/>
        </w:rPr>
        <w:t xml:space="preserve"> which underlie any argumentation whatever</w:t>
      </w:r>
      <w:r w:rsidRPr="00260CF3">
        <w:rPr>
          <w:sz w:val="12"/>
        </w:rPr>
        <w:t xml:space="preserve">. In contradistinction to the natural rights theorists, though, one sees that the answer to the question of which ends can or cannot be justified is not to be read off from the wider concept of human nature but from the narrower one of argumentation. And with this, then, </w:t>
      </w:r>
      <w:r w:rsidRPr="00260CF3">
        <w:rPr>
          <w:b/>
          <w:u w:val="single"/>
        </w:rPr>
        <w:t xml:space="preserve">the peculiar role of </w:t>
      </w:r>
      <w:r w:rsidRPr="00260CF3">
        <w:rPr>
          <w:b/>
          <w:highlight w:val="cyan"/>
          <w:u w:val="single"/>
        </w:rPr>
        <w:t>reason</w:t>
      </w:r>
      <w:r w:rsidRPr="00260CF3">
        <w:rPr>
          <w:b/>
          <w:u w:val="single"/>
        </w:rPr>
        <w:t xml:space="preserve"> in determining the contents of ethics can be given a precise description; in clear contrast to the role of reason in establishing empirical laws of nature, </w:t>
      </w:r>
      <w:r w:rsidRPr="00260CF3">
        <w:rPr>
          <w:b/>
          <w:highlight w:val="cyan"/>
          <w:u w:val="single"/>
        </w:rPr>
        <w:t>in determining moral laws reason can claim to yield results which can be shown to be valid a priori</w:t>
      </w:r>
      <w:r w:rsidRPr="00260CF3">
        <w:rPr>
          <w:b/>
          <w:u w:val="single"/>
        </w:rPr>
        <w:t>. It only makes explicit what is already implied in the concept of argumentation itself;</w:t>
      </w:r>
      <w:r w:rsidRPr="00260CF3">
        <w:rPr>
          <w:sz w:val="12"/>
        </w:rPr>
        <w:t xml:space="preserve"> and in analyzing any actual norm proposal its task is merely confined to analyzing </w:t>
      </w:r>
      <w:proofErr w:type="gramStart"/>
      <w:r w:rsidRPr="00260CF3">
        <w:rPr>
          <w:sz w:val="12"/>
        </w:rPr>
        <w:t>whether or not</w:t>
      </w:r>
      <w:proofErr w:type="gramEnd"/>
      <w:r w:rsidRPr="00260CF3">
        <w:rPr>
          <w:sz w:val="12"/>
        </w:rPr>
        <w:t xml:space="preserve"> it is logically consistent with the very ethics which the proponent must presuppose as valid insofar as he is able to make his proposal at all.</w:t>
      </w:r>
    </w:p>
    <w:p w14:paraId="25E75A75" w14:textId="249C52FB" w:rsidR="00612A43" w:rsidRPr="005F04F4" w:rsidRDefault="00612A43" w:rsidP="00612A43"/>
    <w:p w14:paraId="5AF7B249" w14:textId="77777777" w:rsidR="00612A43" w:rsidRDefault="00612A43" w:rsidP="00612A43">
      <w:pPr>
        <w:pStyle w:val="Heading2"/>
      </w:pPr>
      <w:r>
        <w:lastRenderedPageBreak/>
        <w:t>Offense</w:t>
      </w:r>
    </w:p>
    <w:p w14:paraId="6B7F8DD5" w14:textId="4B9E9552" w:rsidR="00612A43" w:rsidRDefault="00612A43" w:rsidP="00612A43"/>
    <w:p w14:paraId="4DDCDC12" w14:textId="67304EBA" w:rsidR="00612A43" w:rsidRPr="005F04F4" w:rsidRDefault="00612A43" w:rsidP="00612A43">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2CF38FC2" w14:textId="77777777" w:rsidR="00612A43" w:rsidRPr="005F04F4" w:rsidRDefault="00612A43" w:rsidP="00612A43"/>
    <w:p w14:paraId="16DECA90" w14:textId="77777777" w:rsidR="00612A43" w:rsidRPr="005F04F4" w:rsidRDefault="00612A43" w:rsidP="00612A43">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1DD34A7A" w14:textId="77777777" w:rsidR="00612A43" w:rsidRDefault="00612A43" w:rsidP="00612A43"/>
    <w:p w14:paraId="17711320" w14:textId="77777777" w:rsidR="00612A43" w:rsidRDefault="00612A43" w:rsidP="00612A43">
      <w:pPr>
        <w:pStyle w:val="Heading4"/>
      </w:pPr>
      <w:r>
        <w:t>In outer space, there is no governing authority and thus claiming property imposes your will over others.</w:t>
      </w:r>
    </w:p>
    <w:p w14:paraId="67F77815" w14:textId="77777777" w:rsidR="00612A43" w:rsidRDefault="00612A43" w:rsidP="00612A43">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BC6A615" w14:textId="77777777" w:rsidR="00612A43" w:rsidRDefault="00612A43" w:rsidP="00612A43">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w:t>
      </w:r>
      <w:r w:rsidRPr="00E81CF6">
        <w:rPr>
          <w:rStyle w:val="Emphasis"/>
        </w:rPr>
        <w:lastRenderedPageBreak/>
        <w:t>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2EDE2F0C" w14:textId="77777777" w:rsidR="00612A43" w:rsidRDefault="00612A43" w:rsidP="00612A43">
      <w:pPr>
        <w:rPr>
          <w:sz w:val="10"/>
        </w:rPr>
      </w:pPr>
    </w:p>
    <w:p w14:paraId="1CBFBAC6" w14:textId="77777777" w:rsidR="00612A43" w:rsidRDefault="00612A43" w:rsidP="00612A43">
      <w:pPr>
        <w:pStyle w:val="Heading4"/>
      </w:pPr>
      <w:r>
        <w:t>In the state of nature, everyone is an equal arbitrator of justice – that makes rights violations impossible to resolve.</w:t>
      </w:r>
    </w:p>
    <w:p w14:paraId="026D087D" w14:textId="77777777" w:rsidR="00612A43" w:rsidRPr="00122E01" w:rsidRDefault="00612A43" w:rsidP="00612A43">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BEB4C9F" w14:textId="77777777" w:rsidR="00612A43" w:rsidRPr="00122E01" w:rsidRDefault="00612A43" w:rsidP="00612A43">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w:t>
      </w:r>
      <w:r w:rsidRPr="00221A0B">
        <w:rPr>
          <w:rStyle w:val="Emphasis"/>
        </w:rPr>
        <w:lastRenderedPageBreak/>
        <w:t>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xml:space="preserve">, [they] cannot </w:t>
      </w:r>
      <w:proofErr w:type="spellStart"/>
      <w:r w:rsidRPr="00C052FA">
        <w:rPr>
          <w:rStyle w:val="Emphasis"/>
          <w:highlight w:val="cyan"/>
        </w:rPr>
        <w:t>possi</w:t>
      </w:r>
      <w:proofErr w:type="spellEnd"/>
      <w:r w:rsidRPr="00C052FA">
        <w:rPr>
          <w:rStyle w:val="Emphasis"/>
          <w:highlight w:val="cyan"/>
        </w:rPr>
        <w:t xml:space="preserve">- </w:t>
      </w:r>
      <w:proofErr w:type="spellStart"/>
      <w:r w:rsidRPr="00C052FA">
        <w:rPr>
          <w:rStyle w:val="Emphasis"/>
          <w:highlight w:val="cyan"/>
        </w:rPr>
        <w:t>bly</w:t>
      </w:r>
      <w:proofErr w:type="spellEnd"/>
      <w:r w:rsidRPr="00C052FA">
        <w:rPr>
          <w:rStyle w:val="Emphasis"/>
          <w:highlight w:val="cya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r w:rsidRPr="00C052FA">
        <w:rPr>
          <w:rStyle w:val="Emphasis"/>
        </w:rPr>
        <w:t xml:space="preserve">So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w:t>
      </w:r>
      <w:r w:rsidRPr="009F5A74">
        <w:rPr>
          <w:rStyle w:val="Emphasis"/>
        </w:rPr>
        <w:lastRenderedPageBreak/>
        <w:t xml:space="preserve">exact compensation from me. If I do not agree with your interpretation of your rights, </w:t>
      </w:r>
      <w:r w:rsidRPr="009F5A74">
        <w:rPr>
          <w:rStyle w:val="Emphasis"/>
          <w:highlight w:val="cyan"/>
        </w:rPr>
        <w:t xml:space="preserve">I am under no obligation to submit to you: I am an equally </w:t>
      </w:r>
      <w:proofErr w:type="spellStart"/>
      <w:r w:rsidRPr="009F5A74">
        <w:rPr>
          <w:rStyle w:val="Emphasis"/>
          <w:highlight w:val="cyan"/>
        </w:rPr>
        <w:t>authori</w:t>
      </w:r>
      <w:proofErr w:type="spellEnd"/>
      <w:r w:rsidRPr="009F5A74">
        <w:rPr>
          <w:rStyle w:val="Emphasis"/>
          <w:highlight w:val="cyan"/>
        </w:rPr>
        <w:t xml:space="preserve">- </w:t>
      </w:r>
      <w:proofErr w:type="spellStart"/>
      <w:r w:rsidRPr="009F5A74">
        <w:rPr>
          <w:rStyle w:val="Emphasis"/>
          <w:highlight w:val="cyan"/>
        </w:rPr>
        <w:t>tative</w:t>
      </w:r>
      <w:proofErr w:type="spellEnd"/>
      <w:r w:rsidRPr="009F5A74">
        <w:rPr>
          <w:rStyle w:val="Emphasis"/>
          <w:highlight w:val="cya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27DEAE45" w14:textId="77777777" w:rsidR="00774FF7" w:rsidRPr="00774FF7" w:rsidRDefault="00774FF7" w:rsidP="00774FF7"/>
    <w:sectPr w:rsidR="00774FF7" w:rsidRPr="00774F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2A43"/>
    <w:rsid w:val="000029E3"/>
    <w:rsid w:val="000029E8"/>
    <w:rsid w:val="00003BD1"/>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952"/>
    <w:rsid w:val="000D26A6"/>
    <w:rsid w:val="000D2B90"/>
    <w:rsid w:val="000D6ED8"/>
    <w:rsid w:val="000D717B"/>
    <w:rsid w:val="000D7507"/>
    <w:rsid w:val="00100B28"/>
    <w:rsid w:val="00117316"/>
    <w:rsid w:val="001209B4"/>
    <w:rsid w:val="0017323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97"/>
    <w:rsid w:val="002502CF"/>
    <w:rsid w:val="00267EBB"/>
    <w:rsid w:val="0027023B"/>
    <w:rsid w:val="00272F3F"/>
    <w:rsid w:val="00274EDB"/>
    <w:rsid w:val="0027518B"/>
    <w:rsid w:val="0027729E"/>
    <w:rsid w:val="002843B2"/>
    <w:rsid w:val="00284ED6"/>
    <w:rsid w:val="00287016"/>
    <w:rsid w:val="00290C5A"/>
    <w:rsid w:val="00290C92"/>
    <w:rsid w:val="0029647A"/>
    <w:rsid w:val="00296504"/>
    <w:rsid w:val="002A2479"/>
    <w:rsid w:val="002B5511"/>
    <w:rsid w:val="002B7ACF"/>
    <w:rsid w:val="002D7122"/>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3C99"/>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F1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A43"/>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FF7"/>
    <w:rsid w:val="00775694"/>
    <w:rsid w:val="00793F46"/>
    <w:rsid w:val="007A1325"/>
    <w:rsid w:val="007A1A18"/>
    <w:rsid w:val="007A3BAF"/>
    <w:rsid w:val="007B53D8"/>
    <w:rsid w:val="007C22C5"/>
    <w:rsid w:val="007C57E1"/>
    <w:rsid w:val="007C5811"/>
    <w:rsid w:val="007D2DF5"/>
    <w:rsid w:val="007D451A"/>
    <w:rsid w:val="007D4C3E"/>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80C"/>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160"/>
    <w:rsid w:val="0097151F"/>
    <w:rsid w:val="00973777"/>
    <w:rsid w:val="00976E78"/>
    <w:rsid w:val="009775C0"/>
    <w:rsid w:val="00981F23"/>
    <w:rsid w:val="00990634"/>
    <w:rsid w:val="00991733"/>
    <w:rsid w:val="00992078"/>
    <w:rsid w:val="00992BE3"/>
    <w:rsid w:val="009A1467"/>
    <w:rsid w:val="009A6464"/>
    <w:rsid w:val="009B18E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77B2C"/>
    <w:rsid w:val="00B8710E"/>
    <w:rsid w:val="00B92A93"/>
    <w:rsid w:val="00BA17A8"/>
    <w:rsid w:val="00BA3C33"/>
    <w:rsid w:val="00BB0878"/>
    <w:rsid w:val="00BB1879"/>
    <w:rsid w:val="00BC0ABE"/>
    <w:rsid w:val="00BC30DB"/>
    <w:rsid w:val="00BC64FF"/>
    <w:rsid w:val="00BC7C37"/>
    <w:rsid w:val="00BD2244"/>
    <w:rsid w:val="00BE6472"/>
    <w:rsid w:val="00BE7E2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A85"/>
    <w:rsid w:val="00CF58C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04E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6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7C"/>
    <w:rsid w:val="00F07888"/>
    <w:rsid w:val="00F1313D"/>
    <w:rsid w:val="00F201E7"/>
    <w:rsid w:val="00F204E0"/>
    <w:rsid w:val="00F20B16"/>
    <w:rsid w:val="00F21C79"/>
    <w:rsid w:val="00F238C9"/>
    <w:rsid w:val="00F23CA5"/>
    <w:rsid w:val="00F277AA"/>
    <w:rsid w:val="00F31955"/>
    <w:rsid w:val="00F34C06"/>
    <w:rsid w:val="00F35CFC"/>
    <w:rsid w:val="00F40C85"/>
    <w:rsid w:val="00F41B4A"/>
    <w:rsid w:val="00F43EA3"/>
    <w:rsid w:val="00F50C55"/>
    <w:rsid w:val="00F57FFB"/>
    <w:rsid w:val="00F601E6"/>
    <w:rsid w:val="00F73954"/>
    <w:rsid w:val="00F94060"/>
    <w:rsid w:val="00FA4A8B"/>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9AE294"/>
  <w14:defaultImageDpi w14:val="300"/>
  <w15:docId w15:val="{66B16F1C-6192-5041-8813-22F950AE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12A4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12A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12A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12A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612A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12A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A43"/>
  </w:style>
  <w:style w:type="character" w:customStyle="1" w:styleId="Heading1Char">
    <w:name w:val="Heading 1 Char"/>
    <w:aliases w:val="Pocket Char"/>
    <w:basedOn w:val="DefaultParagraphFont"/>
    <w:link w:val="Heading1"/>
    <w:uiPriority w:val="9"/>
    <w:rsid w:val="00612A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12A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12A4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612A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12A43"/>
    <w:rPr>
      <w:b/>
      <w:sz w:val="26"/>
      <w:u w:val="single"/>
    </w:rPr>
  </w:style>
  <w:style w:type="character" w:customStyle="1" w:styleId="StyleUnderline">
    <w:name w:val="Style Underline"/>
    <w:aliases w:val="Underline"/>
    <w:basedOn w:val="DefaultParagraphFont"/>
    <w:uiPriority w:val="1"/>
    <w:qFormat/>
    <w:rsid w:val="00612A4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12A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12A43"/>
    <w:rPr>
      <w:color w:val="auto"/>
      <w:u w:val="none"/>
    </w:rPr>
  </w:style>
  <w:style w:type="character" w:styleId="Hyperlink">
    <w:name w:val="Hyperlink"/>
    <w:basedOn w:val="DefaultParagraphFont"/>
    <w:uiPriority w:val="99"/>
    <w:unhideWhenUsed/>
    <w:rsid w:val="00612A43"/>
    <w:rPr>
      <w:color w:val="auto"/>
      <w:u w:val="none"/>
    </w:rPr>
  </w:style>
  <w:style w:type="paragraph" w:styleId="DocumentMap">
    <w:name w:val="Document Map"/>
    <w:basedOn w:val="Normal"/>
    <w:link w:val="DocumentMapChar"/>
    <w:uiPriority w:val="99"/>
    <w:semiHidden/>
    <w:unhideWhenUsed/>
    <w:rsid w:val="00612A4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12A43"/>
    <w:rPr>
      <w:rFonts w:ascii="Lucida Grande" w:hAnsi="Lucida Grande" w:cs="Lucida Grande"/>
      <w:sz w:val="22"/>
    </w:rPr>
  </w:style>
  <w:style w:type="paragraph" w:customStyle="1" w:styleId="Emphasis1">
    <w:name w:val="Emphasis1"/>
    <w:basedOn w:val="Normal"/>
    <w:link w:val="Emphasis"/>
    <w:autoRedefine/>
    <w:uiPriority w:val="20"/>
    <w:qFormat/>
    <w:rsid w:val="00612A4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10</Pages>
  <Words>5271</Words>
  <Characters>30049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25</cp:revision>
  <dcterms:created xsi:type="dcterms:W3CDTF">2021-12-19T15:45:00Z</dcterms:created>
  <dcterms:modified xsi:type="dcterms:W3CDTF">2021-12-19T16:52:00Z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