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6B9ED" w14:textId="72C617B1" w:rsidR="00F140FB" w:rsidRDefault="00F140FB" w:rsidP="00F140FB">
      <w:pPr>
        <w:pStyle w:val="Heading1"/>
      </w:pPr>
      <w:r>
        <w:t>Blake Octas</w:t>
      </w:r>
    </w:p>
    <w:p w14:paraId="2E327D23" w14:textId="77777777" w:rsidR="00F140FB" w:rsidRPr="00F140FB" w:rsidRDefault="00F140FB" w:rsidP="00F140FB"/>
    <w:p w14:paraId="0F67F651" w14:textId="0AC392E3" w:rsidR="00F140FB" w:rsidRPr="005F04F4" w:rsidRDefault="00F140FB" w:rsidP="00F140FB">
      <w:pPr>
        <w:pStyle w:val="Heading4"/>
        <w:rPr>
          <w:rFonts w:cs="Calibri"/>
        </w:rPr>
      </w:pPr>
      <w:r w:rsidRPr="005F04F4">
        <w:rPr>
          <w:rFonts w:cs="Calibri"/>
        </w:rPr>
        <w:t>Agents must be practical reasoners –  </w:t>
      </w:r>
    </w:p>
    <w:p w14:paraId="22614430" w14:textId="77777777" w:rsidR="00F140FB" w:rsidRPr="005F04F4" w:rsidRDefault="00F140FB" w:rsidP="00F140FB"/>
    <w:p w14:paraId="0881B936" w14:textId="77777777" w:rsidR="00F140FB" w:rsidRPr="005F04F4" w:rsidRDefault="00F140FB" w:rsidP="00F140FB">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73AB02F0" w14:textId="77777777" w:rsidR="00F140FB" w:rsidRPr="005F04F4" w:rsidRDefault="00F140FB" w:rsidP="00F140FB"/>
    <w:p w14:paraId="029CA57B" w14:textId="77777777" w:rsidR="00F140FB" w:rsidRPr="005F04F4" w:rsidRDefault="00F140FB" w:rsidP="00F140FB">
      <w:pPr>
        <w:pStyle w:val="Heading4"/>
        <w:rPr>
          <w:rFonts w:eastAsia="Times New Roman" w:cs="Calibri"/>
        </w:rPr>
      </w:pPr>
      <w:r w:rsidRPr="005F04F4">
        <w:rPr>
          <w:rFonts w:eastAsia="Times New Roman" w:cs="Calibri"/>
          <w:color w:val="000000"/>
        </w:rPr>
        <w:t xml:space="preserve">[2] Action Theory – every action can be broken down to infinite amounts of movements,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4E850F90" w14:textId="77777777" w:rsidR="00F140FB" w:rsidRPr="005F04F4" w:rsidRDefault="00F140FB" w:rsidP="00F140FB"/>
    <w:p w14:paraId="61B2E3C6" w14:textId="77777777" w:rsidR="00F140FB" w:rsidRPr="005F04F4" w:rsidRDefault="00F140FB" w:rsidP="00F140FB">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26D91951" w14:textId="77777777" w:rsidR="00F140FB" w:rsidRPr="005F04F4" w:rsidRDefault="00F140FB" w:rsidP="00F140FB">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71AD11F6" w14:textId="77777777" w:rsidR="00F140FB" w:rsidRPr="005F04F4" w:rsidRDefault="00F140FB" w:rsidP="00F140FB">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w:t>
      </w:r>
      <w:r w:rsidRPr="005F04F4">
        <w:rPr>
          <w:color w:val="000000"/>
          <w:sz w:val="16"/>
        </w:rPr>
        <w:lastRenderedPageBreak/>
        <w:t xml:space="preserve">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17970CE5" w14:textId="77777777" w:rsidR="00F140FB" w:rsidRDefault="00F140FB" w:rsidP="00F140FB"/>
    <w:p w14:paraId="18D670DB" w14:textId="77777777" w:rsidR="00F140FB" w:rsidRPr="005F04F4" w:rsidRDefault="00F140FB" w:rsidP="00F140FB">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75B435DB" w14:textId="77777777" w:rsidR="00F140FB" w:rsidRPr="005F04F4" w:rsidRDefault="00F140FB" w:rsidP="00F140FB"/>
    <w:p w14:paraId="1D830A85" w14:textId="77777777" w:rsidR="00F140FB" w:rsidRPr="005F04F4" w:rsidRDefault="00F140FB" w:rsidP="00F140FB">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473762D0" w14:textId="77777777" w:rsidR="00F140FB" w:rsidRPr="005F04F4" w:rsidRDefault="00F140FB" w:rsidP="00F140FB"/>
    <w:p w14:paraId="32D69EE1" w14:textId="77777777" w:rsidR="00F140FB" w:rsidRPr="005F04F4" w:rsidRDefault="00F140FB" w:rsidP="00F140FB">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6BE02ACB" w14:textId="77777777" w:rsidR="00F140FB" w:rsidRPr="005F04F4" w:rsidRDefault="00F140FB" w:rsidP="00F140FB"/>
    <w:p w14:paraId="11D6A8A2" w14:textId="77777777" w:rsidR="00F140FB" w:rsidRPr="005F04F4" w:rsidRDefault="00F140FB" w:rsidP="00F140FB">
      <w:pPr>
        <w:pStyle w:val="Heading4"/>
        <w:rPr>
          <w:rFonts w:cs="Calibri"/>
        </w:rPr>
      </w:pPr>
      <w:r w:rsidRPr="005F04F4">
        <w:rPr>
          <w:rFonts w:cs="Calibri"/>
        </w:rPr>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5F04F4">
        <w:rPr>
          <w:rFonts w:cs="Calibri"/>
        </w:rPr>
        <w:t>But,</w:t>
      </w:r>
      <w:proofErr w:type="gramEnd"/>
      <w:r w:rsidRPr="005F04F4">
        <w:rPr>
          <w:rFonts w:cs="Calibri"/>
        </w:rPr>
        <w:t xml:space="preserve"> willing a maxim that violates the freedom of others is a contradiction – that’s bad. </w:t>
      </w:r>
    </w:p>
    <w:p w14:paraId="730FFE21" w14:textId="77777777" w:rsidR="00F140FB" w:rsidRPr="005F04F4" w:rsidRDefault="00F140FB" w:rsidP="00F140FB">
      <w:pPr>
        <w:spacing w:after="120"/>
      </w:pPr>
      <w:r w:rsidRPr="005F04F4">
        <w:rPr>
          <w:rStyle w:val="Style13ptBold"/>
        </w:rPr>
        <w:t>Engstrom</w:t>
      </w:r>
      <w:r w:rsidRPr="005F04F4">
        <w:rPr>
          <w:color w:val="000000"/>
        </w:rPr>
        <w:t xml:space="preserve">, Stephen (Professor of Ethics at UPitt). “Universal Legislation </w:t>
      </w:r>
      <w:proofErr w:type="gramStart"/>
      <w:r w:rsidRPr="005F04F4">
        <w:rPr>
          <w:color w:val="000000"/>
        </w:rPr>
        <w:t>As</w:t>
      </w:r>
      <w:proofErr w:type="gramEnd"/>
      <w:r w:rsidRPr="005F04F4">
        <w:rPr>
          <w:color w:val="000000"/>
        </w:rPr>
        <w:t xml:space="preserve">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r w:rsidRPr="005F04F4">
        <w:rPr>
          <w:color w:val="000000"/>
        </w:rPr>
        <w:t>rct st</w:t>
      </w:r>
      <w:r w:rsidRPr="005F04F4">
        <w:rPr>
          <w:color w:val="1155CC"/>
          <w:u w:val="single"/>
        </w:rPr>
        <w:t> </w:t>
      </w:r>
    </w:p>
    <w:p w14:paraId="4795296E" w14:textId="77777777" w:rsidR="00F140FB" w:rsidRPr="005F04F4" w:rsidRDefault="00F140FB" w:rsidP="00F140FB">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w:t>
      </w:r>
      <w:r w:rsidRPr="005F04F4">
        <w:rPr>
          <w:b/>
          <w:bCs/>
          <w:color w:val="000000"/>
          <w:u w:val="single"/>
        </w:rPr>
        <w:lastRenderedPageBreak/>
        <w:t xml:space="preserve">Such a maxim would lie in a practical judgment that deems it good </w:t>
      </w:r>
      <w:proofErr w:type="gramStart"/>
      <w:r w:rsidRPr="005F04F4">
        <w:rPr>
          <w:b/>
          <w:bCs/>
          <w:color w:val="000000"/>
          <w:u w:val="single"/>
        </w:rPr>
        <w:t>on the whole</w:t>
      </w:r>
      <w:proofErr w:type="gramEnd"/>
      <w:r w:rsidRPr="005F04F4">
        <w:rPr>
          <w:b/>
          <w:bCs/>
          <w:color w:val="000000"/>
          <w:u w:val="single"/>
        </w:rPr>
        <w:t xml:space="preserv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40633B1A" w14:textId="77777777" w:rsidR="00F140FB" w:rsidRPr="005F04F4" w:rsidRDefault="00F140FB" w:rsidP="00F140FB"/>
    <w:p w14:paraId="39DF1BA1" w14:textId="77777777" w:rsidR="00F140FB" w:rsidRPr="005F04F4" w:rsidRDefault="00F140FB" w:rsidP="00F140FB">
      <w:pPr>
        <w:pStyle w:val="Heading4"/>
        <w:rPr>
          <w:rFonts w:cs="Calibri"/>
        </w:rPr>
      </w:pPr>
      <w:r w:rsidRPr="005F04F4">
        <w:rPr>
          <w:rFonts w:cs="Calibri"/>
        </w:rPr>
        <w:t xml:space="preserve">Only a collective </w:t>
      </w:r>
      <w:proofErr w:type="gramStart"/>
      <w:r>
        <w:rPr>
          <w:rFonts w:cs="Calibri"/>
        </w:rPr>
        <w:t xml:space="preserve">will </w:t>
      </w:r>
      <w:r w:rsidRPr="005F04F4">
        <w:rPr>
          <w:rFonts w:cs="Calibri"/>
        </w:rPr>
        <w:t>that can</w:t>
      </w:r>
      <w:proofErr w:type="gramEnd"/>
      <w:r w:rsidRPr="005F04F4">
        <w:rPr>
          <w:rFonts w:cs="Calibri"/>
        </w:rPr>
        <w:t xml:space="preserve"> have power over individuals can guarantee the enforcement of good maxims. Thus, the standard is consistency with </w:t>
      </w:r>
      <w:r>
        <w:rPr>
          <w:rFonts w:cs="Calibri"/>
        </w:rPr>
        <w:t>the omnilateral will.</w:t>
      </w:r>
    </w:p>
    <w:p w14:paraId="3F33B865" w14:textId="77777777" w:rsidR="00F140FB" w:rsidRPr="005F04F4" w:rsidRDefault="00F140FB" w:rsidP="00F140FB">
      <w:pPr>
        <w:spacing w:after="240"/>
      </w:pPr>
    </w:p>
    <w:p w14:paraId="3E35CA6A" w14:textId="77777777" w:rsidR="00F140FB" w:rsidRPr="005F04F4" w:rsidRDefault="00F140FB" w:rsidP="00F140FB">
      <w:pPr>
        <w:pStyle w:val="Heading4"/>
        <w:rPr>
          <w:rFonts w:cs="Calibri"/>
        </w:rPr>
      </w:pPr>
      <w:r w:rsidRPr="005F04F4">
        <w:rPr>
          <w:rFonts w:cs="Calibri"/>
        </w:rPr>
        <w:t>To clarify, the framework does not value the ability to set any end, but rather the ability to decide which ends to pursue.</w:t>
      </w:r>
    </w:p>
    <w:p w14:paraId="30A3288A" w14:textId="77777777" w:rsidR="00F140FB" w:rsidRPr="005F04F4" w:rsidRDefault="00F140FB" w:rsidP="00F140FB">
      <w:pPr>
        <w:spacing w:before="20" w:after="180"/>
      </w:pPr>
      <w:r w:rsidRPr="005F04F4">
        <w:rPr>
          <w:rStyle w:val="Style13ptBold"/>
        </w:rPr>
        <w:t>Ripstein</w:t>
      </w:r>
      <w:r w:rsidRPr="005F04F4">
        <w:rPr>
          <w:b/>
          <w:bCs/>
          <w:color w:val="000000"/>
          <w:u w:val="single"/>
        </w:rPr>
        <w:t xml:space="preserve"> 1</w:t>
      </w:r>
      <w:r w:rsidRPr="005F04F4">
        <w:rPr>
          <w:color w:val="000000"/>
        </w:rPr>
        <w:t>,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rct st</w:t>
      </w:r>
    </w:p>
    <w:p w14:paraId="7E56FC69" w14:textId="77777777" w:rsidR="00F140FB" w:rsidRPr="005F04F4" w:rsidRDefault="00F140FB" w:rsidP="00F140FB">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 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w:t>
      </w:r>
      <w:proofErr w:type="gramStart"/>
      <w:r w:rsidRPr="005F04F4">
        <w:rPr>
          <w:color w:val="000000"/>
          <w:sz w:val="16"/>
        </w:rPr>
        <w:t>similar to</w:t>
      </w:r>
      <w:proofErr w:type="gramEnd"/>
      <w:r w:rsidRPr="005F04F4">
        <w:rPr>
          <w:color w:val="000000"/>
          <w:sz w:val="16"/>
        </w:rPr>
        <w:t xml:space="preserve">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ent </w:t>
      </w:r>
      <w:r w:rsidRPr="005F04F4">
        <w:rPr>
          <w:b/>
          <w:bCs/>
          <w:color w:val="000000"/>
          <w:u w:val="single"/>
        </w:rPr>
        <w:t xml:space="preserve">people have incompatible wants, to let one person do what [they] </w:t>
      </w:r>
      <w:proofErr w:type="gramStart"/>
      <w:r w:rsidRPr="005F04F4">
        <w:rPr>
          <w:b/>
          <w:bCs/>
          <w:color w:val="000000"/>
          <w:u w:val="single"/>
        </w:rPr>
        <w:t>want[</w:t>
      </w:r>
      <w:proofErr w:type="gramEnd"/>
      <w:r w:rsidRPr="005F04F4">
        <w:rPr>
          <w:b/>
          <w:bCs/>
          <w:color w:val="000000"/>
          <w:u w:val="single"/>
        </w:rPr>
        <w:t xml:space="preserve">]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 xml:space="preserve">As I will explain in more detail in Chapter 2, such an objection has some force against freedom understood as the ability to do whatever you </w:t>
      </w:r>
      <w:proofErr w:type="gramStart"/>
      <w:r w:rsidRPr="005F04F4">
        <w:rPr>
          <w:color w:val="000000"/>
          <w:sz w:val="16"/>
        </w:rPr>
        <w:t>wish, but</w:t>
      </w:r>
      <w:proofErr w:type="gramEnd"/>
      <w:r w:rsidRPr="005F04F4">
        <w:rPr>
          <w:color w:val="000000"/>
          <w:sz w:val="16"/>
        </w:rPr>
        <w:t xml:space="preserve"> fails to engage Kant’s conception of independence.</w:t>
      </w:r>
      <w:r w:rsidRPr="005F04F4">
        <w:rPr>
          <w:b/>
          <w:bCs/>
          <w:color w:val="000000"/>
          <w:u w:val="single"/>
        </w:rPr>
        <w:t xml:space="preserve"> </w:t>
      </w:r>
      <w:r w:rsidRPr="005F04F4">
        <w:rPr>
          <w:b/>
          <w:bCs/>
          <w:color w:val="000000"/>
          <w:u w:val="single"/>
          <w:shd w:val="clear" w:color="auto" w:fill="00FBFF"/>
        </w:rPr>
        <w:t>Limits on indepen- dence</w:t>
      </w:r>
      <w:r w:rsidRPr="005F04F4">
        <w:rPr>
          <w:b/>
          <w:bCs/>
          <w:color w:val="000000"/>
          <w:u w:val="single"/>
        </w:rPr>
        <w:t xml:space="preserve"> generate a set of restrictions that are by their </w:t>
      </w:r>
      <w:r w:rsidRPr="005F04F4">
        <w:rPr>
          <w:b/>
          <w:bCs/>
          <w:color w:val="000000"/>
          <w:u w:val="single"/>
        </w:rPr>
        <w:lastRenderedPageBreak/>
        <w:t>nature equally appli-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 xml:space="preserve">the “matter” of choice—the </w:t>
      </w:r>
      <w:proofErr w:type="gramStart"/>
      <w:r w:rsidRPr="005F04F4">
        <w:rPr>
          <w:b/>
          <w:bCs/>
          <w:color w:val="000000"/>
          <w:u w:val="single"/>
        </w:rPr>
        <w:t>particular</w:t>
      </w:r>
      <w:r w:rsidRPr="005F04F4">
        <w:rPr>
          <w:b/>
          <w:bCs/>
          <w:color w:val="000000"/>
          <w:u w:val="single"/>
          <w:shd w:val="clear" w:color="auto" w:fill="00FBFF"/>
        </w:rPr>
        <w:t xml:space="preserve"> purposes</w:t>
      </w:r>
      <w:proofErr w:type="gramEnd"/>
      <w:r w:rsidRPr="005F04F4">
        <w:rPr>
          <w:b/>
          <w:bCs/>
          <w:color w:val="000000"/>
          <w:u w:val="single"/>
          <w:shd w:val="clear" w:color="auto" w:fill="00FBFF"/>
        </w:rPr>
        <w:t xml:space="preserve">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 ing them set by others.</w:t>
      </w:r>
      <w:r w:rsidRPr="005F04F4">
        <w:rPr>
          <w:color w:val="000000"/>
          <w:sz w:val="16"/>
          <w:shd w:val="clear" w:color="auto" w:fill="00FBFF"/>
        </w:rPr>
        <w:t xml:space="preserve"> </w:t>
      </w:r>
      <w:r w:rsidRPr="005F04F4">
        <w:rPr>
          <w:b/>
          <w:bCs/>
          <w:color w:val="000000"/>
          <w:u w:val="single"/>
          <w:shd w:val="clear" w:color="auto" w:fill="00FBFF"/>
        </w:rPr>
        <w:t>What you can accomplish depends on what oth- ers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 xml:space="preserve">In the same way, your ability to </w:t>
      </w:r>
      <w:proofErr w:type="gramStart"/>
      <w:r w:rsidRPr="005F04F4">
        <w:rPr>
          <w:color w:val="000000"/>
          <w:sz w:val="16"/>
        </w:rPr>
        <w:t>enter into</w:t>
      </w:r>
      <w:proofErr w:type="gramEnd"/>
      <w:r w:rsidRPr="005F04F4">
        <w:rPr>
          <w:color w:val="000000"/>
          <w:sz w:val="16"/>
        </w:rPr>
        <w:t xml:space="preserve"> cooperative activities with others depends upon their willingness to co- operate with you, and their entitlement to accept or decline your invita- tions is simply their right to independence</w:t>
      </w:r>
    </w:p>
    <w:p w14:paraId="6A1E56E1" w14:textId="77777777" w:rsidR="00F140FB" w:rsidRPr="005F04F4" w:rsidRDefault="00F140FB" w:rsidP="00F140FB"/>
    <w:p w14:paraId="28F7F6FE" w14:textId="77777777" w:rsidR="00F140FB" w:rsidRPr="005F04F4" w:rsidRDefault="00F140FB" w:rsidP="00F140FB">
      <w:pPr>
        <w:pStyle w:val="Heading4"/>
        <w:rPr>
          <w:rFonts w:cs="Calibri"/>
        </w:rPr>
      </w:pPr>
      <w:r w:rsidRPr="005F04F4">
        <w:rPr>
          <w:rFonts w:cs="Calibri"/>
        </w:rPr>
        <w:t xml:space="preserve">Impact calc – </w:t>
      </w:r>
    </w:p>
    <w:p w14:paraId="4BCB2E69" w14:textId="77777777" w:rsidR="00F140FB" w:rsidRPr="005F04F4" w:rsidRDefault="00F140FB" w:rsidP="00F140FB"/>
    <w:p w14:paraId="4CC05E91" w14:textId="77777777" w:rsidR="00F140FB" w:rsidRPr="005F04F4" w:rsidRDefault="00F140FB" w:rsidP="00F140FB">
      <w:pPr>
        <w:pStyle w:val="Heading4"/>
        <w:rPr>
          <w:rFonts w:cs="Calibri"/>
        </w:rPr>
      </w:pPr>
      <w:r w:rsidRPr="005F04F4">
        <w:rPr>
          <w:rFonts w:cs="Calibri"/>
        </w:rPr>
        <w:t xml:space="preserve">[1] Only the </w:t>
      </w:r>
      <w:r>
        <w:rPr>
          <w:rFonts w:cs="Calibri"/>
        </w:rPr>
        <w:t xml:space="preserve">omnilateral </w:t>
      </w:r>
      <w:proofErr w:type="gramStart"/>
      <w:r>
        <w:rPr>
          <w:rFonts w:cs="Calibri"/>
        </w:rPr>
        <w:t>will</w:t>
      </w:r>
      <w:r w:rsidRPr="005F04F4">
        <w:rPr>
          <w:rFonts w:cs="Calibri"/>
        </w:rPr>
        <w:t xml:space="preserve"> can</w:t>
      </w:r>
      <w:proofErr w:type="gramEnd"/>
      <w:r w:rsidRPr="005F04F4">
        <w:rPr>
          <w:rFonts w:cs="Calibri"/>
        </w:rPr>
        <w:t xml:space="preserve">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0AF8B426" w14:textId="77777777" w:rsidR="00F140FB" w:rsidRPr="005F04F4" w:rsidRDefault="00F140FB" w:rsidP="00F140FB"/>
    <w:p w14:paraId="0223D69F" w14:textId="61F77052" w:rsidR="00F140FB" w:rsidRPr="002C3D31" w:rsidRDefault="00F140FB" w:rsidP="00F140FB">
      <w:pPr>
        <w:pStyle w:val="Heading4"/>
        <w:rPr>
          <w:rFonts w:cs="Calibri"/>
          <w:b w:val="0"/>
          <w:bCs w:val="0"/>
        </w:rPr>
      </w:pPr>
      <w:r w:rsidRPr="005F04F4">
        <w:rPr>
          <w:rFonts w:cs="Calibri"/>
        </w:rPr>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w:t>
      </w:r>
    </w:p>
    <w:p w14:paraId="33ED49CF" w14:textId="77777777" w:rsidR="00F140FB" w:rsidRPr="005F04F4" w:rsidRDefault="00F140FB" w:rsidP="00F140FB"/>
    <w:p w14:paraId="31355EF2" w14:textId="77777777" w:rsidR="00F140FB" w:rsidRPr="005F04F4" w:rsidRDefault="00F140FB" w:rsidP="00F140FB">
      <w:pPr>
        <w:pStyle w:val="Heading4"/>
        <w:rPr>
          <w:rFonts w:cs="Calibri"/>
        </w:rPr>
      </w:pPr>
      <w:r w:rsidRPr="005F04F4">
        <w:rPr>
          <w:rFonts w:cs="Calibri"/>
        </w:rPr>
        <w:t>Prefer additionally –</w:t>
      </w:r>
    </w:p>
    <w:p w14:paraId="6788451A" w14:textId="77777777" w:rsidR="00F140FB" w:rsidRDefault="00F140FB" w:rsidP="00F140FB"/>
    <w:p w14:paraId="76507A51" w14:textId="77777777" w:rsidR="00DC5E6A" w:rsidRPr="005F04F4" w:rsidRDefault="00DC5E6A" w:rsidP="00DC5E6A">
      <w:pPr>
        <w:pStyle w:val="Heading4"/>
        <w:rPr>
          <w:rFonts w:cs="Calibri"/>
        </w:rPr>
      </w:pPr>
      <w:r w:rsidRPr="005F04F4">
        <w:rPr>
          <w:rFonts w:cs="Calibri"/>
        </w:rPr>
        <w:t>Oppression is caused by arbitrary exclusion of others – only universalizability makes sure that include everyone equally. Farr 02</w:t>
      </w:r>
    </w:p>
    <w:p w14:paraId="087159AF" w14:textId="77777777" w:rsidR="00DC5E6A" w:rsidRPr="005F04F4" w:rsidRDefault="00DC5E6A" w:rsidP="00DC5E6A">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7F8A438C" w14:textId="77777777" w:rsidR="00DC5E6A" w:rsidRPr="005F04F4" w:rsidRDefault="00DC5E6A" w:rsidP="00DC5E6A">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 xml:space="preserve">n embodied, </w:t>
      </w:r>
      <w:r w:rsidRPr="005F04F4">
        <w:rPr>
          <w:b/>
          <w:bCs/>
          <w:color w:val="000000"/>
          <w:u w:val="single"/>
        </w:rPr>
        <w:lastRenderedPageBreak/>
        <w:t>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w:t>
      </w:r>
      <w:proofErr w:type="gramStart"/>
      <w:r w:rsidRPr="005F04F4">
        <w:rPr>
          <w:b/>
          <w:bCs/>
          <w:color w:val="000000"/>
          <w:u w:val="single"/>
        </w:rPr>
        <w:t xml:space="preserve">particular </w:t>
      </w:r>
      <w:r w:rsidRPr="005F04F4">
        <w:rPr>
          <w:b/>
          <w:bCs/>
          <w:color w:val="000000"/>
          <w:u w:val="single"/>
          <w:shd w:val="clear" w:color="auto" w:fill="21FFFF"/>
        </w:rPr>
        <w:t>desires</w:t>
      </w:r>
      <w:proofErr w:type="gramEnd"/>
      <w:r w:rsidRPr="005F04F4">
        <w:rPr>
          <w:b/>
          <w:bCs/>
          <w:color w:val="000000"/>
          <w:u w:val="single"/>
          <w:shd w:val="clear" w:color="auto" w:fill="21FFFF"/>
        </w:rPr>
        <w:t>. The individual is not allowed to exclude others</w:t>
      </w:r>
      <w:r w:rsidRPr="005F04F4">
        <w:rPr>
          <w:b/>
          <w:bCs/>
          <w:color w:val="000000"/>
          <w:u w:val="single"/>
        </w:rPr>
        <w:t xml:space="preserve"> as rational moral agents </w:t>
      </w:r>
      <w:r w:rsidRPr="005F04F4">
        <w:rPr>
          <w:b/>
          <w:bCs/>
          <w:color w:val="000000"/>
          <w:u w:val="single"/>
          <w:shd w:val="clear" w:color="auto" w:fill="21FFFF"/>
        </w:rPr>
        <w:t>who have the right to act</w:t>
      </w:r>
      <w:r w:rsidRPr="005F04F4">
        <w:rPr>
          <w:b/>
          <w:bCs/>
          <w:color w:val="000000"/>
          <w:u w:val="single"/>
        </w:rPr>
        <w:t xml:space="preserve"> as he acts </w:t>
      </w:r>
      <w:proofErr w:type="gramStart"/>
      <w:r w:rsidRPr="005F04F4">
        <w:rPr>
          <w:b/>
          <w:bCs/>
          <w:color w:val="000000"/>
          <w:u w:val="single"/>
        </w:rPr>
        <w:t>in a given</w:t>
      </w:r>
      <w:proofErr w:type="gramEnd"/>
      <w:r w:rsidRPr="005F04F4">
        <w:rPr>
          <w:b/>
          <w:bCs/>
          <w:color w:val="000000"/>
          <w:u w:val="single"/>
        </w:rPr>
        <w:t xml:space="preserve"> situation</w:t>
      </w:r>
      <w:r w:rsidRPr="005F04F4">
        <w:rPr>
          <w:color w:val="000000"/>
          <w:sz w:val="16"/>
          <w:szCs w:val="16"/>
        </w:rPr>
        <w:t xml:space="preserve">. For example, if I decide to use another person merely as a means for my own </w:t>
      </w:r>
      <w:proofErr w:type="gramStart"/>
      <w:r w:rsidRPr="005F04F4">
        <w:rPr>
          <w:color w:val="000000"/>
          <w:sz w:val="16"/>
          <w:szCs w:val="16"/>
        </w:rPr>
        <w:t>end</w:t>
      </w:r>
      <w:proofErr w:type="gramEnd"/>
      <w:r w:rsidRPr="005F04F4">
        <w:rPr>
          <w:color w:val="000000"/>
          <w:sz w:val="16"/>
          <w:szCs w:val="16"/>
        </w:rPr>
        <w:t xml:space="preserve"> I must recognize the other person’s right to do the same to me. I </w:t>
      </w:r>
      <w:proofErr w:type="gramStart"/>
      <w:r w:rsidRPr="005F04F4">
        <w:rPr>
          <w:color w:val="000000"/>
          <w:sz w:val="16"/>
          <w:szCs w:val="16"/>
        </w:rPr>
        <w:t>cannot consistently will</w:t>
      </w:r>
      <w:proofErr w:type="gramEnd"/>
      <w:r w:rsidRPr="005F04F4">
        <w:rPr>
          <w:color w:val="000000"/>
          <w:sz w:val="16"/>
          <w:szCs w:val="16"/>
        </w:rPr>
        <w:t xml:space="preserve">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631D4E44" w14:textId="77777777" w:rsidR="00DC5E6A" w:rsidRPr="005F04F4" w:rsidRDefault="00DC5E6A" w:rsidP="00F140FB"/>
    <w:p w14:paraId="71CFD274" w14:textId="77777777" w:rsidR="00F140FB" w:rsidRDefault="00F140FB" w:rsidP="00F140FB">
      <w:pPr>
        <w:pStyle w:val="Heading2"/>
      </w:pPr>
      <w:r>
        <w:lastRenderedPageBreak/>
        <w:t>Offense</w:t>
      </w:r>
    </w:p>
    <w:p w14:paraId="4CC9AE71" w14:textId="77777777" w:rsidR="00F140FB" w:rsidRDefault="00F140FB" w:rsidP="00F140FB"/>
    <w:p w14:paraId="535732BD" w14:textId="77777777" w:rsidR="007443E6" w:rsidRPr="005F04F4" w:rsidRDefault="007443E6" w:rsidP="007443E6">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r w:rsidRPr="005F04F4">
        <w:rPr>
          <w:rFonts w:cs="Calibri"/>
        </w:rPr>
        <w:t>as a general principle.</w:t>
      </w:r>
    </w:p>
    <w:p w14:paraId="53426170" w14:textId="77777777" w:rsidR="007443E6" w:rsidRPr="005F04F4" w:rsidRDefault="007443E6" w:rsidP="007443E6"/>
    <w:p w14:paraId="34A0EB4B" w14:textId="77777777" w:rsidR="007443E6" w:rsidRPr="005F04F4" w:rsidRDefault="007443E6" w:rsidP="007443E6">
      <w:pPr>
        <w:pStyle w:val="Heading4"/>
        <w:rPr>
          <w:rFonts w:cs="Calibri"/>
        </w:rPr>
      </w:pPr>
      <w:r w:rsidRPr="005F04F4">
        <w:rPr>
          <w:rFonts w:cs="Calibri"/>
        </w:rPr>
        <w:t xml:space="preserve">I’m willing clarify or specify whatever you want me to in CX if it doesn’t force me to abandon my maxim. Check all interps in CX – I could’ve met them before the NC and abuse would’ve been solved. PICs don’t </w:t>
      </w:r>
      <w:proofErr w:type="gramStart"/>
      <w:r w:rsidRPr="005F04F4">
        <w:rPr>
          <w:rFonts w:cs="Calibri"/>
        </w:rPr>
        <w:t>negate:</w:t>
      </w:r>
      <w:proofErr w:type="gramEnd"/>
      <w:r w:rsidRPr="005F04F4">
        <w:rPr>
          <w:rFonts w:cs="Calibri"/>
        </w:rPr>
        <w:t xml:space="preserve"> a] General principles don’t defend an absolute action, so they tolerate exceptions b] Fails under my framework because they create arbitrary exceptions, which means it’s not universalizable.</w:t>
      </w:r>
    </w:p>
    <w:p w14:paraId="2449CE92" w14:textId="77777777" w:rsidR="007443E6" w:rsidRDefault="007443E6" w:rsidP="00F140FB"/>
    <w:p w14:paraId="7035FA17" w14:textId="77777777" w:rsidR="00F140FB" w:rsidRDefault="00F140FB" w:rsidP="00F140FB">
      <w:pPr>
        <w:pStyle w:val="Heading4"/>
      </w:pPr>
      <w:r>
        <w:t xml:space="preserve">Property is an external right – it is something that we don’t innately have a right to by virtue of </w:t>
      </w:r>
      <w:proofErr w:type="gramStart"/>
      <w:r>
        <w:t>existing, but</w:t>
      </w:r>
      <w:proofErr w:type="gramEnd"/>
      <w:r>
        <w:t xml:space="preserve"> acquire once we exercise our freedom. However, this is impossible when there is no state to create property divisions.</w:t>
      </w:r>
    </w:p>
    <w:p w14:paraId="61C84AC6" w14:textId="77777777" w:rsidR="00F140FB" w:rsidRDefault="00F140FB" w:rsidP="00F140FB">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Muse.jhu, "Project MUSE - Liberal Loyalty", https://muse.jhu.edu/book/30179)//phs st</w:t>
      </w:r>
    </w:p>
    <w:p w14:paraId="5BE98909" w14:textId="77777777" w:rsidR="00F140FB" w:rsidRPr="00ED2E79" w:rsidRDefault="00F140FB" w:rsidP="00F140FB">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w:t>
      </w:r>
      <w:proofErr w:type="gramStart"/>
      <w:r w:rsidRPr="00ED2E79">
        <w:rPr>
          <w:sz w:val="14"/>
        </w:rPr>
        <w:t>one</w:t>
      </w:r>
      <w:proofErr w:type="gramEnd"/>
      <w:r w:rsidRPr="00ED2E79">
        <w:rPr>
          <w:sz w:val="14"/>
        </w:rPr>
        <w:t xml:space="preserv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 xml:space="preserve">being unable to hike up a mountain because you have tied me up, or because I </w:t>
      </w:r>
      <w:proofErr w:type="gramStart"/>
      <w:r w:rsidRPr="00BB15F8">
        <w:rPr>
          <w:rStyle w:val="Emphasis"/>
        </w:rPr>
        <w:t>have to</w:t>
      </w:r>
      <w:proofErr w:type="gramEnd"/>
      <w:r w:rsidRPr="00BB15F8">
        <w:rPr>
          <w:rStyle w:val="Emphasis"/>
        </w:rPr>
        <w:t xml:space="preserve">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w:t>
      </w:r>
      <w:r w:rsidRPr="00ED2E79">
        <w:rPr>
          <w:sz w:val="14"/>
        </w:rPr>
        <w:lastRenderedPageBreak/>
        <w:t xml:space="preserve">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w:t>
      </w:r>
      <w:proofErr w:type="gramStart"/>
      <w:r w:rsidRPr="00ED2E79">
        <w:rPr>
          <w:sz w:val="14"/>
        </w:rPr>
        <w:t>actually diminish</w:t>
      </w:r>
      <w:proofErr w:type="gramEnd"/>
      <w:r w:rsidRPr="00ED2E79">
        <w:rPr>
          <w:sz w:val="14"/>
        </w:rPr>
        <w:t xml:space="preserve">- ing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w:t>
      </w:r>
      <w:proofErr w:type="gramStart"/>
      <w:r w:rsidRPr="00ED2E79">
        <w:rPr>
          <w:sz w:val="14"/>
        </w:rPr>
        <w:t>in order to</w:t>
      </w:r>
      <w:proofErr w:type="gramEnd"/>
      <w:r w:rsidRPr="00ED2E79">
        <w:rPr>
          <w:sz w:val="14"/>
        </w:rPr>
        <w:t xml:space="preserve">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w:t>
      </w:r>
      <w:proofErr w:type="gramStart"/>
      <w:r w:rsidRPr="005D59A0">
        <w:rPr>
          <w:rStyle w:val="Emphasis"/>
        </w:rPr>
        <w:t>actually take</w:t>
      </w:r>
      <w:proofErr w:type="gramEnd"/>
      <w:r w:rsidRPr="005D59A0">
        <w:rPr>
          <w:rStyle w:val="Emphasis"/>
        </w:rPr>
        <w:t xml:space="preserv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gramStart"/>
      <w:r w:rsidRPr="00ED2E79">
        <w:rPr>
          <w:sz w:val="14"/>
        </w:rPr>
        <w:t>a</w:t>
      </w:r>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 xml:space="preserve">do not belong to us by </w:t>
      </w:r>
      <w:proofErr w:type="gramStart"/>
      <w:r w:rsidRPr="001866D5">
        <w:rPr>
          <w:rStyle w:val="Emphasis"/>
        </w:rPr>
        <w:t>birth, but</w:t>
      </w:r>
      <w:proofErr w:type="gramEnd"/>
      <w:r w:rsidRPr="001866D5">
        <w:rPr>
          <w:rStyle w:val="Emphasis"/>
        </w:rPr>
        <w:t xml:space="preserve">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lastRenderedPageBreak/>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any system of prop- erty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w:t>
      </w:r>
      <w:proofErr w:type="gramStart"/>
      <w:r w:rsidRPr="00ED2E79">
        <w:rPr>
          <w:sz w:val="14"/>
        </w:rPr>
        <w:t>particular rules</w:t>
      </w:r>
      <w:proofErr w:type="gramEnd"/>
      <w:r w:rsidRPr="00ED2E79">
        <w:rPr>
          <w:sz w:val="14"/>
        </w:rPr>
        <w:t xml:space="preserve">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293B08D2" w14:textId="77777777" w:rsidR="00F140FB" w:rsidRDefault="00F140FB" w:rsidP="00F140FB"/>
    <w:p w14:paraId="58CE1F01" w14:textId="77777777" w:rsidR="00F140FB" w:rsidRDefault="00F140FB" w:rsidP="00F140FB">
      <w:pPr>
        <w:pStyle w:val="Heading4"/>
      </w:pPr>
      <w:r>
        <w:t>In outer space, there is no governing authority and thus claiming property imposes your will over others.</w:t>
      </w:r>
    </w:p>
    <w:p w14:paraId="76884479" w14:textId="77777777" w:rsidR="00F140FB" w:rsidRDefault="00F140FB" w:rsidP="00F140FB">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Muse.jhu, "Project MUSE - Liberal Loyalty", https://muse.jhu.edu/book/30179)//phs st</w:t>
      </w:r>
    </w:p>
    <w:p w14:paraId="64B7D15D" w14:textId="77777777" w:rsidR="00F140FB" w:rsidRDefault="00F140FB" w:rsidP="00F140FB">
      <w:pPr>
        <w:rPr>
          <w:sz w:val="10"/>
        </w:rPr>
      </w:pPr>
      <w:r w:rsidRPr="00617DF4">
        <w:rPr>
          <w:sz w:val="10"/>
        </w:rPr>
        <w:t xml:space="preserve">It might seem, then, that Kant, like Simmons, would hold that although our acquired rights are initially indefinite, our private acts of appropria- tion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 xml:space="preserve">By my unilateral choice I cannot bind another to refrain from using a thing, an obligation he would not otherwise have; hence I can do this only through the united choice of all who possess it in </w:t>
      </w:r>
      <w:r w:rsidRPr="00E81CF6">
        <w:rPr>
          <w:rStyle w:val="Emphasis"/>
        </w:rPr>
        <w:lastRenderedPageBreak/>
        <w:t>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My will to 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7AE7BCEA" w14:textId="77777777" w:rsidR="00F140FB" w:rsidRDefault="00F140FB" w:rsidP="00F140FB">
      <w:pPr>
        <w:rPr>
          <w:sz w:val="10"/>
        </w:rPr>
      </w:pPr>
    </w:p>
    <w:p w14:paraId="27475EEF" w14:textId="77777777" w:rsidR="00F140FB" w:rsidRDefault="00F140FB" w:rsidP="00F140FB">
      <w:pPr>
        <w:pStyle w:val="Heading4"/>
      </w:pPr>
      <w:r>
        <w:t>In the state of nature, everyone is an equal arbitrator of justice – that makes rights violations impossible to resolve.</w:t>
      </w:r>
    </w:p>
    <w:p w14:paraId="7811CF76" w14:textId="77777777" w:rsidR="00F140FB" w:rsidRPr="00122E01" w:rsidRDefault="00F140FB" w:rsidP="00F140FB">
      <w:r w:rsidRPr="00670A5C">
        <w:rPr>
          <w:rStyle w:val="Style13ptBold"/>
        </w:rPr>
        <w:t>Stilz</w:t>
      </w:r>
      <w:r>
        <w:rPr>
          <w:rStyle w:val="Style13ptBold"/>
        </w:rPr>
        <w:t xml:space="preserve"> 3</w:t>
      </w:r>
      <w:r w:rsidRPr="00670A5C">
        <w:t xml:space="preserve"> (Anna Stilz, Anna Stilz is Laurance S. Rockefeller Professor of Politics and the University Center for Human Values. Her research focuses on questions of political membership, authority </w:t>
      </w:r>
      <w:r w:rsidRPr="00670A5C">
        <w:lastRenderedPageBreak/>
        <w:t>and political obligation, nationalism and self-determination, rights to land and territory, and collective agency</w:t>
      </w:r>
      <w:proofErr w:type="gramStart"/>
      <w:r w:rsidRPr="00670A5C">
        <w:t>. ,</w:t>
      </w:r>
      <w:proofErr w:type="gramEnd"/>
      <w:r w:rsidRPr="00670A5C">
        <w:t xml:space="preserve"> 2009, accessed on 12-18-2021, Muse.jhu, "Project MUSE - Liberal Loyalty", https://muse.jhu.edu/book/30179)//phs st</w:t>
      </w:r>
    </w:p>
    <w:p w14:paraId="5E50DD7F" w14:textId="77777777" w:rsidR="00F140FB" w:rsidRPr="00122E01" w:rsidRDefault="00F140FB" w:rsidP="00F140FB">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proofErr w:type="gramStart"/>
      <w:r w:rsidRPr="00251A3D">
        <w:rPr>
          <w:rStyle w:val="Emphasis"/>
          <w:highlight w:val="cyan"/>
        </w:rPr>
        <w:t>as long as</w:t>
      </w:r>
      <w:proofErr w:type="gramEnd"/>
      <w:r w:rsidRPr="00251A3D">
        <w:rPr>
          <w:rStyle w:val="Emphasis"/>
          <w:highlight w:val="cyan"/>
        </w:rPr>
        <w:t xml:space="preserve">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thoritative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 xml:space="preserve">is </w:t>
      </w:r>
      <w:proofErr w:type="gramStart"/>
      <w:r w:rsidRPr="00251A3D">
        <w:rPr>
          <w:rStyle w:val="Emphasis"/>
          <w:highlight w:val="cyan"/>
        </w:rPr>
        <w:t>refuse</w:t>
      </w:r>
      <w:proofErr w:type="gramEnd"/>
      <w:r w:rsidRPr="00251A3D">
        <w:rPr>
          <w:rStyle w:val="Emphasis"/>
          <w:highlight w:val="cya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w:t>
      </w:r>
      <w:r w:rsidRPr="00C052FA">
        <w:rPr>
          <w:rStyle w:val="Emphasis"/>
        </w:rPr>
        <w:lastRenderedPageBreak/>
        <w:t xml:space="preserve">priation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t>
      </w:r>
      <w:proofErr w:type="gramStart"/>
      <w:r w:rsidRPr="00122E01">
        <w:rPr>
          <w:sz w:val="16"/>
        </w:rPr>
        <w:t>whether or not</w:t>
      </w:r>
      <w:proofErr w:type="gramEnd"/>
      <w:r w:rsidRPr="00122E01">
        <w:rPr>
          <w:sz w:val="16"/>
        </w:rPr>
        <w:t xml:space="preserve">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w:t>
      </w:r>
      <w:proofErr w:type="gramStart"/>
      <w:r w:rsidRPr="009F5A74">
        <w:rPr>
          <w:rStyle w:val="Emphasis"/>
        </w:rPr>
        <w:t>in order to</w:t>
      </w:r>
      <w:proofErr w:type="gramEnd"/>
      <w:r w:rsidRPr="009F5A74">
        <w:rPr>
          <w:rStyle w:val="Emphasis"/>
        </w:rPr>
        <w:t xml:space="preserve"> prevent me from blocking the light and to exact compensation from me. If I do not agree with your interpretation of your rights, </w:t>
      </w:r>
      <w:r w:rsidRPr="009F5A74">
        <w:rPr>
          <w:rStyle w:val="Emphasis"/>
          <w:highlight w:val="cya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 xml:space="preserve">is a contest of </w:t>
      </w:r>
      <w:proofErr w:type="gramStart"/>
      <w:r w:rsidRPr="00037087">
        <w:rPr>
          <w:rStyle w:val="Emphasis"/>
          <w:highlight w:val="cyan"/>
        </w:rPr>
        <w:t>strength, since</w:t>
      </w:r>
      <w:proofErr w:type="gramEnd"/>
      <w:r w:rsidRPr="00037087">
        <w:rPr>
          <w:rStyle w:val="Emphasis"/>
          <w:highlight w:val="cyan"/>
        </w:rPr>
        <w:t xml:space="preserv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w:t>
      </w:r>
      <w:proofErr w:type="gramStart"/>
      <w:r w:rsidRPr="00122E01">
        <w:rPr>
          <w:sz w:val="16"/>
        </w:rPr>
        <w:t>actually respected</w:t>
      </w:r>
      <w:proofErr w:type="gramEnd"/>
      <w:r w:rsidRPr="00122E01">
        <w:rPr>
          <w:sz w:val="16"/>
        </w:rPr>
        <w:t xml:space="preserve"> by others in the external world, we will need to recognize one and only one common set of rules about rights, not a variety of competing private interpretations that coer- cively struggle for the upper hand.</w:t>
      </w:r>
    </w:p>
    <w:sectPr w:rsidR="00F140FB" w:rsidRPr="00122E0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140FB"/>
    <w:rsid w:val="00001E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215"/>
    <w:rsid w:val="0008785F"/>
    <w:rsid w:val="00090CBE"/>
    <w:rsid w:val="00094DEC"/>
    <w:rsid w:val="000A2D8A"/>
    <w:rsid w:val="000D26A6"/>
    <w:rsid w:val="000D2B90"/>
    <w:rsid w:val="000D6ED8"/>
    <w:rsid w:val="000D717B"/>
    <w:rsid w:val="000D7507"/>
    <w:rsid w:val="000E5FCC"/>
    <w:rsid w:val="00100B28"/>
    <w:rsid w:val="00117316"/>
    <w:rsid w:val="001209B4"/>
    <w:rsid w:val="00136C15"/>
    <w:rsid w:val="00144270"/>
    <w:rsid w:val="001653B0"/>
    <w:rsid w:val="001761FC"/>
    <w:rsid w:val="00182655"/>
    <w:rsid w:val="001840F2"/>
    <w:rsid w:val="00185134"/>
    <w:rsid w:val="001856C6"/>
    <w:rsid w:val="00191B5F"/>
    <w:rsid w:val="00192487"/>
    <w:rsid w:val="00193416"/>
    <w:rsid w:val="00195073"/>
    <w:rsid w:val="0019668D"/>
    <w:rsid w:val="001A25FD"/>
    <w:rsid w:val="001A5371"/>
    <w:rsid w:val="001A72C7"/>
    <w:rsid w:val="001B2389"/>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6AD7"/>
    <w:rsid w:val="00267EBB"/>
    <w:rsid w:val="0027023B"/>
    <w:rsid w:val="00272F3F"/>
    <w:rsid w:val="00274EDB"/>
    <w:rsid w:val="0027518B"/>
    <w:rsid w:val="0027729E"/>
    <w:rsid w:val="00283D86"/>
    <w:rsid w:val="002843B2"/>
    <w:rsid w:val="00284ED6"/>
    <w:rsid w:val="00290C5A"/>
    <w:rsid w:val="00290C92"/>
    <w:rsid w:val="0029647A"/>
    <w:rsid w:val="00296504"/>
    <w:rsid w:val="002B0650"/>
    <w:rsid w:val="002B2C21"/>
    <w:rsid w:val="002B5511"/>
    <w:rsid w:val="002B7ACF"/>
    <w:rsid w:val="002D5352"/>
    <w:rsid w:val="002E0643"/>
    <w:rsid w:val="002E392E"/>
    <w:rsid w:val="002E6BBC"/>
    <w:rsid w:val="002F1BA9"/>
    <w:rsid w:val="002F6E74"/>
    <w:rsid w:val="003106B3"/>
    <w:rsid w:val="0031385D"/>
    <w:rsid w:val="0031456C"/>
    <w:rsid w:val="003171AB"/>
    <w:rsid w:val="003223B2"/>
    <w:rsid w:val="00322A67"/>
    <w:rsid w:val="00330E13"/>
    <w:rsid w:val="00333EBB"/>
    <w:rsid w:val="00335A23"/>
    <w:rsid w:val="00336B0F"/>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E3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831"/>
    <w:rsid w:val="004348DC"/>
    <w:rsid w:val="00434921"/>
    <w:rsid w:val="00442018"/>
    <w:rsid w:val="00446567"/>
    <w:rsid w:val="00447B10"/>
    <w:rsid w:val="00452EE4"/>
    <w:rsid w:val="00452F0B"/>
    <w:rsid w:val="004536D6"/>
    <w:rsid w:val="00457224"/>
    <w:rsid w:val="0047482C"/>
    <w:rsid w:val="00475436"/>
    <w:rsid w:val="0048047E"/>
    <w:rsid w:val="00482AF9"/>
    <w:rsid w:val="00487A7E"/>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80A99"/>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3E6"/>
    <w:rsid w:val="00752712"/>
    <w:rsid w:val="00753A84"/>
    <w:rsid w:val="00760D9B"/>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C28"/>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31D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5D1"/>
    <w:rsid w:val="008B032E"/>
    <w:rsid w:val="008C0FA2"/>
    <w:rsid w:val="008C2342"/>
    <w:rsid w:val="008C29A4"/>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636FD"/>
    <w:rsid w:val="0097151F"/>
    <w:rsid w:val="00973777"/>
    <w:rsid w:val="00976E78"/>
    <w:rsid w:val="00977574"/>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560"/>
    <w:rsid w:val="00A22670"/>
    <w:rsid w:val="00A24B35"/>
    <w:rsid w:val="00A271BA"/>
    <w:rsid w:val="00A27F86"/>
    <w:rsid w:val="00A319CF"/>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1579"/>
    <w:rsid w:val="00B12933"/>
    <w:rsid w:val="00B12B88"/>
    <w:rsid w:val="00B137E0"/>
    <w:rsid w:val="00B13BC8"/>
    <w:rsid w:val="00B24662"/>
    <w:rsid w:val="00B304C6"/>
    <w:rsid w:val="00B3569C"/>
    <w:rsid w:val="00B43676"/>
    <w:rsid w:val="00B5602D"/>
    <w:rsid w:val="00B56685"/>
    <w:rsid w:val="00B60125"/>
    <w:rsid w:val="00B6656B"/>
    <w:rsid w:val="00B66C17"/>
    <w:rsid w:val="00B71625"/>
    <w:rsid w:val="00B75C54"/>
    <w:rsid w:val="00B8710E"/>
    <w:rsid w:val="00B92A93"/>
    <w:rsid w:val="00BA17A8"/>
    <w:rsid w:val="00BA3C33"/>
    <w:rsid w:val="00BA4EF8"/>
    <w:rsid w:val="00BB0878"/>
    <w:rsid w:val="00BB1879"/>
    <w:rsid w:val="00BC0ABE"/>
    <w:rsid w:val="00BC30DB"/>
    <w:rsid w:val="00BC64FF"/>
    <w:rsid w:val="00BC7C37"/>
    <w:rsid w:val="00BD2244"/>
    <w:rsid w:val="00BE616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C5E6A"/>
    <w:rsid w:val="00DD40C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49C"/>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0FB"/>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818F1C"/>
  <w14:defaultImageDpi w14:val="300"/>
  <w15:docId w15:val="{C52A952A-24D3-B14E-AB72-51AB7073E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256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225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25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25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A225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25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2560"/>
  </w:style>
  <w:style w:type="character" w:customStyle="1" w:styleId="Heading1Char">
    <w:name w:val="Heading 1 Char"/>
    <w:aliases w:val="Pocket Char"/>
    <w:basedOn w:val="DefaultParagraphFont"/>
    <w:link w:val="Heading1"/>
    <w:uiPriority w:val="9"/>
    <w:rsid w:val="00A225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256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256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A225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22560"/>
    <w:rPr>
      <w:b/>
      <w:sz w:val="26"/>
      <w:u w:val="single"/>
    </w:rPr>
  </w:style>
  <w:style w:type="character" w:customStyle="1" w:styleId="StyleUnderline">
    <w:name w:val="Style Underline"/>
    <w:aliases w:val="Underline,Style Bold Underline,Minimized Char,Heading 3 Char Char Char Char Char,c,Citation Char Char Char,ci,Intense Emphasis1111,Intense Emphasis1,Style,apple-style-span + 6 pt,Bold,Kern at 16 pt,Intense Emphasis11,Intense Emphasis111"/>
    <w:basedOn w:val="DefaultParagraphFont"/>
    <w:uiPriority w:val="1"/>
    <w:qFormat/>
    <w:rsid w:val="00A22560"/>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2256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22560"/>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A22560"/>
    <w:rPr>
      <w:color w:val="auto"/>
      <w:u w:val="none"/>
    </w:rPr>
  </w:style>
  <w:style w:type="paragraph" w:styleId="DocumentMap">
    <w:name w:val="Document Map"/>
    <w:basedOn w:val="Normal"/>
    <w:link w:val="DocumentMapChar"/>
    <w:uiPriority w:val="99"/>
    <w:semiHidden/>
    <w:unhideWhenUsed/>
    <w:rsid w:val="00A2256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22560"/>
    <w:rPr>
      <w:rFonts w:ascii="Lucida Grande" w:hAnsi="Lucida Grande" w:cs="Lucida Grande"/>
      <w:sz w:val="22"/>
    </w:rPr>
  </w:style>
  <w:style w:type="paragraph" w:customStyle="1" w:styleId="Emphasis1">
    <w:name w:val="Emphasis1"/>
    <w:basedOn w:val="Normal"/>
    <w:link w:val="Emphasis"/>
    <w:autoRedefine/>
    <w:uiPriority w:val="20"/>
    <w:qFormat/>
    <w:rsid w:val="00F140F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11</Pages>
  <Words>6340</Words>
  <Characters>36144</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42400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37</cp:revision>
  <dcterms:created xsi:type="dcterms:W3CDTF">2021-12-19T23:26:00Z</dcterms:created>
  <dcterms:modified xsi:type="dcterms:W3CDTF">2021-12-20T15:08:00Z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