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1350D" w14:textId="73026C22" w:rsidR="00E42E4C" w:rsidRDefault="00E52EC2" w:rsidP="00E52EC2">
      <w:pPr>
        <w:pStyle w:val="Heading1"/>
      </w:pPr>
      <w:r>
        <w:t>Apple octas</w:t>
      </w:r>
    </w:p>
    <w:p w14:paraId="3EFB4305" w14:textId="08E9F745" w:rsidR="00E52EC2" w:rsidRDefault="00E52EC2" w:rsidP="00E52EC2"/>
    <w:p w14:paraId="12BFC326" w14:textId="519E4CA0" w:rsidR="00E52EC2" w:rsidRDefault="00E52EC2" w:rsidP="00E52EC2">
      <w:pPr>
        <w:pStyle w:val="Heading4"/>
      </w:pPr>
      <w:r>
        <w:t xml:space="preserve">I value morality. </w:t>
      </w:r>
    </w:p>
    <w:p w14:paraId="40EE7A61" w14:textId="77777777" w:rsidR="00E52EC2" w:rsidRPr="00E52EC2" w:rsidRDefault="00E52EC2" w:rsidP="00E52EC2"/>
    <w:p w14:paraId="2EB3ECD1" w14:textId="4E6EBA32" w:rsidR="00E52EC2" w:rsidRPr="005F04F4" w:rsidRDefault="00E52EC2" w:rsidP="00E52EC2">
      <w:pPr>
        <w:pStyle w:val="Heading4"/>
        <w:rPr>
          <w:rFonts w:cs="Calibri"/>
        </w:rPr>
      </w:pPr>
      <w:r>
        <w:rPr>
          <w:rFonts w:cs="Calibri"/>
        </w:rPr>
        <w:t xml:space="preserve">The metaethic is practical reason - </w:t>
      </w:r>
    </w:p>
    <w:p w14:paraId="4790EC7C" w14:textId="77777777" w:rsidR="00E52EC2" w:rsidRPr="005F04F4" w:rsidRDefault="00E52EC2" w:rsidP="00E52EC2"/>
    <w:p w14:paraId="1DCD33BB" w14:textId="77777777" w:rsidR="00E52EC2" w:rsidRPr="005F04F4" w:rsidRDefault="00E52EC2" w:rsidP="00E52EC2">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44648E0" w14:textId="77777777" w:rsidR="00E52EC2" w:rsidRPr="005F04F4" w:rsidRDefault="00E52EC2" w:rsidP="00E52EC2"/>
    <w:p w14:paraId="77669F33" w14:textId="77777777" w:rsidR="00E52EC2" w:rsidRPr="005F04F4" w:rsidRDefault="00E52EC2" w:rsidP="00E52EC2">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36F661F6" w14:textId="77777777" w:rsidR="00E52EC2" w:rsidRPr="005F04F4" w:rsidRDefault="00E52EC2" w:rsidP="00E52EC2"/>
    <w:p w14:paraId="2518ECB7" w14:textId="77777777" w:rsidR="00E52EC2" w:rsidRPr="005F04F4" w:rsidRDefault="00E52EC2" w:rsidP="00E52EC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483DF3DC" w14:textId="77777777" w:rsidR="00E52EC2" w:rsidRPr="005F04F4" w:rsidRDefault="00E52EC2" w:rsidP="00E52EC2">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0BC10E6D" w14:textId="77777777" w:rsidR="00E52EC2" w:rsidRPr="005F04F4" w:rsidRDefault="00E52EC2" w:rsidP="00E52EC2">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w:t>
      </w:r>
      <w:r w:rsidRPr="005F04F4">
        <w:rPr>
          <w:b/>
          <w:bCs/>
          <w:color w:val="000000"/>
          <w:u w:val="single"/>
        </w:rPr>
        <w:lastRenderedPageBreak/>
        <w:t>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0853145D" w14:textId="77777777" w:rsidR="00E52EC2" w:rsidRDefault="00E52EC2" w:rsidP="00E52EC2"/>
    <w:p w14:paraId="7640E011" w14:textId="77777777" w:rsidR="00E52EC2" w:rsidRPr="005F04F4" w:rsidRDefault="00E52EC2" w:rsidP="00E52EC2">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31E0D36E" w14:textId="77777777" w:rsidR="00E52EC2" w:rsidRPr="005F04F4" w:rsidRDefault="00E52EC2" w:rsidP="00E52EC2"/>
    <w:p w14:paraId="191BE221" w14:textId="77777777" w:rsidR="00E52EC2" w:rsidRPr="005F04F4" w:rsidRDefault="00E52EC2" w:rsidP="00E52EC2">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5DBEC42F" w14:textId="77777777" w:rsidR="00E52EC2" w:rsidRPr="005F04F4" w:rsidRDefault="00E52EC2" w:rsidP="00E52EC2"/>
    <w:p w14:paraId="7A7921C0" w14:textId="77777777" w:rsidR="00E52EC2" w:rsidRPr="005F04F4" w:rsidRDefault="00E52EC2" w:rsidP="00E52EC2">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410CB6C" w14:textId="77777777" w:rsidR="00E52EC2" w:rsidRPr="005F04F4" w:rsidRDefault="00E52EC2" w:rsidP="00E52EC2"/>
    <w:p w14:paraId="6358ADB2" w14:textId="77777777" w:rsidR="00E52EC2" w:rsidRPr="005F04F4" w:rsidRDefault="00E52EC2" w:rsidP="00E52EC2">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C0C8018" w14:textId="77777777" w:rsidR="00E52EC2" w:rsidRPr="005F04F4" w:rsidRDefault="00E52EC2" w:rsidP="00E52EC2"/>
    <w:p w14:paraId="669B1147" w14:textId="77777777" w:rsidR="00E52EC2" w:rsidRPr="005F04F4" w:rsidRDefault="00E52EC2" w:rsidP="00E52EC2">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5F2B498" w14:textId="77777777" w:rsidR="00E52EC2" w:rsidRPr="005F04F4" w:rsidRDefault="00E52EC2" w:rsidP="00E52EC2">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2B072953" w14:textId="77777777" w:rsidR="00E52EC2" w:rsidRPr="005F04F4" w:rsidRDefault="00E52EC2" w:rsidP="00E52EC2">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4CC92387" w14:textId="77777777" w:rsidR="00E52EC2" w:rsidRPr="005F04F4" w:rsidRDefault="00E52EC2" w:rsidP="00E52EC2"/>
    <w:p w14:paraId="5B64CBBB" w14:textId="77777777" w:rsidR="00E52EC2" w:rsidRPr="005F04F4" w:rsidRDefault="00E52EC2" w:rsidP="00E52EC2">
      <w:pPr>
        <w:pStyle w:val="Heading4"/>
        <w:rPr>
          <w:rFonts w:cs="Calibri"/>
        </w:rPr>
      </w:pPr>
      <w:r w:rsidRPr="005F04F4">
        <w:rPr>
          <w:rFonts w:cs="Calibri"/>
        </w:rPr>
        <w:t xml:space="preserve">Only a collective </w:t>
      </w:r>
      <w:r>
        <w:rPr>
          <w:rFonts w:cs="Calibri"/>
        </w:rPr>
        <w:t xml:space="preserve">will </w:t>
      </w:r>
      <w:r w:rsidRPr="005F04F4">
        <w:rPr>
          <w:rFonts w:cs="Calibri"/>
        </w:rPr>
        <w:t>that can have power over individuals can guarantee the enforcement of good maxims. Thus, the standard is consistency with the categorical imperative. </w:t>
      </w:r>
    </w:p>
    <w:p w14:paraId="44E8AF08" w14:textId="77777777" w:rsidR="00E52EC2" w:rsidRPr="005F04F4" w:rsidRDefault="00E52EC2" w:rsidP="00E52EC2">
      <w:pPr>
        <w:spacing w:after="240"/>
      </w:pPr>
    </w:p>
    <w:p w14:paraId="2D8FA78A" w14:textId="77777777" w:rsidR="00E52EC2" w:rsidRPr="005F04F4" w:rsidRDefault="00E52EC2" w:rsidP="00E52EC2">
      <w:pPr>
        <w:pStyle w:val="Heading4"/>
        <w:rPr>
          <w:rFonts w:cs="Calibri"/>
        </w:rPr>
      </w:pPr>
      <w:r w:rsidRPr="005F04F4">
        <w:rPr>
          <w:rFonts w:cs="Calibri"/>
        </w:rPr>
        <w:t>To clarify, the framework does not value the ability to set any end, but rather the ability to decide which ends to pursue.</w:t>
      </w:r>
    </w:p>
    <w:p w14:paraId="7B1B269B" w14:textId="77777777" w:rsidR="00E52EC2" w:rsidRPr="005F04F4" w:rsidRDefault="00E52EC2" w:rsidP="00E52EC2">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5BA50177" w14:textId="77777777" w:rsidR="00E52EC2" w:rsidRPr="005F04F4" w:rsidRDefault="00E52EC2" w:rsidP="00E52EC2">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6436277E" w14:textId="77777777" w:rsidR="00E52EC2" w:rsidRPr="005F04F4" w:rsidRDefault="00E52EC2" w:rsidP="00E52EC2"/>
    <w:p w14:paraId="0C95F0E2" w14:textId="77777777" w:rsidR="00E52EC2" w:rsidRPr="005F04F4" w:rsidRDefault="00E52EC2" w:rsidP="00E52EC2">
      <w:pPr>
        <w:pStyle w:val="Heading4"/>
        <w:rPr>
          <w:rFonts w:cs="Calibri"/>
        </w:rPr>
      </w:pPr>
      <w:r w:rsidRPr="005F04F4">
        <w:rPr>
          <w:rFonts w:cs="Calibri"/>
        </w:rPr>
        <w:t xml:space="preserve">Impact calc – </w:t>
      </w:r>
    </w:p>
    <w:p w14:paraId="6F46B4FD" w14:textId="77777777" w:rsidR="00E52EC2" w:rsidRPr="005F04F4" w:rsidRDefault="00E52EC2" w:rsidP="00E52EC2"/>
    <w:p w14:paraId="069A322B" w14:textId="77777777" w:rsidR="00E52EC2" w:rsidRPr="005F04F4" w:rsidRDefault="00E52EC2" w:rsidP="00E52EC2">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64835098" w14:textId="77777777" w:rsidR="00E52EC2" w:rsidRPr="005F04F4" w:rsidRDefault="00E52EC2" w:rsidP="00E52EC2"/>
    <w:p w14:paraId="1CB7C12B" w14:textId="77777777" w:rsidR="00E52EC2" w:rsidRPr="002C3D31" w:rsidRDefault="00E52EC2" w:rsidP="00E52EC2">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507A6251" w14:textId="77777777" w:rsidR="00E52EC2" w:rsidRPr="005F04F4" w:rsidRDefault="00E52EC2" w:rsidP="00E52EC2"/>
    <w:p w14:paraId="021A9326" w14:textId="77777777" w:rsidR="00E52EC2" w:rsidRPr="005F04F4" w:rsidRDefault="00E52EC2" w:rsidP="00E52EC2">
      <w:pPr>
        <w:pStyle w:val="Heading4"/>
        <w:rPr>
          <w:rFonts w:cs="Calibri"/>
        </w:rPr>
      </w:pPr>
      <w:r w:rsidRPr="005F04F4">
        <w:rPr>
          <w:rFonts w:cs="Calibri"/>
        </w:rPr>
        <w:t>Prefer additionally –</w:t>
      </w:r>
    </w:p>
    <w:p w14:paraId="508BC47D" w14:textId="77777777" w:rsidR="00E52EC2" w:rsidRPr="005F04F4" w:rsidRDefault="00E52EC2" w:rsidP="00E52EC2"/>
    <w:p w14:paraId="6AE417BD" w14:textId="77777777" w:rsidR="00E52EC2" w:rsidRPr="005F04F4" w:rsidRDefault="00E52EC2" w:rsidP="00E52EC2">
      <w:pPr>
        <w:pStyle w:val="Heading4"/>
        <w:rPr>
          <w:rFonts w:cs="Calibri"/>
        </w:rPr>
      </w:pPr>
      <w:r w:rsidRPr="005F04F4">
        <w:rPr>
          <w:rFonts w:cs="Calibri"/>
        </w:rPr>
        <w:t>Oppression is caused by arbitrary exclusion of others – only universalizability makes sure that include everyone equally. Farr 02</w:t>
      </w:r>
    </w:p>
    <w:p w14:paraId="4B6FAF49" w14:textId="77777777" w:rsidR="00E52EC2" w:rsidRPr="005F04F4" w:rsidRDefault="00E52EC2" w:rsidP="00E52EC2">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6A466A7" w14:textId="77777777" w:rsidR="00E52EC2" w:rsidRPr="005F04F4" w:rsidRDefault="00E52EC2" w:rsidP="00E52EC2">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1CFDC548" w14:textId="77777777" w:rsidR="00E52EC2" w:rsidRPr="005F04F4" w:rsidRDefault="00E52EC2" w:rsidP="00E52EC2"/>
    <w:p w14:paraId="4E862BC7" w14:textId="77777777" w:rsidR="00E52EC2" w:rsidRPr="005F04F4" w:rsidRDefault="00E52EC2" w:rsidP="00E52EC2">
      <w:pPr>
        <w:pStyle w:val="Heading2"/>
        <w:rPr>
          <w:rFonts w:cs="Calibri"/>
        </w:rPr>
      </w:pPr>
      <w:r w:rsidRPr="005F04F4">
        <w:rPr>
          <w:rFonts w:cs="Calibri"/>
        </w:rPr>
        <w:lastRenderedPageBreak/>
        <w:t>Offense</w:t>
      </w:r>
    </w:p>
    <w:p w14:paraId="0C4A5C38" w14:textId="77777777" w:rsidR="00E52EC2" w:rsidRPr="005F04F4" w:rsidRDefault="00E52EC2" w:rsidP="00E52EC2"/>
    <w:p w14:paraId="1BC08B8A" w14:textId="77777777" w:rsidR="00E52EC2" w:rsidRPr="005F04F4" w:rsidRDefault="00E52EC2" w:rsidP="00E52EC2">
      <w:pPr>
        <w:pStyle w:val="Heading4"/>
        <w:rPr>
          <w:rFonts w:cs="Calibri"/>
        </w:rPr>
      </w:pPr>
      <w:r w:rsidRPr="005F04F4">
        <w:rPr>
          <w:rFonts w:cs="Calibri"/>
        </w:rPr>
        <w:t>I defend “Resolved: A just government ought to recognize an unconditional right of workers to strike.” as a general principle.</w:t>
      </w:r>
    </w:p>
    <w:p w14:paraId="44B5F3A4" w14:textId="77777777" w:rsidR="00E52EC2" w:rsidRPr="005F04F4" w:rsidRDefault="00E52EC2" w:rsidP="00E52EC2"/>
    <w:p w14:paraId="1350B17F" w14:textId="77777777" w:rsidR="00E52EC2" w:rsidRPr="005F04F4" w:rsidRDefault="00E52EC2" w:rsidP="00E52EC2">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19B62397" w14:textId="77777777" w:rsidR="00E52EC2" w:rsidRPr="005F04F4" w:rsidRDefault="00E52EC2" w:rsidP="00E52EC2"/>
    <w:p w14:paraId="7B801225" w14:textId="77777777" w:rsidR="00E52EC2" w:rsidRPr="005F04F4" w:rsidRDefault="00E52EC2" w:rsidP="00E52EC2">
      <w:pPr>
        <w:pStyle w:val="Heading4"/>
        <w:rPr>
          <w:rFonts w:cs="Calibri"/>
        </w:rPr>
      </w:pPr>
      <w:r w:rsidRPr="005F04F4">
        <w:rPr>
          <w:rFonts w:cs="Calibri"/>
        </w:rPr>
        <w:t>Not recognizing the right to strike is not universalizable – affirm:</w:t>
      </w:r>
    </w:p>
    <w:p w14:paraId="7B4521C7" w14:textId="77777777" w:rsidR="00E52EC2" w:rsidRPr="005F04F4" w:rsidRDefault="00E52EC2" w:rsidP="00E52EC2"/>
    <w:p w14:paraId="262DD7BD" w14:textId="77777777" w:rsidR="00E52EC2" w:rsidRPr="005F04F4" w:rsidRDefault="00E52EC2" w:rsidP="00E52EC2">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47BA3EA8" w14:textId="77777777" w:rsidR="00E52EC2" w:rsidRPr="005F04F4" w:rsidRDefault="00E52EC2" w:rsidP="00E52EC2">
      <w:pPr>
        <w:shd w:val="clear" w:color="auto" w:fill="FFFFFF"/>
      </w:pPr>
      <w:r w:rsidRPr="005F04F4">
        <w:rPr>
          <w:rStyle w:val="Style13ptBold"/>
        </w:rPr>
        <w:t xml:space="preserve">Gourevitch </w:t>
      </w:r>
      <w:r w:rsidRPr="005F04F4">
        <w:rPr>
          <w:color w:val="000000"/>
        </w:rPr>
        <w:t>(Alex Gourevitch,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doi:10.1017/S1537592716000049)//st *brackets for grammar*</w:t>
      </w:r>
    </w:p>
    <w:p w14:paraId="4F029A6F" w14:textId="77777777" w:rsidR="00E52EC2" w:rsidRPr="005F04F4" w:rsidRDefault="00E52EC2" w:rsidP="00E52EC2">
      <w:pPr>
        <w:shd w:val="clear" w:color="auto" w:fill="FFFFFF"/>
        <w:rPr>
          <w:color w:val="000000"/>
          <w:sz w:val="16"/>
        </w:rPr>
      </w:pPr>
      <w:r w:rsidRPr="005F04F4">
        <w:rPr>
          <w:color w:val="000000"/>
          <w:sz w:val="16"/>
        </w:rPr>
        <w:t xml:space="preserve">On top of which, as Smith noted, “masters are always and every where in a sort of tacit, but constant anduniform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is able </w:t>
      </w:r>
      <w:r w:rsidRPr="005F04F4">
        <w:rPr>
          <w:b/>
          <w:bCs/>
          <w:color w:val="000000"/>
          <w:u w:val="single"/>
          <w:shd w:val="clear" w:color="auto" w:fill="00FBFF"/>
        </w:rPr>
        <w:t>to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[and] must accept unfavourable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31EB6147" w14:textId="77777777" w:rsidR="00E52EC2" w:rsidRPr="005F04F4" w:rsidRDefault="00E52EC2" w:rsidP="00E52EC2">
      <w:pPr>
        <w:shd w:val="clear" w:color="auto" w:fill="FFFFFF"/>
      </w:pPr>
    </w:p>
    <w:p w14:paraId="2DFFA92D" w14:textId="77777777" w:rsidR="00E52EC2" w:rsidRPr="005F04F4" w:rsidRDefault="00E52EC2" w:rsidP="00E52EC2">
      <w:pPr>
        <w:pStyle w:val="Heading4"/>
        <w:rPr>
          <w:rFonts w:cs="Calibri"/>
        </w:rPr>
      </w:pPr>
      <w:r w:rsidRPr="005F04F4">
        <w:rPr>
          <w:rFonts w:cs="Calibri"/>
        </w:rPr>
        <w:t>[2] Coercion – coercion in the workplace treats agents as a means to an ends by overriding suitable working conditions. </w:t>
      </w:r>
    </w:p>
    <w:p w14:paraId="4409E8A8" w14:textId="77777777" w:rsidR="00E52EC2" w:rsidRPr="005F04F4" w:rsidRDefault="00E52EC2" w:rsidP="00E52EC2">
      <w:pPr>
        <w:shd w:val="clear" w:color="auto" w:fill="FFFFFF"/>
      </w:pPr>
      <w:r w:rsidRPr="005F04F4">
        <w:rPr>
          <w:rStyle w:val="Style13ptBold"/>
        </w:rPr>
        <w:t>Chima</w:t>
      </w:r>
      <w:r w:rsidRPr="005F04F4">
        <w:rPr>
          <w:b/>
          <w:bCs/>
          <w:color w:val="000000"/>
          <w:u w:val="single"/>
        </w:rPr>
        <w:t xml:space="preserve"> </w:t>
      </w:r>
      <w:r w:rsidRPr="005F04F4">
        <w:rPr>
          <w:color w:val="000000"/>
        </w:rPr>
        <w:t>(Sylvester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4B2F4F8B" w14:textId="77777777" w:rsidR="00E52EC2" w:rsidRPr="005F04F4" w:rsidRDefault="00E52EC2" w:rsidP="00E52EC2">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universalisable.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710B7184" w14:textId="77777777" w:rsidR="00E52EC2" w:rsidRPr="005F04F4" w:rsidRDefault="00E52EC2" w:rsidP="00E52EC2">
      <w:pPr>
        <w:shd w:val="clear" w:color="auto" w:fill="FFFFFF"/>
        <w:rPr>
          <w:sz w:val="16"/>
        </w:rPr>
      </w:pPr>
    </w:p>
    <w:p w14:paraId="5F0ED5FA" w14:textId="77777777" w:rsidR="00E52EC2" w:rsidRPr="005F04F4" w:rsidRDefault="00E52EC2" w:rsidP="00E52EC2">
      <w:pPr>
        <w:pStyle w:val="Heading4"/>
        <w:rPr>
          <w:rFonts w:cs="Calibri"/>
        </w:rPr>
      </w:pPr>
      <w:r w:rsidRPr="005F04F4">
        <w:rPr>
          <w:rFonts w:cs="Calibri"/>
        </w:rPr>
        <w:t xml:space="preserve">Strikes allow workers to protest against unfair working conditions. </w:t>
      </w:r>
    </w:p>
    <w:p w14:paraId="5733CFEE" w14:textId="77777777" w:rsidR="00E52EC2" w:rsidRPr="005F04F4" w:rsidRDefault="00E52EC2" w:rsidP="00E52EC2">
      <w:pPr>
        <w:shd w:val="clear" w:color="auto" w:fill="FFFFFF"/>
        <w:rPr>
          <w:color w:val="000000"/>
        </w:rPr>
      </w:pPr>
      <w:r w:rsidRPr="005F04F4">
        <w:rPr>
          <w:rStyle w:val="Style13ptBold"/>
        </w:rPr>
        <w:t>Chima</w:t>
      </w:r>
      <w:r>
        <w:rPr>
          <w:rStyle w:val="Style13ptBold"/>
        </w:rPr>
        <w:t xml:space="preserve"> </w:t>
      </w:r>
      <w:r w:rsidRPr="005F04F4">
        <w:rPr>
          <w:color w:val="000000"/>
        </w:rPr>
        <w:t xml:space="preserve">(Sylvester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79BCBDD1" w14:textId="77777777" w:rsidR="00E52EC2" w:rsidRPr="005F04F4" w:rsidRDefault="00E52EC2" w:rsidP="00E52EC2">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labour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58CAEB64" w14:textId="77777777" w:rsidR="00E52EC2" w:rsidRPr="005F04F4" w:rsidRDefault="00E52EC2" w:rsidP="00E52EC2">
      <w:pPr>
        <w:spacing w:after="240"/>
      </w:pPr>
    </w:p>
    <w:p w14:paraId="7BB54DE4" w14:textId="77777777" w:rsidR="00E52EC2" w:rsidRPr="005F04F4" w:rsidRDefault="00E52EC2" w:rsidP="00E52EC2">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757A199D" w14:textId="77777777" w:rsidR="00E52EC2" w:rsidRPr="005F04F4" w:rsidRDefault="00E52EC2" w:rsidP="00E52EC2">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rct st</w:t>
      </w:r>
    </w:p>
    <w:p w14:paraId="68358A8D" w14:textId="77777777" w:rsidR="00E52EC2" w:rsidRPr="005F04F4" w:rsidRDefault="00E52EC2" w:rsidP="00E52EC2">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6911406D" w14:textId="77777777" w:rsidR="00E52EC2" w:rsidRPr="005F04F4" w:rsidRDefault="00E52EC2" w:rsidP="00E52EC2">
      <w:pPr>
        <w:shd w:val="clear" w:color="auto" w:fill="FFFFFF"/>
      </w:pPr>
      <w:r w:rsidRPr="005F04F4">
        <w:t> </w:t>
      </w:r>
    </w:p>
    <w:p w14:paraId="55E18371" w14:textId="77777777" w:rsidR="00E52EC2" w:rsidRPr="005F04F4" w:rsidRDefault="00E52EC2" w:rsidP="00E52EC2">
      <w:pPr>
        <w:pStyle w:val="Heading4"/>
        <w:rPr>
          <w:rFonts w:cs="Calibri"/>
        </w:rPr>
      </w:pPr>
      <w:r w:rsidRPr="005F04F4">
        <w:rPr>
          <w:rFonts w:cs="Calibri"/>
        </w:rPr>
        <w:t>The right to strike via unions corrects this power imbalance by ensuring an opportunity for organization and collective bargaining.</w:t>
      </w:r>
    </w:p>
    <w:p w14:paraId="477C6AD4" w14:textId="77777777" w:rsidR="00E52EC2" w:rsidRPr="005F04F4" w:rsidRDefault="00E52EC2" w:rsidP="00E52EC2">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LADI rct st</w:t>
      </w:r>
    </w:p>
    <w:p w14:paraId="0B1B2C9F" w14:textId="77777777" w:rsidR="00E52EC2" w:rsidRPr="005F04F4" w:rsidRDefault="00E52EC2" w:rsidP="00E52EC2">
      <w:pPr>
        <w:shd w:val="clear" w:color="auto" w:fill="FFFFFF"/>
        <w:rPr>
          <w:sz w:val="16"/>
        </w:rPr>
      </w:pPr>
      <w:r w:rsidRPr="005F04F4">
        <w:rPr>
          <w:color w:val="000000"/>
          <w:sz w:val="16"/>
        </w:rPr>
        <w:lastRenderedPageBreak/>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opens up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Ciulla is well aware of all this and in her analysis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more power to manage- ment</w:t>
      </w:r>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Ciulla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r w:rsidRPr="005F04F4">
        <w:rPr>
          <w:color w:val="000000"/>
          <w:sz w:val="16"/>
        </w:rPr>
        <w:t xml:space="preserve">Obviously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Ciulla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C8B8EEE" w14:textId="77777777" w:rsidR="00E52EC2" w:rsidRPr="005F04F4" w:rsidRDefault="00E52EC2" w:rsidP="00E52EC2">
      <w:pPr>
        <w:shd w:val="clear" w:color="auto" w:fill="FFFFFF"/>
      </w:pPr>
      <w:r w:rsidRPr="005F04F4">
        <w:t> </w:t>
      </w:r>
    </w:p>
    <w:p w14:paraId="662EDBD2" w14:textId="4977CF0D" w:rsidR="00E52EC2" w:rsidRDefault="00E52EC2" w:rsidP="00E52EC2">
      <w:pPr>
        <w:pStyle w:val="Heading1"/>
      </w:pPr>
      <w:r>
        <w:lastRenderedPageBreak/>
        <w:t>Underview</w:t>
      </w:r>
    </w:p>
    <w:p w14:paraId="144F02DD" w14:textId="362D834C" w:rsidR="00E52EC2" w:rsidRDefault="00E52EC2" w:rsidP="00E52EC2"/>
    <w:p w14:paraId="682E8255" w14:textId="2FB936AE" w:rsidR="00E52EC2" w:rsidRPr="008D1E9E" w:rsidRDefault="00E52EC2" w:rsidP="00E52EC2">
      <w:pPr>
        <w:pStyle w:val="Heading4"/>
      </w:pPr>
      <w:r>
        <w:t xml:space="preserve">[1] </w:t>
      </w:r>
      <w:r w:rsidRPr="008D1E9E">
        <w:t>Epistemic confidence:</w:t>
      </w:r>
    </w:p>
    <w:p w14:paraId="5B4AE77F" w14:textId="77777777" w:rsidR="00E52EC2" w:rsidRDefault="00E52EC2" w:rsidP="00E52EC2">
      <w:pPr>
        <w:pStyle w:val="Heading4"/>
      </w:pPr>
      <w:r>
        <w:t>[A] Vacuum – without an underlying moral theory we do not even know if it’s moral to engage in the multiplication process of epistemic modesty</w:t>
      </w:r>
    </w:p>
    <w:p w14:paraId="639FCD33" w14:textId="77777777" w:rsidR="00E52EC2" w:rsidRPr="00D93B55" w:rsidRDefault="00E52EC2" w:rsidP="00E52EC2">
      <w:pPr>
        <w:pStyle w:val="Heading4"/>
      </w:pPr>
      <w:r>
        <w:t>[B] Circular – Modesty presumes confidence in modesty</w:t>
      </w:r>
    </w:p>
    <w:p w14:paraId="0490041C" w14:textId="77777777" w:rsidR="00E52EC2" w:rsidRDefault="00E52EC2" w:rsidP="00E52EC2">
      <w:pPr>
        <w:pStyle w:val="Heading4"/>
      </w:pPr>
      <w:r>
        <w:t>[C] Key to phil ed – otherwise debaters will always go for extinction level impacts and never learn the nuances of a FW which outweighs since it’s key to LD</w:t>
      </w:r>
    </w:p>
    <w:p w14:paraId="23FA4CD6" w14:textId="77777777" w:rsidR="00E52EC2" w:rsidRDefault="00E52EC2" w:rsidP="00E52EC2"/>
    <w:p w14:paraId="54627D17" w14:textId="3EEF404B" w:rsidR="00E52EC2" w:rsidRDefault="00E52EC2" w:rsidP="00E52EC2">
      <w:pPr>
        <w:pStyle w:val="Heading4"/>
      </w:pPr>
      <w:r>
        <w:t xml:space="preserve">[2]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6165C2E8" w14:textId="77777777" w:rsidR="00E52EC2" w:rsidRDefault="00E52EC2" w:rsidP="00E52EC2"/>
    <w:p w14:paraId="17F3192C" w14:textId="4EF55F76" w:rsidR="00E52EC2" w:rsidRDefault="00E52EC2" w:rsidP="00E52EC2">
      <w:pPr>
        <w:pStyle w:val="Heading4"/>
      </w:pPr>
      <w:r>
        <w:t>[3] Presumption affirms:</w:t>
      </w:r>
    </w:p>
    <w:p w14:paraId="64196D1F" w14:textId="77777777" w:rsidR="00E52EC2" w:rsidRDefault="00E52EC2" w:rsidP="00E52EC2"/>
    <w:p w14:paraId="3E7C2AAF" w14:textId="77777777" w:rsidR="00E52EC2" w:rsidRPr="007D052A" w:rsidRDefault="00E52EC2" w:rsidP="00E52EC2">
      <w:pPr>
        <w:pStyle w:val="Heading4"/>
        <w:rPr>
          <w:b w:val="0"/>
          <w:bCs w:val="0"/>
        </w:rPr>
      </w:pPr>
      <w:r>
        <w:t>[A]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3C7E4F0B" w14:textId="77777777" w:rsidR="00E52EC2" w:rsidRDefault="00E52EC2" w:rsidP="00E52EC2">
      <w:pPr>
        <w:pStyle w:val="Heading4"/>
      </w:pPr>
      <w:r>
        <w:t xml:space="preserve">[B] NC is reactive so they strategically develop or conceded args – </w:t>
      </w:r>
      <w:r w:rsidRPr="00441A79">
        <w:rPr>
          <w:b w:val="0"/>
          <w:bCs w:val="0"/>
        </w:rPr>
        <w:t>o/w on reversibility since losing the AC to an NC hijack or uplayer puts the aff at a 6min disad.</w:t>
      </w:r>
    </w:p>
    <w:p w14:paraId="54AB402C" w14:textId="77777777" w:rsidR="00E52EC2" w:rsidRPr="00C46B33" w:rsidRDefault="00E52EC2" w:rsidP="00E52EC2">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48C9B665" w14:textId="77777777" w:rsidR="00E52EC2" w:rsidRPr="00441A79" w:rsidRDefault="00E52EC2" w:rsidP="00E52EC2">
      <w:pPr>
        <w:pStyle w:val="Heading4"/>
        <w:rPr>
          <w:b w:val="0"/>
          <w:bCs w:val="0"/>
        </w:rPr>
      </w:pPr>
      <w:r>
        <w:t xml:space="preserve">[D] They have a 13-7 rebuttal advantage </w:t>
      </w:r>
      <w:r w:rsidRPr="00441A79">
        <w:rPr>
          <w:b w:val="0"/>
          <w:bCs w:val="0"/>
        </w:rPr>
        <w:t>and 2N collapse means they can brute force any layer and do more weighing.</w:t>
      </w:r>
    </w:p>
    <w:p w14:paraId="7D67156F" w14:textId="3BED9FEC" w:rsidR="00E52EC2" w:rsidRDefault="00E52EC2" w:rsidP="00E52EC2"/>
    <w:p w14:paraId="39477B2A" w14:textId="655A69ED" w:rsidR="00E52EC2" w:rsidRDefault="00E52EC2" w:rsidP="00E52EC2">
      <w:pPr>
        <w:pStyle w:val="Heading4"/>
      </w:pPr>
      <w:r>
        <w:t xml:space="preserve">[4] Comparative worlds </w:t>
      </w:r>
    </w:p>
    <w:p w14:paraId="064CC245" w14:textId="77777777" w:rsidR="00E52EC2" w:rsidRPr="004774EF" w:rsidRDefault="00E52EC2" w:rsidP="00E52EC2">
      <w:pPr>
        <w:widowControl w:val="0"/>
        <w:autoSpaceDE w:val="0"/>
        <w:autoSpaceDN w:val="0"/>
        <w:adjustRightInd w:val="0"/>
        <w:spacing w:after="240" w:line="240" w:lineRule="auto"/>
        <w:rPr>
          <w:rFonts w:cs="Times"/>
          <w:b/>
          <w:bCs/>
          <w:u w:val="single"/>
        </w:rPr>
      </w:pPr>
    </w:p>
    <w:p w14:paraId="49C57388" w14:textId="54A49C43" w:rsidR="00E52EC2" w:rsidRPr="00403703" w:rsidRDefault="00E52EC2" w:rsidP="00E52EC2">
      <w:pPr>
        <w:pStyle w:val="Heading4"/>
      </w:pPr>
      <w:r>
        <w:lastRenderedPageBreak/>
        <w:t>a</w:t>
      </w:r>
      <w:r w:rsidRPr="00403703">
        <w:t>] Topic ed – comparing different worlds incentivizes studying the topic while TT averts that. Topic ed weighs because it helps us learn/debate real-world issues that help us in the future.</w:t>
      </w:r>
    </w:p>
    <w:p w14:paraId="36EE1787" w14:textId="3B9544A1" w:rsidR="00E52EC2" w:rsidRPr="00403703" w:rsidRDefault="00E52EC2" w:rsidP="00E52EC2">
      <w:pPr>
        <w:pStyle w:val="Heading4"/>
      </w:pPr>
      <w:r>
        <w:t>b</w:t>
      </w:r>
      <w:r w:rsidRPr="00403703">
        <w:t xml:space="preserve">] Resolvability – impossible to weigh between different truth or false claims because they don’t have any weighing mechanisms – i.e., can’t be more true or less false. That oweighs: a) predictability – topic debate is grounded in the resolution which is the only thing we all know b) engagement -- allows for deeper clash b/c topic scenarios are more developed b/c they reflect real world dilemmas. </w:t>
      </w:r>
    </w:p>
    <w:p w14:paraId="6C7B4C49" w14:textId="2BC2C16C" w:rsidR="00E52EC2" w:rsidRPr="00403703" w:rsidRDefault="00E52EC2" w:rsidP="00E52EC2">
      <w:pPr>
        <w:pStyle w:val="Heading4"/>
      </w:pPr>
      <w:r>
        <w:t>c</w:t>
      </w:r>
      <w:r w:rsidRPr="00403703">
        <w:t>] Limits – infinite ways to prove the resolution true or false through paradoxes or spikes which destroys predictability. Unpredictable debates hurt clash and create time/strat skew.</w:t>
      </w:r>
    </w:p>
    <w:p w14:paraId="261CE419" w14:textId="512A786A" w:rsidR="00E52EC2" w:rsidRDefault="00E52EC2" w:rsidP="00EB42C5"/>
    <w:p w14:paraId="76AE2DDF" w14:textId="77777777" w:rsidR="00E52EC2" w:rsidRDefault="00E52EC2" w:rsidP="00E52EC2"/>
    <w:p w14:paraId="1322A93E" w14:textId="65786E2B" w:rsidR="00E52EC2" w:rsidRPr="00C46B33" w:rsidRDefault="00E52EC2" w:rsidP="00E52EC2">
      <w:pPr>
        <w:pStyle w:val="Heading4"/>
      </w:pPr>
      <w:r>
        <w:t xml:space="preserve">[5] </w:t>
      </w:r>
      <w:r w:rsidRPr="006C4666">
        <w:rPr>
          <w:rFonts w:cstheme="minorHAnsi"/>
        </w:rPr>
        <w:t xml:space="preserve">Aff RVIs—it deters friv violations and forces negs to think twice before skewing the 1AR since they know each shell is another split in the 2N – o/w on reversibility since every shell crowds out substance that we can’t get bac </w:t>
      </w:r>
    </w:p>
    <w:p w14:paraId="33C37249" w14:textId="77777777" w:rsidR="00E52EC2" w:rsidRDefault="00E52EC2" w:rsidP="00E52EC2"/>
    <w:p w14:paraId="6C042E49" w14:textId="77777777" w:rsidR="00E52EC2" w:rsidRPr="005F04F4" w:rsidRDefault="00E52EC2" w:rsidP="00E52EC2">
      <w:pPr>
        <w:pStyle w:val="Heading4"/>
        <w:rPr>
          <w:rFonts w:cs="Calibri"/>
        </w:rPr>
      </w:pPr>
      <w:r>
        <w:t xml:space="preserve">[6] </w:t>
      </w:r>
      <w:r w:rsidRPr="005F04F4">
        <w:rPr>
          <w:rFonts w:cs="Calibri"/>
        </w:rPr>
        <w:t>Changes in the subject stem from practical reason: that means the core of the subject remains the same, it’s an internal link.</w:t>
      </w:r>
    </w:p>
    <w:p w14:paraId="7770A991" w14:textId="77777777" w:rsidR="00E52EC2" w:rsidRPr="005F04F4" w:rsidRDefault="00E52EC2" w:rsidP="00E52EC2">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3826140A" w14:textId="77777777" w:rsidR="00E52EC2" w:rsidRPr="005F04F4" w:rsidRDefault="00E52EC2" w:rsidP="00E52EC2">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ver sion of a particular person would choose that can be determined outside of the context ofthat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w:t>
      </w:r>
      <w:r w:rsidRPr="005F04F4">
        <w:rPr>
          <w:color w:val="000000"/>
          <w:sz w:val="16"/>
          <w:szCs w:val="16"/>
        </w:rPr>
        <w:lastRenderedPageBreak/>
        <w:t xml:space="preserve">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sectPr w:rsidR="00E52EC2" w:rsidRPr="005F04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537302"/>
    <w:multiLevelType w:val="hybridMultilevel"/>
    <w:tmpl w:val="752EE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2E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0F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0FC9"/>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650"/>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49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E4E"/>
    <w:rsid w:val="00500F4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32C"/>
    <w:rsid w:val="00607D6C"/>
    <w:rsid w:val="0061383D"/>
    <w:rsid w:val="00614D69"/>
    <w:rsid w:val="00617030"/>
    <w:rsid w:val="0062070A"/>
    <w:rsid w:val="00621301"/>
    <w:rsid w:val="0062173F"/>
    <w:rsid w:val="006235FB"/>
    <w:rsid w:val="00626A15"/>
    <w:rsid w:val="006379E9"/>
    <w:rsid w:val="006438CB"/>
    <w:rsid w:val="006529B9"/>
    <w:rsid w:val="00654695"/>
    <w:rsid w:val="00654B8D"/>
    <w:rsid w:val="0065500A"/>
    <w:rsid w:val="00655217"/>
    <w:rsid w:val="0065727C"/>
    <w:rsid w:val="00674A78"/>
    <w:rsid w:val="0068662E"/>
    <w:rsid w:val="00696A16"/>
    <w:rsid w:val="006A4840"/>
    <w:rsid w:val="006A52A0"/>
    <w:rsid w:val="006A7E1D"/>
    <w:rsid w:val="006B24C7"/>
    <w:rsid w:val="006C3A56"/>
    <w:rsid w:val="006D13F4"/>
    <w:rsid w:val="006D6AED"/>
    <w:rsid w:val="006E6D0B"/>
    <w:rsid w:val="006F126E"/>
    <w:rsid w:val="006F32C9"/>
    <w:rsid w:val="006F340C"/>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12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623"/>
    <w:rsid w:val="008266F9"/>
    <w:rsid w:val="008267E2"/>
    <w:rsid w:val="00826A9B"/>
    <w:rsid w:val="00834842"/>
    <w:rsid w:val="00840E7B"/>
    <w:rsid w:val="008536AF"/>
    <w:rsid w:val="00853D40"/>
    <w:rsid w:val="008564FC"/>
    <w:rsid w:val="00861E1C"/>
    <w:rsid w:val="00864E6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E23"/>
    <w:rsid w:val="008D724A"/>
    <w:rsid w:val="008E7A3E"/>
    <w:rsid w:val="008F41FD"/>
    <w:rsid w:val="008F4479"/>
    <w:rsid w:val="008F4BA0"/>
    <w:rsid w:val="008F4C90"/>
    <w:rsid w:val="00901726"/>
    <w:rsid w:val="00904F46"/>
    <w:rsid w:val="00920E6A"/>
    <w:rsid w:val="00931816"/>
    <w:rsid w:val="00932C71"/>
    <w:rsid w:val="009509D5"/>
    <w:rsid w:val="00951604"/>
    <w:rsid w:val="009538F5"/>
    <w:rsid w:val="00957187"/>
    <w:rsid w:val="00960255"/>
    <w:rsid w:val="009603E1"/>
    <w:rsid w:val="00961C9D"/>
    <w:rsid w:val="00963065"/>
    <w:rsid w:val="0097151F"/>
    <w:rsid w:val="00972762"/>
    <w:rsid w:val="00973777"/>
    <w:rsid w:val="00976E78"/>
    <w:rsid w:val="009775C0"/>
    <w:rsid w:val="00981F23"/>
    <w:rsid w:val="00987A2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B00"/>
    <w:rsid w:val="00A42794"/>
    <w:rsid w:val="00A431C6"/>
    <w:rsid w:val="00A54315"/>
    <w:rsid w:val="00A60FBC"/>
    <w:rsid w:val="00A65C0B"/>
    <w:rsid w:val="00A776BA"/>
    <w:rsid w:val="00A81FD2"/>
    <w:rsid w:val="00A8441A"/>
    <w:rsid w:val="00A8674A"/>
    <w:rsid w:val="00A96E24"/>
    <w:rsid w:val="00AA54EF"/>
    <w:rsid w:val="00AA6F6E"/>
    <w:rsid w:val="00AA7051"/>
    <w:rsid w:val="00AB122B"/>
    <w:rsid w:val="00AB21B0"/>
    <w:rsid w:val="00AB48D3"/>
    <w:rsid w:val="00AD2D06"/>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2FA3"/>
    <w:rsid w:val="00BC0ABE"/>
    <w:rsid w:val="00BC30DB"/>
    <w:rsid w:val="00BC64FF"/>
    <w:rsid w:val="00BC7C37"/>
    <w:rsid w:val="00BD2244"/>
    <w:rsid w:val="00BE4908"/>
    <w:rsid w:val="00BE6472"/>
    <w:rsid w:val="00BF29B8"/>
    <w:rsid w:val="00BF46EA"/>
    <w:rsid w:val="00C07769"/>
    <w:rsid w:val="00C07D05"/>
    <w:rsid w:val="00C10856"/>
    <w:rsid w:val="00C203FA"/>
    <w:rsid w:val="00C244F5"/>
    <w:rsid w:val="00C3164F"/>
    <w:rsid w:val="00C31B5E"/>
    <w:rsid w:val="00C34D3E"/>
    <w:rsid w:val="00C35B37"/>
    <w:rsid w:val="00C3747A"/>
    <w:rsid w:val="00C375C4"/>
    <w:rsid w:val="00C37F29"/>
    <w:rsid w:val="00C56DCC"/>
    <w:rsid w:val="00C57075"/>
    <w:rsid w:val="00C62C77"/>
    <w:rsid w:val="00C72AFE"/>
    <w:rsid w:val="00C73BE4"/>
    <w:rsid w:val="00C81619"/>
    <w:rsid w:val="00CA013C"/>
    <w:rsid w:val="00CA6D6D"/>
    <w:rsid w:val="00CA776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360"/>
    <w:rsid w:val="00D43A8C"/>
    <w:rsid w:val="00D47F38"/>
    <w:rsid w:val="00D53072"/>
    <w:rsid w:val="00D61A4E"/>
    <w:rsid w:val="00D634EA"/>
    <w:rsid w:val="00D713A1"/>
    <w:rsid w:val="00D77956"/>
    <w:rsid w:val="00D80F0C"/>
    <w:rsid w:val="00D92077"/>
    <w:rsid w:val="00D951E2"/>
    <w:rsid w:val="00D9565A"/>
    <w:rsid w:val="00D97461"/>
    <w:rsid w:val="00DB2337"/>
    <w:rsid w:val="00DB5F63"/>
    <w:rsid w:val="00DB5F87"/>
    <w:rsid w:val="00DB699B"/>
    <w:rsid w:val="00DB6B7A"/>
    <w:rsid w:val="00DC0376"/>
    <w:rsid w:val="00DC099B"/>
    <w:rsid w:val="00DC2BE5"/>
    <w:rsid w:val="00DD4CD4"/>
    <w:rsid w:val="00DD65A2"/>
    <w:rsid w:val="00DD6770"/>
    <w:rsid w:val="00DE0749"/>
    <w:rsid w:val="00DE1CE2"/>
    <w:rsid w:val="00DE694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EC2"/>
    <w:rsid w:val="00E541F9"/>
    <w:rsid w:val="00E57B79"/>
    <w:rsid w:val="00E63419"/>
    <w:rsid w:val="00E64496"/>
    <w:rsid w:val="00E72115"/>
    <w:rsid w:val="00E8322E"/>
    <w:rsid w:val="00E903E0"/>
    <w:rsid w:val="00EA1115"/>
    <w:rsid w:val="00EA39EB"/>
    <w:rsid w:val="00EA58CE"/>
    <w:rsid w:val="00EB33FF"/>
    <w:rsid w:val="00EB3D1A"/>
    <w:rsid w:val="00EB42C5"/>
    <w:rsid w:val="00EB6823"/>
    <w:rsid w:val="00EC2759"/>
    <w:rsid w:val="00EC4A7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0DCA"/>
    <w:rsid w:val="00FE1B01"/>
    <w:rsid w:val="00FE5768"/>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A6776"/>
  <w14:defaultImageDpi w14:val="300"/>
  <w15:docId w15:val="{7ABFEA97-591D-3C4E-B891-CE7BABF8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26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26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26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26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226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2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623"/>
  </w:style>
  <w:style w:type="character" w:customStyle="1" w:styleId="Heading1Char">
    <w:name w:val="Heading 1 Char"/>
    <w:aliases w:val="Pocket Char"/>
    <w:basedOn w:val="DefaultParagraphFont"/>
    <w:link w:val="Heading1"/>
    <w:uiPriority w:val="9"/>
    <w:rsid w:val="008226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26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262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226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2623"/>
    <w:rPr>
      <w:b/>
      <w:sz w:val="26"/>
      <w:u w:val="single"/>
    </w:rPr>
  </w:style>
  <w:style w:type="character" w:customStyle="1" w:styleId="StyleUnderline">
    <w:name w:val="Style Underline"/>
    <w:aliases w:val="Underline"/>
    <w:basedOn w:val="DefaultParagraphFont"/>
    <w:uiPriority w:val="1"/>
    <w:qFormat/>
    <w:rsid w:val="0082262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226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2623"/>
    <w:rPr>
      <w:color w:val="auto"/>
      <w:u w:val="none"/>
    </w:rPr>
  </w:style>
  <w:style w:type="character" w:styleId="Hyperlink">
    <w:name w:val="Hyperlink"/>
    <w:basedOn w:val="DefaultParagraphFont"/>
    <w:uiPriority w:val="99"/>
    <w:unhideWhenUsed/>
    <w:rsid w:val="00822623"/>
    <w:rPr>
      <w:color w:val="auto"/>
      <w:u w:val="none"/>
    </w:rPr>
  </w:style>
  <w:style w:type="paragraph" w:styleId="DocumentMap">
    <w:name w:val="Document Map"/>
    <w:basedOn w:val="Normal"/>
    <w:link w:val="DocumentMapChar"/>
    <w:uiPriority w:val="99"/>
    <w:semiHidden/>
    <w:unhideWhenUsed/>
    <w:rsid w:val="0082262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22623"/>
    <w:rPr>
      <w:rFonts w:ascii="Lucida Grande" w:hAnsi="Lucida Grande" w:cs="Lucida Grande"/>
      <w:sz w:val="22"/>
    </w:rPr>
  </w:style>
  <w:style w:type="paragraph" w:styleId="ListParagraph">
    <w:name w:val="List Paragraph"/>
    <w:aliases w:val="6 font,Colorful List - Accent 11"/>
    <w:basedOn w:val="Normal"/>
    <w:uiPriority w:val="99"/>
    <w:unhideWhenUsed/>
    <w:qFormat/>
    <w:rsid w:val="00BE4908"/>
    <w:pPr>
      <w:ind w:left="720"/>
      <w:contextualSpacing/>
    </w:pPr>
  </w:style>
  <w:style w:type="paragraph" w:customStyle="1" w:styleId="Emphasis1">
    <w:name w:val="Emphasis1"/>
    <w:basedOn w:val="Normal"/>
    <w:link w:val="Emphasis"/>
    <w:autoRedefine/>
    <w:uiPriority w:val="20"/>
    <w:qFormat/>
    <w:rsid w:val="0068662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13</Pages>
  <Words>5395</Words>
  <Characters>30754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38</cp:revision>
  <dcterms:created xsi:type="dcterms:W3CDTF">2021-11-07T00:10:00Z</dcterms:created>
  <dcterms:modified xsi:type="dcterms:W3CDTF">2022-01-11T23:49:00Z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