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7F95C" w14:textId="7DA6E3BC" w:rsidR="001B596F" w:rsidRDefault="001B596F" w:rsidP="001B596F">
      <w:pPr>
        <w:pStyle w:val="Heading1"/>
      </w:pPr>
      <w:r>
        <w:t>1NC USC Octos</w:t>
      </w:r>
    </w:p>
    <w:p w14:paraId="067BA2C1" w14:textId="62602956" w:rsidR="001B596F" w:rsidRDefault="001B596F" w:rsidP="001B596F">
      <w:pPr>
        <w:pStyle w:val="Heading2"/>
      </w:pPr>
      <w:r>
        <w:t>1</w:t>
      </w:r>
    </w:p>
    <w:p w14:paraId="1E1EB4F7" w14:textId="27E03D55" w:rsidR="001B596F" w:rsidRDefault="001B596F" w:rsidP="001B596F">
      <w:pPr>
        <w:pStyle w:val="Heading3"/>
      </w:pPr>
      <w:r>
        <w:t>T---1NC</w:t>
      </w:r>
    </w:p>
    <w:p w14:paraId="1D18FB4E" w14:textId="77777777" w:rsidR="001B596F" w:rsidRPr="00021271" w:rsidRDefault="001B596F" w:rsidP="001B596F">
      <w:pPr>
        <w:pStyle w:val="Heading4"/>
        <w:rPr>
          <w:rFonts w:asciiTheme="minorHAnsi" w:hAnsiTheme="minorHAnsi" w:cstheme="minorHAnsi"/>
          <w:lang w:val="en"/>
        </w:rPr>
      </w:pPr>
      <w:r w:rsidRPr="00021271">
        <w:rPr>
          <w:rFonts w:asciiTheme="minorHAnsi" w:hAnsiTheme="minorHAnsi" w:cstheme="minorHAnsi"/>
          <w:u w:val="single"/>
          <w:lang w:val="en"/>
        </w:rPr>
        <w:t>Interpretation</w:t>
      </w:r>
      <w:r w:rsidRPr="00021271">
        <w:rPr>
          <w:rFonts w:asciiTheme="minorHAnsi" w:hAnsiTheme="minorHAnsi" w:cstheme="minorHAnsi"/>
          <w:lang w:val="en"/>
        </w:rPr>
        <w:t xml:space="preserve"> – The affirmative must defend all governments.</w:t>
      </w:r>
    </w:p>
    <w:p w14:paraId="626DA312" w14:textId="77777777" w:rsidR="001B596F" w:rsidRPr="00021271" w:rsidRDefault="001B596F" w:rsidP="001B596F">
      <w:pPr>
        <w:pStyle w:val="Heading4"/>
        <w:rPr>
          <w:rFonts w:asciiTheme="minorHAnsi" w:hAnsiTheme="minorHAnsi" w:cstheme="minorHAnsi"/>
          <w:lang w:val="en"/>
        </w:rPr>
      </w:pPr>
      <w:r w:rsidRPr="00021271">
        <w:rPr>
          <w:rFonts w:asciiTheme="minorHAnsi" w:hAnsiTheme="minorHAnsi" w:cstheme="minorHAnsi"/>
          <w:lang w:val="en"/>
        </w:rPr>
        <w:t>“A” is an indefinite article that modifies “government” in the res – this means that you have to prove the resolution true in a VACUUM, not in a particular instance</w:t>
      </w:r>
    </w:p>
    <w:p w14:paraId="2315CB2C" w14:textId="77777777" w:rsidR="001B596F" w:rsidRPr="00021271" w:rsidRDefault="001B596F" w:rsidP="001B596F">
      <w:pPr>
        <w:autoSpaceDE w:val="0"/>
        <w:autoSpaceDN w:val="0"/>
        <w:adjustRightInd w:val="0"/>
        <w:spacing w:line="259" w:lineRule="atLeast"/>
        <w:rPr>
          <w:rFonts w:asciiTheme="minorHAnsi" w:hAnsiTheme="minorHAnsi" w:cstheme="minorHAnsi"/>
          <w:lang w:val="en"/>
        </w:rPr>
      </w:pPr>
      <w:r w:rsidRPr="00021271">
        <w:rPr>
          <w:rFonts w:asciiTheme="minorHAnsi" w:hAnsiTheme="minorHAnsi" w:cstheme="minorHAnsi"/>
          <w:b/>
          <w:bCs/>
          <w:sz w:val="26"/>
          <w:szCs w:val="26"/>
          <w:lang w:val="en"/>
        </w:rPr>
        <w:t>CCC</w:t>
      </w:r>
      <w:r w:rsidRPr="00021271">
        <w:rPr>
          <w:rFonts w:asciiTheme="minorHAnsi" w:hAnsiTheme="minorHAnsi" w:cstheme="minorHAnsi"/>
          <w:lang w:val="en"/>
        </w:rPr>
        <w:t xml:space="preserve"> </w:t>
      </w:r>
      <w:r w:rsidRPr="00021271">
        <w:rPr>
          <w:rFonts w:asciiTheme="minorHAnsi" w:hAnsiTheme="minorHAnsi" w:cstheme="minorHAnsi"/>
          <w:sz w:val="16"/>
          <w:szCs w:val="16"/>
          <w:lang w:val="en"/>
        </w:rPr>
        <w:t xml:space="preserve">(“Articles, Determiners, and Quantifiers”, </w:t>
      </w:r>
      <w:hyperlink r:id="rId6" w:anchor="articles" w:history="1">
        <w:r w:rsidRPr="00021271">
          <w:rPr>
            <w:rFonts w:asciiTheme="minorHAnsi" w:hAnsiTheme="minorHAnsi" w:cstheme="minorHAnsi"/>
            <w:color w:val="0000FF"/>
            <w:sz w:val="16"/>
            <w:szCs w:val="16"/>
            <w:u w:val="single"/>
            <w:lang w:val="en"/>
          </w:rPr>
          <w:t>http://grammar.ccc.commnet.edu/grammar/determiners/determiners.htm#articles</w:t>
        </w:r>
      </w:hyperlink>
      <w:r w:rsidRPr="00021271">
        <w:rPr>
          <w:rFonts w:asciiTheme="minorHAnsi" w:hAnsiTheme="minorHAnsi" w:cstheme="minorHAnsi"/>
          <w:sz w:val="16"/>
          <w:szCs w:val="16"/>
          <w:lang w:val="en"/>
        </w:rPr>
        <w:t>, Capital Community College Foundation, a nonprofit 501 c-3 organization that supports scholarships, faculty development, and curriculum innovation) LHSLA JC/SJ</w:t>
      </w:r>
    </w:p>
    <w:p w14:paraId="16202477" w14:textId="77777777" w:rsidR="001B596F" w:rsidRPr="00021271" w:rsidRDefault="001B596F" w:rsidP="001B596F">
      <w:pPr>
        <w:autoSpaceDE w:val="0"/>
        <w:autoSpaceDN w:val="0"/>
        <w:adjustRightInd w:val="0"/>
        <w:spacing w:line="259" w:lineRule="atLeast"/>
        <w:rPr>
          <w:rFonts w:asciiTheme="minorHAnsi" w:hAnsiTheme="minorHAnsi" w:cstheme="minorHAnsi"/>
          <w:sz w:val="16"/>
          <w:szCs w:val="16"/>
          <w:highlight w:val="cyan"/>
          <w:lang w:val="en"/>
        </w:rPr>
      </w:pPr>
      <w:r w:rsidRPr="00021271">
        <w:rPr>
          <w:rFonts w:asciiTheme="minorHAnsi" w:hAnsiTheme="minorHAnsi" w:cstheme="minorHAnsi"/>
          <w:u w:val="single"/>
          <w:lang w:val="en"/>
        </w:rPr>
        <w:t xml:space="preserve">The three </w:t>
      </w:r>
      <w:r w:rsidRPr="00021271">
        <w:rPr>
          <w:rFonts w:asciiTheme="minorHAnsi" w:hAnsiTheme="minorHAnsi" w:cstheme="minorHAnsi"/>
          <w:highlight w:val="cyan"/>
          <w:u w:val="single"/>
          <w:lang w:val="en"/>
        </w:rPr>
        <w:t>article</w:t>
      </w:r>
      <w:r w:rsidRPr="00021271">
        <w:rPr>
          <w:rFonts w:asciiTheme="minorHAnsi" w:hAnsiTheme="minorHAnsi" w:cstheme="minorHAnsi"/>
          <w:u w:val="single"/>
          <w:lang w:val="en"/>
        </w:rPr>
        <w:t xml:space="preserve">s — </w:t>
      </w:r>
      <w:r w:rsidRPr="00021271">
        <w:rPr>
          <w:rFonts w:asciiTheme="minorHAnsi" w:hAnsiTheme="minorHAnsi" w:cstheme="minorHAnsi"/>
          <w:highlight w:val="cyan"/>
          <w:u w:val="single"/>
          <w:lang w:val="en"/>
        </w:rPr>
        <w:t>a</w:t>
      </w:r>
      <w:r w:rsidRPr="00021271">
        <w:rPr>
          <w:rFonts w:asciiTheme="minorHAnsi" w:hAnsiTheme="minorHAnsi" w:cstheme="minorHAnsi"/>
          <w:u w:val="single"/>
          <w:lang w:val="en"/>
        </w:rPr>
        <w:t xml:space="preserve">, an, the — are a </w:t>
      </w:r>
      <w:r w:rsidRPr="00021271">
        <w:rPr>
          <w:rStyle w:val="StyleUnderline"/>
          <w:rFonts w:asciiTheme="minorHAnsi" w:hAnsiTheme="minorHAnsi" w:cstheme="minorHAnsi"/>
          <w:highlight w:val="cyan"/>
        </w:rPr>
        <w:t>kind of adjective</w:t>
      </w:r>
      <w:r w:rsidRPr="00021271">
        <w:rPr>
          <w:rFonts w:asciiTheme="minorHAnsi" w:hAnsiTheme="minorHAnsi" w:cstheme="minorHAnsi"/>
          <w:u w:val="single"/>
          <w:lang w:val="en"/>
        </w:rPr>
        <w:t xml:space="preserve">. The is called the definite article because it usually precedes a specific or previously mentioned noun; a and an are called </w:t>
      </w:r>
      <w:r w:rsidRPr="00021271">
        <w:rPr>
          <w:rFonts w:asciiTheme="minorHAnsi" w:hAnsiTheme="minorHAnsi" w:cstheme="minorHAnsi"/>
          <w:highlight w:val="cyan"/>
          <w:u w:val="single"/>
          <w:lang w:val="en"/>
        </w:rPr>
        <w:t>indefinite articles</w:t>
      </w:r>
      <w:r w:rsidRPr="00021271">
        <w:rPr>
          <w:rFonts w:asciiTheme="minorHAnsi" w:hAnsiTheme="minorHAnsi" w:cstheme="minorHAnsi"/>
          <w:u w:val="single"/>
          <w:lang w:val="en"/>
        </w:rPr>
        <w:t xml:space="preserve"> because they </w:t>
      </w:r>
      <w:r w:rsidRPr="00021271">
        <w:rPr>
          <w:rFonts w:asciiTheme="minorHAnsi" w:hAnsiTheme="minorHAnsi" w:cstheme="minorHAnsi"/>
          <w:highlight w:val="cyan"/>
          <w:u w:val="single"/>
          <w:lang w:val="en"/>
        </w:rPr>
        <w:t xml:space="preserve">are used to refer </w:t>
      </w:r>
      <w:r w:rsidRPr="00021271">
        <w:rPr>
          <w:rFonts w:asciiTheme="minorHAnsi" w:hAnsiTheme="minorHAnsi" w:cstheme="minorHAnsi"/>
          <w:u w:val="single"/>
          <w:lang w:val="en"/>
        </w:rPr>
        <w:t xml:space="preserve">to something </w:t>
      </w:r>
      <w:r w:rsidRPr="00021271">
        <w:rPr>
          <w:rFonts w:asciiTheme="minorHAnsi" w:hAnsiTheme="minorHAnsi" w:cstheme="minorHAnsi"/>
          <w:highlight w:val="cyan"/>
          <w:u w:val="single"/>
          <w:lang w:val="en"/>
        </w:rPr>
        <w:t>in a less specific manner</w:t>
      </w:r>
      <w:r w:rsidRPr="00021271">
        <w:rPr>
          <w:rFonts w:asciiTheme="minorHAnsi" w:hAnsiTheme="minorHAnsi" w:cstheme="minorHAnsi"/>
          <w:u w:val="single"/>
          <w:lang w:val="en"/>
        </w:rPr>
        <w:t xml:space="preserve"> (an unspecified count noun</w:t>
      </w:r>
      <w:r w:rsidRPr="00021271">
        <w:rPr>
          <w:rFonts w:asciiTheme="minorHAnsi" w:hAnsiTheme="minorHAnsi" w:cstheme="minorHAnsi"/>
          <w:sz w:val="16"/>
          <w:szCs w:val="16"/>
          <w:lang w:val="en"/>
        </w:rPr>
        <w:t xml:space="preserve">).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t>
      </w:r>
      <w:proofErr w:type="gramStart"/>
      <w:r w:rsidRPr="00021271">
        <w:rPr>
          <w:rFonts w:asciiTheme="minorHAnsi" w:hAnsiTheme="minorHAnsi" w:cstheme="minorHAnsi"/>
          <w:sz w:val="16"/>
          <w:szCs w:val="16"/>
          <w:lang w:val="en"/>
        </w:rPr>
        <w:t>where</w:t>
      </w:r>
      <w:proofErr w:type="gramEnd"/>
      <w:r w:rsidRPr="00021271">
        <w:rPr>
          <w:rFonts w:asciiTheme="minorHAnsi" w:hAnsiTheme="minorHAnsi" w:cstheme="minorHAnsi"/>
          <w:sz w:val="16"/>
          <w:szCs w:val="16"/>
          <w:lang w:val="en"/>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021271">
        <w:rPr>
          <w:rFonts w:asciiTheme="minorHAnsi" w:hAnsiTheme="minorHAnsi" w:cstheme="minorHAnsi"/>
          <w:sz w:val="16"/>
          <w:szCs w:val="16"/>
          <w:lang w:val="en"/>
        </w:rPr>
        <w:t>below..</w:t>
      </w:r>
      <w:proofErr w:type="gramEnd"/>
      <w:r w:rsidRPr="00021271">
        <w:rPr>
          <w:rFonts w:asciiTheme="minorHAnsi" w:hAnsiTheme="minorHAnsi" w:cstheme="minorHAnsi"/>
          <w:sz w:val="16"/>
          <w:szCs w:val="16"/>
          <w:lang w:val="en"/>
        </w:rPr>
        <w:t xml:space="preserve">) If you would like help with the distinction between count and non-count nouns, please refer to Count and Non-Count Nouns. We use a before singular count-nouns that begin with consonants (a cow, a barn, a sheep); we use </w:t>
      </w:r>
      <w:proofErr w:type="gramStart"/>
      <w:r w:rsidRPr="00021271">
        <w:rPr>
          <w:rFonts w:asciiTheme="minorHAnsi" w:hAnsiTheme="minorHAnsi" w:cstheme="minorHAnsi"/>
          <w:sz w:val="16"/>
          <w:szCs w:val="16"/>
          <w:lang w:val="en"/>
        </w:rPr>
        <w:t>an</w:t>
      </w:r>
      <w:proofErr w:type="gramEnd"/>
      <w:r w:rsidRPr="00021271">
        <w:rPr>
          <w:rFonts w:asciiTheme="minorHAnsi" w:hAnsiTheme="minorHAnsi" w:cstheme="minorHAnsi"/>
          <w:sz w:val="16"/>
          <w:szCs w:val="16"/>
          <w:lang w:val="en"/>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w:t>
      </w:r>
      <w:proofErr w:type="gramStart"/>
      <w:r w:rsidRPr="00021271">
        <w:rPr>
          <w:rFonts w:asciiTheme="minorHAnsi" w:hAnsiTheme="minorHAnsi" w:cstheme="minorHAnsi"/>
          <w:sz w:val="16"/>
          <w:szCs w:val="16"/>
          <w:lang w:val="en"/>
        </w:rPr>
        <w:t>an</w:t>
      </w:r>
      <w:proofErr w:type="gramEnd"/>
      <w:r w:rsidRPr="00021271">
        <w:rPr>
          <w:rFonts w:asciiTheme="minorHAnsi" w:hAnsiTheme="minorHAnsi" w:cstheme="minorHAnsi"/>
          <w:sz w:val="16"/>
          <w:szCs w:val="16"/>
          <w:lang w:val="en"/>
        </w:rPr>
        <w:t xml:space="preserve">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We can refer to something in a generic way by using any of the three articles. We can do the same thing by omitting the article altogether. </w:t>
      </w:r>
      <w:r w:rsidRPr="00021271">
        <w:rPr>
          <w:rFonts w:asciiTheme="minorHAnsi" w:hAnsiTheme="minorHAnsi" w:cstheme="minorHAnsi"/>
          <w:b/>
          <w:bCs/>
          <w:highlight w:val="cyan"/>
          <w:u w:val="single"/>
          <w:lang w:val="en"/>
        </w:rPr>
        <w:t>A beagle</w:t>
      </w:r>
      <w:r w:rsidRPr="00021271">
        <w:rPr>
          <w:rFonts w:asciiTheme="minorHAnsi" w:hAnsiTheme="minorHAnsi" w:cstheme="minorHAnsi"/>
          <w:highlight w:val="cyan"/>
          <w:u w:val="single"/>
          <w:lang w:val="en"/>
        </w:rPr>
        <w:t xml:space="preserve"> makes a great hunting dog</w:t>
      </w:r>
      <w:r w:rsidRPr="00021271">
        <w:rPr>
          <w:rFonts w:asciiTheme="minorHAnsi" w:hAnsiTheme="minorHAnsi" w:cstheme="minorHAnsi"/>
          <w:u w:val="single"/>
          <w:lang w:val="en"/>
        </w:rPr>
        <w:t xml:space="preserve"> and family companion</w:t>
      </w:r>
      <w:r w:rsidRPr="00021271">
        <w:rPr>
          <w:rFonts w:asciiTheme="minorHAnsi" w:hAnsiTheme="minorHAnsi" w:cstheme="minorHAnsi"/>
          <w:sz w:val="16"/>
          <w:szCs w:val="16"/>
          <w:lang w:val="en"/>
        </w:rPr>
        <w:t xml:space="preserve">. An airedale is sometimes a rather skittish animal. The golden retriever is a marvelous pet for children. Irish setters are not the highly intelligent animals they used to be. </w:t>
      </w:r>
      <w:r w:rsidRPr="00021271">
        <w:rPr>
          <w:rFonts w:asciiTheme="minorHAnsi" w:hAnsiTheme="minorHAnsi" w:cstheme="minorHAnsi"/>
          <w:highlight w:val="cyan"/>
          <w:u w:val="single"/>
          <w:lang w:val="en"/>
        </w:rPr>
        <w:t>The</w:t>
      </w:r>
      <w:r w:rsidRPr="00021271">
        <w:rPr>
          <w:rFonts w:asciiTheme="minorHAnsi" w:hAnsiTheme="minorHAnsi" w:cstheme="minorHAnsi"/>
          <w:u w:val="single"/>
          <w:lang w:val="en"/>
        </w:rPr>
        <w:t xml:space="preserve"> difference between the </w:t>
      </w:r>
      <w:r w:rsidRPr="00021271">
        <w:rPr>
          <w:rFonts w:asciiTheme="minorHAnsi" w:hAnsiTheme="minorHAnsi" w:cstheme="minorHAnsi"/>
          <w:highlight w:val="cyan"/>
          <w:u w:val="single"/>
          <w:lang w:val="en"/>
        </w:rPr>
        <w:t>generic</w:t>
      </w:r>
      <w:r w:rsidRPr="00021271">
        <w:rPr>
          <w:rFonts w:asciiTheme="minorHAnsi" w:hAnsiTheme="minorHAnsi" w:cstheme="minorHAnsi"/>
          <w:u w:val="single"/>
          <w:lang w:val="en"/>
        </w:rPr>
        <w:t xml:space="preserve"> indefinite pronoun and the normal </w:t>
      </w:r>
      <w:r w:rsidRPr="00021271">
        <w:rPr>
          <w:rFonts w:asciiTheme="minorHAnsi" w:hAnsiTheme="minorHAnsi" w:cstheme="minorHAnsi"/>
          <w:highlight w:val="cyan"/>
          <w:u w:val="single"/>
          <w:lang w:val="en"/>
        </w:rPr>
        <w:t>indefinite pronoun</w:t>
      </w:r>
      <w:r w:rsidRPr="00021271">
        <w:rPr>
          <w:rFonts w:asciiTheme="minorHAnsi" w:hAnsiTheme="minorHAnsi" w:cstheme="minorHAnsi"/>
          <w:u w:val="single"/>
          <w:lang w:val="en"/>
        </w:rPr>
        <w:t xml:space="preserve"> is that the latter refers to any of that class ("I want to buy a beagle, and any old beagle will do.") whereas the former (see beagle sentence) </w:t>
      </w:r>
      <w:r w:rsidRPr="00021271">
        <w:rPr>
          <w:rFonts w:asciiTheme="minorHAnsi" w:hAnsiTheme="minorHAnsi" w:cstheme="minorHAnsi"/>
          <w:b/>
          <w:bCs/>
          <w:highlight w:val="cyan"/>
          <w:u w:val="single"/>
          <w:lang w:val="en"/>
        </w:rPr>
        <w:t>refers to all members of that class</w:t>
      </w:r>
      <w:r w:rsidRPr="00021271">
        <w:rPr>
          <w:rFonts w:asciiTheme="minorHAnsi" w:hAnsiTheme="minorHAnsi" w:cstheme="minorHAnsi"/>
          <w:sz w:val="16"/>
          <w:szCs w:val="16"/>
          <w:highlight w:val="cyan"/>
          <w:lang w:val="en"/>
        </w:rPr>
        <w:t>.</w:t>
      </w:r>
    </w:p>
    <w:p w14:paraId="2A764027" w14:textId="77777777" w:rsidR="001B596F" w:rsidRPr="00021271" w:rsidRDefault="001B596F" w:rsidP="001B596F">
      <w:pPr>
        <w:pStyle w:val="Heading4"/>
        <w:rPr>
          <w:rFonts w:asciiTheme="minorHAnsi" w:hAnsiTheme="minorHAnsi" w:cstheme="minorHAnsi"/>
        </w:rPr>
      </w:pPr>
      <w:r w:rsidRPr="00021271">
        <w:rPr>
          <w:rFonts w:asciiTheme="minorHAnsi" w:hAnsiTheme="minorHAnsi" w:cstheme="minorHAnsi"/>
          <w:u w:val="single"/>
        </w:rPr>
        <w:t>Upward entailment</w:t>
      </w:r>
      <w:r w:rsidRPr="00021271">
        <w:rPr>
          <w:rFonts w:asciiTheme="minorHAnsi" w:hAnsiTheme="minorHAnsi" w:cstheme="minorHAnsi"/>
        </w:rPr>
        <w:t xml:space="preserve"> – saying all leaderships should have unconditional right to strike is different from all governments</w:t>
      </w:r>
    </w:p>
    <w:p w14:paraId="1587DCBB" w14:textId="77777777" w:rsidR="001B596F" w:rsidRPr="00021271" w:rsidRDefault="001B596F" w:rsidP="001B596F">
      <w:pPr>
        <w:rPr>
          <w:rFonts w:asciiTheme="minorHAnsi" w:hAnsiTheme="minorHAnsi" w:cstheme="minorHAnsi"/>
        </w:rPr>
      </w:pPr>
    </w:p>
    <w:p w14:paraId="182BAD21" w14:textId="77777777" w:rsidR="001B596F" w:rsidRPr="00021271" w:rsidRDefault="001B596F" w:rsidP="001B596F">
      <w:pPr>
        <w:pStyle w:val="Heading4"/>
        <w:rPr>
          <w:rFonts w:asciiTheme="minorHAnsi" w:hAnsiTheme="minorHAnsi" w:cstheme="minorHAnsi"/>
          <w:lang w:val="en"/>
        </w:rPr>
      </w:pPr>
      <w:r w:rsidRPr="00021271">
        <w:rPr>
          <w:rFonts w:asciiTheme="minorHAnsi" w:hAnsiTheme="minorHAnsi" w:cstheme="minorHAnsi"/>
          <w:u w:val="single"/>
          <w:lang w:val="en"/>
        </w:rPr>
        <w:t>Violation</w:t>
      </w:r>
      <w:r w:rsidRPr="00021271">
        <w:rPr>
          <w:rFonts w:asciiTheme="minorHAnsi" w:hAnsiTheme="minorHAnsi" w:cstheme="minorHAnsi"/>
          <w:lang w:val="en"/>
        </w:rPr>
        <w:t>- you specify ________.</w:t>
      </w:r>
    </w:p>
    <w:p w14:paraId="5E9D917F" w14:textId="77777777" w:rsidR="001B596F" w:rsidRPr="00021271" w:rsidRDefault="001B596F" w:rsidP="001B596F">
      <w:pPr>
        <w:pStyle w:val="Heading4"/>
        <w:rPr>
          <w:rFonts w:asciiTheme="minorHAnsi" w:hAnsiTheme="minorHAnsi" w:cstheme="minorHAnsi"/>
          <w:lang w:val="en"/>
        </w:rPr>
      </w:pPr>
      <w:r w:rsidRPr="00021271">
        <w:rPr>
          <w:rFonts w:asciiTheme="minorHAnsi" w:hAnsiTheme="minorHAnsi" w:cstheme="minorHAnsi"/>
          <w:u w:val="single"/>
          <w:lang w:val="en"/>
        </w:rPr>
        <w:t>Standards</w:t>
      </w:r>
      <w:r w:rsidRPr="00021271">
        <w:rPr>
          <w:rFonts w:asciiTheme="minorHAnsi" w:hAnsiTheme="minorHAnsi" w:cstheme="minorHAnsi"/>
          <w:lang w:val="en"/>
        </w:rPr>
        <w:t xml:space="preserve">– </w:t>
      </w:r>
    </w:p>
    <w:p w14:paraId="5DE38C0D" w14:textId="77777777" w:rsidR="001B596F" w:rsidRPr="00021271" w:rsidRDefault="001B596F" w:rsidP="001B596F">
      <w:pPr>
        <w:pStyle w:val="Heading4"/>
        <w:rPr>
          <w:rFonts w:asciiTheme="minorHAnsi" w:hAnsiTheme="minorHAnsi" w:cstheme="minorHAnsi"/>
          <w:lang w:val="en"/>
        </w:rPr>
      </w:pPr>
      <w:r w:rsidRPr="00021271">
        <w:rPr>
          <w:rFonts w:asciiTheme="minorHAnsi" w:hAnsiTheme="minorHAnsi" w:cstheme="minorHAnsi"/>
          <w:lang w:val="en"/>
        </w:rPr>
        <w:t>Limits: specifying a just government offers huge explosion in the topic since they get permutations of 76 governments, like US, Hong Kong, or Mauritius.</w:t>
      </w:r>
    </w:p>
    <w:p w14:paraId="7D80C388" w14:textId="77777777" w:rsidR="001B596F" w:rsidRPr="00021271" w:rsidRDefault="001B596F" w:rsidP="001B596F">
      <w:pPr>
        <w:keepNext/>
        <w:keepLines/>
        <w:spacing w:before="40"/>
        <w:rPr>
          <w:rFonts w:asciiTheme="minorHAnsi" w:hAnsiTheme="minorHAnsi" w:cstheme="minorHAnsi"/>
          <w:b/>
          <w:sz w:val="26"/>
          <w:szCs w:val="26"/>
        </w:rPr>
      </w:pPr>
      <w:r w:rsidRPr="00021271">
        <w:rPr>
          <w:rFonts w:asciiTheme="minorHAnsi" w:hAnsiTheme="minorHAnsi" w:cstheme="minorHAnsi"/>
          <w:b/>
          <w:sz w:val="26"/>
          <w:szCs w:val="26"/>
        </w:rPr>
        <w:t xml:space="preserve">That outweighs: </w:t>
      </w:r>
    </w:p>
    <w:p w14:paraId="4FDA3F6D" w14:textId="77777777" w:rsidR="001B596F" w:rsidRPr="00021271" w:rsidRDefault="001B596F" w:rsidP="001B596F">
      <w:pPr>
        <w:keepNext/>
        <w:keepLines/>
        <w:numPr>
          <w:ilvl w:val="0"/>
          <w:numId w:val="11"/>
        </w:numPr>
        <w:spacing w:before="40"/>
        <w:rPr>
          <w:rFonts w:asciiTheme="minorHAnsi" w:hAnsiTheme="minorHAnsi" w:cstheme="minorHAnsi"/>
          <w:b/>
          <w:sz w:val="26"/>
          <w:szCs w:val="26"/>
        </w:rPr>
      </w:pPr>
      <w:r w:rsidRPr="00021271">
        <w:rPr>
          <w:rFonts w:asciiTheme="minorHAnsi" w:hAnsiTheme="minorHAnsi" w:cstheme="minorHAnsi"/>
          <w:b/>
          <w:sz w:val="26"/>
          <w:szCs w:val="26"/>
        </w:rPr>
        <w:t xml:space="preserve">Iterative content mastery: debaters learn best from </w:t>
      </w:r>
      <w:r w:rsidRPr="00021271">
        <w:rPr>
          <w:rFonts w:asciiTheme="minorHAnsi" w:hAnsiTheme="minorHAnsi" w:cstheme="minorHAnsi"/>
          <w:b/>
          <w:sz w:val="26"/>
          <w:szCs w:val="26"/>
          <w:u w:val="single"/>
        </w:rPr>
        <w:t>successive strategic iterations</w:t>
      </w:r>
      <w:r w:rsidRPr="00021271">
        <w:rPr>
          <w:rFonts w:asciiTheme="minorHAnsi" w:hAnsiTheme="minorHAnsi" w:cstheme="minorHAnsi"/>
          <w:b/>
          <w:sz w:val="26"/>
          <w:szCs w:val="26"/>
        </w:rPr>
        <w:t xml:space="preserve">, so engaging in debates about </w:t>
      </w:r>
      <w:r w:rsidRPr="00021271">
        <w:rPr>
          <w:rFonts w:asciiTheme="minorHAnsi" w:hAnsiTheme="minorHAnsi" w:cstheme="minorHAnsi"/>
          <w:b/>
          <w:sz w:val="26"/>
          <w:szCs w:val="26"/>
          <w:u w:val="single"/>
        </w:rPr>
        <w:t>the same core issues</w:t>
      </w:r>
      <w:r w:rsidRPr="00021271">
        <w:rPr>
          <w:rFonts w:asciiTheme="minorHAnsi" w:hAnsiTheme="minorHAnsi" w:cstheme="minorHAnsi"/>
          <w:b/>
          <w:sz w:val="26"/>
          <w:szCs w:val="26"/>
        </w:rPr>
        <w:t xml:space="preserve"> challenges students to innovate and adapt their arguments based on feedback from opponents and judges. </w:t>
      </w:r>
    </w:p>
    <w:p w14:paraId="62EB8CE1" w14:textId="77777777" w:rsidR="001B596F" w:rsidRPr="00021271" w:rsidRDefault="001B596F" w:rsidP="001B596F">
      <w:pPr>
        <w:pStyle w:val="Heading4"/>
        <w:rPr>
          <w:rFonts w:asciiTheme="minorHAnsi" w:hAnsiTheme="minorHAnsi" w:cstheme="minorHAnsi"/>
        </w:rPr>
      </w:pPr>
      <w:r w:rsidRPr="00021271">
        <w:rPr>
          <w:rFonts w:asciiTheme="minorHAnsi" w:hAnsiTheme="minorHAnsi" w:cstheme="minorHAnsi"/>
        </w:rPr>
        <w:t>TVA: affirm the entire resolution and have it as an advantage – solves</w:t>
      </w:r>
    </w:p>
    <w:p w14:paraId="0188900C" w14:textId="77777777" w:rsidR="001B596F" w:rsidRPr="00021271" w:rsidRDefault="001B596F" w:rsidP="001B596F">
      <w:pPr>
        <w:pStyle w:val="Heading4"/>
        <w:rPr>
          <w:rFonts w:asciiTheme="minorHAnsi" w:hAnsiTheme="minorHAnsi" w:cstheme="minorHAnsi"/>
        </w:rPr>
      </w:pPr>
      <w:r w:rsidRPr="00021271">
        <w:rPr>
          <w:rFonts w:asciiTheme="minorHAnsi" w:hAnsiTheme="minorHAnsi" w:cstheme="minorHAnsi"/>
        </w:rPr>
        <w:t>No PICs cause affirming the resolution as a general principle takes out PICs.</w:t>
      </w:r>
    </w:p>
    <w:p w14:paraId="6F0ADCF2" w14:textId="77777777" w:rsidR="001B596F" w:rsidRPr="00021271" w:rsidRDefault="001B596F" w:rsidP="001B596F">
      <w:pPr>
        <w:rPr>
          <w:rFonts w:asciiTheme="minorHAnsi" w:hAnsiTheme="minorHAnsi" w:cstheme="minorHAnsi"/>
        </w:rPr>
      </w:pPr>
    </w:p>
    <w:p w14:paraId="0ECB1FC9" w14:textId="77777777" w:rsidR="001B596F" w:rsidRPr="00021271" w:rsidRDefault="001B596F" w:rsidP="001B596F">
      <w:pPr>
        <w:pStyle w:val="Heading4"/>
        <w:rPr>
          <w:rFonts w:asciiTheme="minorHAnsi" w:hAnsiTheme="minorHAnsi" w:cstheme="minorHAnsi"/>
          <w:u w:val="single"/>
        </w:rPr>
      </w:pPr>
      <w:r w:rsidRPr="00021271">
        <w:rPr>
          <w:rFonts w:asciiTheme="minorHAnsi" w:hAnsiTheme="minorHAnsi" w:cstheme="minorHAnsi"/>
          <w:u w:val="single"/>
        </w:rPr>
        <w:t xml:space="preserve">Drop the Debater – </w:t>
      </w:r>
    </w:p>
    <w:p w14:paraId="218F2861" w14:textId="77777777" w:rsidR="001B596F" w:rsidRPr="00021271" w:rsidRDefault="001B596F" w:rsidP="001B596F">
      <w:pPr>
        <w:pStyle w:val="Heading4"/>
        <w:rPr>
          <w:rFonts w:asciiTheme="minorHAnsi" w:hAnsiTheme="minorHAnsi" w:cstheme="minorHAnsi"/>
        </w:rPr>
      </w:pPr>
      <w:r w:rsidRPr="00021271">
        <w:rPr>
          <w:rFonts w:asciiTheme="minorHAnsi" w:hAnsiTheme="minorHAnsi" w:cstheme="minorHAnsi"/>
        </w:rPr>
        <w:t xml:space="preserve">[1] sets a precedent that debaters </w:t>
      </w:r>
      <w:proofErr w:type="gramStart"/>
      <w:r w:rsidRPr="00021271">
        <w:rPr>
          <w:rFonts w:asciiTheme="minorHAnsi" w:hAnsiTheme="minorHAnsi" w:cstheme="minorHAnsi"/>
        </w:rPr>
        <w:t>wont</w:t>
      </w:r>
      <w:proofErr w:type="gramEnd"/>
      <w:r w:rsidRPr="00021271">
        <w:rPr>
          <w:rFonts w:asciiTheme="minorHAnsi" w:hAnsiTheme="minorHAnsi" w:cstheme="minorHAnsi"/>
        </w:rPr>
        <w:t xml:space="preserve"> be abusive </w:t>
      </w:r>
    </w:p>
    <w:p w14:paraId="0C0CDA39" w14:textId="77777777" w:rsidR="001B596F" w:rsidRPr="00021271" w:rsidRDefault="001B596F" w:rsidP="001B596F">
      <w:pPr>
        <w:pStyle w:val="Heading4"/>
        <w:rPr>
          <w:rFonts w:asciiTheme="minorHAnsi" w:hAnsiTheme="minorHAnsi" w:cstheme="minorHAnsi"/>
        </w:rPr>
      </w:pPr>
      <w:r w:rsidRPr="00021271">
        <w:rPr>
          <w:rFonts w:asciiTheme="minorHAnsi" w:hAnsiTheme="minorHAnsi" w:cstheme="minorHAnsi"/>
        </w:rPr>
        <w:t>[2] DTA is the same since you drop the aff</w:t>
      </w:r>
    </w:p>
    <w:p w14:paraId="641C6D09" w14:textId="77777777" w:rsidR="001B596F" w:rsidRPr="00021271" w:rsidRDefault="001B596F" w:rsidP="001B596F">
      <w:pPr>
        <w:rPr>
          <w:rFonts w:asciiTheme="minorHAnsi" w:hAnsiTheme="minorHAnsi" w:cstheme="minorHAnsi"/>
        </w:rPr>
      </w:pPr>
    </w:p>
    <w:p w14:paraId="318FD22E" w14:textId="77777777" w:rsidR="001B596F" w:rsidRPr="00021271" w:rsidRDefault="001B596F" w:rsidP="001B596F">
      <w:pPr>
        <w:pStyle w:val="Heading4"/>
        <w:rPr>
          <w:rFonts w:asciiTheme="minorHAnsi" w:hAnsiTheme="minorHAnsi" w:cstheme="minorHAnsi"/>
          <w:u w:val="single"/>
        </w:rPr>
      </w:pPr>
      <w:r w:rsidRPr="00021271">
        <w:rPr>
          <w:rFonts w:asciiTheme="minorHAnsi" w:hAnsiTheme="minorHAnsi" w:cstheme="minorHAnsi"/>
          <w:u w:val="single"/>
        </w:rPr>
        <w:t>Competing Interps:</w:t>
      </w:r>
    </w:p>
    <w:p w14:paraId="757EF55E" w14:textId="77777777" w:rsidR="001B596F" w:rsidRPr="00021271" w:rsidRDefault="001B596F" w:rsidP="001B596F">
      <w:pPr>
        <w:pStyle w:val="Heading4"/>
        <w:rPr>
          <w:rFonts w:asciiTheme="minorHAnsi" w:hAnsiTheme="minorHAnsi" w:cstheme="minorHAnsi"/>
        </w:rPr>
      </w:pPr>
      <w:r w:rsidRPr="00021271">
        <w:rPr>
          <w:rFonts w:asciiTheme="minorHAnsi" w:hAnsiTheme="minorHAnsi" w:cstheme="minorHAnsi"/>
        </w:rPr>
        <w:t xml:space="preserve">[1] reasonability on t is incoherent: you’re either topical or you’re not – it’s impossible to be 77% topical, links to all </w:t>
      </w:r>
      <w:proofErr w:type="gramStart"/>
      <w:r w:rsidRPr="00021271">
        <w:rPr>
          <w:rFonts w:asciiTheme="minorHAnsi" w:hAnsiTheme="minorHAnsi" w:cstheme="minorHAnsi"/>
        </w:rPr>
        <w:t>limits</w:t>
      </w:r>
      <w:proofErr w:type="gramEnd"/>
      <w:r w:rsidRPr="00021271">
        <w:rPr>
          <w:rFonts w:asciiTheme="minorHAnsi" w:hAnsiTheme="minorHAnsi" w:cstheme="minorHAnsi"/>
        </w:rPr>
        <w:t xml:space="preserve"> offense</w:t>
      </w:r>
    </w:p>
    <w:p w14:paraId="2297FC01" w14:textId="77777777" w:rsidR="001B596F" w:rsidRDefault="001B596F" w:rsidP="001B596F">
      <w:pPr>
        <w:pStyle w:val="Heading4"/>
      </w:pPr>
      <w:r>
        <w:t>No RVIS</w:t>
      </w:r>
    </w:p>
    <w:p w14:paraId="3BAB78B9" w14:textId="77777777" w:rsidR="001B596F" w:rsidRDefault="001B596F" w:rsidP="001B596F">
      <w:pPr>
        <w:pStyle w:val="Heading4"/>
      </w:pPr>
      <w:r>
        <w:t>1] Illogical</w:t>
      </w:r>
    </w:p>
    <w:p w14:paraId="3C431A30" w14:textId="77777777" w:rsidR="001B596F" w:rsidRDefault="001B596F" w:rsidP="001B596F">
      <w:pPr>
        <w:pStyle w:val="Heading4"/>
      </w:pPr>
      <w:r>
        <w:t>2] Topic Ed</w:t>
      </w:r>
    </w:p>
    <w:p w14:paraId="75507A20" w14:textId="77777777" w:rsidR="001B596F" w:rsidRPr="001344C5" w:rsidRDefault="001B596F" w:rsidP="001B596F">
      <w:pPr>
        <w:pStyle w:val="Heading4"/>
      </w:pPr>
      <w:r>
        <w:t>3] Baiting</w:t>
      </w:r>
    </w:p>
    <w:p w14:paraId="609DB441" w14:textId="77777777" w:rsidR="001B596F" w:rsidRPr="001B596F" w:rsidRDefault="001B596F" w:rsidP="001B596F"/>
    <w:p w14:paraId="2A03BE6C" w14:textId="44EECBAC" w:rsidR="001B596F" w:rsidRDefault="001B596F" w:rsidP="001B596F">
      <w:pPr>
        <w:pStyle w:val="Heading2"/>
      </w:pPr>
      <w:r>
        <w:t>2</w:t>
      </w:r>
    </w:p>
    <w:p w14:paraId="180853CA" w14:textId="4800FFF8" w:rsidR="001B596F" w:rsidRDefault="001B596F" w:rsidP="001B596F">
      <w:pPr>
        <w:pStyle w:val="Heading3"/>
      </w:pPr>
      <w:r>
        <w:t>Congress CP---1NC</w:t>
      </w:r>
    </w:p>
    <w:p w14:paraId="69689E8A" w14:textId="1D7DBDAE" w:rsidR="00F61038" w:rsidRPr="00F61038" w:rsidRDefault="00F61038" w:rsidP="00F61038">
      <w:r>
        <w:t>[insert congress cp]</w:t>
      </w:r>
    </w:p>
    <w:p w14:paraId="172ABC4E" w14:textId="144CE224" w:rsidR="001B596F" w:rsidRDefault="001B596F" w:rsidP="001B596F">
      <w:pPr>
        <w:pStyle w:val="Heading2"/>
      </w:pPr>
      <w:r>
        <w:t>3</w:t>
      </w:r>
    </w:p>
    <w:p w14:paraId="648C3D44" w14:textId="6AA2BA1A" w:rsidR="001B596F" w:rsidRDefault="001B596F" w:rsidP="001B596F">
      <w:pPr>
        <w:pStyle w:val="Heading3"/>
      </w:pPr>
      <w:r>
        <w:t>Court Politics DA---1NC</w:t>
      </w:r>
    </w:p>
    <w:p w14:paraId="3B3565CF" w14:textId="77777777" w:rsidR="001B596F" w:rsidRDefault="001B596F" w:rsidP="001B596F">
      <w:pPr>
        <w:pStyle w:val="Heading4"/>
      </w:pPr>
      <w:r>
        <w:t xml:space="preserve">SCOTUS’s decision on </w:t>
      </w:r>
      <w:r>
        <w:rPr>
          <w:i/>
        </w:rPr>
        <w:t>Roe v. Wade</w:t>
      </w:r>
      <w:r>
        <w:t xml:space="preserve"> </w:t>
      </w:r>
      <w:r>
        <w:rPr>
          <w:u w:val="single"/>
        </w:rPr>
        <w:t>hinges</w:t>
      </w:r>
      <w:r>
        <w:t xml:space="preserve"> on Roberts’ </w:t>
      </w:r>
      <w:r>
        <w:rPr>
          <w:u w:val="single"/>
        </w:rPr>
        <w:t>political capital</w:t>
      </w:r>
      <w:r>
        <w:t>.</w:t>
      </w:r>
    </w:p>
    <w:p w14:paraId="0A8F7751" w14:textId="77777777" w:rsidR="001B596F" w:rsidRPr="006F7208" w:rsidRDefault="001B596F" w:rsidP="001B596F">
      <w:pPr>
        <w:rPr>
          <w:rStyle w:val="Style13ptBold"/>
          <w:b w:val="0"/>
          <w:bCs w:val="0"/>
          <w:sz w:val="16"/>
        </w:rPr>
      </w:pPr>
      <w:r>
        <w:rPr>
          <w:rStyle w:val="Style13ptBold"/>
        </w:rPr>
        <w:t>Robinson ’21</w:t>
      </w:r>
      <w:r>
        <w:rPr>
          <w:rStyle w:val="Style13ptBold"/>
          <w:b w:val="0"/>
        </w:rPr>
        <w:t xml:space="preserve"> </w:t>
      </w:r>
      <w:r w:rsidRPr="006F7208">
        <w:rPr>
          <w:rStyle w:val="Style13ptBold"/>
          <w:b w:val="0"/>
          <w:sz w:val="16"/>
        </w:rPr>
        <w:t xml:space="preserve">(Kimberly; reporter for Bloomberg Law; 6-18-2021; “Barrett Channels Roberts’ ‘Go-Slow’ Approach in Landmark Cases”; Bloomberg Law; </w:t>
      </w:r>
      <w:r w:rsidRPr="008A6DFE">
        <w:rPr>
          <w:bCs/>
          <w:sz w:val="16"/>
        </w:rPr>
        <w:t>https://news.bloomberglaw.com/us-law-week/barrett-channels-roberts-go-slow-approach-in-landmark-cases</w:t>
      </w:r>
      <w:r w:rsidRPr="006F7208">
        <w:rPr>
          <w:rStyle w:val="Style13ptBold"/>
          <w:b w:val="0"/>
          <w:sz w:val="16"/>
        </w:rPr>
        <w:t>; Accessed: 10-1-2021; AU)</w:t>
      </w:r>
    </w:p>
    <w:p w14:paraId="3CE10BFC" w14:textId="77777777" w:rsidR="001B596F" w:rsidRPr="003A31E1" w:rsidRDefault="001B596F" w:rsidP="001B596F">
      <w:pPr>
        <w:rPr>
          <w:sz w:val="16"/>
        </w:rPr>
      </w:pPr>
      <w:r w:rsidRPr="003A31E1">
        <w:rPr>
          <w:u w:val="single"/>
        </w:rPr>
        <w:t xml:space="preserve">The U.S. Supreme </w:t>
      </w:r>
      <w:r w:rsidRPr="00BF352C">
        <w:rPr>
          <w:b/>
          <w:sz w:val="26"/>
          <w:highlight w:val="green"/>
          <w:u w:val="single"/>
        </w:rPr>
        <w:t>Court’s</w:t>
      </w:r>
      <w:r w:rsidRPr="00BF352C">
        <w:rPr>
          <w:highlight w:val="green"/>
          <w:u w:val="single"/>
        </w:rPr>
        <w:t xml:space="preserve"> </w:t>
      </w:r>
      <w:r w:rsidRPr="003A31E1">
        <w:rPr>
          <w:u w:val="single"/>
        </w:rPr>
        <w:t xml:space="preserve">newest justice </w:t>
      </w:r>
      <w:r w:rsidRPr="00BF352C">
        <w:rPr>
          <w:highlight w:val="green"/>
          <w:u w:val="single"/>
        </w:rPr>
        <w:t>is</w:t>
      </w:r>
      <w:r w:rsidRPr="003A31E1">
        <w:rPr>
          <w:u w:val="single"/>
        </w:rPr>
        <w:t xml:space="preserve"> showing signs that she’s more </w:t>
      </w:r>
      <w:r w:rsidRPr="00BF352C">
        <w:rPr>
          <w:b/>
          <w:sz w:val="26"/>
          <w:highlight w:val="green"/>
          <w:u w:val="single"/>
        </w:rPr>
        <w:t>aligned with</w:t>
      </w:r>
      <w:r w:rsidRPr="003A31E1">
        <w:rPr>
          <w:u w:val="single"/>
        </w:rPr>
        <w:t xml:space="preserve"> John </w:t>
      </w:r>
      <w:r w:rsidRPr="00BF352C">
        <w:rPr>
          <w:b/>
          <w:sz w:val="26"/>
          <w:highlight w:val="green"/>
          <w:u w:val="single"/>
        </w:rPr>
        <w:t>Roberts</w:t>
      </w:r>
      <w:r w:rsidRPr="003A31E1">
        <w:rPr>
          <w:u w:val="single"/>
        </w:rPr>
        <w:t xml:space="preserve"> and Brett Kavanaugh </w:t>
      </w:r>
      <w:r w:rsidRPr="00BF352C">
        <w:rPr>
          <w:b/>
          <w:sz w:val="26"/>
          <w:highlight w:val="green"/>
          <w:u w:val="single"/>
          <w:bdr w:val="single" w:sz="18" w:space="0" w:color="auto"/>
        </w:rPr>
        <w:t>in the center</w:t>
      </w:r>
      <w:r w:rsidRPr="003A31E1">
        <w:rPr>
          <w:u w:val="single"/>
        </w:rPr>
        <w:t xml:space="preserve"> than she is with her other conservative colleagues, </w:t>
      </w:r>
      <w:r w:rsidRPr="00BF352C">
        <w:rPr>
          <w:b/>
          <w:sz w:val="26"/>
          <w:highlight w:val="green"/>
          <w:u w:val="single"/>
        </w:rPr>
        <w:t>refusing to support</w:t>
      </w:r>
      <w:r w:rsidRPr="003A31E1">
        <w:rPr>
          <w:u w:val="single"/>
        </w:rPr>
        <w:t xml:space="preserve"> broad </w:t>
      </w:r>
      <w:r w:rsidRPr="00BF352C">
        <w:rPr>
          <w:b/>
          <w:sz w:val="26"/>
          <w:highlight w:val="green"/>
          <w:u w:val="single"/>
        </w:rPr>
        <w:t>rulings that</w:t>
      </w:r>
      <w:r w:rsidRPr="003A31E1">
        <w:rPr>
          <w:u w:val="single"/>
        </w:rPr>
        <w:t xml:space="preserve"> could </w:t>
      </w:r>
      <w:r w:rsidRPr="00BF352C">
        <w:rPr>
          <w:b/>
          <w:sz w:val="26"/>
          <w:highlight w:val="green"/>
          <w:u w:val="single"/>
        </w:rPr>
        <w:t>shake</w:t>
      </w:r>
      <w:r w:rsidRPr="003A31E1">
        <w:rPr>
          <w:u w:val="single"/>
        </w:rPr>
        <w:t xml:space="preserve"> the </w:t>
      </w:r>
      <w:r w:rsidRPr="00BF352C">
        <w:rPr>
          <w:b/>
          <w:sz w:val="26"/>
          <w:highlight w:val="green"/>
          <w:u w:val="single"/>
        </w:rPr>
        <w:t>court’s credibility</w:t>
      </w:r>
      <w:r w:rsidRPr="003A31E1">
        <w:rPr>
          <w:sz w:val="16"/>
        </w:rPr>
        <w:t xml:space="preserve">. Amy Coney Barrett is “starting to show her stripes” as a moderate who prefers small movements in the law, not huge shifts, South Texas College of Law Houston professor Josh Blackman said. The </w:t>
      </w:r>
      <w:r w:rsidRPr="003A31E1">
        <w:rPr>
          <w:u w:val="single"/>
        </w:rPr>
        <w:t>justices handed down victories to</w:t>
      </w:r>
      <w:r w:rsidRPr="003A31E1">
        <w:rPr>
          <w:sz w:val="16"/>
        </w:rPr>
        <w:t xml:space="preserve"> both </w:t>
      </w:r>
      <w:r w:rsidRPr="003A31E1">
        <w:rPr>
          <w:u w:val="single"/>
        </w:rPr>
        <w:t>liberals</w:t>
      </w:r>
      <w:r w:rsidRPr="003A31E1">
        <w:rPr>
          <w:sz w:val="16"/>
        </w:rPr>
        <w:t xml:space="preserve"> and conservatives on Thursday saving the Affordable Care Act again but siding with a religious group in the latest battle over LGBT protections. </w:t>
      </w:r>
      <w:r w:rsidRPr="00BF352C">
        <w:rPr>
          <w:b/>
          <w:sz w:val="26"/>
          <w:highlight w:val="green"/>
          <w:u w:val="single"/>
        </w:rPr>
        <w:t>Roberts</w:t>
      </w:r>
      <w:r w:rsidRPr="003A31E1">
        <w:rPr>
          <w:u w:val="single"/>
        </w:rPr>
        <w:t xml:space="preserve">, the chief justice, </w:t>
      </w:r>
      <w:r w:rsidRPr="00BF352C">
        <w:rPr>
          <w:highlight w:val="green"/>
          <w:u w:val="single"/>
        </w:rPr>
        <w:t>is</w:t>
      </w:r>
      <w:r w:rsidRPr="003A31E1">
        <w:rPr>
          <w:u w:val="single"/>
        </w:rPr>
        <w:t xml:space="preserve"> viewed as </w:t>
      </w:r>
      <w:r w:rsidRPr="00BF352C">
        <w:rPr>
          <w:highlight w:val="green"/>
          <w:u w:val="single"/>
        </w:rPr>
        <w:t xml:space="preserve">an </w:t>
      </w:r>
      <w:r w:rsidRPr="00BF352C">
        <w:rPr>
          <w:b/>
          <w:sz w:val="26"/>
          <w:highlight w:val="green"/>
          <w:u w:val="single"/>
        </w:rPr>
        <w:t>institutionalist</w:t>
      </w:r>
      <w:r w:rsidRPr="00BF352C">
        <w:rPr>
          <w:highlight w:val="green"/>
          <w:u w:val="single"/>
        </w:rPr>
        <w:t xml:space="preserve"> </w:t>
      </w:r>
      <w:r w:rsidRPr="00BF352C">
        <w:rPr>
          <w:b/>
          <w:sz w:val="26"/>
          <w:highlight w:val="green"/>
          <w:u w:val="single"/>
        </w:rPr>
        <w:t>who wants to conserve</w:t>
      </w:r>
      <w:r w:rsidRPr="003A31E1">
        <w:rPr>
          <w:u w:val="single"/>
        </w:rPr>
        <w:t xml:space="preserve"> the public’s </w:t>
      </w:r>
      <w:r w:rsidRPr="00BF352C">
        <w:rPr>
          <w:b/>
          <w:sz w:val="26"/>
          <w:highlight w:val="green"/>
          <w:u w:val="single"/>
        </w:rPr>
        <w:t>confidence</w:t>
      </w:r>
      <w:r w:rsidRPr="003A31E1">
        <w:rPr>
          <w:u w:val="single"/>
        </w:rPr>
        <w:t xml:space="preserve"> in the court. So far, he </w:t>
      </w:r>
      <w:r w:rsidRPr="00BF352C">
        <w:rPr>
          <w:b/>
          <w:sz w:val="26"/>
          <w:highlight w:val="green"/>
          <w:u w:val="single"/>
          <w:bdr w:val="single" w:sz="18" w:space="0" w:color="auto"/>
        </w:rPr>
        <w:t>favors incremental shifts</w:t>
      </w:r>
      <w:r w:rsidRPr="003A31E1">
        <w:rPr>
          <w:u w:val="single"/>
        </w:rPr>
        <w:t xml:space="preserve"> in the law. “That’s been one of the Chief’s primary goals all along,” said Case Western Reserve law professor Jonathan Adler. He recently gained an </w:t>
      </w:r>
      <w:r w:rsidRPr="00BF352C">
        <w:rPr>
          <w:b/>
          <w:sz w:val="26"/>
          <w:highlight w:val="green"/>
          <w:u w:val="single"/>
        </w:rPr>
        <w:t>ally in Kavanaugh</w:t>
      </w:r>
      <w:r w:rsidRPr="003A31E1">
        <w:rPr>
          <w:u w:val="single"/>
        </w:rPr>
        <w:t xml:space="preserve"> in this pursuit, </w:t>
      </w:r>
      <w:r w:rsidRPr="00BF352C">
        <w:rPr>
          <w:b/>
          <w:sz w:val="26"/>
          <w:highlight w:val="green"/>
          <w:u w:val="single"/>
        </w:rPr>
        <w:t>and</w:t>
      </w:r>
      <w:r w:rsidRPr="003A31E1">
        <w:rPr>
          <w:u w:val="single"/>
        </w:rPr>
        <w:t xml:space="preserve"> it appears </w:t>
      </w:r>
      <w:r w:rsidRPr="00BF352C">
        <w:rPr>
          <w:b/>
          <w:sz w:val="26"/>
          <w:highlight w:val="green"/>
          <w:u w:val="single"/>
        </w:rPr>
        <w:t>Barrett</w:t>
      </w:r>
      <w:r w:rsidRPr="003A31E1">
        <w:rPr>
          <w:u w:val="single"/>
        </w:rPr>
        <w:t xml:space="preserve"> may join their ranks</w:t>
      </w:r>
      <w:r w:rsidRPr="003A31E1">
        <w:rPr>
          <w:sz w:val="16"/>
        </w:rPr>
        <w:t xml:space="preserve">. The court as a whole has has largely agreed in cases this year. The unanimous decision in the LGBT case was the 25th time the justices were unanimous in 41 rulings so far this term. There are 15 to go in coming days. </w:t>
      </w:r>
      <w:r w:rsidRPr="003A31E1">
        <w:rPr>
          <w:u w:val="single"/>
        </w:rPr>
        <w:t xml:space="preserve">But the </w:t>
      </w:r>
      <w:r w:rsidRPr="00BF352C">
        <w:rPr>
          <w:b/>
          <w:sz w:val="26"/>
          <w:highlight w:val="green"/>
          <w:u w:val="single"/>
        </w:rPr>
        <w:t>big test</w:t>
      </w:r>
      <w:r w:rsidRPr="00BF352C">
        <w:rPr>
          <w:highlight w:val="green"/>
          <w:u w:val="single"/>
        </w:rPr>
        <w:t xml:space="preserve"> </w:t>
      </w:r>
      <w:r w:rsidRPr="003A31E1">
        <w:rPr>
          <w:u w:val="single"/>
        </w:rPr>
        <w:t xml:space="preserve">for Barrett </w:t>
      </w:r>
      <w:r w:rsidRPr="00BF352C">
        <w:rPr>
          <w:b/>
          <w:sz w:val="26"/>
          <w:highlight w:val="green"/>
          <w:u w:val="single"/>
        </w:rPr>
        <w:t>will be</w:t>
      </w:r>
      <w:r w:rsidRPr="003A31E1">
        <w:rPr>
          <w:u w:val="single"/>
        </w:rPr>
        <w:t xml:space="preserve"> next term starting in October when the justices will tackle hot-button issues like guns, </w:t>
      </w:r>
      <w:r w:rsidRPr="00BF352C">
        <w:rPr>
          <w:b/>
          <w:sz w:val="26"/>
          <w:highlight w:val="green"/>
          <w:u w:val="single"/>
          <w:bdr w:val="single" w:sz="18" w:space="0" w:color="auto"/>
        </w:rPr>
        <w:t>abortion</w:t>
      </w:r>
      <w:r w:rsidRPr="003A31E1">
        <w:rPr>
          <w:u w:val="single"/>
        </w:rPr>
        <w:t xml:space="preserve">, and possibly affirmative action. </w:t>
      </w:r>
      <w:r w:rsidRPr="003A31E1">
        <w:rPr>
          <w:sz w:val="16"/>
        </w:rPr>
        <w:t xml:space="preserve">“It is a very conservative Court, even if we will only get glimpses of it this year,” said UC Berkeley law school Dean Erwin Chemerinsky. </w:t>
      </w:r>
      <w:r w:rsidRPr="003A31E1">
        <w:rPr>
          <w:u w:val="single"/>
        </w:rPr>
        <w:t xml:space="preserve">Kicking the Can Both the </w:t>
      </w:r>
      <w:r w:rsidRPr="00BF352C">
        <w:rPr>
          <w:b/>
          <w:bCs/>
          <w:sz w:val="26"/>
          <w:highlight w:val="green"/>
          <w:u w:val="single"/>
        </w:rPr>
        <w:t>A</w:t>
      </w:r>
      <w:r w:rsidRPr="003A31E1">
        <w:rPr>
          <w:u w:val="single"/>
        </w:rPr>
        <w:t xml:space="preserve">ffordable </w:t>
      </w:r>
      <w:r w:rsidRPr="00BF352C">
        <w:rPr>
          <w:b/>
          <w:bCs/>
          <w:sz w:val="26"/>
          <w:highlight w:val="green"/>
          <w:u w:val="single"/>
        </w:rPr>
        <w:t>C</w:t>
      </w:r>
      <w:r w:rsidRPr="003A31E1">
        <w:rPr>
          <w:u w:val="single"/>
        </w:rPr>
        <w:t xml:space="preserve">are </w:t>
      </w:r>
      <w:r w:rsidRPr="00BF352C">
        <w:rPr>
          <w:b/>
          <w:bCs/>
          <w:sz w:val="26"/>
          <w:highlight w:val="green"/>
          <w:u w:val="single"/>
        </w:rPr>
        <w:t>A</w:t>
      </w:r>
      <w:r w:rsidRPr="003A31E1">
        <w:rPr>
          <w:u w:val="single"/>
        </w:rPr>
        <w:t xml:space="preserve">ct </w:t>
      </w:r>
      <w:r w:rsidRPr="00BF352C">
        <w:rPr>
          <w:b/>
          <w:bCs/>
          <w:sz w:val="26"/>
          <w:highlight w:val="green"/>
          <w:u w:val="single"/>
        </w:rPr>
        <w:t>and LGBT</w:t>
      </w:r>
      <w:r w:rsidRPr="00BF352C">
        <w:rPr>
          <w:highlight w:val="green"/>
          <w:u w:val="single"/>
        </w:rPr>
        <w:t xml:space="preserve"> </w:t>
      </w:r>
      <w:r w:rsidRPr="003A31E1">
        <w:rPr>
          <w:u w:val="single"/>
        </w:rPr>
        <w:t xml:space="preserve">rulings </w:t>
      </w:r>
      <w:r w:rsidRPr="00BF352C">
        <w:rPr>
          <w:b/>
          <w:bCs/>
          <w:sz w:val="26"/>
          <w:highlight w:val="green"/>
          <w:u w:val="single"/>
        </w:rPr>
        <w:t>were</w:t>
      </w:r>
      <w:r w:rsidRPr="003A31E1">
        <w:rPr>
          <w:u w:val="single"/>
        </w:rPr>
        <w:t xml:space="preserve"> “very, very </w:t>
      </w:r>
      <w:r w:rsidRPr="00BF352C">
        <w:rPr>
          <w:b/>
          <w:bCs/>
          <w:sz w:val="26"/>
          <w:highlight w:val="green"/>
          <w:u w:val="single"/>
        </w:rPr>
        <w:t>narrow</w:t>
      </w:r>
      <w:r w:rsidRPr="003A31E1">
        <w:rPr>
          <w:u w:val="single"/>
        </w:rPr>
        <w:t>,”</w:t>
      </w:r>
      <w:r w:rsidRPr="003A31E1">
        <w:rPr>
          <w:sz w:val="16"/>
        </w:rPr>
        <w:t xml:space="preserve"> Georgia State law professor EricSegall said. In the Obamacare case, California v. Texas, the 7-2 majority handed down a procedural ruling to avoid undoing the landmark 2010 law. The justices said red states led by Texas didn’t have a legal basis—or standing—to challenge it. Only Justices Samuel Alito and Neil Gorsuch would have voted to gut the act, long a priority of Republicans. The LGBT ruling, while unanimous in its outcome, was splintered in its reasoning. Hiding under the 9-0 breakdown was a dispute about whether to overturn the court’s divisive ruling in Employment Division v. Smith, which sparked the passage of the bipartisan Religious Freedom Protection Act and mini state versions across the country. The court in Smith refused to require an exception from Oregon’s prohibition on peyote, saying religious objectors don’t get a free pass on “generally applicable” laws. On opposite ends in the court’s LGBT ruling were the liberal justices—Stephen Breyer, Sonia Sotomayor, and Elena Kagan—along with Roberts, who wanted to uphold the court’s precedent in Smith, and the court’s most conservative members—Clarence Thomas, Alito, and Gorsuch—who wanted it overruled once and for all. </w:t>
      </w:r>
      <w:r w:rsidRPr="003A31E1">
        <w:rPr>
          <w:u w:val="single"/>
        </w:rPr>
        <w:t xml:space="preserve">In </w:t>
      </w:r>
      <w:r w:rsidRPr="00BF352C">
        <w:rPr>
          <w:b/>
          <w:sz w:val="26"/>
          <w:highlight w:val="green"/>
          <w:u w:val="single"/>
        </w:rPr>
        <w:t>the middle</w:t>
      </w:r>
      <w:r w:rsidRPr="003A31E1">
        <w:rPr>
          <w:u w:val="single"/>
        </w:rPr>
        <w:t xml:space="preserve"> was Barrett, joined by Kavanaugh, who acknowledged </w:t>
      </w:r>
      <w:proofErr w:type="gramStart"/>
      <w:r w:rsidRPr="003A31E1">
        <w:rPr>
          <w:u w:val="single"/>
        </w:rPr>
        <w:t>Smith‘</w:t>
      </w:r>
      <w:proofErr w:type="gramEnd"/>
      <w:r w:rsidRPr="003A31E1">
        <w:rPr>
          <w:u w:val="single"/>
        </w:rPr>
        <w:t xml:space="preserve">s shortcomings but was </w:t>
      </w:r>
      <w:r w:rsidRPr="00BF352C">
        <w:rPr>
          <w:b/>
          <w:sz w:val="26"/>
          <w:highlight w:val="green"/>
          <w:u w:val="single"/>
        </w:rPr>
        <w:t>concerned with</w:t>
      </w:r>
      <w:r w:rsidRPr="003A31E1">
        <w:rPr>
          <w:u w:val="single"/>
        </w:rPr>
        <w:t xml:space="preserve"> the </w:t>
      </w:r>
      <w:r w:rsidRPr="00BF352C">
        <w:rPr>
          <w:b/>
          <w:sz w:val="26"/>
          <w:highlight w:val="green"/>
          <w:u w:val="single"/>
        </w:rPr>
        <w:t>fallout</w:t>
      </w:r>
      <w:r w:rsidRPr="003A31E1">
        <w:rPr>
          <w:u w:val="single"/>
        </w:rPr>
        <w:t xml:space="preserve"> should the court overrule it</w:t>
      </w:r>
      <w:r w:rsidRPr="003A31E1">
        <w:rPr>
          <w:sz w:val="16"/>
        </w:rPr>
        <w:t xml:space="preserve">. “Yet what should replace Smith?” Barrett asked in a short concurrence. Both cases were a punt, Blackman said, with the issues likely to return to the court at some point in the future. End of the World </w:t>
      </w:r>
      <w:proofErr w:type="gramStart"/>
      <w:r w:rsidRPr="003A31E1">
        <w:rPr>
          <w:sz w:val="16"/>
        </w:rPr>
        <w:t>But</w:t>
      </w:r>
      <w:proofErr w:type="gramEnd"/>
      <w:r w:rsidRPr="003A31E1">
        <w:rPr>
          <w:sz w:val="16"/>
        </w:rPr>
        <w:t xml:space="preserve"> the ACA and LGBT cases, along with the extraordinary agreement all term, </w:t>
      </w:r>
      <w:r w:rsidRPr="003A31E1">
        <w:rPr>
          <w:u w:val="single"/>
        </w:rPr>
        <w:t xml:space="preserve">suggests a </w:t>
      </w:r>
      <w:r w:rsidRPr="00BF352C">
        <w:rPr>
          <w:b/>
          <w:sz w:val="26"/>
          <w:highlight w:val="green"/>
          <w:u w:val="single"/>
        </w:rPr>
        <w:t>majority</w:t>
      </w:r>
      <w:r w:rsidRPr="003A31E1">
        <w:rPr>
          <w:u w:val="single"/>
        </w:rPr>
        <w:t xml:space="preserve"> of the justices </w:t>
      </w:r>
      <w:r w:rsidRPr="00BF352C">
        <w:rPr>
          <w:b/>
          <w:sz w:val="26"/>
          <w:highlight w:val="green"/>
          <w:u w:val="single"/>
        </w:rPr>
        <w:t>don’t think</w:t>
      </w:r>
      <w:r w:rsidRPr="00BF352C">
        <w:rPr>
          <w:highlight w:val="green"/>
          <w:u w:val="single"/>
        </w:rPr>
        <w:t xml:space="preserve"> </w:t>
      </w:r>
      <w:r w:rsidRPr="00BF352C">
        <w:rPr>
          <w:b/>
          <w:sz w:val="26"/>
          <w:highlight w:val="green"/>
          <w:u w:val="single"/>
        </w:rPr>
        <w:t>it’s</w:t>
      </w:r>
      <w:r w:rsidRPr="003A31E1">
        <w:rPr>
          <w:u w:val="single"/>
        </w:rPr>
        <w:t xml:space="preserve"> the right </w:t>
      </w:r>
      <w:r w:rsidRPr="00BF352C">
        <w:rPr>
          <w:b/>
          <w:sz w:val="26"/>
          <w:highlight w:val="green"/>
          <w:u w:val="single"/>
          <w:bdr w:val="single" w:sz="18" w:space="0" w:color="auto"/>
        </w:rPr>
        <w:t>time to make major changes</w:t>
      </w:r>
      <w:r w:rsidRPr="003A31E1">
        <w:rPr>
          <w:u w:val="single"/>
        </w:rPr>
        <w:t xml:space="preserve"> in the law.</w:t>
      </w:r>
      <w:r w:rsidRPr="003A31E1">
        <w:rPr>
          <w:sz w:val="16"/>
        </w:rPr>
        <w:t xml:space="preserve"> “In the throes of everything"—the pandemic, Barrett’s first term, Kavanaugh’s biting confirmation, calls for Breyer to retire, and the caustic 2020 presidential election—"they didn’t want to shock the world this year,” Segall said. “</w:t>
      </w:r>
      <w:r w:rsidRPr="00BF352C">
        <w:rPr>
          <w:b/>
          <w:sz w:val="26"/>
          <w:highlight w:val="green"/>
          <w:u w:val="single"/>
        </w:rPr>
        <w:t>Preserving</w:t>
      </w:r>
      <w:r w:rsidRPr="003A31E1">
        <w:rPr>
          <w:sz w:val="16"/>
        </w:rPr>
        <w:t xml:space="preserve"> the </w:t>
      </w:r>
      <w:r w:rsidRPr="00BF352C">
        <w:rPr>
          <w:b/>
          <w:sz w:val="26"/>
          <w:highlight w:val="green"/>
          <w:u w:val="single"/>
        </w:rPr>
        <w:t>court’s</w:t>
      </w:r>
      <w:r w:rsidRPr="003A31E1">
        <w:rPr>
          <w:sz w:val="16"/>
        </w:rPr>
        <w:t xml:space="preserve"> own political </w:t>
      </w:r>
      <w:r w:rsidRPr="00BF352C">
        <w:rPr>
          <w:b/>
          <w:sz w:val="26"/>
          <w:highlight w:val="green"/>
          <w:u w:val="single"/>
        </w:rPr>
        <w:t>capital</w:t>
      </w:r>
      <w:r w:rsidRPr="00BF352C">
        <w:rPr>
          <w:highlight w:val="green"/>
          <w:u w:val="single"/>
        </w:rPr>
        <w:t xml:space="preserve"> </w:t>
      </w:r>
      <w:r w:rsidRPr="00BF352C">
        <w:rPr>
          <w:b/>
          <w:sz w:val="26"/>
          <w:highlight w:val="green"/>
          <w:u w:val="single"/>
        </w:rPr>
        <w:t>is</w:t>
      </w:r>
      <w:r w:rsidRPr="003A31E1">
        <w:rPr>
          <w:u w:val="single"/>
        </w:rPr>
        <w:t xml:space="preserve"> incredibly </w:t>
      </w:r>
      <w:r w:rsidRPr="00BF352C">
        <w:rPr>
          <w:b/>
          <w:sz w:val="26"/>
          <w:highlight w:val="green"/>
          <w:u w:val="single"/>
        </w:rPr>
        <w:t>important</w:t>
      </w:r>
      <w:r w:rsidRPr="003A31E1">
        <w:rPr>
          <w:u w:val="single"/>
        </w:rPr>
        <w:t xml:space="preserve"> to the justices because they know their only capital is the confidence of the American people,” he added. </w:t>
      </w:r>
      <w:r w:rsidRPr="003A31E1">
        <w:rPr>
          <w:b/>
          <w:bCs/>
          <w:u w:val="single"/>
        </w:rPr>
        <w:t>Adler said the court has developed a sort of 3-3-3 split</w:t>
      </w:r>
      <w:r w:rsidRPr="003A31E1">
        <w:rPr>
          <w:u w:val="single"/>
        </w:rPr>
        <w:t xml:space="preserve">—that is, three liberals, three conservative justices willing to chuck precedents they don’t agree with, and three conservative justices hesitant to overturn cases they may disagree with. </w:t>
      </w:r>
      <w:r w:rsidRPr="003A31E1">
        <w:rPr>
          <w:b/>
          <w:bCs/>
          <w:u w:val="single"/>
        </w:rPr>
        <w:t xml:space="preserve">Roberts, Kavanaugh, and now, apparently, Barrett make up that last group. </w:t>
      </w:r>
      <w:r w:rsidRPr="003A31E1">
        <w:rPr>
          <w:u w:val="single"/>
        </w:rPr>
        <w:t xml:space="preserve">Adler said that split will create some interesting pressures for the three justices in the middle next term, when—as Segall said—"the world will end.” </w:t>
      </w:r>
      <w:r w:rsidRPr="003A31E1">
        <w:rPr>
          <w:b/>
          <w:bCs/>
          <w:u w:val="single"/>
        </w:rPr>
        <w:t>The end of the world was a reference—in part—to the court’s abortion case, which could call into question the landmark ruling in Roe v. Wade and later cases</w:t>
      </w:r>
      <w:r w:rsidRPr="003A31E1">
        <w:rPr>
          <w:u w:val="single"/>
        </w:rPr>
        <w:t>.</w:t>
      </w:r>
    </w:p>
    <w:p w14:paraId="209586CF" w14:textId="77777777" w:rsidR="001B596F" w:rsidRDefault="001B596F" w:rsidP="001B596F">
      <w:pPr>
        <w:pStyle w:val="Heading4"/>
        <w:rPr>
          <w:rStyle w:val="Style13ptBold"/>
          <w:b/>
          <w:bCs w:val="0"/>
        </w:rPr>
      </w:pPr>
      <w:r>
        <w:rPr>
          <w:rStyle w:val="Style13ptBold"/>
          <w:b/>
        </w:rPr>
        <w:t>The court’s center is skeptical of overturning precedent in Roe, but the path’s narrow.</w:t>
      </w:r>
    </w:p>
    <w:p w14:paraId="236178E2" w14:textId="77777777" w:rsidR="001B596F" w:rsidRPr="002719BD" w:rsidRDefault="001B596F" w:rsidP="001B596F">
      <w:pPr>
        <w:rPr>
          <w:sz w:val="16"/>
        </w:rPr>
      </w:pPr>
      <w:r w:rsidRPr="00C63CCD">
        <w:rPr>
          <w:rStyle w:val="Style13ptBold"/>
        </w:rPr>
        <w:t>Feldman ‘9/2</w:t>
      </w:r>
      <w:r>
        <w:t xml:space="preserve"> </w:t>
      </w:r>
      <w:r w:rsidRPr="002719BD">
        <w:rPr>
          <w:sz w:val="16"/>
        </w:rPr>
        <w:t xml:space="preserve">(Noah; Bloomberg Opinion columnist and host of the podcast “Deep Background.” He is a professor of law at Harvard University and was a clerk to U.S. Supreme Court Justice David Souter.; “Is the Supreme Court Ready to Overturn Roe? We Don’t Know”; 9/2/21; Bloomberg; </w:t>
      </w:r>
      <w:r w:rsidRPr="008A6DFE">
        <w:rPr>
          <w:sz w:val="16"/>
        </w:rPr>
        <w:t>https://www.bloomberg.com/opinion/articles/2021-09-02/supreme-court-ruling-on-texas-abortion-law-isn-t-death-knell-for-roe</w:t>
      </w:r>
      <w:r w:rsidRPr="002719BD">
        <w:rPr>
          <w:sz w:val="16"/>
        </w:rPr>
        <w:t>; Accessed 9/17/21]</w:t>
      </w:r>
    </w:p>
    <w:p w14:paraId="6D674D17" w14:textId="77777777" w:rsidR="001B596F" w:rsidRPr="00732DE9" w:rsidRDefault="001B596F" w:rsidP="001B596F">
      <w:pPr>
        <w:rPr>
          <w:sz w:val="16"/>
        </w:rPr>
      </w:pPr>
      <w:r w:rsidRPr="00732DE9">
        <w:rPr>
          <w:sz w:val="16"/>
        </w:rPr>
        <w:t xml:space="preserve">Every nonlawyer on the planet — and no doubt a few lawyers, too — is likely to read this outcome as prefiguring a 5-to-4 vote to overturn Roe v. Wade, the 1973 precedent that made abortion a constitutional right. </w:t>
      </w:r>
      <w:r w:rsidRPr="00F40140">
        <w:rPr>
          <w:u w:val="single"/>
        </w:rPr>
        <w:t xml:space="preserve">Later this year, </w:t>
      </w:r>
      <w:r w:rsidRPr="00BF352C">
        <w:rPr>
          <w:b/>
          <w:sz w:val="26"/>
          <w:highlight w:val="green"/>
          <w:u w:val="single"/>
        </w:rPr>
        <w:t>the court will address</w:t>
      </w:r>
      <w:r w:rsidRPr="00F40140">
        <w:rPr>
          <w:u w:val="single"/>
        </w:rPr>
        <w:t xml:space="preserve"> a Mississippi anti-</w:t>
      </w:r>
      <w:r w:rsidRPr="00BF352C">
        <w:rPr>
          <w:b/>
          <w:sz w:val="26"/>
          <w:highlight w:val="green"/>
          <w:u w:val="single"/>
        </w:rPr>
        <w:t>abortion law</w:t>
      </w:r>
      <w:r w:rsidRPr="00F40140">
        <w:rPr>
          <w:u w:val="single"/>
        </w:rPr>
        <w:t xml:space="preserve"> that lacks the cleverly diabolical enforcement mechanism of the Texas law but is equally unconstitutional</w:t>
      </w:r>
      <w:r w:rsidRPr="00732DE9">
        <w:rPr>
          <w:sz w:val="16"/>
        </w:rPr>
        <w:t xml:space="preserve">. Indeed, the day after the law went into effect and before the Supreme Court ruled, many non-lawyers who were so unfamiliar with court procedures that they didn’t know it would eventually issue a ruling on the Texas law had already concluded that they knew how the upcoming Mississippi case would come out. That’s a possible interpretation of the latest opinion, to be sure. </w:t>
      </w:r>
      <w:r w:rsidRPr="00732DE9">
        <w:rPr>
          <w:u w:val="single"/>
        </w:rPr>
        <w:t xml:space="preserve">But the </w:t>
      </w:r>
      <w:r w:rsidRPr="00BF352C">
        <w:rPr>
          <w:b/>
          <w:sz w:val="26"/>
          <w:highlight w:val="green"/>
          <w:u w:val="single"/>
        </w:rPr>
        <w:t>opinion</w:t>
      </w:r>
      <w:r w:rsidRPr="00732DE9">
        <w:rPr>
          <w:u w:val="single"/>
        </w:rPr>
        <w:t xml:space="preserve"> for the five conservatives </w:t>
      </w:r>
      <w:r w:rsidRPr="00BF352C">
        <w:rPr>
          <w:b/>
          <w:sz w:val="26"/>
          <w:highlight w:val="green"/>
          <w:u w:val="single"/>
        </w:rPr>
        <w:t>explicitly denied</w:t>
      </w:r>
      <w:r w:rsidRPr="00732DE9">
        <w:rPr>
          <w:u w:val="single"/>
        </w:rPr>
        <w:t xml:space="preserve"> it. “We stress,” said the justices, “that we do not purport </w:t>
      </w:r>
      <w:r w:rsidRPr="00BF352C">
        <w:rPr>
          <w:b/>
          <w:sz w:val="26"/>
          <w:highlight w:val="green"/>
          <w:u w:val="single"/>
        </w:rPr>
        <w:t>to resolve</w:t>
      </w:r>
      <w:r w:rsidRPr="00732DE9">
        <w:rPr>
          <w:u w:val="single"/>
        </w:rPr>
        <w:t xml:space="preserve"> definitively any jurisdictional or </w:t>
      </w:r>
      <w:r w:rsidRPr="00BF352C">
        <w:rPr>
          <w:b/>
          <w:sz w:val="26"/>
          <w:highlight w:val="green"/>
          <w:u w:val="single"/>
        </w:rPr>
        <w:t>substantive claim</w:t>
      </w:r>
      <w:r w:rsidRPr="00732DE9">
        <w:rPr>
          <w:u w:val="single"/>
        </w:rPr>
        <w:t xml:space="preserve"> in the applicants’ lawsuit.” That’s lawyer-speak for </w:t>
      </w:r>
      <w:r w:rsidRPr="00BF352C">
        <w:rPr>
          <w:b/>
          <w:sz w:val="26"/>
          <w:highlight w:val="green"/>
          <w:u w:val="single"/>
        </w:rPr>
        <w:t>saying</w:t>
      </w:r>
      <w:r w:rsidRPr="00732DE9">
        <w:rPr>
          <w:u w:val="single"/>
        </w:rPr>
        <w:t xml:space="preserve"> both that </w:t>
      </w:r>
      <w:r w:rsidRPr="00BF352C">
        <w:rPr>
          <w:highlight w:val="green"/>
          <w:u w:val="single"/>
        </w:rPr>
        <w:t xml:space="preserve">the </w:t>
      </w:r>
      <w:r w:rsidRPr="00BF352C">
        <w:rPr>
          <w:b/>
          <w:sz w:val="26"/>
          <w:highlight w:val="green"/>
          <w:u w:val="single"/>
        </w:rPr>
        <w:t>law could</w:t>
      </w:r>
      <w:r w:rsidRPr="00BF352C">
        <w:rPr>
          <w:highlight w:val="green"/>
          <w:u w:val="single"/>
        </w:rPr>
        <w:t xml:space="preserve"> still </w:t>
      </w:r>
      <w:r w:rsidRPr="00BF352C">
        <w:rPr>
          <w:b/>
          <w:sz w:val="26"/>
          <w:highlight w:val="green"/>
          <w:u w:val="single"/>
        </w:rPr>
        <w:t>be unconstitutional</w:t>
      </w:r>
      <w:r w:rsidRPr="00BF352C">
        <w:rPr>
          <w:highlight w:val="green"/>
          <w:u w:val="single"/>
        </w:rPr>
        <w:t xml:space="preserve"> </w:t>
      </w:r>
      <w:r w:rsidRPr="00732DE9">
        <w:rPr>
          <w:u w:val="single"/>
        </w:rPr>
        <w:t xml:space="preserve">and that there might still be some procedural way to block its operation. For good measure, the opinion said the challengers “have raised serious questions regarding the constitutionality of the Texas law.” These </w:t>
      </w:r>
      <w:r w:rsidRPr="00BF352C">
        <w:rPr>
          <w:b/>
          <w:sz w:val="26"/>
          <w:highlight w:val="green"/>
          <w:u w:val="single"/>
        </w:rPr>
        <w:t>formulations indicate</w:t>
      </w:r>
      <w:r w:rsidRPr="00732DE9">
        <w:rPr>
          <w:u w:val="single"/>
        </w:rPr>
        <w:t xml:space="preserve"> that at least </w:t>
      </w:r>
      <w:r w:rsidRPr="00BF352C">
        <w:rPr>
          <w:b/>
          <w:sz w:val="26"/>
          <w:highlight w:val="green"/>
          <w:u w:val="single"/>
        </w:rPr>
        <w:t>some</w:t>
      </w:r>
      <w:r w:rsidRPr="00BF352C">
        <w:rPr>
          <w:highlight w:val="green"/>
          <w:u w:val="single"/>
        </w:rPr>
        <w:t xml:space="preserve"> </w:t>
      </w:r>
      <w:r w:rsidRPr="00732DE9">
        <w:rPr>
          <w:u w:val="single"/>
        </w:rPr>
        <w:t xml:space="preserve">of the five </w:t>
      </w:r>
      <w:r w:rsidRPr="00BF352C">
        <w:rPr>
          <w:b/>
          <w:sz w:val="26"/>
          <w:highlight w:val="green"/>
          <w:u w:val="single"/>
        </w:rPr>
        <w:t>conservatives</w:t>
      </w:r>
      <w:r w:rsidRPr="00732DE9">
        <w:rPr>
          <w:u w:val="single"/>
        </w:rPr>
        <w:t xml:space="preserve"> who joined it wanted to take pains </w:t>
      </w:r>
      <w:r w:rsidRPr="00BF352C">
        <w:rPr>
          <w:b/>
          <w:sz w:val="26"/>
          <w:highlight w:val="green"/>
          <w:u w:val="single"/>
        </w:rPr>
        <w:t>not to</w:t>
      </w:r>
      <w:r w:rsidRPr="00BF352C">
        <w:rPr>
          <w:highlight w:val="green"/>
          <w:u w:val="single"/>
        </w:rPr>
        <w:t xml:space="preserve"> </w:t>
      </w:r>
      <w:r w:rsidRPr="00BF352C">
        <w:rPr>
          <w:b/>
          <w:sz w:val="26"/>
          <w:highlight w:val="green"/>
          <w:u w:val="single"/>
        </w:rPr>
        <w:t>send</w:t>
      </w:r>
      <w:r w:rsidRPr="00BF352C">
        <w:rPr>
          <w:highlight w:val="green"/>
          <w:u w:val="single"/>
        </w:rPr>
        <w:t xml:space="preserve"> the </w:t>
      </w:r>
      <w:r w:rsidRPr="00BF352C">
        <w:rPr>
          <w:b/>
          <w:sz w:val="26"/>
          <w:highlight w:val="green"/>
          <w:u w:val="single"/>
        </w:rPr>
        <w:t>message</w:t>
      </w:r>
      <w:r w:rsidRPr="00BF352C">
        <w:rPr>
          <w:highlight w:val="green"/>
          <w:u w:val="single"/>
        </w:rPr>
        <w:t xml:space="preserve"> </w:t>
      </w:r>
      <w:r w:rsidRPr="00BF352C">
        <w:rPr>
          <w:b/>
          <w:sz w:val="26"/>
          <w:highlight w:val="green"/>
          <w:u w:val="single"/>
        </w:rPr>
        <w:t>that Roe</w:t>
      </w:r>
      <w:r w:rsidRPr="00732DE9">
        <w:rPr>
          <w:u w:val="single"/>
        </w:rPr>
        <w:t xml:space="preserve"> v. Wade </w:t>
      </w:r>
      <w:r w:rsidRPr="00BF352C">
        <w:rPr>
          <w:b/>
          <w:sz w:val="26"/>
          <w:highlight w:val="green"/>
          <w:u w:val="single"/>
        </w:rPr>
        <w:t>is sure to be overturned</w:t>
      </w:r>
      <w:r w:rsidRPr="00732DE9">
        <w:rPr>
          <w:sz w:val="16"/>
        </w:rPr>
        <w:t xml:space="preserve">. What is less clear is whether anyone on the political battlefield wants to hear that message. The pro-choice camp will doubtless spend the months until the court term ends in June whipping up public sentiment, either in the hopes of changing the outcome or turning any decision overturning Roe into the impetus for packing the court or producing a heavy Democratic turnout in the 2022 midterm elections. The pro-life camp has an equal interest in making the overturning of Roe seem inevitable. Consequently, neither side cares much for dispassionate analysis. But the fact remains that the majority in the Texas ruling did not address the underlying issues, so it would be premature to predict the outcome in the Mississippi case based on it. </w:t>
      </w:r>
      <w:r w:rsidRPr="00732DE9">
        <w:rPr>
          <w:u w:val="single"/>
        </w:rPr>
        <w:t xml:space="preserve">Taken strictly on its own terms, the </w:t>
      </w:r>
      <w:r w:rsidRPr="00BF352C">
        <w:rPr>
          <w:b/>
          <w:sz w:val="26"/>
          <w:highlight w:val="green"/>
          <w:u w:val="single"/>
        </w:rPr>
        <w:t>opinion</w:t>
      </w:r>
      <w:r w:rsidRPr="00732DE9">
        <w:rPr>
          <w:u w:val="single"/>
        </w:rPr>
        <w:t xml:space="preserve"> made a point that </w:t>
      </w:r>
      <w:r w:rsidRPr="00BF352C">
        <w:rPr>
          <w:b/>
          <w:sz w:val="26"/>
          <w:highlight w:val="green"/>
          <w:u w:val="single"/>
        </w:rPr>
        <w:t>is incorrect</w:t>
      </w:r>
      <w:r w:rsidRPr="00732DE9">
        <w:rPr>
          <w:u w:val="single"/>
        </w:rPr>
        <w:t xml:space="preserve"> in my view, </w:t>
      </w:r>
      <w:r w:rsidRPr="00BF352C">
        <w:rPr>
          <w:b/>
          <w:sz w:val="26"/>
          <w:highlight w:val="green"/>
          <w:u w:val="single"/>
        </w:rPr>
        <w:t>but</w:t>
      </w:r>
      <w:r w:rsidRPr="00732DE9">
        <w:rPr>
          <w:u w:val="single"/>
        </w:rPr>
        <w:t xml:space="preserve"> that is </w:t>
      </w:r>
      <w:r w:rsidRPr="00BF352C">
        <w:rPr>
          <w:b/>
          <w:sz w:val="26"/>
          <w:highlight w:val="green"/>
          <w:u w:val="single"/>
        </w:rPr>
        <w:t>legally plausible</w:t>
      </w:r>
      <w:r w:rsidRPr="00732DE9">
        <w:rPr>
          <w:u w:val="single"/>
        </w:rPr>
        <w:t>.</w:t>
      </w:r>
      <w:r w:rsidRPr="00732DE9">
        <w:rPr>
          <w:sz w:val="16"/>
        </w:rPr>
        <w:t xml:space="preserve"> That is that there’s no clear precedent for courts to block in advance the operation of a law that creates a civil penalty — not a criminal violation — to be applied by the courts after private lawsuits by private parties. Ordinarily, when a criminal law is obviously unconstitutional, the courts issue an order to the state attorney general not to enforce it. Such an order would not have any effect in this case, since the Texas attorney general isn’t empowered to enforce the law.</w:t>
      </w:r>
    </w:p>
    <w:p w14:paraId="2F056723" w14:textId="77777777" w:rsidR="001B596F" w:rsidRDefault="001B596F" w:rsidP="001B596F">
      <w:pPr>
        <w:pStyle w:val="Heading4"/>
      </w:pPr>
      <w:r>
        <w:t xml:space="preserve">Expanding Rights Protection is perceived as </w:t>
      </w:r>
      <w:r>
        <w:rPr>
          <w:u w:val="single"/>
        </w:rPr>
        <w:t>judicial activism</w:t>
      </w:r>
      <w:r>
        <w:t xml:space="preserve"> – it strays from the Constitution and forces Roberts to </w:t>
      </w:r>
      <w:r>
        <w:rPr>
          <w:u w:val="single"/>
        </w:rPr>
        <w:t>expend court capital</w:t>
      </w:r>
      <w:r>
        <w:t>.</w:t>
      </w:r>
    </w:p>
    <w:p w14:paraId="7D52863F" w14:textId="77777777" w:rsidR="001B596F" w:rsidRPr="002719BD" w:rsidRDefault="001B596F" w:rsidP="001B596F">
      <w:pPr>
        <w:rPr>
          <w:sz w:val="16"/>
        </w:rPr>
      </w:pPr>
      <w:r>
        <w:rPr>
          <w:rStyle w:val="Style13ptBold"/>
        </w:rPr>
        <w:t>Tribe et al. ‘10</w:t>
      </w:r>
      <w:r w:rsidRPr="00C24DE1">
        <w:rPr>
          <w:rStyle w:val="Style13ptBold"/>
        </w:rPr>
        <w:t xml:space="preserve"> </w:t>
      </w:r>
      <w:r w:rsidRPr="002719BD">
        <w:rPr>
          <w:sz w:val="16"/>
        </w:rPr>
        <w:t>[Laurence; January 2010; Carl M. Loeb University Professor at Harvard Law School, et al.; "TOO HOT FOR COURTS TO HANDLE: FUEL TEMPERATURES, GLOBAL WARMING, AND THE POLITICAL QUESTION DOCTRINE," https://s3.us-east-2.amazonaws.com/washlegal-uploads/upload/legalstudies/workingpaper/012910Tribe_WP.pdf/]</w:t>
      </w:r>
    </w:p>
    <w:p w14:paraId="61F52B9A" w14:textId="77777777" w:rsidR="001B596F" w:rsidRDefault="001B596F" w:rsidP="001B596F">
      <w:pPr>
        <w:rPr>
          <w:sz w:val="16"/>
        </w:rPr>
      </w:pPr>
      <w:r w:rsidRPr="007118B9">
        <w:rPr>
          <w:u w:val="single"/>
        </w:rPr>
        <w:t xml:space="preserve">We can stipulate that the </w:t>
      </w:r>
      <w:r w:rsidRPr="00BF352C">
        <w:rPr>
          <w:b/>
          <w:sz w:val="26"/>
          <w:highlight w:val="green"/>
          <w:u w:val="single"/>
        </w:rPr>
        <w:t>Constitution’s</w:t>
      </w:r>
      <w:r w:rsidRPr="007118B9">
        <w:rPr>
          <w:u w:val="single"/>
        </w:rPr>
        <w:t xml:space="preserve"> framers were </w:t>
      </w:r>
      <w:r w:rsidRPr="00BF352C">
        <w:rPr>
          <w:b/>
          <w:sz w:val="26"/>
          <w:highlight w:val="green"/>
          <w:u w:val="single"/>
        </w:rPr>
        <w:t>not driven by</w:t>
      </w:r>
      <w:r w:rsidRPr="007118B9">
        <w:rPr>
          <w:u w:val="single"/>
        </w:rPr>
        <w:t xml:space="preserve"> the </w:t>
      </w:r>
      <w:r w:rsidRPr="00BF352C">
        <w:rPr>
          <w:b/>
          <w:sz w:val="26"/>
          <w:highlight w:val="green"/>
          <w:u w:val="single"/>
        </w:rPr>
        <w:t>relationships</w:t>
      </w:r>
      <w:r w:rsidRPr="007118B9">
        <w:rPr>
          <w:u w:val="single"/>
        </w:rPr>
        <w:t xml:space="preserve"> among chemistry, temperature, combustion engines, and global climate when they </w:t>
      </w:r>
      <w:r w:rsidRPr="00BF352C">
        <w:rPr>
          <w:b/>
          <w:sz w:val="26"/>
          <w:highlight w:val="green"/>
          <w:u w:val="single"/>
        </w:rPr>
        <w:t>assigned</w:t>
      </w:r>
      <w:r w:rsidRPr="007118B9">
        <w:rPr>
          <w:u w:val="single"/>
        </w:rPr>
        <w:t xml:space="preserve"> </w:t>
      </w:r>
      <w:r w:rsidRPr="00BF352C">
        <w:rPr>
          <w:b/>
          <w:sz w:val="26"/>
          <w:highlight w:val="green"/>
          <w:u w:val="single"/>
        </w:rPr>
        <w:t>to</w:t>
      </w:r>
      <w:r w:rsidRPr="00BF352C">
        <w:rPr>
          <w:highlight w:val="green"/>
          <w:u w:val="single"/>
        </w:rPr>
        <w:t xml:space="preserve"> </w:t>
      </w:r>
      <w:r w:rsidRPr="007118B9">
        <w:rPr>
          <w:u w:val="single"/>
        </w:rPr>
        <w:t xml:space="preserve">the </w:t>
      </w:r>
      <w:r w:rsidRPr="00BF352C">
        <w:rPr>
          <w:b/>
          <w:sz w:val="26"/>
          <w:highlight w:val="green"/>
          <w:u w:val="single"/>
        </w:rPr>
        <w:t>judicial process</w:t>
      </w:r>
      <w:r w:rsidRPr="007118B9">
        <w:rPr>
          <w:u w:val="single"/>
        </w:rPr>
        <w:t xml:space="preserve"> the task of </w:t>
      </w:r>
      <w:r w:rsidRPr="00BF352C">
        <w:rPr>
          <w:b/>
          <w:sz w:val="26"/>
          <w:highlight w:val="green"/>
          <w:u w:val="single"/>
        </w:rPr>
        <w:t>interpreting</w:t>
      </w:r>
      <w:r w:rsidRPr="007118B9">
        <w:rPr>
          <w:u w:val="single"/>
        </w:rPr>
        <w:t xml:space="preserve"> and applying </w:t>
      </w:r>
      <w:r w:rsidRPr="00BF352C">
        <w:rPr>
          <w:b/>
          <w:sz w:val="26"/>
          <w:highlight w:val="green"/>
          <w:u w:val="single"/>
        </w:rPr>
        <w:t>rules of law</w:t>
      </w:r>
      <w:r w:rsidRPr="007118B9">
        <w:rPr>
          <w:u w:val="single"/>
        </w:rPr>
        <w:t>, and to the political process the mission of making the basic policy choices underlying those rules</w:t>
      </w:r>
      <w:r w:rsidRPr="007118B9">
        <w:rPr>
          <w:sz w:val="16"/>
        </w:rPr>
        <w:t xml:space="preserve">. Yet the framework established by the Constitution they promulgated, refined over time but admirably constant in this fundamental respect, wisely embodied the recognition that enacting the ground rules for the conduct of commerce in all of its manifestations—including designing incentives for innovation and creative production (through regimes of intellectual property), establishing the metrics and units for commercial transactions (through regimes of weights and measures), and coping with the cross-boundary effects of economic activity (through the regulation of interstate and foreign commerce)—was a task quintessentially political rather than judicial in character. </w:t>
      </w:r>
      <w:r w:rsidRPr="007118B9">
        <w:rPr>
          <w:u w:val="single"/>
        </w:rPr>
        <w:t xml:space="preserve">Yet the litigious </w:t>
      </w:r>
      <w:r w:rsidRPr="00BF352C">
        <w:rPr>
          <w:b/>
          <w:sz w:val="26"/>
          <w:highlight w:val="green"/>
          <w:u w:val="single"/>
        </w:rPr>
        <w:t>character of</w:t>
      </w:r>
      <w:r w:rsidRPr="00BF352C">
        <w:rPr>
          <w:highlight w:val="green"/>
          <w:u w:val="single"/>
        </w:rPr>
        <w:t xml:space="preserve"> </w:t>
      </w:r>
      <w:r w:rsidRPr="007118B9">
        <w:rPr>
          <w:u w:val="single"/>
        </w:rPr>
        <w:t xml:space="preserve">American </w:t>
      </w:r>
      <w:r w:rsidRPr="00BF352C">
        <w:rPr>
          <w:b/>
          <w:sz w:val="26"/>
          <w:highlight w:val="green"/>
          <w:u w:val="single"/>
        </w:rPr>
        <w:t>society</w:t>
      </w:r>
      <w:r w:rsidRPr="007118B9">
        <w:rPr>
          <w:u w:val="single"/>
        </w:rPr>
        <w:t xml:space="preserve">, observed early in the republic’s history by deTocqueville, has ineluctably </w:t>
      </w:r>
      <w:r w:rsidRPr="00BF352C">
        <w:rPr>
          <w:b/>
          <w:sz w:val="26"/>
          <w:highlight w:val="green"/>
          <w:u w:val="single"/>
        </w:rPr>
        <w:t>drawn</w:t>
      </w:r>
      <w:r w:rsidRPr="007118B9">
        <w:rPr>
          <w:u w:val="single"/>
        </w:rPr>
        <w:t xml:space="preserve"> American </w:t>
      </w:r>
      <w:r w:rsidRPr="00BF352C">
        <w:rPr>
          <w:b/>
          <w:sz w:val="26"/>
          <w:highlight w:val="green"/>
          <w:u w:val="single"/>
        </w:rPr>
        <w:t>courts</w:t>
      </w:r>
      <w:r w:rsidRPr="007118B9">
        <w:rPr>
          <w:u w:val="single"/>
        </w:rPr>
        <w:t xml:space="preserve">, federal as well as state, into problems within these spheres more properly and productively addressed by the legislative and executive branches. This has occurred in part because </w:t>
      </w:r>
      <w:r w:rsidRPr="00BF352C">
        <w:rPr>
          <w:b/>
          <w:sz w:val="26"/>
          <w:highlight w:val="green"/>
          <w:u w:val="single"/>
        </w:rPr>
        <w:t>political solutions</w:t>
      </w:r>
      <w:r w:rsidRPr="007118B9">
        <w:rPr>
          <w:u w:val="single"/>
        </w:rPr>
        <w:t xml:space="preserve"> to complex problems of policy choice inevitably </w:t>
      </w:r>
      <w:r w:rsidRPr="00BF352C">
        <w:rPr>
          <w:b/>
          <w:sz w:val="26"/>
          <w:highlight w:val="green"/>
          <w:u w:val="single"/>
        </w:rPr>
        <w:t>leave some</w:t>
      </w:r>
      <w:r w:rsidRPr="00BF352C">
        <w:rPr>
          <w:highlight w:val="green"/>
          <w:u w:val="single"/>
        </w:rPr>
        <w:t xml:space="preserve"> </w:t>
      </w:r>
      <w:r w:rsidRPr="007118B9">
        <w:rPr>
          <w:u w:val="single"/>
        </w:rPr>
        <w:t xml:space="preserve">citizens and consumers </w:t>
      </w:r>
      <w:r w:rsidRPr="00BF352C">
        <w:rPr>
          <w:b/>
          <w:sz w:val="26"/>
          <w:highlight w:val="green"/>
          <w:u w:val="single"/>
        </w:rPr>
        <w:t>dissatisfied</w:t>
      </w:r>
      <w:r w:rsidRPr="007118B9">
        <w:rPr>
          <w:u w:val="single"/>
        </w:rPr>
        <w:t xml:space="preserve"> and inclined to seek judicial redress for their woes, real or imagined.</w:t>
      </w:r>
      <w:r w:rsidRPr="007118B9">
        <w:rPr>
          <w:sz w:val="16"/>
        </w:rPr>
        <w:t xml:space="preserve"> And it has occurred in part because the toughest </w:t>
      </w:r>
      <w:r w:rsidRPr="00BF352C">
        <w:rPr>
          <w:b/>
          <w:sz w:val="26"/>
          <w:highlight w:val="green"/>
          <w:u w:val="single"/>
        </w:rPr>
        <w:t>political problems</w:t>
      </w:r>
      <w:r w:rsidRPr="007118B9">
        <w:rPr>
          <w:sz w:val="16"/>
        </w:rPr>
        <w:t xml:space="preserve"> appear on the horizon long before solutions can be identified, much less agreed upon, </w:t>
      </w:r>
      <w:r w:rsidRPr="00BF352C">
        <w:rPr>
          <w:b/>
          <w:sz w:val="26"/>
          <w:highlight w:val="green"/>
          <w:u w:val="single"/>
        </w:rPr>
        <w:t>leaving</w:t>
      </w:r>
      <w:r w:rsidRPr="007118B9">
        <w:rPr>
          <w:b/>
          <w:sz w:val="26"/>
          <w:u w:val="single"/>
        </w:rPr>
        <w:t xml:space="preserve"> </w:t>
      </w:r>
      <w:r w:rsidRPr="00BF352C">
        <w:rPr>
          <w:b/>
          <w:sz w:val="26"/>
          <w:highlight w:val="green"/>
          <w:u w:val="single"/>
        </w:rPr>
        <w:t>courts</w:t>
      </w:r>
      <w:r w:rsidRPr="007118B9">
        <w:rPr>
          <w:sz w:val="16"/>
        </w:rPr>
        <w:t xml:space="preserve"> to </w:t>
      </w:r>
      <w:r w:rsidRPr="00BF352C">
        <w:rPr>
          <w:b/>
          <w:sz w:val="26"/>
          <w:highlight w:val="green"/>
          <w:u w:val="single"/>
        </w:rPr>
        <w:t>fill the vacuum</w:t>
      </w:r>
      <w:r w:rsidRPr="007118B9">
        <w:rPr>
          <w:sz w:val="16"/>
        </w:rPr>
        <w:t xml:space="preserve"> that social forces abhor no less than nature itself. One can believe strongly in access to courts for the protection of judicially enforceable rights and the preservation of legal boundaries—as the authors of this WORKING PAPER do— while still deploring the perversion of the judicial process to meddle in matters of policy formation far removed from those judicially manageable realms. Indeed, the two concerns are mutually reinforcing rather than contradictory, </w:t>
      </w:r>
      <w:r w:rsidRPr="007118B9">
        <w:rPr>
          <w:u w:val="single"/>
        </w:rPr>
        <w:t xml:space="preserve">for </w:t>
      </w:r>
      <w:r w:rsidRPr="00BF352C">
        <w:rPr>
          <w:b/>
          <w:sz w:val="26"/>
          <w:highlight w:val="green"/>
          <w:u w:val="single"/>
        </w:rPr>
        <w:t>courts squander</w:t>
      </w:r>
      <w:r w:rsidRPr="007118B9">
        <w:rPr>
          <w:u w:val="single"/>
        </w:rPr>
        <w:t xml:space="preserve"> the </w:t>
      </w:r>
      <w:r w:rsidRPr="00BF352C">
        <w:rPr>
          <w:b/>
          <w:sz w:val="26"/>
          <w:highlight w:val="green"/>
          <w:u w:val="single"/>
        </w:rPr>
        <w:t>social and cultural capital</w:t>
      </w:r>
      <w:r w:rsidRPr="007118B9">
        <w:rPr>
          <w:u w:val="single"/>
        </w:rPr>
        <w:t xml:space="preserve"> they need </w:t>
      </w:r>
      <w:r w:rsidRPr="00BF352C">
        <w:rPr>
          <w:b/>
          <w:sz w:val="26"/>
          <w:highlight w:val="green"/>
          <w:u w:val="single"/>
        </w:rPr>
        <w:t>in order to do</w:t>
      </w:r>
      <w:r w:rsidRPr="007118B9">
        <w:rPr>
          <w:u w:val="single"/>
        </w:rPr>
        <w:t xml:space="preserve"> what may be </w:t>
      </w:r>
      <w:r w:rsidRPr="00BF352C">
        <w:rPr>
          <w:b/>
          <w:sz w:val="26"/>
          <w:highlight w:val="green"/>
          <w:u w:val="single"/>
          <w:bdr w:val="single" w:sz="18" w:space="0" w:color="auto"/>
        </w:rPr>
        <w:t>politically unpopular in preserving rights and protecting boundaries</w:t>
      </w:r>
      <w:r w:rsidRPr="00BF352C">
        <w:rPr>
          <w:highlight w:val="green"/>
          <w:u w:val="single"/>
        </w:rPr>
        <w:t xml:space="preserve"> </w:t>
      </w:r>
      <w:r w:rsidRPr="007118B9">
        <w:rPr>
          <w:u w:val="single"/>
        </w:rPr>
        <w:t>when they yield to the temptation to treat lawsuits as ubiquitously useful devices for making the world a better place</w:t>
      </w:r>
      <w:r w:rsidRPr="007118B9">
        <w:rPr>
          <w:sz w:val="16"/>
        </w:rPr>
        <w:t xml:space="preserve">. </w:t>
      </w:r>
    </w:p>
    <w:p w14:paraId="15969195" w14:textId="77777777" w:rsidR="001B596F" w:rsidRDefault="001B596F" w:rsidP="001B596F">
      <w:pPr>
        <w:pStyle w:val="Heading4"/>
      </w:pPr>
      <w:r>
        <w:t xml:space="preserve">RTS is treated as an issue of corporate free speech - Robert’s legacy is built on its rejection - ensures sustained backlash.   </w:t>
      </w:r>
    </w:p>
    <w:p w14:paraId="4C5BC46A" w14:textId="77777777" w:rsidR="001B596F" w:rsidRPr="00AA7B02" w:rsidRDefault="001B596F" w:rsidP="001B596F">
      <w:r w:rsidRPr="00AA7B02">
        <w:rPr>
          <w:rStyle w:val="Style13ptBold"/>
        </w:rPr>
        <w:t>Thomson-DeVeaux</w:t>
      </w:r>
      <w:r>
        <w:rPr>
          <w:rStyle w:val="Style13ptBold"/>
        </w:rPr>
        <w:t xml:space="preserve"> 18 </w:t>
      </w:r>
      <w:r w:rsidRPr="00AA7B02">
        <w:rPr>
          <w:rStyle w:val="Style13ptBold"/>
          <w:b w:val="0"/>
          <w:sz w:val="18"/>
          <w:szCs w:val="14"/>
        </w:rPr>
        <w:t>(</w:t>
      </w:r>
      <w:r w:rsidRPr="00AA7B02">
        <w:rPr>
          <w:sz w:val="18"/>
          <w:szCs w:val="18"/>
        </w:rPr>
        <w:t xml:space="preserve">, A., 2018. Chief Justice Roberts Is Reshaping </w:t>
      </w:r>
      <w:proofErr w:type="gramStart"/>
      <w:r w:rsidRPr="00AA7B02">
        <w:rPr>
          <w:sz w:val="18"/>
          <w:szCs w:val="18"/>
        </w:rPr>
        <w:t>The</w:t>
      </w:r>
      <w:proofErr w:type="gramEnd"/>
      <w:r w:rsidRPr="00AA7B02">
        <w:rPr>
          <w:sz w:val="18"/>
          <w:szCs w:val="18"/>
        </w:rPr>
        <w:t xml:space="preserve"> First Amendment. [online] FiveThirtyEight. Available at: &lt;https://fivethirtyeight.com/features/chief-justice-roberts-is-reshaping-the-first-amendment/&gt; [Accessed 5 November 2021] Amelia Thomson-DeVeaux is a senior writer at FiveThirtyEight. Before joining FiveThirtyEight’s staff, she was a regular contributor to the site and a freelance writer and editor with a wide portfolio of work. Her writing has been published in a variety of outlets, including CNN, Cosmopolitan, National Journal, and New York Magazine. She is a graduate of Princeton University and holds a master's degree in religious studies from The University of Chicago. Between degrees, she was on the staff of The American Prospect and worked as a writer and editor for PRRI, a public opinion research organization in Washington, DC.)-rahulpenu</w:t>
      </w:r>
    </w:p>
    <w:p w14:paraId="778AF4B1" w14:textId="77777777" w:rsidR="001B596F" w:rsidRPr="000E0A46" w:rsidRDefault="001B596F" w:rsidP="001B596F">
      <w:pPr>
        <w:rPr>
          <w:sz w:val="12"/>
          <w:szCs w:val="12"/>
        </w:rPr>
      </w:pPr>
      <w:r w:rsidRPr="000E0A46">
        <w:rPr>
          <w:sz w:val="12"/>
          <w:szCs w:val="12"/>
        </w:rPr>
        <w:t>It’s been a big year for free speech at the Supreme Court. Two of the most high-profile cases argued before the court so far have revolved around free speech rights, four other cases on the docket this term involve free speech questions, and yet another case where the issue is paramount greets the court on Tuesday.</w:t>
      </w:r>
    </w:p>
    <w:p w14:paraId="28DA1081" w14:textId="77777777" w:rsidR="001B596F" w:rsidRPr="000E0A46" w:rsidRDefault="001B596F" w:rsidP="001B596F">
      <w:pPr>
        <w:rPr>
          <w:sz w:val="12"/>
          <w:szCs w:val="12"/>
        </w:rPr>
      </w:pPr>
      <w:r w:rsidRPr="000E0A46">
        <w:rPr>
          <w:sz w:val="12"/>
          <w:szCs w:val="12"/>
        </w:rPr>
        <w:t>The court today is hearing arguments on whether the state of California is trampling on the free speech rights of crisis pregnancy centers — nonprofit organizations that do not perform abortions and encourage women to seek alternatives to the procedure — by requiring them to post notices explaining patients’ ability to access abortion and other medical services. In December, attorneys for a baker at Masterpiece Cakeshop in Colorado argued that a state anti-discrimination law violates his free speech rights as a self-described cake artist by requiring him to make a wedding cake for a gay couple. Last month, the justices heard oral arguments in a case about whether state laws allowing unions to require nonmembers to pay fees violate those employees’ right to free speech.</w:t>
      </w:r>
    </w:p>
    <w:p w14:paraId="50B7F569" w14:textId="77777777" w:rsidR="001B596F" w:rsidRPr="00663D81" w:rsidRDefault="001B596F" w:rsidP="001B596F">
      <w:pPr>
        <w:rPr>
          <w:sz w:val="16"/>
        </w:rPr>
      </w:pPr>
      <w:r w:rsidRPr="00663D81">
        <w:rPr>
          <w:sz w:val="16"/>
        </w:rPr>
        <w:t xml:space="preserve">Whichever way the rulings come down this spring and summer, it’s almost certain that the winning side will include Chief Justice John Roberts, who has spent his 12-plus years at the helm of the high court quietly carving out a space as a prolific and decisive arbiter of free speech law. Supporters and critics both agree that during his tenure, the court has dramatically expanded the reach of the First Amendment by striking down a wide range of statutes for encroaching on free speech rights. And </w:t>
      </w:r>
      <w:r w:rsidRPr="00FE0BAB">
        <w:rPr>
          <w:b/>
          <w:bCs/>
          <w:highlight w:val="green"/>
          <w:u w:val="single"/>
        </w:rPr>
        <w:t>Roberts</w:t>
      </w:r>
      <w:r w:rsidRPr="00663D81">
        <w:rPr>
          <w:u w:val="single"/>
        </w:rPr>
        <w:t xml:space="preserve"> </w:t>
      </w:r>
      <w:r w:rsidRPr="00663D81">
        <w:rPr>
          <w:sz w:val="16"/>
        </w:rPr>
        <w:t>has</w:t>
      </w:r>
      <w:r w:rsidRPr="00663D81">
        <w:rPr>
          <w:u w:val="single"/>
        </w:rPr>
        <w:t xml:space="preserve"> </w:t>
      </w:r>
      <w:r w:rsidRPr="00FE0BAB">
        <w:rPr>
          <w:b/>
          <w:bCs/>
          <w:highlight w:val="green"/>
          <w:u w:val="single"/>
        </w:rPr>
        <w:t>authored</w:t>
      </w:r>
      <w:r w:rsidRPr="00663D81">
        <w:rPr>
          <w:u w:val="single"/>
        </w:rPr>
        <w:t xml:space="preserve"> </w:t>
      </w:r>
      <w:r w:rsidRPr="00FE0BAB">
        <w:rPr>
          <w:highlight w:val="green"/>
          <w:u w:val="single"/>
        </w:rPr>
        <w:t>more</w:t>
      </w:r>
      <w:r w:rsidRPr="00663D81">
        <w:rPr>
          <w:u w:val="single"/>
        </w:rPr>
        <w:t xml:space="preserve"> </w:t>
      </w:r>
      <w:r w:rsidRPr="00FE0BAB">
        <w:rPr>
          <w:b/>
          <w:bCs/>
          <w:highlight w:val="green"/>
          <w:u w:val="single"/>
        </w:rPr>
        <w:t>majority</w:t>
      </w:r>
      <w:r w:rsidRPr="00FE0BAB">
        <w:rPr>
          <w:highlight w:val="green"/>
          <w:u w:val="single"/>
        </w:rPr>
        <w:t xml:space="preserve"> </w:t>
      </w:r>
      <w:r w:rsidRPr="00FE0BAB">
        <w:rPr>
          <w:b/>
          <w:bCs/>
          <w:highlight w:val="green"/>
          <w:u w:val="single"/>
        </w:rPr>
        <w:t>opinions</w:t>
      </w:r>
      <w:r w:rsidRPr="00FE0BAB">
        <w:rPr>
          <w:highlight w:val="green"/>
          <w:u w:val="single"/>
        </w:rPr>
        <w:t xml:space="preserve"> </w:t>
      </w:r>
      <w:r w:rsidRPr="00FE0BAB">
        <w:rPr>
          <w:b/>
          <w:bCs/>
          <w:highlight w:val="green"/>
          <w:u w:val="single"/>
        </w:rPr>
        <w:t>on</w:t>
      </w:r>
      <w:r w:rsidRPr="00FE0BAB">
        <w:rPr>
          <w:highlight w:val="green"/>
          <w:u w:val="single"/>
        </w:rPr>
        <w:t xml:space="preserve"> </w:t>
      </w:r>
      <w:r w:rsidRPr="00FE0BAB">
        <w:rPr>
          <w:b/>
          <w:bCs/>
          <w:highlight w:val="green"/>
          <w:u w:val="single"/>
        </w:rPr>
        <w:t>free</w:t>
      </w:r>
      <w:r w:rsidRPr="00FE0BAB">
        <w:rPr>
          <w:highlight w:val="green"/>
          <w:u w:val="single"/>
        </w:rPr>
        <w:t xml:space="preserve"> </w:t>
      </w:r>
      <w:r w:rsidRPr="00FE0BAB">
        <w:rPr>
          <w:b/>
          <w:bCs/>
          <w:highlight w:val="green"/>
          <w:u w:val="single"/>
        </w:rPr>
        <w:t>speech</w:t>
      </w:r>
      <w:r w:rsidRPr="00663D81">
        <w:rPr>
          <w:u w:val="single"/>
        </w:rPr>
        <w:t xml:space="preserve"> </w:t>
      </w:r>
      <w:r w:rsidRPr="00FE0BAB">
        <w:rPr>
          <w:highlight w:val="green"/>
          <w:u w:val="single"/>
        </w:rPr>
        <w:t>than</w:t>
      </w:r>
      <w:r w:rsidRPr="00663D81">
        <w:rPr>
          <w:u w:val="single"/>
        </w:rPr>
        <w:t xml:space="preserve"> </w:t>
      </w:r>
      <w:r w:rsidRPr="00FE0BAB">
        <w:rPr>
          <w:highlight w:val="green"/>
          <w:u w:val="single"/>
        </w:rPr>
        <w:t>any</w:t>
      </w:r>
      <w:r w:rsidRPr="00663D81">
        <w:rPr>
          <w:u w:val="single"/>
        </w:rPr>
        <w:t xml:space="preserve"> </w:t>
      </w:r>
      <w:r w:rsidRPr="00FE0BAB">
        <w:rPr>
          <w:highlight w:val="green"/>
          <w:u w:val="single"/>
        </w:rPr>
        <w:t>other</w:t>
      </w:r>
      <w:r w:rsidRPr="00663D81">
        <w:rPr>
          <w:u w:val="single"/>
        </w:rPr>
        <w:t xml:space="preserve"> justice during his tenure</w:t>
      </w:r>
      <w:r w:rsidRPr="00663D81">
        <w:rPr>
          <w:sz w:val="16"/>
        </w:rPr>
        <w:t xml:space="preserve">, </w:t>
      </w:r>
      <w:r w:rsidRPr="00FE0BAB">
        <w:rPr>
          <w:highlight w:val="green"/>
          <w:u w:val="single"/>
        </w:rPr>
        <w:t>signaling</w:t>
      </w:r>
      <w:r w:rsidRPr="00663D81">
        <w:rPr>
          <w:sz w:val="16"/>
        </w:rPr>
        <w:t xml:space="preserve"> that </w:t>
      </w:r>
      <w:r w:rsidRPr="00663D81">
        <w:rPr>
          <w:u w:val="single"/>
        </w:rPr>
        <w:t xml:space="preserve">this is </w:t>
      </w:r>
      <w:r w:rsidRPr="00663D81">
        <w:rPr>
          <w:sz w:val="16"/>
        </w:rPr>
        <w:t xml:space="preserve">an area </w:t>
      </w:r>
      <w:r w:rsidRPr="00663D81">
        <w:rPr>
          <w:u w:val="single"/>
        </w:rPr>
        <w:t>where</w:t>
      </w:r>
      <w:r w:rsidRPr="00663D81">
        <w:rPr>
          <w:sz w:val="16"/>
        </w:rPr>
        <w:t xml:space="preserve"> </w:t>
      </w:r>
      <w:r w:rsidRPr="00FE0BAB">
        <w:rPr>
          <w:highlight w:val="green"/>
          <w:u w:val="single"/>
        </w:rPr>
        <w:t>he</w:t>
      </w:r>
      <w:r w:rsidRPr="00663D81">
        <w:rPr>
          <w:u w:val="single"/>
        </w:rPr>
        <w:t xml:space="preserve"> </w:t>
      </w:r>
      <w:r w:rsidRPr="00FE0BAB">
        <w:rPr>
          <w:b/>
          <w:bCs/>
          <w:highlight w:val="green"/>
          <w:u w:val="single"/>
        </w:rPr>
        <w:t>wants</w:t>
      </w:r>
      <w:r w:rsidRPr="00FE0BAB">
        <w:rPr>
          <w:highlight w:val="green"/>
          <w:u w:val="single"/>
        </w:rPr>
        <w:t xml:space="preserve"> </w:t>
      </w:r>
      <w:r w:rsidRPr="00FE0BAB">
        <w:rPr>
          <w:b/>
          <w:bCs/>
          <w:highlight w:val="green"/>
          <w:u w:val="single"/>
        </w:rPr>
        <w:t>to</w:t>
      </w:r>
      <w:r w:rsidRPr="00FE0BAB">
        <w:rPr>
          <w:highlight w:val="green"/>
          <w:u w:val="single"/>
        </w:rPr>
        <w:t xml:space="preserve"> </w:t>
      </w:r>
      <w:r w:rsidRPr="00FE0BAB">
        <w:rPr>
          <w:b/>
          <w:bCs/>
          <w:highlight w:val="green"/>
          <w:u w:val="single"/>
        </w:rPr>
        <w:t>create</w:t>
      </w:r>
      <w:r w:rsidRPr="00FE0BAB">
        <w:rPr>
          <w:highlight w:val="green"/>
          <w:u w:val="single"/>
        </w:rPr>
        <w:t xml:space="preserve"> a </w:t>
      </w:r>
      <w:r w:rsidRPr="00FE0BAB">
        <w:rPr>
          <w:b/>
          <w:bCs/>
          <w:highlight w:val="green"/>
          <w:u w:val="single"/>
        </w:rPr>
        <w:t>legacy</w:t>
      </w:r>
      <w:r w:rsidRPr="00663D81">
        <w:rPr>
          <w:sz w:val="16"/>
        </w:rPr>
        <w:t>.</w:t>
      </w:r>
    </w:p>
    <w:p w14:paraId="3C4EA119" w14:textId="77777777" w:rsidR="001B596F" w:rsidRPr="000E0A46" w:rsidRDefault="001B596F" w:rsidP="001B596F">
      <w:pPr>
        <w:rPr>
          <w:sz w:val="16"/>
        </w:rPr>
      </w:pPr>
      <w:r w:rsidRPr="000E0A46">
        <w:rPr>
          <w:sz w:val="16"/>
        </w:rPr>
        <w:t xml:space="preserve">But just what </w:t>
      </w:r>
      <w:r w:rsidRPr="00663D81">
        <w:rPr>
          <w:u w:val="single"/>
        </w:rPr>
        <w:t>that</w:t>
      </w:r>
      <w:r w:rsidRPr="000E0A46">
        <w:rPr>
          <w:sz w:val="16"/>
        </w:rPr>
        <w:t xml:space="preserve"> </w:t>
      </w:r>
      <w:r w:rsidRPr="00663D81">
        <w:rPr>
          <w:u w:val="single"/>
        </w:rPr>
        <w:t>legacy</w:t>
      </w:r>
      <w:r w:rsidRPr="000E0A46">
        <w:rPr>
          <w:sz w:val="16"/>
        </w:rPr>
        <w:t xml:space="preserve"> </w:t>
      </w:r>
      <w:r w:rsidRPr="00663D81">
        <w:rPr>
          <w:u w:val="single"/>
        </w:rPr>
        <w:t>will be</w:t>
      </w:r>
      <w:r w:rsidRPr="000E0A46">
        <w:rPr>
          <w:sz w:val="16"/>
        </w:rPr>
        <w:t xml:space="preserve"> is </w:t>
      </w:r>
      <w:r w:rsidRPr="00FE0BAB">
        <w:rPr>
          <w:b/>
          <w:bCs/>
          <w:highlight w:val="green"/>
          <w:u w:val="single"/>
        </w:rPr>
        <w:t>highly</w:t>
      </w:r>
      <w:r w:rsidRPr="00FE0BAB">
        <w:rPr>
          <w:highlight w:val="green"/>
          <w:u w:val="single"/>
        </w:rPr>
        <w:t xml:space="preserve"> </w:t>
      </w:r>
      <w:r w:rsidRPr="00FE0BAB">
        <w:rPr>
          <w:b/>
          <w:bCs/>
          <w:highlight w:val="green"/>
          <w:u w:val="single"/>
        </w:rPr>
        <w:t>contested</w:t>
      </w:r>
      <w:r w:rsidRPr="000E0A46">
        <w:rPr>
          <w:sz w:val="16"/>
        </w:rPr>
        <w:t xml:space="preserve">. </w:t>
      </w:r>
      <w:r w:rsidRPr="00663D81">
        <w:rPr>
          <w:u w:val="single"/>
        </w:rPr>
        <w:t xml:space="preserve">Roberts’s </w:t>
      </w:r>
      <w:r w:rsidRPr="00FE0BAB">
        <w:rPr>
          <w:u w:val="single"/>
        </w:rPr>
        <w:t>admirers</w:t>
      </w:r>
      <w:r w:rsidRPr="000E0A46">
        <w:rPr>
          <w:sz w:val="16"/>
        </w:rPr>
        <w:t xml:space="preserve"> </w:t>
      </w:r>
      <w:r w:rsidRPr="00663D81">
        <w:rPr>
          <w:u w:val="single"/>
        </w:rPr>
        <w:t>argue</w:t>
      </w:r>
      <w:r w:rsidRPr="000E0A46">
        <w:rPr>
          <w:sz w:val="16"/>
        </w:rPr>
        <w:t xml:space="preserve"> that his </w:t>
      </w:r>
      <w:r w:rsidRPr="00663D81">
        <w:rPr>
          <w:u w:val="single"/>
        </w:rPr>
        <w:t>commitment to the First Amendment transcends ideological boundaries</w:t>
      </w:r>
      <w:r w:rsidRPr="000E0A46">
        <w:rPr>
          <w:sz w:val="16"/>
        </w:rPr>
        <w:t xml:space="preserve">. </w:t>
      </w:r>
      <w:r w:rsidRPr="00663D81">
        <w:rPr>
          <w:u w:val="single"/>
        </w:rPr>
        <w:t>But</w:t>
      </w:r>
      <w:r w:rsidRPr="000E0A46">
        <w:rPr>
          <w:sz w:val="16"/>
        </w:rPr>
        <w:t xml:space="preserve"> </w:t>
      </w:r>
      <w:r w:rsidRPr="00663D81">
        <w:rPr>
          <w:u w:val="single"/>
        </w:rPr>
        <w:t>others contend</w:t>
      </w:r>
      <w:r w:rsidRPr="000E0A46">
        <w:rPr>
          <w:sz w:val="16"/>
        </w:rPr>
        <w:t xml:space="preserve"> that his </w:t>
      </w:r>
      <w:r w:rsidRPr="00663D81">
        <w:rPr>
          <w:u w:val="single"/>
        </w:rPr>
        <w:t>decisions</w:t>
      </w:r>
      <w:r w:rsidRPr="000E0A46">
        <w:rPr>
          <w:sz w:val="16"/>
        </w:rPr>
        <w:t xml:space="preserve"> </w:t>
      </w:r>
      <w:r w:rsidRPr="00663D81">
        <w:rPr>
          <w:u w:val="single"/>
        </w:rPr>
        <w:t>don’t protect speech across the board</w:t>
      </w:r>
      <w:r w:rsidRPr="000E0A46">
        <w:rPr>
          <w:sz w:val="16"/>
        </w:rPr>
        <w:t xml:space="preserve">. Instead, they say that </w:t>
      </w:r>
      <w:r w:rsidRPr="00FE0BAB">
        <w:rPr>
          <w:b/>
          <w:bCs/>
          <w:highlight w:val="green"/>
          <w:u w:val="single"/>
        </w:rPr>
        <w:t>Roberts</w:t>
      </w:r>
      <w:r w:rsidRPr="000E0A46">
        <w:rPr>
          <w:sz w:val="16"/>
        </w:rPr>
        <w:t xml:space="preserve"> is </w:t>
      </w:r>
      <w:r w:rsidRPr="00AA7B02">
        <w:rPr>
          <w:highlight w:val="green"/>
          <w:u w:val="single"/>
        </w:rPr>
        <w:t>more than</w:t>
      </w:r>
      <w:r w:rsidRPr="00663D81">
        <w:rPr>
          <w:u w:val="single"/>
        </w:rPr>
        <w:t xml:space="preserve"> </w:t>
      </w:r>
      <w:r w:rsidRPr="00AA7B02">
        <w:rPr>
          <w:highlight w:val="green"/>
          <w:u w:val="single"/>
        </w:rPr>
        <w:t>willing</w:t>
      </w:r>
      <w:r w:rsidRPr="00663D81">
        <w:rPr>
          <w:u w:val="single"/>
        </w:rPr>
        <w:t xml:space="preserve"> </w:t>
      </w:r>
      <w:r w:rsidRPr="00AA7B02">
        <w:rPr>
          <w:highlight w:val="green"/>
          <w:u w:val="single"/>
        </w:rPr>
        <w:t>to</w:t>
      </w:r>
      <w:r w:rsidRPr="00663D81">
        <w:rPr>
          <w:u w:val="single"/>
        </w:rPr>
        <w:t xml:space="preserve"> </w:t>
      </w:r>
      <w:r w:rsidRPr="00AA7B02">
        <w:rPr>
          <w:b/>
          <w:bCs/>
          <w:highlight w:val="green"/>
          <w:u w:val="single"/>
        </w:rPr>
        <w:t>allow</w:t>
      </w:r>
      <w:r w:rsidRPr="000E0A46">
        <w:rPr>
          <w:sz w:val="16"/>
        </w:rPr>
        <w:t xml:space="preserve"> the government to restrict speech when it’s speech he disagrees with — meaning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0E0A46">
        <w:rPr>
          <w:u w:val="single"/>
        </w:rPr>
        <w:t xml:space="preserve"> is </w:t>
      </w:r>
      <w:r w:rsidRPr="00AA7B02">
        <w:rPr>
          <w:highlight w:val="green"/>
          <w:u w:val="single"/>
        </w:rPr>
        <w:t>becoming</w:t>
      </w:r>
      <w:r w:rsidRPr="000E0A46">
        <w:rPr>
          <w:u w:val="single"/>
        </w:rPr>
        <w:t xml:space="preserve"> </w:t>
      </w:r>
      <w:r w:rsidRPr="00FE0BAB">
        <w:rPr>
          <w:b/>
          <w:bCs/>
          <w:u w:val="single"/>
        </w:rPr>
        <w:t>a</w:t>
      </w:r>
      <w:r w:rsidRPr="000E0A46">
        <w:rPr>
          <w:u w:val="single"/>
        </w:rPr>
        <w:t xml:space="preserve"> legal </w:t>
      </w:r>
      <w:r w:rsidRPr="00AA7B02">
        <w:rPr>
          <w:b/>
          <w:bCs/>
          <w:highlight w:val="green"/>
          <w:u w:val="single"/>
        </w:rPr>
        <w:t>tool</w:t>
      </w:r>
      <w:r w:rsidRPr="000E0A46">
        <w:rPr>
          <w:u w:val="single"/>
        </w:rPr>
        <w:t xml:space="preserve"> </w:t>
      </w:r>
      <w:r w:rsidRPr="00AA7B02">
        <w:rPr>
          <w:b/>
          <w:bCs/>
          <w:highlight w:val="green"/>
          <w:u w:val="single"/>
        </w:rPr>
        <w:t>that</w:t>
      </w:r>
      <w:r w:rsidRPr="000E0A46">
        <w:rPr>
          <w:u w:val="single"/>
        </w:rPr>
        <w:t xml:space="preserve"> </w:t>
      </w:r>
      <w:r w:rsidRPr="00AA7B02">
        <w:rPr>
          <w:b/>
          <w:bCs/>
          <w:highlight w:val="green"/>
          <w:u w:val="single"/>
        </w:rPr>
        <w:t>favors</w:t>
      </w:r>
      <w:r w:rsidRPr="000E0A46">
        <w:rPr>
          <w:u w:val="single"/>
        </w:rPr>
        <w:t xml:space="preserve"> </w:t>
      </w:r>
      <w:r w:rsidRPr="00AA7B02">
        <w:rPr>
          <w:b/>
          <w:bCs/>
          <w:highlight w:val="green"/>
          <w:u w:val="single"/>
        </w:rPr>
        <w:t>corporations</w:t>
      </w:r>
      <w:r w:rsidRPr="000E0A46">
        <w:rPr>
          <w:u w:val="single"/>
        </w:rPr>
        <w:t xml:space="preserve"> </w:t>
      </w:r>
      <w:r w:rsidRPr="00AA7B02">
        <w:rPr>
          <w:b/>
          <w:bCs/>
          <w:highlight w:val="green"/>
          <w:u w:val="single"/>
        </w:rPr>
        <w:t>over</w:t>
      </w:r>
      <w:r w:rsidRPr="000E0A46">
        <w:rPr>
          <w:u w:val="single"/>
        </w:rPr>
        <w:t xml:space="preserve"> </w:t>
      </w:r>
      <w:r w:rsidRPr="00AA7B02">
        <w:rPr>
          <w:b/>
          <w:bCs/>
          <w:highlight w:val="green"/>
          <w:u w:val="single"/>
        </w:rPr>
        <w:t>individuals</w:t>
      </w:r>
      <w:r w:rsidRPr="000E0A46">
        <w:rPr>
          <w:sz w:val="16"/>
        </w:rPr>
        <w:t>.</w:t>
      </w:r>
    </w:p>
    <w:p w14:paraId="2F8721C3" w14:textId="77777777" w:rsidR="001B596F" w:rsidRPr="00C66E1B" w:rsidRDefault="001B596F" w:rsidP="001B596F">
      <w:pPr>
        <w:rPr>
          <w:sz w:val="12"/>
          <w:szCs w:val="12"/>
        </w:rPr>
      </w:pPr>
      <w:r w:rsidRPr="00C66E1B">
        <w:rPr>
          <w:sz w:val="12"/>
          <w:szCs w:val="12"/>
        </w:rPr>
        <w:t>The chief justice gets to decide who writes the majority opinion in any case where he’s on the winning side, which means that Roberts is able to stake a claim over a particular area of law if he so chooses. And that seems to be what’s happening with free speech: As of the end of the 2016 term, Roberts had written 34 percent of the free speech decisions the court has handed down since he joined its ranks, and 14 percent of his majority opinions were devoted to the topic.1 Even when he’s not writing for the majority, Roberts is rarely on the losing side: Out of the 38 free speech cases we counted,2 he voted with the minority only once.</w:t>
      </w:r>
    </w:p>
    <w:p w14:paraId="6E26FBF8" w14:textId="77777777" w:rsidR="001B596F" w:rsidRPr="00C66E1B" w:rsidRDefault="001B596F" w:rsidP="001B596F">
      <w:pPr>
        <w:rPr>
          <w:sz w:val="12"/>
          <w:szCs w:val="12"/>
        </w:rPr>
      </w:pPr>
      <w:r w:rsidRPr="00C66E1B">
        <w:rPr>
          <w:sz w:val="12"/>
          <w:szCs w:val="12"/>
        </w:rPr>
        <w:t>The First Amendment appears to be a topic of deep personal interest for Roberts, and he’s not commanding the majority opinion in these cases simply to reinforce earlier decisions. Roberts has presided over — and participated in — a deliberate and systematic expansion of free speech rights in the realm of campaign finance and commercial speech. The court’s determination that campaign spending limits on corporations violated free speech in the 2010 case Citizens United v. FEC was just one in a series that struck down a range of campaign finance laws on First Amendment grounds and expanded corporations’ right to speech in other venues, like drug advertising and trademark regulations.</w:t>
      </w:r>
    </w:p>
    <w:p w14:paraId="689D59E5" w14:textId="77777777" w:rsidR="001B596F" w:rsidRPr="00C66E1B" w:rsidRDefault="001B596F" w:rsidP="001B596F">
      <w:pPr>
        <w:rPr>
          <w:sz w:val="12"/>
          <w:szCs w:val="12"/>
        </w:rPr>
      </w:pPr>
      <w:r w:rsidRPr="00C66E1B">
        <w:rPr>
          <w:sz w:val="12"/>
          <w:szCs w:val="12"/>
        </w:rPr>
        <w:t>According to legal experts, these rulings represent a clear and unprecedented reversal of previous Supreme Court interpretations of the First Amendment, particularly with regard to corporations. Those interpretations began taking shape early in the last century, as the court only began to strike down federal statutes for abridging free speech after World War I. As it did so, it at first explicitly rejected the idea that commercial speech was constitutionally protected. In the 1970s and ’80s, the justices walked this decision back somewhat as it related to certain types of ads, but they continued to maintain that advertising remained categorically different from other kinds of speech, especially when it was presenting inaccurate information.</w:t>
      </w:r>
    </w:p>
    <w:p w14:paraId="778E8952" w14:textId="77777777" w:rsidR="001B596F" w:rsidRPr="00C66E1B" w:rsidRDefault="001B596F" w:rsidP="001B596F">
      <w:pPr>
        <w:rPr>
          <w:sz w:val="12"/>
          <w:szCs w:val="12"/>
        </w:rPr>
      </w:pPr>
      <w:r w:rsidRPr="00C66E1B">
        <w:rPr>
          <w:sz w:val="12"/>
          <w:szCs w:val="12"/>
        </w:rPr>
        <w:t>At the same time, the justices issued groundbreaking rulings that protected the speech of unpopular individuals and groups against government censorship. It was these cases, which involved government attempts to quash union picketing, student protests of the Vietnam war, flag-burning and Nazi protests, that established free speech as an essential protection for people with minority opinions who were in danger of being silenced by the majority.</w:t>
      </w:r>
    </w:p>
    <w:p w14:paraId="3236F48B" w14:textId="77777777" w:rsidR="001B596F" w:rsidRPr="00C66E1B" w:rsidRDefault="001B596F" w:rsidP="001B596F">
      <w:pPr>
        <w:rPr>
          <w:sz w:val="12"/>
          <w:szCs w:val="12"/>
        </w:rPr>
      </w:pPr>
      <w:r w:rsidRPr="00C66E1B">
        <w:rPr>
          <w:sz w:val="12"/>
          <w:szCs w:val="12"/>
        </w:rPr>
        <w:t>This is decidedly not the principle that the Roberts court has embraced with its rulings on campaign finance and commercial speech. Starting in the 1970s, campaign finance laws restricting the flow of money into politicians’ coffers aimed to make space for more voices in the political sphere by preventing the wealthy from buying influence. But in the Citizens United case, the court ruled that the government couldn’t restrict the free speech rights of corporations simply because they were corporations — even if citizens with fewer financial resources were less able to command the attention of their elected officials as a result.</w:t>
      </w:r>
    </w:p>
    <w:p w14:paraId="015045C0" w14:textId="77777777" w:rsidR="001B596F" w:rsidRPr="0028301E" w:rsidRDefault="001B596F" w:rsidP="001B596F">
      <w:pPr>
        <w:rPr>
          <w:sz w:val="16"/>
        </w:rPr>
      </w:pPr>
      <w:r w:rsidRPr="0028301E">
        <w:rPr>
          <w:sz w:val="16"/>
        </w:rPr>
        <w:t xml:space="preserve">Although the Roberts court seems to be interpreting free speech in a new way with these decisions, some historians say that </w:t>
      </w:r>
      <w:r w:rsidRPr="0028301E">
        <w:rPr>
          <w:u w:val="single"/>
        </w:rPr>
        <w:t>free speech</w:t>
      </w:r>
      <w:r w:rsidRPr="0028301E">
        <w:rPr>
          <w:sz w:val="16"/>
        </w:rPr>
        <w:t xml:space="preserve"> has always been </w:t>
      </w:r>
      <w:r w:rsidRPr="0028301E">
        <w:rPr>
          <w:u w:val="single"/>
        </w:rPr>
        <w:t>ideologically flexible</w:t>
      </w:r>
      <w:r w:rsidRPr="0028301E">
        <w:rPr>
          <w:sz w:val="16"/>
        </w:rPr>
        <w:t xml:space="preserve">. According to Laura Weinrib, a historian and professor of law at the University of Chicago, corporate titans like the Ford Motor Company were part of the early push for broader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AA7B02">
        <w:rPr>
          <w:highlight w:val="green"/>
          <w:u w:val="single"/>
        </w:rPr>
        <w:t xml:space="preserve"> </w:t>
      </w:r>
      <w:r w:rsidRPr="00AA7B02">
        <w:rPr>
          <w:b/>
          <w:bCs/>
          <w:highlight w:val="green"/>
          <w:u w:val="single"/>
        </w:rPr>
        <w:t>protections</w:t>
      </w:r>
      <w:r w:rsidRPr="0028301E">
        <w:rPr>
          <w:sz w:val="16"/>
        </w:rPr>
        <w:t xml:space="preserve"> precisely because they </w:t>
      </w:r>
      <w:r w:rsidRPr="0028301E">
        <w:rPr>
          <w:u w:val="single"/>
        </w:rPr>
        <w:t>recognized</w:t>
      </w:r>
      <w:r w:rsidRPr="0028301E">
        <w:rPr>
          <w:sz w:val="16"/>
        </w:rPr>
        <w:t xml:space="preserve"> the </w:t>
      </w:r>
      <w:r w:rsidRPr="0028301E">
        <w:rPr>
          <w:u w:val="single"/>
        </w:rPr>
        <w:t xml:space="preserve">power of the First Amendment for </w:t>
      </w:r>
      <w:r w:rsidRPr="00AA7B02">
        <w:rPr>
          <w:b/>
          <w:bCs/>
          <w:highlight w:val="green"/>
          <w:u w:val="single"/>
        </w:rPr>
        <w:t>advancing</w:t>
      </w:r>
      <w:r w:rsidRPr="00AA7B02">
        <w:rPr>
          <w:highlight w:val="green"/>
          <w:u w:val="single"/>
        </w:rPr>
        <w:t xml:space="preserve"> </w:t>
      </w:r>
      <w:r w:rsidRPr="00AA7B02">
        <w:rPr>
          <w:b/>
          <w:bCs/>
          <w:highlight w:val="green"/>
          <w:u w:val="single"/>
        </w:rPr>
        <w:t>their</w:t>
      </w:r>
      <w:r w:rsidRPr="00AA7B02">
        <w:rPr>
          <w:u w:val="single"/>
        </w:rPr>
        <w:t xml:space="preserve"> </w:t>
      </w:r>
      <w:r w:rsidRPr="00AA7B02">
        <w:rPr>
          <w:b/>
          <w:bCs/>
          <w:highlight w:val="green"/>
          <w:u w:val="single"/>
        </w:rPr>
        <w:t>own</w:t>
      </w:r>
      <w:r w:rsidRPr="00AA7B02">
        <w:rPr>
          <w:highlight w:val="green"/>
          <w:u w:val="single"/>
        </w:rPr>
        <w:t xml:space="preserve"> </w:t>
      </w:r>
      <w:r w:rsidRPr="00AA7B02">
        <w:rPr>
          <w:b/>
          <w:bCs/>
          <w:highlight w:val="green"/>
          <w:u w:val="single"/>
        </w:rPr>
        <w:t>causes</w:t>
      </w:r>
      <w:r w:rsidRPr="0028301E">
        <w:rPr>
          <w:sz w:val="16"/>
        </w:rPr>
        <w:t xml:space="preserve">, while organizations like the ACLU strategically accepted a “neutral” vision of </w:t>
      </w:r>
      <w:r w:rsidRPr="0028301E">
        <w:rPr>
          <w:u w:val="single"/>
        </w:rPr>
        <w:t>free speech</w:t>
      </w:r>
      <w:r w:rsidRPr="0028301E">
        <w:rPr>
          <w:sz w:val="16"/>
        </w:rPr>
        <w:t xml:space="preserve"> that </w:t>
      </w:r>
      <w:r w:rsidRPr="00AA7B02">
        <w:rPr>
          <w:b/>
          <w:bCs/>
          <w:highlight w:val="green"/>
          <w:u w:val="single"/>
        </w:rPr>
        <w:t>protected</w:t>
      </w:r>
      <w:r w:rsidRPr="0028301E">
        <w:rPr>
          <w:sz w:val="16"/>
        </w:rPr>
        <w:t xml:space="preserve"> the </w:t>
      </w:r>
      <w:r w:rsidRPr="0028301E">
        <w:rPr>
          <w:u w:val="single"/>
        </w:rPr>
        <w:t>strong</w:t>
      </w:r>
      <w:r w:rsidRPr="0028301E">
        <w:rPr>
          <w:sz w:val="16"/>
        </w:rPr>
        <w:t xml:space="preserve"> (</w:t>
      </w:r>
      <w:r w:rsidRPr="00AA7B02">
        <w:rPr>
          <w:b/>
          <w:bCs/>
          <w:highlight w:val="green"/>
          <w:u w:val="single"/>
        </w:rPr>
        <w:t>companies</w:t>
      </w:r>
      <w:r w:rsidRPr="0028301E">
        <w:rPr>
          <w:sz w:val="16"/>
        </w:rPr>
        <w:t xml:space="preserve"> like Ford) </w:t>
      </w:r>
      <w:r w:rsidRPr="00AA7B02">
        <w:rPr>
          <w:highlight w:val="green"/>
          <w:u w:val="single"/>
        </w:rPr>
        <w:t>as</w:t>
      </w:r>
      <w:r w:rsidRPr="0028301E">
        <w:rPr>
          <w:u w:val="single"/>
        </w:rPr>
        <w:t xml:space="preserve"> </w:t>
      </w:r>
      <w:r w:rsidRPr="00AA7B02">
        <w:rPr>
          <w:highlight w:val="green"/>
          <w:u w:val="single"/>
        </w:rPr>
        <w:t>well</w:t>
      </w:r>
      <w:r w:rsidRPr="0028301E">
        <w:rPr>
          <w:u w:val="single"/>
        </w:rPr>
        <w:t xml:space="preserve"> </w:t>
      </w:r>
      <w:r w:rsidRPr="00AA7B02">
        <w:rPr>
          <w:highlight w:val="green"/>
          <w:u w:val="single"/>
        </w:rPr>
        <w:t>as</w:t>
      </w:r>
      <w:r w:rsidRPr="0028301E">
        <w:rPr>
          <w:u w:val="single"/>
        </w:rPr>
        <w:t xml:space="preserve"> the weak</w:t>
      </w:r>
      <w:r w:rsidRPr="0028301E">
        <w:rPr>
          <w:sz w:val="16"/>
        </w:rPr>
        <w:t xml:space="preserve"> (union </w:t>
      </w:r>
      <w:r w:rsidRPr="00AA7B02">
        <w:rPr>
          <w:b/>
          <w:bCs/>
          <w:szCs w:val="32"/>
          <w:highlight w:val="green"/>
          <w:u w:val="single"/>
        </w:rPr>
        <w:t>w</w:t>
      </w:r>
      <w:r w:rsidRPr="00AA7B02">
        <w:rPr>
          <w:b/>
          <w:bCs/>
          <w:highlight w:val="green"/>
          <w:u w:val="single"/>
        </w:rPr>
        <w:t>orkers</w:t>
      </w:r>
      <w:r w:rsidRPr="00AA7B02">
        <w:rPr>
          <w:highlight w:val="green"/>
          <w:u w:val="single"/>
        </w:rPr>
        <w:t xml:space="preserve"> </w:t>
      </w:r>
      <w:r w:rsidRPr="00AA7B02">
        <w:rPr>
          <w:b/>
          <w:bCs/>
          <w:highlight w:val="green"/>
          <w:u w:val="single"/>
        </w:rPr>
        <w:t>seeking</w:t>
      </w:r>
      <w:r w:rsidRPr="00AA7B02">
        <w:rPr>
          <w:highlight w:val="green"/>
          <w:u w:val="single"/>
        </w:rPr>
        <w:t xml:space="preserve"> the </w:t>
      </w:r>
      <w:r w:rsidRPr="00AA7B02">
        <w:rPr>
          <w:b/>
          <w:bCs/>
          <w:highlight w:val="green"/>
          <w:u w:val="single"/>
        </w:rPr>
        <w:t>right to strike</w:t>
      </w:r>
      <w:r w:rsidRPr="0028301E">
        <w:rPr>
          <w:sz w:val="16"/>
        </w:rPr>
        <w:t xml:space="preserve">) </w:t>
      </w:r>
      <w:r w:rsidRPr="0028301E">
        <w:rPr>
          <w:u w:val="single"/>
        </w:rPr>
        <w:t>in order to secure</w:t>
      </w:r>
      <w:r w:rsidRPr="0028301E">
        <w:rPr>
          <w:sz w:val="16"/>
        </w:rPr>
        <w:t xml:space="preserve"> early </w:t>
      </w:r>
      <w:r w:rsidRPr="0028301E">
        <w:rPr>
          <w:u w:val="single"/>
        </w:rPr>
        <w:t xml:space="preserve">victories for </w:t>
      </w:r>
      <w:r w:rsidRPr="00AA7B02">
        <w:rPr>
          <w:b/>
          <w:bCs/>
          <w:highlight w:val="green"/>
          <w:u w:val="single"/>
        </w:rPr>
        <w:t>labor</w:t>
      </w:r>
      <w:r w:rsidRPr="00AA7B02">
        <w:rPr>
          <w:highlight w:val="green"/>
          <w:u w:val="single"/>
        </w:rPr>
        <w:t xml:space="preserve"> </w:t>
      </w:r>
      <w:r w:rsidRPr="00AA7B02">
        <w:rPr>
          <w:b/>
          <w:bCs/>
          <w:highlight w:val="green"/>
          <w:u w:val="single"/>
        </w:rPr>
        <w:t>rights</w:t>
      </w:r>
      <w:r w:rsidRPr="0028301E">
        <w:rPr>
          <w:sz w:val="16"/>
        </w:rPr>
        <w:t xml:space="preserve">. Those </w:t>
      </w:r>
      <w:r w:rsidRPr="0028301E">
        <w:rPr>
          <w:u w:val="single"/>
        </w:rPr>
        <w:t>twin forces</w:t>
      </w:r>
      <w:r w:rsidRPr="0028301E">
        <w:rPr>
          <w:sz w:val="16"/>
        </w:rPr>
        <w:t xml:space="preserve"> helped </w:t>
      </w:r>
      <w:r w:rsidRPr="00AA7B02">
        <w:rPr>
          <w:b/>
          <w:bCs/>
          <w:highlight w:val="green"/>
          <w:u w:val="single"/>
        </w:rPr>
        <w:t>pave</w:t>
      </w:r>
      <w:r w:rsidRPr="0028301E">
        <w:rPr>
          <w:u w:val="single"/>
        </w:rPr>
        <w:t xml:space="preserve"> the </w:t>
      </w:r>
      <w:r w:rsidRPr="00AA7B02">
        <w:rPr>
          <w:b/>
          <w:bCs/>
          <w:highlight w:val="green"/>
          <w:u w:val="single"/>
        </w:rPr>
        <w:t>way</w:t>
      </w:r>
      <w:r w:rsidRPr="0028301E">
        <w:rPr>
          <w:u w:val="single"/>
        </w:rPr>
        <w:t xml:space="preserve"> </w:t>
      </w:r>
      <w:r w:rsidRPr="00AA7B02">
        <w:rPr>
          <w:b/>
          <w:bCs/>
          <w:highlight w:val="green"/>
          <w:u w:val="single"/>
        </w:rPr>
        <w:t>for</w:t>
      </w:r>
      <w:r w:rsidRPr="0028301E">
        <w:rPr>
          <w:u w:val="single"/>
        </w:rPr>
        <w:t xml:space="preserve"> </w:t>
      </w:r>
      <w:r w:rsidRPr="00AA7B02">
        <w:rPr>
          <w:b/>
          <w:bCs/>
          <w:highlight w:val="green"/>
          <w:u w:val="single"/>
        </w:rPr>
        <w:t>today’s</w:t>
      </w:r>
      <w:r w:rsidRPr="0028301E">
        <w:rPr>
          <w:sz w:val="16"/>
        </w:rPr>
        <w:t xml:space="preserve"> understanding of </w:t>
      </w:r>
      <w:r w:rsidRPr="00AA7B02">
        <w:rPr>
          <w:b/>
          <w:bCs/>
          <w:highlight w:val="green"/>
          <w:u w:val="single"/>
        </w:rPr>
        <w:t>free</w:t>
      </w:r>
      <w:r w:rsidRPr="0028301E">
        <w:rPr>
          <w:u w:val="single"/>
        </w:rPr>
        <w:t xml:space="preserve"> </w:t>
      </w:r>
      <w:r w:rsidRPr="00AA7B02">
        <w:rPr>
          <w:b/>
          <w:bCs/>
          <w:highlight w:val="green"/>
          <w:u w:val="single"/>
        </w:rPr>
        <w:t>speech</w:t>
      </w:r>
      <w:r w:rsidRPr="0028301E">
        <w:rPr>
          <w:u w:val="single"/>
        </w:rPr>
        <w:t xml:space="preserve"> </w:t>
      </w:r>
      <w:r w:rsidRPr="00AA7B02">
        <w:rPr>
          <w:b/>
          <w:bCs/>
          <w:highlight w:val="green"/>
          <w:u w:val="single"/>
        </w:rPr>
        <w:t>under</w:t>
      </w:r>
      <w:r w:rsidRPr="0028301E">
        <w:rPr>
          <w:u w:val="single"/>
        </w:rPr>
        <w:t xml:space="preserve"> the </w:t>
      </w:r>
      <w:r w:rsidRPr="00AA7B02">
        <w:rPr>
          <w:b/>
          <w:bCs/>
          <w:highlight w:val="green"/>
          <w:u w:val="single"/>
        </w:rPr>
        <w:t>Roberts</w:t>
      </w:r>
      <w:r w:rsidRPr="0028301E">
        <w:rPr>
          <w:u w:val="single"/>
        </w:rPr>
        <w:t xml:space="preserve"> court</w:t>
      </w:r>
      <w:r w:rsidRPr="0028301E">
        <w:rPr>
          <w:sz w:val="16"/>
        </w:rPr>
        <w:t>.</w:t>
      </w:r>
    </w:p>
    <w:p w14:paraId="7F9094A3" w14:textId="77777777" w:rsidR="001B596F" w:rsidRPr="00C66E1B" w:rsidRDefault="001B596F" w:rsidP="001B596F">
      <w:pPr>
        <w:rPr>
          <w:sz w:val="16"/>
        </w:rPr>
      </w:pPr>
      <w:r w:rsidRPr="00C66E1B">
        <w:rPr>
          <w:sz w:val="16"/>
        </w:rPr>
        <w:t xml:space="preserve">It’s that question of what free speech protections should do — and whether it’s acceptable to muzzle stronger voices if they’re drowning out weak or unpopular opponents — that may help explain the Roberts court’s </w:t>
      </w:r>
      <w:r w:rsidRPr="00AA7B02">
        <w:rPr>
          <w:b/>
          <w:bCs/>
          <w:highlight w:val="green"/>
          <w:u w:val="single"/>
        </w:rPr>
        <w:t>rightward</w:t>
      </w:r>
      <w:r w:rsidRPr="00C66E1B">
        <w:rPr>
          <w:u w:val="single"/>
        </w:rPr>
        <w:t xml:space="preserve"> </w:t>
      </w:r>
      <w:r w:rsidRPr="00AA7B02">
        <w:rPr>
          <w:b/>
          <w:bCs/>
          <w:highlight w:val="green"/>
          <w:u w:val="single"/>
        </w:rPr>
        <w:t>turn</w:t>
      </w:r>
      <w:r w:rsidRPr="00C66E1B">
        <w:rPr>
          <w:u w:val="single"/>
        </w:rPr>
        <w:t xml:space="preserve"> </w:t>
      </w:r>
      <w:r w:rsidRPr="00FE0BAB">
        <w:rPr>
          <w:b/>
          <w:bCs/>
          <w:u w:val="single"/>
        </w:rPr>
        <w:t>on</w:t>
      </w:r>
      <w:r w:rsidRPr="00C66E1B">
        <w:rPr>
          <w:u w:val="single"/>
        </w:rPr>
        <w:t xml:space="preserve"> </w:t>
      </w:r>
      <w:r w:rsidRPr="00FE0BAB">
        <w:rPr>
          <w:b/>
          <w:bCs/>
          <w:u w:val="single"/>
        </w:rPr>
        <w:t>corporate</w:t>
      </w:r>
      <w:r w:rsidRPr="00C66E1B">
        <w:rPr>
          <w:u w:val="single"/>
        </w:rPr>
        <w:t xml:space="preserve"> </w:t>
      </w:r>
      <w:r w:rsidRPr="00FE0BAB">
        <w:rPr>
          <w:b/>
          <w:bCs/>
          <w:u w:val="single"/>
        </w:rPr>
        <w:t>speech</w:t>
      </w:r>
      <w:r w:rsidRPr="00C66E1B">
        <w:rPr>
          <w:sz w:val="16"/>
        </w:rPr>
        <w:t>.</w:t>
      </w:r>
    </w:p>
    <w:p w14:paraId="68A332C4" w14:textId="77777777" w:rsidR="001B596F" w:rsidRPr="00C66E1B" w:rsidRDefault="001B596F" w:rsidP="001B596F">
      <w:pPr>
        <w:rPr>
          <w:sz w:val="16"/>
        </w:rPr>
      </w:pPr>
      <w:r w:rsidRPr="00C66E1B">
        <w:rPr>
          <w:sz w:val="16"/>
        </w:rPr>
        <w:t xml:space="preserve">Burt Neuborne, a law professor at New York University and a former legal director of the ACLU, said that the liberal justices are willing to tolerate some restrictions on speech because they see them as necessary to build a fair society. “In this view, you can, for example, limit free speech when it threatens our democracy,” Neuborne said. The </w:t>
      </w:r>
      <w:r w:rsidRPr="00AA7B02">
        <w:rPr>
          <w:b/>
          <w:bCs/>
          <w:highlight w:val="green"/>
          <w:u w:val="single"/>
        </w:rPr>
        <w:t>conservative</w:t>
      </w:r>
      <w:r w:rsidRPr="00AA7B02">
        <w:rPr>
          <w:highlight w:val="green"/>
          <w:u w:val="single"/>
        </w:rPr>
        <w:t xml:space="preserve"> </w:t>
      </w:r>
      <w:r w:rsidRPr="00AA7B02">
        <w:rPr>
          <w:b/>
          <w:bCs/>
          <w:highlight w:val="green"/>
          <w:u w:val="single"/>
        </w:rPr>
        <w:t>justices</w:t>
      </w:r>
      <w:r w:rsidRPr="00C66E1B">
        <w:rPr>
          <w:sz w:val="16"/>
        </w:rPr>
        <w:t xml:space="preserve">, on the other hand, tend to </w:t>
      </w:r>
      <w:r w:rsidRPr="00AA7B02">
        <w:rPr>
          <w:b/>
          <w:bCs/>
          <w:highlight w:val="green"/>
          <w:u w:val="single"/>
        </w:rPr>
        <w:t>view</w:t>
      </w:r>
      <w:r w:rsidRPr="00C66E1B">
        <w:rPr>
          <w:sz w:val="16"/>
        </w:rPr>
        <w:t xml:space="preserve">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C66E1B">
        <w:rPr>
          <w:u w:val="single"/>
        </w:rPr>
        <w:t xml:space="preserve"> </w:t>
      </w:r>
      <w:r w:rsidRPr="00FE0BAB">
        <w:rPr>
          <w:b/>
          <w:bCs/>
          <w:u w:val="single"/>
        </w:rPr>
        <w:t>itself</w:t>
      </w:r>
      <w:r w:rsidRPr="00C66E1B">
        <w:rPr>
          <w:u w:val="single"/>
        </w:rPr>
        <w:t xml:space="preserve"> </w:t>
      </w:r>
      <w:r w:rsidRPr="00AA7B02">
        <w:rPr>
          <w:b/>
          <w:bCs/>
          <w:highlight w:val="green"/>
          <w:u w:val="single"/>
        </w:rPr>
        <w:t>as</w:t>
      </w:r>
      <w:r w:rsidRPr="00C66E1B">
        <w:rPr>
          <w:u w:val="single"/>
        </w:rPr>
        <w:t xml:space="preserve"> </w:t>
      </w:r>
      <w:r w:rsidRPr="00AA7B02">
        <w:rPr>
          <w:highlight w:val="green"/>
          <w:u w:val="single"/>
        </w:rPr>
        <w:t xml:space="preserve">the </w:t>
      </w:r>
      <w:r w:rsidRPr="00AA7B02">
        <w:rPr>
          <w:b/>
          <w:bCs/>
          <w:highlight w:val="green"/>
          <w:u w:val="single"/>
        </w:rPr>
        <w:t>goal</w:t>
      </w:r>
      <w:r w:rsidRPr="00C66E1B">
        <w:rPr>
          <w:sz w:val="16"/>
        </w:rPr>
        <w:t xml:space="preserve">. “They don’t care what happens afterward or who they’re affecting — </w:t>
      </w:r>
      <w:r w:rsidRPr="00C66E1B">
        <w:rPr>
          <w:u w:val="single"/>
        </w:rPr>
        <w:t xml:space="preserve">they just </w:t>
      </w:r>
      <w:r w:rsidRPr="00AA7B02">
        <w:rPr>
          <w:b/>
          <w:bCs/>
          <w:highlight w:val="green"/>
          <w:u w:val="single"/>
        </w:rPr>
        <w:t>want</w:t>
      </w:r>
      <w:r w:rsidRPr="00AA7B02">
        <w:rPr>
          <w:highlight w:val="green"/>
          <w:u w:val="single"/>
        </w:rPr>
        <w:t xml:space="preserve"> </w:t>
      </w:r>
      <w:r w:rsidRPr="00AA7B02">
        <w:rPr>
          <w:b/>
          <w:bCs/>
          <w:highlight w:val="green"/>
          <w:u w:val="single"/>
        </w:rPr>
        <w:t>to</w:t>
      </w:r>
      <w:r w:rsidRPr="00AA7B02">
        <w:rPr>
          <w:highlight w:val="green"/>
          <w:u w:val="single"/>
        </w:rPr>
        <w:t xml:space="preserve"> </w:t>
      </w:r>
      <w:r w:rsidRPr="00AA7B02">
        <w:rPr>
          <w:b/>
          <w:bCs/>
          <w:highlight w:val="green"/>
          <w:u w:val="single"/>
        </w:rPr>
        <w:t>get</w:t>
      </w:r>
      <w:r w:rsidRPr="00C66E1B">
        <w:rPr>
          <w:u w:val="single"/>
        </w:rPr>
        <w:t xml:space="preserve"> the </w:t>
      </w:r>
      <w:r w:rsidRPr="00AA7B02">
        <w:rPr>
          <w:b/>
          <w:bCs/>
          <w:highlight w:val="green"/>
          <w:u w:val="single"/>
        </w:rPr>
        <w:t>gov</w:t>
      </w:r>
      <w:r w:rsidRPr="00C66E1B">
        <w:rPr>
          <w:u w:val="single"/>
        </w:rPr>
        <w:t xml:space="preserve">ernment </w:t>
      </w:r>
      <w:r w:rsidRPr="00AA7B02">
        <w:rPr>
          <w:b/>
          <w:bCs/>
          <w:highlight w:val="green"/>
          <w:u w:val="single"/>
        </w:rPr>
        <w:t>out</w:t>
      </w:r>
      <w:r w:rsidRPr="00AA7B02">
        <w:rPr>
          <w:highlight w:val="green"/>
          <w:u w:val="single"/>
        </w:rPr>
        <w:t xml:space="preserve"> </w:t>
      </w:r>
      <w:r w:rsidRPr="00AA7B02">
        <w:rPr>
          <w:b/>
          <w:bCs/>
          <w:highlight w:val="green"/>
          <w:u w:val="single"/>
        </w:rPr>
        <w:t>of</w:t>
      </w:r>
      <w:r w:rsidRPr="00C66E1B">
        <w:rPr>
          <w:u w:val="single"/>
        </w:rPr>
        <w:t xml:space="preserve"> the business of </w:t>
      </w:r>
      <w:r w:rsidRPr="00AA7B02">
        <w:rPr>
          <w:b/>
          <w:bCs/>
          <w:highlight w:val="green"/>
          <w:u w:val="single"/>
        </w:rPr>
        <w:t>meddling</w:t>
      </w:r>
      <w:r w:rsidRPr="00C66E1B">
        <w:rPr>
          <w:u w:val="single"/>
        </w:rPr>
        <w:t xml:space="preserve"> with speech</w:t>
      </w:r>
      <w:r w:rsidRPr="00C66E1B">
        <w:rPr>
          <w:sz w:val="16"/>
        </w:rPr>
        <w:t>,” he said.</w:t>
      </w:r>
    </w:p>
    <w:p w14:paraId="57DF70D4" w14:textId="77777777" w:rsidR="001B596F" w:rsidRPr="00FE0BAB" w:rsidRDefault="001B596F" w:rsidP="001B596F">
      <w:pPr>
        <w:rPr>
          <w:sz w:val="16"/>
          <w:szCs w:val="16"/>
        </w:rPr>
      </w:pPr>
      <w:r w:rsidRPr="00FE0BAB">
        <w:rPr>
          <w:sz w:val="16"/>
          <w:szCs w:val="16"/>
        </w:rPr>
        <w:t>This explanation is complicated, though, by the fact the Roberts court — and Roberts himself — has painted a muddier picture of other speech limits. Roberts authored opinions striking down a civil judgment holding the Westboro Baptist Church liable for damages resulting from church members picketing outside a soldier’s funeral, and a law prohibiting the distribution of videos showing animal cruelty. Those rulings are clearly in line with previous ones permitting flag-burning and Nazi protests. But Roberts also issued decisions or signed onto rulings that allowed the government to restrict the speech of students, even when they’re off school property, and limit the expression of public employees in a variety of contexts.</w:t>
      </w:r>
    </w:p>
    <w:p w14:paraId="31F856E0" w14:textId="77777777" w:rsidR="001B596F" w:rsidRPr="00FE0BAB" w:rsidRDefault="001B596F" w:rsidP="001B596F">
      <w:pPr>
        <w:rPr>
          <w:sz w:val="12"/>
          <w:szCs w:val="12"/>
        </w:rPr>
      </w:pPr>
      <w:r w:rsidRPr="00FE0BAB">
        <w:rPr>
          <w:sz w:val="12"/>
          <w:szCs w:val="12"/>
        </w:rPr>
        <w:t>There’s disagreement about whether the Roberts court, by upholding these government restrictions on speech, is undermining its reputation as a court dedicated to a broad view of free speech. “It’s very much to Roberts’s credit that his Supreme Court has a genuinely expansive view of free speech that can’t be explained by political favoritism,” said Michael McConnell, a professor at Stanford Law School. He acknowledged that there are a few exceptions but said they aren’t significant or frequent enough to undermine his broader characterization of Roberts’s record.</w:t>
      </w:r>
    </w:p>
    <w:p w14:paraId="1F298B65" w14:textId="77777777" w:rsidR="001B596F" w:rsidRPr="00FE0BAB" w:rsidRDefault="001B596F" w:rsidP="001B596F">
      <w:pPr>
        <w:rPr>
          <w:sz w:val="12"/>
          <w:szCs w:val="12"/>
        </w:rPr>
      </w:pPr>
      <w:r w:rsidRPr="00FE0BAB">
        <w:rPr>
          <w:sz w:val="12"/>
          <w:szCs w:val="12"/>
        </w:rPr>
        <w:t>But Genevieve Lakier, another University of Chicago law professor, disagreed. “The court does make judgments about when the government needs to restrict speech,” she said. “And in contexts like schools, or when the government says there are national security needs, it’s shockingly willing to allow those restrictions.”</w:t>
      </w:r>
    </w:p>
    <w:p w14:paraId="17D56820" w14:textId="77777777" w:rsidR="001B596F" w:rsidRPr="00FE0BAB" w:rsidRDefault="001B596F" w:rsidP="001B596F">
      <w:pPr>
        <w:rPr>
          <w:sz w:val="12"/>
          <w:szCs w:val="12"/>
        </w:rPr>
      </w:pPr>
      <w:r w:rsidRPr="00FE0BAB">
        <w:rPr>
          <w:sz w:val="12"/>
          <w:szCs w:val="12"/>
        </w:rPr>
        <w:t>Whether or not it’s fair to say that the Roberts court has been broadly protective of free speech, there’s little question that the court is reshaping it in ways that will resonate for years to come. And the cases this term could play a pivotal role in defining and clarifying that legacy — especially Masterpiece Cakeshop.</w:t>
      </w:r>
    </w:p>
    <w:p w14:paraId="71086392" w14:textId="77777777" w:rsidR="001B596F" w:rsidRDefault="001B596F" w:rsidP="001B596F">
      <w:pPr>
        <w:rPr>
          <w:sz w:val="12"/>
          <w:szCs w:val="12"/>
        </w:rPr>
      </w:pPr>
      <w:r w:rsidRPr="00FE0BAB">
        <w:rPr>
          <w:sz w:val="12"/>
          <w:szCs w:val="12"/>
        </w:rPr>
        <w:t>Neuborne predicted that the wedding cake case would be challenging for Roberts, but that either way, it would further illuminate his stance on free speech. “This case could have serious ramifications for nondiscrimination law,” Neuborne said. “But there is a free speech claim involved, so we’ll see how much of an absolutist Roberts is willing to be.”</w:t>
      </w:r>
    </w:p>
    <w:p w14:paraId="69E0D0F9" w14:textId="77777777" w:rsidR="001B596F" w:rsidRPr="00FE0BAB" w:rsidRDefault="001B596F" w:rsidP="001B596F">
      <w:pPr>
        <w:rPr>
          <w:sz w:val="12"/>
          <w:szCs w:val="12"/>
        </w:rPr>
      </w:pPr>
    </w:p>
    <w:p w14:paraId="70BDC0E3" w14:textId="77777777" w:rsidR="001B596F" w:rsidRDefault="001B596F" w:rsidP="001B596F">
      <w:pPr>
        <w:pStyle w:val="Heading4"/>
        <w:rPr>
          <w:rFonts w:cs="Calibri"/>
        </w:rPr>
      </w:pPr>
      <w:r>
        <w:rPr>
          <w:rFonts w:cs="Calibri"/>
        </w:rPr>
        <w:t xml:space="preserve">Legal Abortion key to Fetal Tissue </w:t>
      </w:r>
      <w:r>
        <w:rPr>
          <w:rFonts w:cs="Calibri"/>
          <w:u w:val="single"/>
        </w:rPr>
        <w:t>research</w:t>
      </w:r>
      <w:r>
        <w:rPr>
          <w:rFonts w:cs="Calibri"/>
        </w:rPr>
        <w:t xml:space="preserve"> that creates </w:t>
      </w:r>
      <w:r>
        <w:rPr>
          <w:rFonts w:cs="Calibri"/>
          <w:u w:val="single"/>
        </w:rPr>
        <w:t>treatments</w:t>
      </w:r>
      <w:r>
        <w:t xml:space="preserve"> and </w:t>
      </w:r>
      <w:r>
        <w:rPr>
          <w:u w:val="single"/>
        </w:rPr>
        <w:t>vaccines</w:t>
      </w:r>
      <w:r>
        <w:t xml:space="preserve"> for disease</w:t>
      </w:r>
    </w:p>
    <w:p w14:paraId="3A9DBBE7" w14:textId="77777777" w:rsidR="001B596F" w:rsidRPr="004C380A" w:rsidRDefault="001B596F" w:rsidP="001B596F">
      <w:r w:rsidRPr="004C380A">
        <w:rPr>
          <w:rStyle w:val="Style13ptBold"/>
        </w:rPr>
        <w:t>LRM 19</w:t>
      </w:r>
      <w:r>
        <w:t xml:space="preserve"> </w:t>
      </w:r>
      <w:r w:rsidRPr="004C380A">
        <w:t>Medicine, The Lancet Respiratory. "Fetal tissue research: focus on the science and not the politics." (2019): 639.</w:t>
      </w:r>
      <w:r>
        <w:t xml:space="preserve"> (</w:t>
      </w:r>
      <w:proofErr w:type="gramStart"/>
      <w:r w:rsidRPr="00173A02">
        <w:t>ranked</w:t>
      </w:r>
      <w:proofErr w:type="gramEnd"/>
      <w:r w:rsidRPr="00173A02">
        <w:t xml:space="preserve"> as the number one journal in the fields of critical care and respiratory medicine</w:t>
      </w:r>
      <w:r>
        <w:t xml:space="preserve">)//Found by JM + BUBU//Re-cut by Elmer </w:t>
      </w:r>
    </w:p>
    <w:p w14:paraId="503E5513" w14:textId="77777777" w:rsidR="001B596F" w:rsidRPr="00BF352C" w:rsidRDefault="001B596F" w:rsidP="001B596F">
      <w:pPr>
        <w:rPr>
          <w:sz w:val="16"/>
        </w:rPr>
      </w:pPr>
      <w:r w:rsidRPr="00BF352C">
        <w:rPr>
          <w:b/>
          <w:sz w:val="26"/>
          <w:highlight w:val="green"/>
          <w:u w:val="single"/>
        </w:rPr>
        <w:t>Stem cell</w:t>
      </w:r>
      <w:r w:rsidRPr="004C380A">
        <w:rPr>
          <w:u w:val="single"/>
        </w:rPr>
        <w:t xml:space="preserve"> therapy </w:t>
      </w:r>
      <w:r w:rsidRPr="00BF352C">
        <w:rPr>
          <w:b/>
          <w:sz w:val="26"/>
          <w:highlight w:val="green"/>
          <w:u w:val="single"/>
        </w:rPr>
        <w:t>research</w:t>
      </w:r>
      <w:r w:rsidRPr="004C380A">
        <w:rPr>
          <w:u w:val="single"/>
        </w:rPr>
        <w:t xml:space="preserve"> </w:t>
      </w:r>
      <w:r w:rsidRPr="00BF352C">
        <w:rPr>
          <w:u w:val="single"/>
        </w:rPr>
        <w:t xml:space="preserve">in lung disease is still at early stages, but the research output is </w:t>
      </w:r>
      <w:r w:rsidRPr="00BF352C">
        <w:rPr>
          <w:b/>
          <w:sz w:val="26"/>
          <w:u w:val="single"/>
        </w:rPr>
        <w:t>increasing</w:t>
      </w:r>
      <w:r w:rsidRPr="00BF352C">
        <w:rPr>
          <w:u w:val="single"/>
        </w:rPr>
        <w:t xml:space="preserve"> and the area is a </w:t>
      </w:r>
      <w:r w:rsidRPr="00BF352C">
        <w:rPr>
          <w:b/>
          <w:sz w:val="26"/>
          <w:u w:val="single"/>
        </w:rPr>
        <w:t>promising</w:t>
      </w:r>
      <w:r w:rsidRPr="00BF352C">
        <w:rPr>
          <w:u w:val="single"/>
        </w:rPr>
        <w:t xml:space="preserve"> one. However, there are </w:t>
      </w:r>
      <w:r w:rsidRPr="00BF352C">
        <w:rPr>
          <w:b/>
          <w:bCs/>
          <w:sz w:val="26"/>
          <w:highlight w:val="green"/>
          <w:u w:val="single"/>
        </w:rPr>
        <w:t>limits</w:t>
      </w:r>
      <w:r w:rsidRPr="00BF352C">
        <w:rPr>
          <w:highlight w:val="green"/>
          <w:u w:val="single"/>
        </w:rPr>
        <w:t xml:space="preserve"> </w:t>
      </w:r>
      <w:r w:rsidRPr="00BF352C">
        <w:rPr>
          <w:u w:val="single"/>
        </w:rPr>
        <w:t xml:space="preserve">to the use of MSC and other adult multipotent stem cells, because </w:t>
      </w:r>
      <w:r w:rsidRPr="00BF352C">
        <w:rPr>
          <w:b/>
          <w:sz w:val="26"/>
          <w:u w:val="single"/>
        </w:rPr>
        <w:t>substantial numbers</w:t>
      </w:r>
      <w:r w:rsidRPr="00BF352C">
        <w:rPr>
          <w:u w:val="single"/>
        </w:rPr>
        <w:t xml:space="preserve"> are </w:t>
      </w:r>
      <w:r w:rsidRPr="00BF352C">
        <w:rPr>
          <w:b/>
          <w:sz w:val="26"/>
          <w:u w:val="single"/>
        </w:rPr>
        <w:t>required for therapeutic effects</w:t>
      </w:r>
      <w:r w:rsidRPr="00BF352C">
        <w:rPr>
          <w:sz w:val="16"/>
        </w:rPr>
        <w:t xml:space="preserve">. The cells also have a shorter replicative lifespan and can only make a restricted number of specialised cell types that are specific for their organ of origin. </w:t>
      </w:r>
      <w:r w:rsidRPr="00BF352C">
        <w:rPr>
          <w:b/>
          <w:sz w:val="26"/>
          <w:highlight w:val="green"/>
          <w:u w:val="single"/>
        </w:rPr>
        <w:t>Fetal tissue</w:t>
      </w:r>
      <w:r w:rsidRPr="00BF352C">
        <w:rPr>
          <w:highlight w:val="green"/>
          <w:u w:val="single"/>
        </w:rPr>
        <w:t xml:space="preserve">, </w:t>
      </w:r>
      <w:r w:rsidRPr="00BF352C">
        <w:rPr>
          <w:u w:val="single"/>
        </w:rPr>
        <w:t xml:space="preserve">by contrast, provides cell lines that grow rapidly, are able to </w:t>
      </w:r>
      <w:r w:rsidRPr="00BF352C">
        <w:rPr>
          <w:b/>
          <w:sz w:val="26"/>
          <w:highlight w:val="green"/>
          <w:u w:val="single"/>
        </w:rPr>
        <w:t>easily differentiate</w:t>
      </w:r>
      <w:r w:rsidRPr="00BF352C">
        <w:rPr>
          <w:highlight w:val="green"/>
          <w:u w:val="single"/>
        </w:rPr>
        <w:t xml:space="preserve"> </w:t>
      </w:r>
      <w:r w:rsidRPr="00BF352C">
        <w:rPr>
          <w:u w:val="single"/>
        </w:rPr>
        <w:t xml:space="preserve">into multiple cell types, and are </w:t>
      </w:r>
      <w:r w:rsidRPr="00BF352C">
        <w:rPr>
          <w:b/>
          <w:sz w:val="26"/>
          <w:highlight w:val="green"/>
          <w:u w:val="single"/>
        </w:rPr>
        <w:t>less likely to be rejected</w:t>
      </w:r>
      <w:r w:rsidRPr="00BF352C">
        <w:rPr>
          <w:u w:val="single"/>
        </w:rPr>
        <w:t xml:space="preserve"> by the body</w:t>
      </w:r>
      <w:r w:rsidRPr="00BF352C">
        <w:rPr>
          <w:sz w:val="16"/>
        </w:rPr>
        <w:t xml:space="preserve">. In the future, fetal tissue might be replaced in certain areas of research with the use of induced pluripotent stem cells and organoids, which are human-cell cultures that can be crafted to replicate an organ. However, in areas such as fetal development, a suitable replacement to fetal tissue is unlikely to be found. </w:t>
      </w:r>
      <w:r w:rsidRPr="00BF352C">
        <w:rPr>
          <w:u w:val="single"/>
        </w:rPr>
        <w:t xml:space="preserve">Although research into fetal tissue alternatives is worthwhile, it will take time and until then, the use of fetal tissue is </w:t>
      </w:r>
      <w:r w:rsidRPr="00BF352C">
        <w:rPr>
          <w:b/>
          <w:sz w:val="26"/>
          <w:u w:val="single"/>
        </w:rPr>
        <w:t>essential</w:t>
      </w:r>
      <w:r w:rsidRPr="00BF352C">
        <w:rPr>
          <w:u w:val="single"/>
        </w:rPr>
        <w:t xml:space="preserve"> so that </w:t>
      </w:r>
      <w:r w:rsidRPr="00BF352C">
        <w:rPr>
          <w:b/>
          <w:sz w:val="26"/>
          <w:u w:val="single"/>
        </w:rPr>
        <w:t>research efforts</w:t>
      </w:r>
      <w:r w:rsidRPr="00BF352C">
        <w:rPr>
          <w:u w:val="single"/>
        </w:rPr>
        <w:t>, which are crucial for the development of new therapeutic treatments in often difficult-to-treat lung diseases</w:t>
      </w:r>
      <w:r w:rsidRPr="00BF352C">
        <w:rPr>
          <w:sz w:val="16"/>
        </w:rPr>
        <w:t>, are not severely hampered. And those in the field need to ensure their voices are heard. Indeed, the American Thoracic Society released a statement the day after the Trump administration announcement saying that “</w:t>
      </w:r>
      <w:r w:rsidRPr="004C380A">
        <w:rPr>
          <w:u w:val="single"/>
        </w:rPr>
        <w:t xml:space="preserve">Scientific research with fetal tissue is </w:t>
      </w:r>
      <w:r w:rsidRPr="00BF352C">
        <w:rPr>
          <w:b/>
          <w:sz w:val="26"/>
          <w:highlight w:val="green"/>
          <w:u w:val="single"/>
        </w:rPr>
        <w:t>vital for</w:t>
      </w:r>
      <w:r w:rsidRPr="004C380A">
        <w:rPr>
          <w:u w:val="single"/>
        </w:rPr>
        <w:t xml:space="preserve"> the </w:t>
      </w:r>
      <w:r w:rsidRPr="00BF352C">
        <w:rPr>
          <w:b/>
          <w:sz w:val="26"/>
          <w:highlight w:val="green"/>
          <w:u w:val="single"/>
        </w:rPr>
        <w:t>development of new treatments for</w:t>
      </w:r>
      <w:r w:rsidRPr="004C380A">
        <w:rPr>
          <w:u w:val="single"/>
        </w:rPr>
        <w:t xml:space="preserve"> many </w:t>
      </w:r>
      <w:r w:rsidRPr="00BF352C">
        <w:rPr>
          <w:b/>
          <w:sz w:val="26"/>
          <w:highlight w:val="green"/>
          <w:u w:val="single"/>
          <w:bdr w:val="single" w:sz="18" w:space="0" w:color="auto"/>
        </w:rPr>
        <w:t>deadly</w:t>
      </w:r>
      <w:r w:rsidRPr="00BF352C">
        <w:rPr>
          <w:highlight w:val="green"/>
          <w:u w:val="single"/>
          <w:bdr w:val="single" w:sz="18" w:space="0" w:color="auto"/>
        </w:rPr>
        <w:t xml:space="preserve"> </w:t>
      </w:r>
      <w:r w:rsidRPr="00BF352C">
        <w:rPr>
          <w:b/>
          <w:sz w:val="26"/>
          <w:highlight w:val="green"/>
          <w:u w:val="single"/>
          <w:bdr w:val="single" w:sz="18" w:space="0" w:color="auto"/>
        </w:rPr>
        <w:t>diseases</w:t>
      </w:r>
      <w:r w:rsidRPr="004C380A">
        <w:rPr>
          <w:b/>
          <w:sz w:val="26"/>
          <w:u w:val="single"/>
        </w:rPr>
        <w:t xml:space="preserve"> </w:t>
      </w:r>
      <w:r w:rsidRPr="004C380A">
        <w:rPr>
          <w:u w:val="single"/>
        </w:rPr>
        <w:t>and conditions, such as cystic fibrosis and acute lung injury</w:t>
      </w:r>
      <w:r w:rsidRPr="00BF352C">
        <w:rPr>
          <w:sz w:val="16"/>
        </w:rPr>
        <w:t xml:space="preserve">. </w:t>
      </w:r>
      <w:r w:rsidRPr="004C380A">
        <w:rPr>
          <w:b/>
          <w:bCs/>
          <w:u w:val="single"/>
          <w:bdr w:val="single" w:sz="18" w:space="0" w:color="auto"/>
        </w:rPr>
        <w:t>There are no alternative research models that can replace all fetal tissue research”.</w:t>
      </w:r>
      <w:r w:rsidRPr="00BF352C">
        <w:rPr>
          <w:sz w:val="16"/>
        </w:rPr>
        <w:t xml:space="preserve"> </w:t>
      </w:r>
      <w:r w:rsidRPr="004C380A">
        <w:rPr>
          <w:u w:val="single"/>
        </w:rPr>
        <w:t xml:space="preserve">Fetal tissue has been a </w:t>
      </w:r>
      <w:r w:rsidRPr="00BF352C">
        <w:rPr>
          <w:b/>
          <w:sz w:val="26"/>
          <w:highlight w:val="green"/>
          <w:u w:val="single"/>
        </w:rPr>
        <w:t>key</w:t>
      </w:r>
      <w:r w:rsidRPr="004C380A">
        <w:rPr>
          <w:u w:val="single"/>
        </w:rPr>
        <w:t xml:space="preserve"> </w:t>
      </w:r>
      <w:r w:rsidRPr="00BF352C">
        <w:rPr>
          <w:b/>
          <w:sz w:val="26"/>
          <w:highlight w:val="green"/>
          <w:u w:val="single"/>
        </w:rPr>
        <w:t>part of</w:t>
      </w:r>
      <w:r w:rsidRPr="00BF352C">
        <w:rPr>
          <w:highlight w:val="green"/>
          <w:u w:val="single"/>
        </w:rPr>
        <w:t xml:space="preserve"> </w:t>
      </w:r>
      <w:r w:rsidRPr="004C380A">
        <w:rPr>
          <w:u w:val="single"/>
        </w:rPr>
        <w:t xml:space="preserve">the development </w:t>
      </w:r>
      <w:r w:rsidRPr="00BF352C">
        <w:rPr>
          <w:highlight w:val="green"/>
          <w:u w:val="single"/>
        </w:rPr>
        <w:t>of</w:t>
      </w:r>
      <w:r w:rsidRPr="004C380A">
        <w:rPr>
          <w:u w:val="single"/>
        </w:rPr>
        <w:t xml:space="preserve"> multiple </w:t>
      </w:r>
      <w:r w:rsidRPr="00BF352C">
        <w:rPr>
          <w:b/>
          <w:sz w:val="26"/>
          <w:highlight w:val="green"/>
          <w:u w:val="single"/>
        </w:rPr>
        <w:t>vaccines</w:t>
      </w:r>
      <w:r w:rsidRPr="004C380A">
        <w:rPr>
          <w:u w:val="single"/>
        </w:rPr>
        <w:t xml:space="preserve">, </w:t>
      </w:r>
      <w:r w:rsidRPr="00BF352C">
        <w:rPr>
          <w:b/>
          <w:sz w:val="26"/>
          <w:highlight w:val="green"/>
          <w:u w:val="single"/>
        </w:rPr>
        <w:t>treatments</w:t>
      </w:r>
      <w:r w:rsidRPr="00BF352C">
        <w:rPr>
          <w:highlight w:val="green"/>
          <w:u w:val="single"/>
        </w:rPr>
        <w:t xml:space="preserve"> </w:t>
      </w:r>
      <w:r w:rsidRPr="004C380A">
        <w:rPr>
          <w:u w:val="single"/>
        </w:rPr>
        <w:t>for cystic fibrosis, and ongoing research into cancer immunotherapy</w:t>
      </w:r>
      <w:r w:rsidRPr="00BF352C">
        <w:rPr>
          <w:sz w:val="16"/>
        </w:rPr>
        <w:t xml:space="preserve">. The major objection to fetal tissue research is </w:t>
      </w:r>
      <w:r w:rsidRPr="004C380A">
        <w:rPr>
          <w:u w:val="single"/>
        </w:rPr>
        <w:t xml:space="preserve">that the </w:t>
      </w:r>
      <w:r w:rsidRPr="00BF352C">
        <w:rPr>
          <w:b/>
          <w:sz w:val="26"/>
          <w:highlight w:val="green"/>
          <w:u w:val="single"/>
        </w:rPr>
        <w:t xml:space="preserve">source of </w:t>
      </w:r>
      <w:r w:rsidRPr="004C380A">
        <w:rPr>
          <w:u w:val="single"/>
        </w:rPr>
        <w:t xml:space="preserve">the </w:t>
      </w:r>
      <w:r w:rsidRPr="00BF352C">
        <w:rPr>
          <w:b/>
          <w:sz w:val="26"/>
          <w:highlight w:val="green"/>
          <w:u w:val="single"/>
        </w:rPr>
        <w:t>fetal tissue is</w:t>
      </w:r>
      <w:r w:rsidRPr="00BF352C">
        <w:rPr>
          <w:highlight w:val="green"/>
          <w:u w:val="single"/>
        </w:rPr>
        <w:t xml:space="preserve"> </w:t>
      </w:r>
      <w:r w:rsidRPr="00BF352C">
        <w:rPr>
          <w:b/>
          <w:sz w:val="26"/>
          <w:highlight w:val="green"/>
          <w:u w:val="single"/>
        </w:rPr>
        <w:t>mainly from</w:t>
      </w:r>
      <w:r w:rsidRPr="00BF352C">
        <w:rPr>
          <w:highlight w:val="green"/>
          <w:u w:val="single"/>
        </w:rPr>
        <w:t xml:space="preserve"> </w:t>
      </w:r>
      <w:r w:rsidRPr="00BF352C">
        <w:rPr>
          <w:b/>
          <w:sz w:val="26"/>
          <w:highlight w:val="green"/>
          <w:u w:val="single"/>
        </w:rPr>
        <w:t>elective abortions</w:t>
      </w:r>
      <w:r w:rsidRPr="004C380A">
        <w:rPr>
          <w:u w:val="single"/>
        </w:rPr>
        <w:t>.</w:t>
      </w:r>
      <w:r w:rsidRPr="00BF352C">
        <w:rPr>
          <w:sz w:val="16"/>
        </w:rPr>
        <w:t xml:space="preserve"> However, there is no suggestion that the number of abortions will decrease as a result of removing funding for fetal tissue research. </w:t>
      </w:r>
      <w:r w:rsidRPr="00BF352C">
        <w:rPr>
          <w:b/>
          <w:sz w:val="26"/>
          <w:highlight w:val="green"/>
          <w:u w:val="single"/>
        </w:rPr>
        <w:t>Abortion is still legal</w:t>
      </w:r>
      <w:r w:rsidRPr="00BF352C">
        <w:rPr>
          <w:highlight w:val="green"/>
          <w:u w:val="single"/>
        </w:rPr>
        <w:t xml:space="preserve"> </w:t>
      </w:r>
      <w:r w:rsidRPr="004C380A">
        <w:rPr>
          <w:u w:val="single"/>
        </w:rPr>
        <w:t>in all 50 states in the USA and fetal tissue would otherwise be discarded</w:t>
      </w:r>
      <w:r w:rsidRPr="00BF352C">
        <w:rPr>
          <w:highlight w:val="green"/>
          <w:u w:val="single"/>
        </w:rPr>
        <w:t xml:space="preserve">. </w:t>
      </w:r>
      <w:r w:rsidRPr="00BF352C">
        <w:rPr>
          <w:b/>
          <w:sz w:val="26"/>
          <w:highlight w:val="green"/>
          <w:u w:val="single"/>
        </w:rPr>
        <w:t>Fetal tissue research</w:t>
      </w:r>
      <w:r w:rsidRPr="004C380A">
        <w:rPr>
          <w:u w:val="single"/>
        </w:rPr>
        <w:t xml:space="preserve">, in fact, holds the </w:t>
      </w:r>
      <w:r w:rsidRPr="00BF352C">
        <w:rPr>
          <w:b/>
          <w:sz w:val="26"/>
          <w:highlight w:val="green"/>
          <w:u w:val="single"/>
          <w:bdr w:val="single" w:sz="18" w:space="0" w:color="auto"/>
        </w:rPr>
        <w:t>potential to save lives</w:t>
      </w:r>
      <w:r w:rsidRPr="00BF352C">
        <w:rPr>
          <w:highlight w:val="green"/>
          <w:u w:val="single"/>
        </w:rPr>
        <w:t xml:space="preserve"> </w:t>
      </w:r>
      <w:r w:rsidRPr="004C380A">
        <w:rPr>
          <w:u w:val="single"/>
        </w:rPr>
        <w:t>through the development of new treatments and vaccines. Politicising scientific research in this way means denying hope to millions of patients with life-limiting diseases.</w:t>
      </w:r>
    </w:p>
    <w:p w14:paraId="025290AC" w14:textId="77777777" w:rsidR="001B596F" w:rsidRDefault="001B596F" w:rsidP="001B596F">
      <w:pPr>
        <w:pStyle w:val="Heading4"/>
      </w:pPr>
      <w:r>
        <w:t>Diseases cause Extinction</w:t>
      </w:r>
    </w:p>
    <w:p w14:paraId="3484D700" w14:textId="77777777" w:rsidR="001B596F" w:rsidRDefault="001B596F" w:rsidP="001B596F">
      <w:r w:rsidRPr="00CD3030">
        <w:rPr>
          <w:rStyle w:val="Style13ptBold"/>
        </w:rPr>
        <w:t>Bar-Yam 16</w:t>
      </w:r>
      <w:r>
        <w:t xml:space="preserve"> </w:t>
      </w:r>
      <w:r w:rsidRPr="00CD3030">
        <w:t xml:space="preserve">Yaneer Bar-Yam 7-3-2016 “Transition to extinction: Pandemics in a connected world” </w:t>
      </w:r>
      <w:hyperlink r:id="rId7" w:history="1">
        <w:r w:rsidRPr="00CD3030">
          <w:rPr>
            <w:rStyle w:val="Hyperlink"/>
          </w:rPr>
          <w:t>http://necsi.edu/research/social/pandemics/transition</w:t>
        </w:r>
      </w:hyperlink>
      <w:r w:rsidRPr="00CD3030">
        <w:t xml:space="preserve"> (Professor and President, New England Complex System Institute; PhD in Physics, MIT)//Elmer</w:t>
      </w:r>
    </w:p>
    <w:p w14:paraId="6738DD89" w14:textId="77777777" w:rsidR="001B596F" w:rsidRPr="00A478C8" w:rsidRDefault="001B596F" w:rsidP="001B596F">
      <w:pPr>
        <w:rPr>
          <w:sz w:val="16"/>
        </w:rPr>
      </w:pPr>
      <w:r w:rsidRPr="0010555D">
        <w:rPr>
          <w:sz w:val="16"/>
        </w:rPr>
        <w:t>Watch as one of the more aggressive—brighter red</w:t>
      </w:r>
      <w:r w:rsidRPr="0010555D">
        <w:rPr>
          <w:rFonts w:ascii="Times New Roman" w:hAnsi="Times New Roman" w:cs="Times New Roman"/>
          <w:sz w:val="16"/>
        </w:rPr>
        <w:t> </w:t>
      </w:r>
      <w:r w:rsidRPr="0010555D">
        <w:rPr>
          <w:rFonts w:cs="Georgia"/>
          <w:sz w:val="16"/>
        </w:rPr>
        <w:t>—</w:t>
      </w:r>
      <w:r w:rsidRPr="0010555D">
        <w:rPr>
          <w:rFonts w:ascii="Times New Roman" w:hAnsi="Times New Roman" w:cs="Times New Roman"/>
          <w:sz w:val="16"/>
        </w:rPr>
        <w:t> </w:t>
      </w:r>
      <w:r w:rsidRPr="0010555D">
        <w:rPr>
          <w:sz w:val="16"/>
        </w:rPr>
        <w:t xml:space="preserve">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10555D">
        <w:rPr>
          <w:sz w:val="16"/>
        </w:rPr>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10555D">
        <w:rPr>
          <w:sz w:val="16"/>
        </w:rPr>
        <w:t xml:space="preserve">, </w:t>
      </w:r>
      <w:r w:rsidRPr="0010555D">
        <w:rPr>
          <w:rStyle w:val="StyleUnderline"/>
          <w:sz w:val="24"/>
        </w:rPr>
        <w:t>like adding airplane routes</w:t>
      </w:r>
      <w:r w:rsidRPr="0010555D">
        <w:rPr>
          <w:sz w:val="16"/>
        </w:rPr>
        <w:t xml:space="preserve">, which is being done by real world airlines (Figure 2). </w:t>
      </w:r>
      <w:r w:rsidRPr="0010555D">
        <w:rPr>
          <w:rStyle w:val="StyleUnderline"/>
          <w:sz w:val="24"/>
        </w:rPr>
        <w:t xml:space="preserve">When we introduce long range transportation into the model, the success of more </w:t>
      </w:r>
      <w:r w:rsidRPr="00BF352C">
        <w:rPr>
          <w:rStyle w:val="StyleUnderline"/>
          <w:sz w:val="24"/>
          <w:highlight w:val="green"/>
        </w:rPr>
        <w:t xml:space="preserve">aggressive </w:t>
      </w:r>
      <w:proofErr w:type="gramStart"/>
      <w:r w:rsidRPr="00BF352C">
        <w:rPr>
          <w:rStyle w:val="StyleUnderline"/>
          <w:sz w:val="24"/>
          <w:highlight w:val="green"/>
        </w:rPr>
        <w:t>strains</w:t>
      </w:r>
      <w:proofErr w:type="gramEnd"/>
      <w:r w:rsidRPr="0010555D">
        <w:rPr>
          <w:rStyle w:val="StyleUnderline"/>
          <w:sz w:val="24"/>
        </w:rPr>
        <w:t xml:space="preserve"> changes. They can </w:t>
      </w:r>
      <w:r w:rsidRPr="00BF352C">
        <w:rPr>
          <w:rStyle w:val="StyleUnderline"/>
          <w:sz w:val="24"/>
          <w:highlight w:val="green"/>
        </w:rPr>
        <w:t>use</w:t>
      </w:r>
      <w:r w:rsidRPr="0010555D">
        <w:rPr>
          <w:rStyle w:val="StyleUnderline"/>
          <w:sz w:val="24"/>
        </w:rPr>
        <w:t xml:space="preserve"> the </w:t>
      </w:r>
      <w:proofErr w:type="gramStart"/>
      <w:r w:rsidRPr="0010555D">
        <w:rPr>
          <w:rStyle w:val="Emphasis"/>
          <w:sz w:val="24"/>
        </w:rPr>
        <w:t>long range</w:t>
      </w:r>
      <w:proofErr w:type="gramEnd"/>
      <w:r w:rsidRPr="0010555D">
        <w:rPr>
          <w:rStyle w:val="Emphasis"/>
          <w:sz w:val="24"/>
        </w:rPr>
        <w:t xml:space="preserve"> </w:t>
      </w:r>
      <w:r w:rsidRPr="00BF352C">
        <w:rPr>
          <w:rStyle w:val="Emphasis"/>
          <w:sz w:val="24"/>
          <w:highlight w:val="green"/>
        </w:rPr>
        <w:t>transportation</w:t>
      </w:r>
      <w:r w:rsidRPr="00BF352C">
        <w:rPr>
          <w:rStyle w:val="StyleUnderline"/>
          <w:sz w:val="24"/>
          <w:highlight w:val="green"/>
        </w:rPr>
        <w:t xml:space="preserve"> to find new hosts and </w:t>
      </w:r>
      <w:r w:rsidRPr="00BF352C">
        <w:rPr>
          <w:rStyle w:val="Emphasis"/>
          <w:sz w:val="24"/>
          <w:highlight w:val="green"/>
        </w:rPr>
        <w:t>escape local extinction</w:t>
      </w:r>
      <w:r w:rsidRPr="0010555D">
        <w:rPr>
          <w:sz w:val="16"/>
        </w:rPr>
        <w:t xml:space="preserve">. Figure 3 shows that </w:t>
      </w:r>
      <w:r w:rsidRPr="00BF352C">
        <w:rPr>
          <w:rStyle w:val="StyleUnderline"/>
          <w:sz w:val="24"/>
          <w:highlight w:val="green"/>
        </w:rPr>
        <w:t>the more</w:t>
      </w:r>
      <w:r w:rsidRPr="0010555D">
        <w:rPr>
          <w:rStyle w:val="StyleUnderline"/>
          <w:sz w:val="24"/>
        </w:rPr>
        <w:t xml:space="preserve"> transportation </w:t>
      </w:r>
      <w:r w:rsidRPr="00BF352C">
        <w:rPr>
          <w:rStyle w:val="StyleUnderline"/>
          <w:sz w:val="24"/>
          <w:highlight w:val="green"/>
        </w:rPr>
        <w:t>routes</w:t>
      </w:r>
      <w:r w:rsidRPr="0010555D">
        <w:rPr>
          <w:rStyle w:val="StyleUnderline"/>
          <w:sz w:val="24"/>
        </w:rPr>
        <w:t xml:space="preserve"> introduced into the model, </w:t>
      </w:r>
      <w:r w:rsidRPr="00BF352C">
        <w:rPr>
          <w:rStyle w:val="StyleUnderline"/>
          <w:sz w:val="24"/>
          <w:highlight w:val="green"/>
        </w:rPr>
        <w:t xml:space="preserve">the </w:t>
      </w:r>
      <w:proofErr w:type="gramStart"/>
      <w:r w:rsidRPr="00BF352C">
        <w:rPr>
          <w:rStyle w:val="Emphasis"/>
          <w:sz w:val="24"/>
          <w:highlight w:val="green"/>
        </w:rPr>
        <w:t>more</w:t>
      </w:r>
      <w:r w:rsidRPr="0010555D">
        <w:rPr>
          <w:rStyle w:val="Emphasis"/>
          <w:sz w:val="24"/>
        </w:rPr>
        <w:t xml:space="preserve"> higher</w:t>
      </w:r>
      <w:proofErr w:type="gramEnd"/>
      <w:r w:rsidRPr="0010555D">
        <w:rPr>
          <w:rStyle w:val="Emphasis"/>
          <w:sz w:val="24"/>
        </w:rPr>
        <w:t xml:space="preserve"> aggressive </w:t>
      </w:r>
      <w:r w:rsidRPr="00BF352C">
        <w:rPr>
          <w:rStyle w:val="Emphasis"/>
          <w:sz w:val="24"/>
          <w:highlight w:val="green"/>
        </w:rPr>
        <w:t>pathogens</w:t>
      </w:r>
      <w:r w:rsidRPr="0010555D">
        <w:rPr>
          <w:rStyle w:val="Emphasis"/>
          <w:sz w:val="24"/>
        </w:rPr>
        <w:t xml:space="preserve"> are able to </w:t>
      </w:r>
      <w:r w:rsidRPr="00BF352C">
        <w:rPr>
          <w:rStyle w:val="Emphasis"/>
          <w:sz w:val="24"/>
          <w:highlight w:val="green"/>
        </w:rPr>
        <w:t>survive and spread</w:t>
      </w:r>
      <w:r w:rsidRPr="0010555D">
        <w:rPr>
          <w:sz w:val="16"/>
        </w:rPr>
        <w:t xml:space="preserve">. </w:t>
      </w:r>
      <w:r w:rsidRPr="0010555D">
        <w:rPr>
          <w:rStyle w:val="StyleUnderline"/>
          <w:sz w:val="24"/>
        </w:rPr>
        <w:t xml:space="preserve">As we add more </w:t>
      </w:r>
      <w:proofErr w:type="gramStart"/>
      <w:r w:rsidRPr="0010555D">
        <w:rPr>
          <w:rStyle w:val="StyleUnderline"/>
          <w:sz w:val="24"/>
        </w:rPr>
        <w:t>long range</w:t>
      </w:r>
      <w:proofErr w:type="gramEnd"/>
      <w:r w:rsidRPr="0010555D">
        <w:rPr>
          <w:rStyle w:val="StyleUnderline"/>
          <w:sz w:val="24"/>
        </w:rPr>
        <w:t xml:space="preserve"> transportation, </w:t>
      </w:r>
      <w:r w:rsidRPr="00BF352C">
        <w:rPr>
          <w:rStyle w:val="StyleUnderline"/>
          <w:sz w:val="24"/>
          <w:highlight w:val="green"/>
        </w:rPr>
        <w:t>there is a</w:t>
      </w:r>
      <w:r w:rsidRPr="0010555D">
        <w:rPr>
          <w:rStyle w:val="StyleUnderline"/>
          <w:sz w:val="24"/>
        </w:rPr>
        <w:t xml:space="preserve"> critical </w:t>
      </w:r>
      <w:r w:rsidRPr="00BF352C">
        <w:rPr>
          <w:rStyle w:val="StyleUnderline"/>
          <w:sz w:val="24"/>
          <w:highlight w:val="green"/>
        </w:rPr>
        <w:t>point at which</w:t>
      </w:r>
      <w:r w:rsidRPr="0010555D">
        <w:rPr>
          <w:rStyle w:val="StyleUnderline"/>
          <w:sz w:val="24"/>
        </w:rPr>
        <w:t xml:space="preserve"> pathogens become so aggressive that </w:t>
      </w:r>
      <w:r w:rsidRPr="00BF352C">
        <w:rPr>
          <w:rStyle w:val="Emphasis"/>
          <w:sz w:val="24"/>
          <w:highlight w:val="green"/>
          <w:bdr w:val="single" w:sz="4" w:space="0" w:color="auto"/>
        </w:rPr>
        <w:t>the entire</w:t>
      </w:r>
      <w:r w:rsidRPr="0010555D">
        <w:rPr>
          <w:rStyle w:val="Emphasis"/>
          <w:sz w:val="24"/>
          <w:bdr w:val="single" w:sz="4" w:space="0" w:color="auto"/>
        </w:rPr>
        <w:t xml:space="preserve"> host </w:t>
      </w:r>
      <w:r w:rsidRPr="00BF352C">
        <w:rPr>
          <w:rStyle w:val="Emphasis"/>
          <w:sz w:val="24"/>
          <w:highlight w:val="green"/>
          <w:bdr w:val="single" w:sz="4" w:space="0" w:color="auto"/>
        </w:rPr>
        <w:t>population dies</w:t>
      </w:r>
      <w:r w:rsidRPr="0010555D">
        <w:rPr>
          <w:sz w:val="16"/>
        </w:rPr>
        <w:t xml:space="preserve">. </w:t>
      </w:r>
      <w:r w:rsidRPr="0010555D">
        <w:rPr>
          <w:rStyle w:val="StyleUnderline"/>
          <w:sz w:val="24"/>
        </w:rPr>
        <w:t>The pathogens die at the same time, but that is not exactly a consolation to the hosts. We call this</w:t>
      </w:r>
      <w:r w:rsidRPr="0010555D">
        <w:rPr>
          <w:sz w:val="16"/>
        </w:rPr>
        <w:t xml:space="preserve"> the phase </w:t>
      </w:r>
      <w:r w:rsidRPr="0010555D">
        <w:rPr>
          <w:rStyle w:val="StyleUnderline"/>
          <w:sz w:val="24"/>
        </w:rPr>
        <w:t xml:space="preserve">transition to </w:t>
      </w:r>
      <w:r w:rsidRPr="0010555D">
        <w:rPr>
          <w:rStyle w:val="Emphasis"/>
          <w:sz w:val="24"/>
        </w:rPr>
        <w:t>extinction</w:t>
      </w:r>
      <w:r w:rsidRPr="0010555D">
        <w:rPr>
          <w:sz w:val="16"/>
        </w:rPr>
        <w:t xml:space="preserve"> (Figure 4). </w:t>
      </w:r>
      <w:r w:rsidRPr="00BF352C">
        <w:rPr>
          <w:rStyle w:val="StyleUnderline"/>
          <w:sz w:val="24"/>
          <w:highlight w:val="green"/>
        </w:rPr>
        <w:t>With increasing</w:t>
      </w:r>
      <w:r w:rsidRPr="0010555D">
        <w:rPr>
          <w:rStyle w:val="StyleUnderline"/>
          <w:sz w:val="24"/>
        </w:rPr>
        <w:t xml:space="preserve"> levels of </w:t>
      </w:r>
      <w:r w:rsidRPr="00BF352C">
        <w:rPr>
          <w:rStyle w:val="StyleUnderline"/>
          <w:sz w:val="24"/>
          <w:highlight w:val="green"/>
        </w:rPr>
        <w:t xml:space="preserve">global transportation, </w:t>
      </w:r>
      <w:r w:rsidRPr="00BF352C">
        <w:rPr>
          <w:rStyle w:val="Emphasis"/>
          <w:sz w:val="24"/>
          <w:highlight w:val="green"/>
        </w:rPr>
        <w:t>human civilization</w:t>
      </w:r>
      <w:r w:rsidRPr="00BF352C">
        <w:rPr>
          <w:rStyle w:val="StyleUnderline"/>
          <w:sz w:val="24"/>
          <w:highlight w:val="green"/>
        </w:rPr>
        <w:t xml:space="preserve"> may</w:t>
      </w:r>
      <w:r w:rsidRPr="0010555D">
        <w:rPr>
          <w:rStyle w:val="StyleUnderline"/>
          <w:sz w:val="24"/>
        </w:rPr>
        <w:t xml:space="preserve"> be </w:t>
      </w:r>
      <w:r w:rsidRPr="00BF352C">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BF352C">
        <w:rPr>
          <w:rStyle w:val="Emphasis"/>
          <w:sz w:val="24"/>
          <w:highlight w:val="green"/>
        </w:rPr>
        <w:t>a critical threshold</w:t>
      </w:r>
      <w:r w:rsidRPr="0010555D">
        <w:rPr>
          <w:rStyle w:val="StyleUnderline"/>
          <w:sz w:val="24"/>
        </w:rPr>
        <w:t xml:space="preserve">. </w:t>
      </w:r>
      <w:r w:rsidRPr="0010555D">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past experience is not a good guide to future events. A key point about the phase transition to extinction is </w:t>
      </w:r>
      <w:r w:rsidRPr="00BF352C">
        <w:rPr>
          <w:rStyle w:val="StyleUnderline"/>
          <w:sz w:val="24"/>
          <w:highlight w:val="green"/>
        </w:rPr>
        <w:t xml:space="preserve">its </w:t>
      </w:r>
      <w:r w:rsidRPr="00BF352C">
        <w:rPr>
          <w:rStyle w:val="Emphasis"/>
          <w:sz w:val="24"/>
          <w:highlight w:val="green"/>
        </w:rPr>
        <w:t>suddenness</w:t>
      </w:r>
      <w:r w:rsidRPr="0010555D">
        <w:rPr>
          <w:sz w:val="16"/>
        </w:rPr>
        <w:t xml:space="preserve">. </w:t>
      </w:r>
      <w:r w:rsidRPr="00BF352C">
        <w:rPr>
          <w:rStyle w:val="StyleUnderline"/>
          <w:sz w:val="24"/>
          <w:highlight w:val="green"/>
        </w:rPr>
        <w:t xml:space="preserve">Even a system that seems stable, </w:t>
      </w:r>
      <w:r w:rsidRPr="00BF352C">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10555D">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rPr>
          <w:sz w:val="16"/>
        </w:rPr>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sz w:val="24"/>
        </w:rPr>
        <w:t xml:space="preserve">As the world becomes more connected, the dangers increase. </w:t>
      </w:r>
      <w:r w:rsidRPr="00A478C8">
        <w:rPr>
          <w:sz w:val="16"/>
        </w:rPr>
        <w:t xml:space="preserve">Are people in western countries safe because of higher quality health systems? </w:t>
      </w:r>
      <w:r w:rsidRPr="00A478C8">
        <w:rPr>
          <w:rStyle w:val="StyleUnderline"/>
          <w:sz w:val="24"/>
        </w:rPr>
        <w:t xml:space="preserve">Countries like </w:t>
      </w:r>
      <w:r w:rsidRPr="00A478C8">
        <w:rPr>
          <w:rStyle w:val="Emphasis"/>
          <w:sz w:val="24"/>
        </w:rPr>
        <w:t>the U.S.</w:t>
      </w:r>
      <w:r w:rsidRPr="00A478C8">
        <w:rPr>
          <w:rStyle w:val="StyleUnderline"/>
          <w:sz w:val="24"/>
        </w:rPr>
        <w:t xml:space="preserve"> have highly skewed networks of social interactions with some very highly connected individuals that can be </w:t>
      </w:r>
      <w:r w:rsidRPr="00A478C8">
        <w:rPr>
          <w:rStyle w:val="Emphasis"/>
          <w:sz w:val="24"/>
        </w:rPr>
        <w:t>“superspreaders.”</w:t>
      </w:r>
      <w:r w:rsidRPr="00A478C8">
        <w:rPr>
          <w:sz w:val="16"/>
        </w:rPr>
        <w:t xml:space="preserve"> The chances of such an individual becoming infected may be low but </w:t>
      </w:r>
      <w:r w:rsidRPr="00A478C8">
        <w:rPr>
          <w:rStyle w:val="StyleUnderline"/>
          <w:sz w:val="24"/>
        </w:rPr>
        <w:t xml:space="preserve">events like a mass outbreak pose a much </w:t>
      </w:r>
      <w:r w:rsidRPr="00A478C8">
        <w:rPr>
          <w:rStyle w:val="Emphasis"/>
          <w:sz w:val="24"/>
        </w:rPr>
        <w:t>greater risk</w:t>
      </w:r>
      <w:r w:rsidRPr="00A478C8">
        <w:rPr>
          <w:sz w:val="16"/>
        </w:rPr>
        <w:t xml:space="preserve"> if they do happen. </w:t>
      </w:r>
      <w:r w:rsidRPr="00A478C8">
        <w:rPr>
          <w:rStyle w:val="StyleUnderline"/>
          <w:sz w:val="24"/>
        </w:rPr>
        <w:t xml:space="preserve">If a sick food service worker in an airport infects 100 passengers, or a contagion event happens in mass transportation, </w:t>
      </w:r>
      <w:r w:rsidRPr="00A478C8">
        <w:rPr>
          <w:rStyle w:val="Emphasis"/>
          <w:sz w:val="24"/>
        </w:rPr>
        <w:t>an outbreak could very well prove unstoppable</w:t>
      </w:r>
      <w:r w:rsidRPr="00A478C8">
        <w:rPr>
          <w:sz w:val="16"/>
        </w:rPr>
        <w:t>.</w:t>
      </w:r>
    </w:p>
    <w:p w14:paraId="7FCA6FC7" w14:textId="71A3960A" w:rsidR="001B596F" w:rsidRDefault="001B596F" w:rsidP="001B596F">
      <w:pPr>
        <w:pStyle w:val="Heading2"/>
      </w:pPr>
      <w:r>
        <w:t>4</w:t>
      </w:r>
    </w:p>
    <w:p w14:paraId="2BBFF97E" w14:textId="37F51C33" w:rsidR="001B596F" w:rsidRDefault="001B596F" w:rsidP="001B596F">
      <w:pPr>
        <w:pStyle w:val="Heading3"/>
      </w:pPr>
      <w:r>
        <w:t>Consult ICJ CP---1NC</w:t>
      </w:r>
    </w:p>
    <w:p w14:paraId="42492D63" w14:textId="77777777" w:rsidR="001B596F" w:rsidRDefault="001B596F" w:rsidP="001B596F">
      <w:pPr>
        <w:pStyle w:val="Heading4"/>
      </w:pPr>
      <w:r>
        <w:t xml:space="preserve">The United States ought to request the International Court of Justice issue an advisory opinion over whether they ought to </w:t>
      </w:r>
      <w:r w:rsidRPr="004609F4">
        <w:rPr>
          <w:rFonts w:cs="Calibri"/>
        </w:rPr>
        <w:t>recognize an unconditional right to strike for agricultural laborers by amending the National Labor Relations Act to extend the definition of ‘employee’ to include agricultural laborers</w:t>
      </w:r>
      <w:r>
        <w:t>. The United States ought to abide by the outcome of the advisory opinion.</w:t>
      </w:r>
    </w:p>
    <w:p w14:paraId="0C5EF6C0" w14:textId="77777777" w:rsidR="001B596F" w:rsidRPr="006052AA" w:rsidRDefault="001B596F" w:rsidP="001B596F"/>
    <w:p w14:paraId="322CD7AD" w14:textId="77777777" w:rsidR="001B596F" w:rsidRDefault="001B596F" w:rsidP="001B596F">
      <w:pPr>
        <w:pStyle w:val="Heading4"/>
      </w:pPr>
      <w:r>
        <w:t xml:space="preserve">Solves – the ICJ will </w:t>
      </w:r>
      <w:r>
        <w:rPr>
          <w:u w:val="single"/>
        </w:rPr>
        <w:t>rule in favor</w:t>
      </w:r>
      <w:r>
        <w:t xml:space="preserve"> of an unconditional right to strike.</w:t>
      </w:r>
    </w:p>
    <w:p w14:paraId="7D5ADCF6" w14:textId="77777777" w:rsidR="001B596F" w:rsidRPr="00F2442E" w:rsidRDefault="001B596F" w:rsidP="001B596F">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21DBD6C2" w14:textId="77777777" w:rsidR="001B596F" w:rsidRPr="00F2442E" w:rsidRDefault="001B596F" w:rsidP="001B596F">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International Labour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Labour Conference (ILC) as well as in the Governing Body and the International Labour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Organise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that, “its opinions and recommendations are non-binding”9. As a matter of fact, the Governing Body, when establishing both Committees, could not delegate to them a power that it has never possessed itself: nemo plus iuris ad alium transferre potest quam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taken into account when interpreting the Agreement. Their constant supervisory practice probably reflects a volonté ultérieure, since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09CAA107" w14:textId="77777777" w:rsidR="001B596F" w:rsidRDefault="001B596F" w:rsidP="001B596F">
      <w:pPr>
        <w:pStyle w:val="Heading4"/>
      </w:pPr>
      <w:r>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3D904722" w14:textId="77777777" w:rsidR="001B596F" w:rsidRPr="00F2442E" w:rsidRDefault="001B596F" w:rsidP="001B596F">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6305C907" w14:textId="683F45C0" w:rsidR="001B596F" w:rsidRDefault="001B596F" w:rsidP="001B596F">
      <w:pPr>
        <w:rPr>
          <w:sz w:val="14"/>
          <w:szCs w:val="14"/>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r w:rsidRPr="00FD53A3">
        <w:rPr>
          <w:sz w:val="16"/>
        </w:rPr>
        <w:t xml:space="preserve">the </w:t>
      </w:r>
      <w:r w:rsidRPr="001C3A20">
        <w:rPr>
          <w:u w:val="single"/>
        </w:rPr>
        <w:t xml:space="preserve">all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The dispute erupted in April 2012, when China sent ships to expel Filipino fishing crews and took control of the area. The standoff became a symbol of Beijing’s policy to lay claim to 90 percent of the South China Sea where where it continues to build military outposts on remote reefs and artificially created islands in waters claimed by other nations. Lacking military, diplomatic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gramStart"/>
      <w:r w:rsidRPr="00FD53A3">
        <w:rPr>
          <w:sz w:val="16"/>
          <w:szCs w:val="16"/>
        </w:rPr>
        <w:t>response.With</w:t>
      </w:r>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says former Indian ambassador to the UN, Hardeep Singh Puri,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5E63D048" w14:textId="757BA62E" w:rsidR="0097768D" w:rsidRDefault="0097768D" w:rsidP="0097768D">
      <w:pPr>
        <w:pStyle w:val="Heading2"/>
      </w:pPr>
      <w:r>
        <w:t>5</w:t>
      </w:r>
    </w:p>
    <w:p w14:paraId="23A32C52" w14:textId="5C71C9A7" w:rsidR="0097768D" w:rsidRDefault="0097768D" w:rsidP="0097768D">
      <w:pPr>
        <w:pStyle w:val="Heading3"/>
      </w:pPr>
      <w:r>
        <w:t>Innovation DA---1NC</w:t>
      </w:r>
    </w:p>
    <w:p w14:paraId="24DE7DE6" w14:textId="77777777" w:rsidR="0097768D" w:rsidRDefault="0097768D" w:rsidP="0097768D">
      <w:pPr>
        <w:pStyle w:val="Heading4"/>
      </w:pPr>
      <w:r>
        <w:t xml:space="preserve">Global Innovation is </w:t>
      </w:r>
      <w:r>
        <w:rPr>
          <w:u w:val="single"/>
        </w:rPr>
        <w:t>high now</w:t>
      </w:r>
      <w:r>
        <w:t xml:space="preserve"> despite bumps from COVID. </w:t>
      </w:r>
    </w:p>
    <w:p w14:paraId="0690B9F3" w14:textId="77777777" w:rsidR="0097768D" w:rsidRPr="00263E5F" w:rsidRDefault="0097768D" w:rsidP="0097768D">
      <w:r w:rsidRPr="00263E5F">
        <w:rPr>
          <w:rStyle w:val="Style13ptBold"/>
        </w:rPr>
        <w:t>UN</w:t>
      </w:r>
      <w:r>
        <w:rPr>
          <w:rStyle w:val="Style13ptBold"/>
        </w:rPr>
        <w:t xml:space="preserve"> 21</w:t>
      </w:r>
      <w:r w:rsidRPr="00263E5F">
        <w:t xml:space="preserve"> 9-20-2021 "Innovation continued despite COVID-19: New UN report"</w:t>
      </w:r>
      <w:r>
        <w:t xml:space="preserve"> </w:t>
      </w:r>
      <w:hyperlink r:id="rId8" w:history="1">
        <w:r w:rsidRPr="0079773E">
          <w:rPr>
            <w:rStyle w:val="Hyperlink"/>
          </w:rPr>
          <w:t>https://news.un.org/en/story/2021/09/1100362</w:t>
        </w:r>
      </w:hyperlink>
      <w:r>
        <w:t xml:space="preserve"> (United Nations)//Elmer </w:t>
      </w:r>
    </w:p>
    <w:p w14:paraId="793A4723" w14:textId="77777777" w:rsidR="0097768D" w:rsidRPr="002A4B8F" w:rsidRDefault="0097768D" w:rsidP="0097768D">
      <w:pPr>
        <w:rPr>
          <w:sz w:val="16"/>
        </w:rPr>
      </w:pPr>
      <w:r w:rsidRPr="001603ED">
        <w:rPr>
          <w:b/>
          <w:sz w:val="26"/>
          <w:highlight w:val="green"/>
          <w:u w:val="single"/>
        </w:rPr>
        <w:t>According to</w:t>
      </w:r>
      <w:r w:rsidRPr="001603ED">
        <w:rPr>
          <w:u w:val="single"/>
        </w:rPr>
        <w:t xml:space="preserve"> the findings of the World Intellectual Property Organization’s (</w:t>
      </w:r>
      <w:r w:rsidRPr="001603ED">
        <w:rPr>
          <w:b/>
          <w:sz w:val="26"/>
          <w:highlight w:val="green"/>
          <w:u w:val="single"/>
        </w:rPr>
        <w:t>WIPO</w:t>
      </w:r>
      <w:r w:rsidRPr="001603ED">
        <w:rPr>
          <w:u w:val="single"/>
        </w:rPr>
        <w:t xml:space="preserve">) </w:t>
      </w:r>
      <w:r w:rsidRPr="001603ED">
        <w:rPr>
          <w:b/>
          <w:sz w:val="26"/>
          <w:highlight w:val="green"/>
          <w:u w:val="single"/>
        </w:rPr>
        <w:t>latest Global Innovation Index</w:t>
      </w:r>
      <w:r w:rsidRPr="001603ED">
        <w:rPr>
          <w:u w:val="single"/>
        </w:rPr>
        <w:t xml:space="preserve">, (GII) </w:t>
      </w:r>
      <w:r w:rsidRPr="001603ED">
        <w:rPr>
          <w:b/>
          <w:sz w:val="26"/>
          <w:highlight w:val="green"/>
          <w:u w:val="single"/>
        </w:rPr>
        <w:t>governments and enterprises</w:t>
      </w:r>
      <w:r w:rsidRPr="001603ED">
        <w:rPr>
          <w:highlight w:val="green"/>
          <w:u w:val="single"/>
        </w:rPr>
        <w:t xml:space="preserve"> </w:t>
      </w:r>
      <w:r w:rsidRPr="001603ED">
        <w:rPr>
          <w:u w:val="single"/>
        </w:rPr>
        <w:t xml:space="preserve">in many parts of the world </w:t>
      </w:r>
      <w:r w:rsidRPr="001603ED">
        <w:rPr>
          <w:b/>
          <w:sz w:val="26"/>
          <w:highlight w:val="green"/>
          <w:u w:val="single"/>
        </w:rPr>
        <w:t>scaled up investments in innovation</w:t>
      </w:r>
      <w:r w:rsidRPr="001603ED">
        <w:rPr>
          <w:u w:val="single"/>
        </w:rPr>
        <w:t xml:space="preserve">, </w:t>
      </w:r>
      <w:r w:rsidRPr="001603ED">
        <w:rPr>
          <w:b/>
          <w:sz w:val="26"/>
          <w:highlight w:val="green"/>
          <w:u w:val="single"/>
        </w:rPr>
        <w:t>demonstrating</w:t>
      </w:r>
      <w:r w:rsidRPr="001603ED">
        <w:rPr>
          <w:highlight w:val="green"/>
          <w:u w:val="single"/>
        </w:rPr>
        <w:t xml:space="preserve"> </w:t>
      </w:r>
      <w:r w:rsidRPr="001603ED">
        <w:rPr>
          <w:u w:val="single"/>
        </w:rPr>
        <w:t xml:space="preserve">an acknowledgement that </w:t>
      </w:r>
      <w:r w:rsidRPr="001603ED">
        <w:rPr>
          <w:b/>
          <w:sz w:val="26"/>
          <w:highlight w:val="green"/>
          <w:u w:val="single"/>
          <w:bdr w:val="single" w:sz="18" w:space="0" w:color="auto"/>
        </w:rPr>
        <w:t>new ideas</w:t>
      </w:r>
      <w:r w:rsidRPr="001603ED">
        <w:rPr>
          <w:highlight w:val="green"/>
          <w:u w:val="single"/>
        </w:rPr>
        <w:t xml:space="preserve"> </w:t>
      </w:r>
      <w:r w:rsidRPr="001603ED">
        <w:rPr>
          <w:u w:val="single"/>
        </w:rPr>
        <w:t>are critical for overcoming the pandemic.</w:t>
      </w:r>
      <w:r w:rsidRPr="002A4B8F">
        <w:rPr>
          <w:sz w:val="16"/>
        </w:rPr>
        <w:t xml:space="preserve"> “We expected a harsh slump in 2020 of around 3 per cent, however, the GII shows </w:t>
      </w:r>
      <w:r w:rsidRPr="007459D7">
        <w:rPr>
          <w:b/>
          <w:sz w:val="26"/>
          <w:highlight w:val="green"/>
          <w:u w:val="single"/>
        </w:rPr>
        <w:t xml:space="preserve">there are reasons to be optimistic… with </w:t>
      </w:r>
      <w:r w:rsidRPr="007459D7">
        <w:rPr>
          <w:b/>
          <w:sz w:val="26"/>
          <w:highlight w:val="green"/>
          <w:u w:val="single"/>
          <w:bdr w:val="single" w:sz="18" w:space="0" w:color="auto"/>
        </w:rPr>
        <w:t>governments showing foresight and not cutting spending</w:t>
      </w:r>
      <w:r w:rsidRPr="002A4B8F">
        <w:rPr>
          <w:sz w:val="16"/>
        </w:rPr>
        <w:t xml:space="preserve">,” Sacha Wunsch-Vincent, WIPO Composite Indicator Research Section and GII co-editor, said at the launch of the report in Geneva. Uneven impact WIPO warned however that the impact of the crisis has been highly uneven across industries and countries. In its annual ranking of the world’s economies on innovation capacity and output, the GII showed that only a few economies, mostly high income, consistently dominate the ranks. However, the Republic of Korea joined Switzerland, Sweden, the United States, and Britain, to make the </w:t>
      </w:r>
      <w:r w:rsidRPr="007459D7">
        <w:rPr>
          <w:u w:val="single"/>
        </w:rPr>
        <w:t>top 5 of the GII for the first time in 2021, while four other Asian economies feature in the top 15: Singapore (8), China (12), Japan (13) and Hong Kong, China (14). Selected middle-income economies, including Turkey, Vietnam, India, the Philippines, are also catching up and progress made last year by France (11) and China (12) are confirmed, as both are now knocking at the door of the GII top 10. S</w:t>
      </w:r>
      <w:r w:rsidRPr="002A4B8F">
        <w:rPr>
          <w:sz w:val="16"/>
        </w:rPr>
        <w:t xml:space="preserve">howing resilience According to a new GII feature - the Global Innovation Tracker - </w:t>
      </w:r>
      <w:r w:rsidRPr="007459D7">
        <w:rPr>
          <w:b/>
          <w:sz w:val="26"/>
          <w:highlight w:val="green"/>
          <w:u w:val="single"/>
        </w:rPr>
        <w:t>technology, pharmaceuticals and biotech industries</w:t>
      </w:r>
      <w:r w:rsidRPr="007459D7">
        <w:rPr>
          <w:u w:val="single"/>
        </w:rPr>
        <w:t xml:space="preserve">, </w:t>
      </w:r>
      <w:r w:rsidRPr="007459D7">
        <w:rPr>
          <w:b/>
          <w:sz w:val="26"/>
          <w:highlight w:val="green"/>
          <w:u w:val="single"/>
        </w:rPr>
        <w:t>boosted their investments</w:t>
      </w:r>
      <w:r w:rsidRPr="007459D7">
        <w:rPr>
          <w:u w:val="single"/>
        </w:rPr>
        <w:t xml:space="preserve"> during the pandemic </w:t>
      </w:r>
      <w:r w:rsidRPr="007459D7">
        <w:rPr>
          <w:b/>
          <w:sz w:val="26"/>
          <w:highlight w:val="green"/>
          <w:u w:val="single"/>
        </w:rPr>
        <w:t>and increased</w:t>
      </w:r>
      <w:r w:rsidRPr="007459D7">
        <w:rPr>
          <w:highlight w:val="green"/>
          <w:u w:val="single"/>
        </w:rPr>
        <w:t xml:space="preserve"> </w:t>
      </w:r>
      <w:r w:rsidRPr="007459D7">
        <w:rPr>
          <w:u w:val="single"/>
        </w:rPr>
        <w:t>their research and development (</w:t>
      </w:r>
      <w:r w:rsidRPr="007459D7">
        <w:rPr>
          <w:b/>
          <w:sz w:val="26"/>
          <w:highlight w:val="green"/>
          <w:u w:val="single"/>
        </w:rPr>
        <w:t>R&amp;D)</w:t>
      </w:r>
      <w:r w:rsidRPr="007459D7">
        <w:rPr>
          <w:highlight w:val="green"/>
          <w:u w:val="single"/>
        </w:rPr>
        <w:t xml:space="preserve"> </w:t>
      </w:r>
      <w:r w:rsidRPr="007459D7">
        <w:rPr>
          <w:u w:val="single"/>
        </w:rPr>
        <w:t>efforts. Top technology companies like Apple, Microsoft and Huawei, increased investment on average about 10 per cent last year, and venture capital investment surged, a trend which is continuing this year</w:t>
      </w:r>
      <w:r w:rsidRPr="002A4B8F">
        <w:rPr>
          <w:sz w:val="16"/>
        </w:rPr>
        <w:t xml:space="preserve">, Mr. Wunsch-Vincent said. In contrast, the transport and travel sectors were heavily hit by containment measures and cut back their outlays. The GII 2021 also shows that technological progress at the frontier holds substantial promise, with the rapid development of COVID-19 vaccines being the greatest example. "In spite of the massive impact of the COVID-19 pandemic, many sectors have shown remarkable resilience – especially those that have embraced digitalization, technology and innovation", said WIPO Director General Daren Tang. “As the world looks to rebuild from the pandemic, we know that innovation is integral to overcoming the common challenges that we face and to constructing a better future.” Global innovation landscape </w:t>
      </w:r>
      <w:proofErr w:type="gramStart"/>
      <w:r w:rsidRPr="002A4B8F">
        <w:rPr>
          <w:sz w:val="16"/>
        </w:rPr>
        <w:t>The</w:t>
      </w:r>
      <w:proofErr w:type="gramEnd"/>
      <w:r w:rsidRPr="002A4B8F">
        <w:rPr>
          <w:sz w:val="16"/>
        </w:rPr>
        <w:t xml:space="preserve"> index ranks 132 countries, plus sub-economies such as Hong Kong, and comes a year after WIPO reported that investments in innovation had hit a record high in 2019, showing an average annual profit of 8.5 per cent. Northern America and Europe continue to lead the global innovation landscape, but, the Southeast Asia, East Asia, and Oceania have been the most dynamic in the past decade and are the only regions closing the gap with the leaders. According to the report, China is still the only middle-income economy that makes it to the top 30. Bulgaria (35), Malaysia (36), Turkey (41), Thailand (43), Vietnam (44), the Russian Federation (45), India (46), Ukraine (49), and Montenegro (50), do feature in the top 50. However, only Turkey, Vietnam, India and the Philippines are systematically catching up, Beyond China, these larger economies have the potential to change the global innovation landscape for good, it said. “</w:t>
      </w:r>
      <w:r w:rsidRPr="002A4B8F">
        <w:rPr>
          <w:u w:val="single"/>
        </w:rPr>
        <w:t>The GII shows that although emerging economies often find it challenging to steadily improve their innovation systems, a few middle-income economies have managed to catch up in innovation with their more developed peers</w:t>
      </w:r>
      <w:r w:rsidRPr="002A4B8F">
        <w:rPr>
          <w:sz w:val="16"/>
        </w:rPr>
        <w:t>", former Dean and Professor of Management at Cornell University, Soumitra Dutta said. “</w:t>
      </w:r>
      <w:r w:rsidRPr="002A4B8F">
        <w:rPr>
          <w:b/>
          <w:bCs/>
          <w:u w:val="single"/>
        </w:rPr>
        <w:t>These emerging economies, among other things, have been able to successfully complement their domestic innovation with international technology transfer, develop technologically dynamic services that can be traded internationally, and ultimately have shaped more balanced innovation systems,” he said</w:t>
      </w:r>
      <w:r w:rsidRPr="002A4B8F">
        <w:rPr>
          <w:sz w:val="16"/>
        </w:rPr>
        <w:t>.</w:t>
      </w:r>
    </w:p>
    <w:p w14:paraId="4BC7FBD5" w14:textId="77777777" w:rsidR="0097768D" w:rsidRDefault="0097768D" w:rsidP="0097768D">
      <w:pPr>
        <w:pStyle w:val="Heading4"/>
      </w:pPr>
      <w:r>
        <w:t xml:space="preserve">Plan increase Union Power via Collective Bargaining - stronger Union Power </w:t>
      </w:r>
      <w:r>
        <w:rPr>
          <w:u w:val="single"/>
        </w:rPr>
        <w:t>decrease</w:t>
      </w:r>
      <w:r>
        <w:t xml:space="preserve"> Innovation.</w:t>
      </w:r>
    </w:p>
    <w:p w14:paraId="5214E66E" w14:textId="77777777" w:rsidR="0097768D" w:rsidRPr="00A57868" w:rsidRDefault="0097768D" w:rsidP="0097768D">
      <w:r w:rsidRPr="00A57868">
        <w:rPr>
          <w:rStyle w:val="Style13ptBold"/>
        </w:rPr>
        <w:t>Bradley</w:t>
      </w:r>
      <w:r>
        <w:rPr>
          <w:rStyle w:val="Style13ptBold"/>
        </w:rPr>
        <w:t xml:space="preserve"> 17</w:t>
      </w:r>
      <w:r w:rsidRPr="00A57868">
        <w:t xml:space="preserve">, Daniel, Incheol Kim, and Xuan Tian. "Do unions affect </w:t>
      </w:r>
      <w:proofErr w:type="gramStart"/>
      <w:r w:rsidRPr="00A57868">
        <w:t>innovation?.</w:t>
      </w:r>
      <w:proofErr w:type="gramEnd"/>
      <w:r w:rsidRPr="00A57868">
        <w:t>" Management Science 63.7 (2017): 2251-2271.</w:t>
      </w:r>
      <w:r>
        <w:t xml:space="preserve"> (</w:t>
      </w:r>
      <w:r w:rsidRPr="00A57868">
        <w:t>Department of Finance, University of South Florida, Tampa, Florida</w:t>
      </w:r>
      <w:r>
        <w:t xml:space="preserve">)//Elmer </w:t>
      </w:r>
    </w:p>
    <w:p w14:paraId="06D8F1D1" w14:textId="77777777" w:rsidR="0097768D" w:rsidRDefault="0097768D" w:rsidP="0097768D">
      <w:pPr>
        <w:rPr>
          <w:u w:val="single"/>
        </w:rPr>
      </w:pPr>
      <w:r w:rsidRPr="00CE6EBD">
        <w:rPr>
          <w:sz w:val="16"/>
        </w:rPr>
        <w:t xml:space="preserve">An alternative hypothesis </w:t>
      </w:r>
      <w:r w:rsidRPr="00BD1BFD">
        <w:rPr>
          <w:u w:val="single"/>
        </w:rPr>
        <w:t>makes the opposite empirical prediction</w:t>
      </w:r>
      <w:r w:rsidRPr="00CE6EBD">
        <w:rPr>
          <w:sz w:val="16"/>
        </w:rPr>
        <w:t xml:space="preserve">. </w:t>
      </w:r>
      <w:r w:rsidRPr="00BD1BFD">
        <w:rPr>
          <w:b/>
          <w:sz w:val="26"/>
          <w:highlight w:val="green"/>
          <w:u w:val="single"/>
        </w:rPr>
        <w:t>Unionization</w:t>
      </w:r>
      <w:r w:rsidRPr="00CE6EBD">
        <w:rPr>
          <w:sz w:val="16"/>
          <w:highlight w:val="green"/>
        </w:rPr>
        <w:t xml:space="preserve"> </w:t>
      </w:r>
      <w:r w:rsidRPr="00CE6EBD">
        <w:rPr>
          <w:sz w:val="16"/>
        </w:rPr>
        <w:t xml:space="preserve">may </w:t>
      </w:r>
      <w:r w:rsidRPr="00BD1BFD">
        <w:rPr>
          <w:b/>
          <w:sz w:val="26"/>
          <w:highlight w:val="green"/>
          <w:u w:val="single"/>
        </w:rPr>
        <w:t>create</w:t>
      </w:r>
      <w:r w:rsidRPr="00CE6EBD">
        <w:rPr>
          <w:sz w:val="16"/>
          <w:highlight w:val="green"/>
        </w:rPr>
        <w:t xml:space="preserve"> </w:t>
      </w:r>
      <w:r w:rsidRPr="00BD1BFD">
        <w:rPr>
          <w:b/>
          <w:sz w:val="26"/>
          <w:highlight w:val="green"/>
          <w:u w:val="single"/>
          <w:bdr w:val="single" w:sz="18" w:space="0" w:color="auto"/>
        </w:rPr>
        <w:t>misaligned incentives among employees and impede firm innovation.</w:t>
      </w:r>
      <w:r w:rsidRPr="00CE6EBD">
        <w:rPr>
          <w:sz w:val="16"/>
          <w:highlight w:val="green"/>
        </w:rPr>
        <w:t xml:space="preserve"> </w:t>
      </w:r>
      <w:r w:rsidRPr="00CE6EBD">
        <w:rPr>
          <w:sz w:val="16"/>
        </w:rPr>
        <w:t xml:space="preserve">There are at least </w:t>
      </w:r>
      <w:r w:rsidRPr="00BD1BFD">
        <w:rPr>
          <w:u w:val="single"/>
        </w:rPr>
        <w:t>three plausible reasons</w:t>
      </w:r>
      <w:r w:rsidRPr="00CE6EBD">
        <w:rPr>
          <w:sz w:val="16"/>
        </w:rPr>
        <w:t xml:space="preserve"> for such a reduction in innovation. First, </w:t>
      </w:r>
      <w:r w:rsidRPr="00BD1BFD">
        <w:rPr>
          <w:u w:val="single"/>
        </w:rPr>
        <w:t xml:space="preserve">because </w:t>
      </w:r>
      <w:r w:rsidRPr="00BD1BFD">
        <w:rPr>
          <w:b/>
          <w:sz w:val="26"/>
          <w:highlight w:val="green"/>
          <w:u w:val="single"/>
        </w:rPr>
        <w:t>innovation requires considerable investment</w:t>
      </w:r>
      <w:r w:rsidRPr="00BD1BFD">
        <w:rPr>
          <w:highlight w:val="green"/>
          <w:u w:val="single"/>
        </w:rPr>
        <w:t xml:space="preserve"> </w:t>
      </w:r>
      <w:r w:rsidRPr="00BD1BFD">
        <w:rPr>
          <w:u w:val="single"/>
        </w:rPr>
        <w:t xml:space="preserve">in intangible assets such as research and development (R&amp;D), </w:t>
      </w:r>
      <w:r w:rsidRPr="00BD1BFD">
        <w:rPr>
          <w:b/>
          <w:sz w:val="26"/>
          <w:highlight w:val="green"/>
          <w:u w:val="single"/>
        </w:rPr>
        <w:t>contracts</w:t>
      </w:r>
      <w:r w:rsidRPr="00BD1BFD">
        <w:rPr>
          <w:highlight w:val="green"/>
          <w:u w:val="single"/>
        </w:rPr>
        <w:t xml:space="preserve"> </w:t>
      </w:r>
      <w:r w:rsidRPr="00BD1BFD">
        <w:rPr>
          <w:b/>
          <w:sz w:val="26"/>
          <w:highlight w:val="green"/>
          <w:u w:val="single"/>
        </w:rPr>
        <w:t>that</w:t>
      </w:r>
      <w:r w:rsidRPr="00BD1BFD">
        <w:rPr>
          <w:highlight w:val="green"/>
          <w:u w:val="single"/>
        </w:rPr>
        <w:t xml:space="preserve"> </w:t>
      </w:r>
      <w:r w:rsidRPr="00BD1BFD">
        <w:rPr>
          <w:u w:val="single"/>
        </w:rPr>
        <w:t xml:space="preserve">effectively </w:t>
      </w:r>
      <w:r w:rsidRPr="00BD1BFD">
        <w:rPr>
          <w:b/>
          <w:sz w:val="26"/>
          <w:highlight w:val="green"/>
          <w:u w:val="single"/>
          <w:bdr w:val="single" w:sz="18" w:space="0" w:color="auto"/>
        </w:rPr>
        <w:t>motivate innovation are almost always incomplete</w:t>
      </w:r>
      <w:r w:rsidRPr="00BD1BFD">
        <w:rPr>
          <w:u w:val="single"/>
        </w:rPr>
        <w:t xml:space="preserve">. </w:t>
      </w:r>
      <w:r w:rsidRPr="00BD1BFD">
        <w:rPr>
          <w:b/>
          <w:sz w:val="26"/>
          <w:highlight w:val="green"/>
          <w:u w:val="single"/>
        </w:rPr>
        <w:t>Once</w:t>
      </w:r>
      <w:r w:rsidRPr="00BD1BFD">
        <w:rPr>
          <w:highlight w:val="green"/>
          <w:u w:val="single"/>
        </w:rPr>
        <w:t xml:space="preserve"> </w:t>
      </w:r>
      <w:r w:rsidRPr="00BD1BFD">
        <w:rPr>
          <w:u w:val="single"/>
        </w:rPr>
        <w:t xml:space="preserve">the </w:t>
      </w:r>
      <w:r w:rsidRPr="00BD1BFD">
        <w:rPr>
          <w:b/>
          <w:sz w:val="26"/>
          <w:highlight w:val="green"/>
          <w:u w:val="single"/>
        </w:rPr>
        <w:t>investment</w:t>
      </w:r>
      <w:r w:rsidRPr="00BD1BFD">
        <w:rPr>
          <w:highlight w:val="green"/>
          <w:u w:val="single"/>
        </w:rPr>
        <w:t xml:space="preserve"> </w:t>
      </w:r>
      <w:r w:rsidRPr="00BD1BFD">
        <w:rPr>
          <w:u w:val="single"/>
        </w:rPr>
        <w:t xml:space="preserve">has been </w:t>
      </w:r>
      <w:r w:rsidRPr="00BD1BFD">
        <w:rPr>
          <w:b/>
          <w:sz w:val="26"/>
          <w:highlight w:val="green"/>
          <w:u w:val="single"/>
        </w:rPr>
        <w:t>made</w:t>
      </w:r>
      <w:r w:rsidRPr="00BD1BFD">
        <w:rPr>
          <w:highlight w:val="green"/>
          <w:u w:val="single"/>
        </w:rPr>
        <w:t xml:space="preserve"> </w:t>
      </w:r>
      <w:r w:rsidRPr="00BD1BFD">
        <w:rPr>
          <w:u w:val="single"/>
        </w:rPr>
        <w:t xml:space="preserve">and the innovation process begins, </w:t>
      </w:r>
      <w:r w:rsidRPr="00BD1BFD">
        <w:rPr>
          <w:b/>
          <w:sz w:val="26"/>
          <w:highlight w:val="green"/>
          <w:u w:val="single"/>
        </w:rPr>
        <w:t>workers</w:t>
      </w:r>
      <w:r w:rsidRPr="00BD1BFD">
        <w:rPr>
          <w:highlight w:val="green"/>
          <w:u w:val="single"/>
        </w:rPr>
        <w:t xml:space="preserve"> </w:t>
      </w:r>
      <w:r w:rsidRPr="00BD1BFD">
        <w:rPr>
          <w:u w:val="single"/>
        </w:rPr>
        <w:t xml:space="preserve">may have incentives to expropriate rents by </w:t>
      </w:r>
      <w:r w:rsidRPr="00BD1BFD">
        <w:rPr>
          <w:b/>
          <w:sz w:val="26"/>
          <w:highlight w:val="green"/>
          <w:u w:val="single"/>
        </w:rPr>
        <w:t>demanding higher wage concessions</w:t>
      </w:r>
      <w:r w:rsidRPr="00BD1BFD">
        <w:rPr>
          <w:u w:val="single"/>
        </w:rPr>
        <w:t xml:space="preserve">, recognizing that the costs are sunk. This </w:t>
      </w:r>
      <w:proofErr w:type="gramStart"/>
      <w:r w:rsidRPr="00BD1BFD">
        <w:rPr>
          <w:b/>
          <w:sz w:val="26"/>
          <w:highlight w:val="green"/>
          <w:u w:val="single"/>
        </w:rPr>
        <w:t>ex post</w:t>
      </w:r>
      <w:proofErr w:type="gramEnd"/>
      <w:r w:rsidRPr="00BD1BFD">
        <w:rPr>
          <w:b/>
          <w:sz w:val="26"/>
          <w:highlight w:val="green"/>
          <w:u w:val="single"/>
        </w:rPr>
        <w:t xml:space="preserve"> hold-up problem</w:t>
      </w:r>
      <w:r w:rsidRPr="00BD1BFD">
        <w:rPr>
          <w:highlight w:val="green"/>
          <w:u w:val="single"/>
        </w:rPr>
        <w:t xml:space="preserve"> </w:t>
      </w:r>
      <w:r w:rsidRPr="00BD1BFD">
        <w:rPr>
          <w:u w:val="single"/>
        </w:rPr>
        <w:t xml:space="preserve">on the part of employees in turn </w:t>
      </w:r>
      <w:r w:rsidRPr="00BD1BFD">
        <w:rPr>
          <w:b/>
          <w:sz w:val="26"/>
          <w:highlight w:val="green"/>
          <w:u w:val="single"/>
        </w:rPr>
        <w:t>leads to</w:t>
      </w:r>
      <w:r w:rsidRPr="00BD1BFD">
        <w:rPr>
          <w:highlight w:val="green"/>
          <w:u w:val="single"/>
        </w:rPr>
        <w:t xml:space="preserve"> </w:t>
      </w:r>
      <w:r w:rsidRPr="00BD1BFD">
        <w:rPr>
          <w:u w:val="single"/>
        </w:rPr>
        <w:t xml:space="preserve">an ex ante </w:t>
      </w:r>
      <w:r w:rsidRPr="00BD1BFD">
        <w:rPr>
          <w:b/>
          <w:sz w:val="26"/>
          <w:highlight w:val="green"/>
          <w:u w:val="single"/>
          <w:bdr w:val="single" w:sz="18" w:space="0" w:color="auto"/>
        </w:rPr>
        <w:t>underinvestment in R&amp;D</w:t>
      </w:r>
      <w:r w:rsidRPr="00BD1BFD">
        <w:rPr>
          <w:highlight w:val="green"/>
          <w:u w:val="single"/>
        </w:rPr>
        <w:t xml:space="preserve"> </w:t>
      </w:r>
      <w:r w:rsidRPr="00BD1BFD">
        <w:rPr>
          <w:u w:val="single"/>
        </w:rPr>
        <w:t xml:space="preserve">(Grout 1984, Malcomson 1997), which </w:t>
      </w:r>
      <w:r w:rsidRPr="00BD1BFD">
        <w:rPr>
          <w:b/>
          <w:bCs/>
          <w:u w:val="single"/>
        </w:rPr>
        <w:t>ultimately impedes innovation</w:t>
      </w:r>
      <w:r w:rsidRPr="00CE6EBD">
        <w:rPr>
          <w:sz w:val="16"/>
        </w:rPr>
        <w:t xml:space="preserve">. Second, </w:t>
      </w:r>
      <w:r w:rsidRPr="00CE6EBD">
        <w:rPr>
          <w:b/>
          <w:sz w:val="26"/>
          <w:highlight w:val="green"/>
          <w:u w:val="single"/>
        </w:rPr>
        <w:t>unionizing</w:t>
      </w:r>
      <w:r w:rsidRPr="00CE6EBD">
        <w:rPr>
          <w:highlight w:val="green"/>
          <w:u w:val="single"/>
        </w:rPr>
        <w:t xml:space="preserve"> </w:t>
      </w:r>
      <w:r w:rsidRPr="00CE6EBD">
        <w:rPr>
          <w:u w:val="single"/>
        </w:rPr>
        <w:t xml:space="preserve">the </w:t>
      </w:r>
      <w:r w:rsidRPr="00CE6EBD">
        <w:rPr>
          <w:b/>
          <w:sz w:val="26"/>
          <w:highlight w:val="green"/>
          <w:u w:val="single"/>
        </w:rPr>
        <w:t>workforce</w:t>
      </w:r>
      <w:r w:rsidRPr="00CE6EBD">
        <w:rPr>
          <w:highlight w:val="green"/>
          <w:u w:val="single"/>
        </w:rPr>
        <w:t xml:space="preserve"> </w:t>
      </w:r>
      <w:r w:rsidRPr="00CE6EBD">
        <w:rPr>
          <w:b/>
          <w:sz w:val="26"/>
          <w:highlight w:val="green"/>
          <w:u w:val="single"/>
          <w:bdr w:val="single" w:sz="18" w:space="0" w:color="auto"/>
        </w:rPr>
        <w:t>could encourage shirking</w:t>
      </w:r>
      <w:r w:rsidRPr="00CE6EBD">
        <w:rPr>
          <w:highlight w:val="green"/>
          <w:u w:val="single"/>
        </w:rPr>
        <w:t xml:space="preserve"> </w:t>
      </w:r>
      <w:r w:rsidRPr="00CE6EBD">
        <w:rPr>
          <w:u w:val="single"/>
        </w:rPr>
        <w:t xml:space="preserve">because the negative consequences for supplying less effort are reduced. That is, unionization </w:t>
      </w:r>
      <w:r w:rsidRPr="00CE6EBD">
        <w:rPr>
          <w:b/>
          <w:sz w:val="26"/>
          <w:highlight w:val="green"/>
          <w:u w:val="single"/>
        </w:rPr>
        <w:t>reduces</w:t>
      </w:r>
      <w:r w:rsidRPr="00CE6EBD">
        <w:rPr>
          <w:highlight w:val="green"/>
          <w:u w:val="single"/>
        </w:rPr>
        <w:t xml:space="preserve"> </w:t>
      </w:r>
      <w:r w:rsidRPr="00CE6EBD">
        <w:rPr>
          <w:u w:val="single"/>
        </w:rPr>
        <w:t xml:space="preserve">the </w:t>
      </w:r>
      <w:r w:rsidRPr="00CE6EBD">
        <w:rPr>
          <w:b/>
          <w:sz w:val="26"/>
          <w:highlight w:val="green"/>
          <w:u w:val="single"/>
        </w:rPr>
        <w:t>probability of dismissal</w:t>
      </w:r>
      <w:r w:rsidRPr="00CE6EBD">
        <w:rPr>
          <w:u w:val="single"/>
        </w:rPr>
        <w:t>, so it lowers the cost of shirking and could lead to lower productivity among workers.</w:t>
      </w:r>
      <w:r w:rsidRPr="00CE6EBD">
        <w:rPr>
          <w:sz w:val="16"/>
        </w:rPr>
        <w:t xml:space="preserve"> </w:t>
      </w:r>
      <w:r w:rsidRPr="00CE6EBD">
        <w:rPr>
          <w:u w:val="single"/>
        </w:rPr>
        <w:t xml:space="preserve">Third, </w:t>
      </w:r>
      <w:r w:rsidRPr="00CE6EBD">
        <w:rPr>
          <w:b/>
          <w:sz w:val="26"/>
          <w:highlight w:val="green"/>
          <w:u w:val="single"/>
        </w:rPr>
        <w:t>unions</w:t>
      </w:r>
      <w:r w:rsidRPr="00CE6EBD">
        <w:rPr>
          <w:highlight w:val="green"/>
          <w:u w:val="single"/>
        </w:rPr>
        <w:t xml:space="preserve"> </w:t>
      </w:r>
      <w:r w:rsidRPr="00CE6EBD">
        <w:rPr>
          <w:b/>
          <w:sz w:val="26"/>
          <w:highlight w:val="green"/>
          <w:u w:val="single"/>
        </w:rPr>
        <w:t>alter</w:t>
      </w:r>
      <w:r w:rsidRPr="00CE6EBD">
        <w:rPr>
          <w:highlight w:val="green"/>
          <w:u w:val="single"/>
        </w:rPr>
        <w:t xml:space="preserve"> </w:t>
      </w:r>
      <w:r w:rsidRPr="00CE6EBD">
        <w:rPr>
          <w:u w:val="single"/>
        </w:rPr>
        <w:t xml:space="preserve">the distribution of worker wages, leading to a reduction </w:t>
      </w:r>
      <w:r w:rsidRPr="0097768D">
        <w:rPr>
          <w:u w:val="single"/>
        </w:rPr>
        <w:t xml:space="preserve">in </w:t>
      </w:r>
      <w:r w:rsidRPr="0097768D">
        <w:rPr>
          <w:b/>
          <w:sz w:val="26"/>
          <w:u w:val="single"/>
        </w:rPr>
        <w:t>wage inequality</w:t>
      </w:r>
      <w:r w:rsidRPr="0097768D">
        <w:rPr>
          <w:u w:val="single"/>
        </w:rPr>
        <w:t xml:space="preserve"> among workers (Frandsen 2012). To the extent that innovative and talented workers are in demand in the labor market, </w:t>
      </w:r>
      <w:r w:rsidRPr="0097768D">
        <w:rPr>
          <w:b/>
          <w:sz w:val="26"/>
          <w:u w:val="single"/>
        </w:rPr>
        <w:t xml:space="preserve">reduced wage gaps </w:t>
      </w:r>
      <w:r w:rsidRPr="0097768D">
        <w:rPr>
          <w:b/>
          <w:sz w:val="26"/>
          <w:u w:val="single"/>
          <w:bdr w:val="single" w:sz="18" w:space="0" w:color="auto"/>
        </w:rPr>
        <w:t>may force out innovative employees</w:t>
      </w:r>
      <w:r w:rsidRPr="0097768D">
        <w:rPr>
          <w:u w:val="single"/>
        </w:rPr>
        <w:t>, which contributes to the decline in innovation in unionized firm</w:t>
      </w:r>
      <w:r w:rsidRPr="0097768D">
        <w:rPr>
          <w:sz w:val="16"/>
        </w:rPr>
        <w:t xml:space="preserve">s. Although the three underlying mechanisms discussed are different, they are all related in the sense that </w:t>
      </w:r>
      <w:r w:rsidRPr="0097768D">
        <w:rPr>
          <w:b/>
          <w:bCs/>
          <w:u w:val="single"/>
        </w:rPr>
        <w:t>unionization creates misaligned incentives and impedes innovation.</w:t>
      </w:r>
      <w:r w:rsidRPr="0097768D">
        <w:rPr>
          <w:sz w:val="16"/>
        </w:rPr>
        <w:t xml:space="preserve"> We refer</w:t>
      </w:r>
      <w:r w:rsidRPr="00CE6EBD">
        <w:rPr>
          <w:sz w:val="16"/>
        </w:rPr>
        <w:t xml:space="preserve"> to the general decline in innovation after unionization stemming from any one or all of these potential consequences as the “misaligned incentives hypothesis.” </w:t>
      </w:r>
      <w:r w:rsidRPr="00CE6EBD">
        <w:rPr>
          <w:u w:val="single"/>
        </w:rPr>
        <w:t xml:space="preserve">We test the above two hypotheses by examining whether unions promote or impede firm innovation. Following existing literature that uses patenting data to capture firms’ innovativeness (i.e., Aghion et al. 2005, Nanda and Rhodes-Kropf 2013, Seru 2014), we </w:t>
      </w:r>
      <w:r w:rsidRPr="00CE6EBD">
        <w:rPr>
          <w:b/>
          <w:sz w:val="26"/>
          <w:highlight w:val="green"/>
          <w:u w:val="single"/>
        </w:rPr>
        <w:t>use</w:t>
      </w:r>
      <w:r w:rsidRPr="00CE6EBD">
        <w:rPr>
          <w:highlight w:val="green"/>
          <w:u w:val="single"/>
        </w:rPr>
        <w:t xml:space="preserve"> </w:t>
      </w:r>
      <w:r w:rsidRPr="00CE6EBD">
        <w:rPr>
          <w:u w:val="single"/>
        </w:rPr>
        <w:t>the number of patents granted to a firm and the number of future citations received by each patent obtained from the National Bureau of Economic Research (</w:t>
      </w:r>
      <w:r w:rsidRPr="00CE6EBD">
        <w:rPr>
          <w:b/>
          <w:sz w:val="26"/>
          <w:highlight w:val="green"/>
          <w:u w:val="single"/>
        </w:rPr>
        <w:t>NBER</w:t>
      </w:r>
      <w:r w:rsidRPr="00CE6EBD">
        <w:rPr>
          <w:u w:val="single"/>
        </w:rPr>
        <w:t xml:space="preserve">) Patent Citation database to measure innovation output. The former captures the quantity of firm innovation, and the latter captures the quality of firm innovation. We </w:t>
      </w:r>
      <w:r w:rsidRPr="00CE6EBD">
        <w:rPr>
          <w:b/>
          <w:sz w:val="26"/>
          <w:highlight w:val="green"/>
          <w:u w:val="single"/>
        </w:rPr>
        <w:t>collect</w:t>
      </w:r>
      <w:r w:rsidRPr="00CE6EBD">
        <w:rPr>
          <w:highlight w:val="green"/>
          <w:u w:val="single"/>
        </w:rPr>
        <w:t xml:space="preserve"> </w:t>
      </w:r>
      <w:r w:rsidRPr="00CE6EBD">
        <w:rPr>
          <w:u w:val="single"/>
        </w:rPr>
        <w:t xml:space="preserve">union election </w:t>
      </w:r>
      <w:r w:rsidRPr="00CE6EBD">
        <w:rPr>
          <w:b/>
          <w:sz w:val="26"/>
          <w:highlight w:val="green"/>
          <w:u w:val="single"/>
        </w:rPr>
        <w:t>results from</w:t>
      </w:r>
      <w:r w:rsidRPr="00CE6EBD">
        <w:rPr>
          <w:highlight w:val="green"/>
          <w:u w:val="single"/>
        </w:rPr>
        <w:t xml:space="preserve"> </w:t>
      </w:r>
      <w:r w:rsidRPr="00CE6EBD">
        <w:rPr>
          <w:u w:val="single"/>
        </w:rPr>
        <w:t>the National Labor Relations Board (</w:t>
      </w:r>
      <w:r w:rsidRPr="00CE6EBD">
        <w:rPr>
          <w:b/>
          <w:sz w:val="26"/>
          <w:highlight w:val="green"/>
          <w:u w:val="single"/>
        </w:rPr>
        <w:t>NLRB</w:t>
      </w:r>
      <w:r w:rsidRPr="00CE6EBD">
        <w:rPr>
          <w:u w:val="single"/>
        </w:rPr>
        <w:t>), which allows us to compare changes in innovation output for firms that elect to become unionized to those that vote against it. The empirical challenge of our study is to identify the causal effect of unionization on firm innovation.</w:t>
      </w:r>
      <w:r w:rsidRPr="00CE6EBD">
        <w:rPr>
          <w:sz w:val="16"/>
        </w:rPr>
        <w:t xml:space="preserve"> A standard ordinary least squares (OLS) approach that regresses innovation output on a unionization variable suffers from potentially severe identification problems. Union election results could be correlated with firm unobservable characteristics that affect firm innovation output (the omitted variable concern) or firms with low innovation potential may be more likely to pass unionization elections (the reverse causality concern). Both problems could make it difficult to draw causal inferences from unionization to innovation. To attempt to establish causality, we use a regression discontinuity design (RDD) that relies on “locally” exogenous variation in unionization generated by these elections that pass or fail by a small margin of votes. This approach compares firms’ innovation output subsequent to union elections that pass to those that do not pass by a small margin. It is a powerful and appealing identification strategy because, for these close-call elections, passing is very close to an independent, random event and therefore is unlikely to be correlated with firm unobservable characteristics. </w:t>
      </w:r>
      <w:r w:rsidRPr="00CE6EBD">
        <w:rPr>
          <w:u w:val="single"/>
        </w:rPr>
        <w:t xml:space="preserve">After performing various diagnostic tests to ensure that the key identifying assumptions of the RDD are satisfied, we show that </w:t>
      </w:r>
      <w:r w:rsidRPr="00CE6EBD">
        <w:rPr>
          <w:b/>
          <w:sz w:val="26"/>
          <w:highlight w:val="green"/>
          <w:u w:val="single"/>
          <w:bdr w:val="single" w:sz="18" w:space="0" w:color="auto"/>
        </w:rPr>
        <w:t>unionization has a negative effect on firm innovation</w:t>
      </w:r>
      <w:r w:rsidRPr="00CE6EBD">
        <w:rPr>
          <w:u w:val="single"/>
        </w:rPr>
        <w:t xml:space="preserve">. According to our nonparametric local linear regression estimation, passing a union election leads to an </w:t>
      </w:r>
      <w:r w:rsidRPr="00CE6EBD">
        <w:rPr>
          <w:b/>
          <w:sz w:val="26"/>
          <w:highlight w:val="green"/>
          <w:u w:val="single"/>
        </w:rPr>
        <w:t>8.7% decline in patent counts</w:t>
      </w:r>
      <w:r w:rsidRPr="00CE6EBD">
        <w:rPr>
          <w:highlight w:val="green"/>
          <w:u w:val="single"/>
        </w:rPr>
        <w:t xml:space="preserve"> </w:t>
      </w:r>
      <w:r w:rsidRPr="00CE6EBD">
        <w:rPr>
          <w:u w:val="single"/>
        </w:rPr>
        <w:t xml:space="preserve">and a </w:t>
      </w:r>
      <w:r w:rsidRPr="00CE6EBD">
        <w:rPr>
          <w:b/>
          <w:sz w:val="26"/>
          <w:highlight w:val="green"/>
          <w:u w:val="single"/>
        </w:rPr>
        <w:t>12.5% decline in patent citations</w:t>
      </w:r>
      <w:r w:rsidRPr="00CE6EBD">
        <w:rPr>
          <w:highlight w:val="green"/>
          <w:u w:val="single"/>
        </w:rPr>
        <w:t xml:space="preserve"> </w:t>
      </w:r>
      <w:r w:rsidRPr="00CE6EBD">
        <w:rPr>
          <w:u w:val="single"/>
        </w:rPr>
        <w:t>three years after the election.</w:t>
      </w:r>
      <w:r w:rsidRPr="00CE6EBD">
        <w:rPr>
          <w:sz w:val="16"/>
        </w:rPr>
        <w:t xml:space="preserve"> This result is robust to alternative choices of kernels and bandwidths and is absent at artificially chosen thresholds that determine union election outcomes. </w:t>
      </w:r>
      <w:r w:rsidRPr="00CE6EBD">
        <w:rPr>
          <w:u w:val="single"/>
        </w:rPr>
        <w:t xml:space="preserve">The negative effect of unionization on innovation is present in both manufacturing (where most unions form) and nonmanufacturing industries, </w:t>
      </w:r>
      <w:r w:rsidRPr="00CE6EBD">
        <w:rPr>
          <w:sz w:val="16"/>
        </w:rPr>
        <w:t>but it is statistically insignificant in firms located in states with right-to-work legislation where unions have less power to expropriate rents</w:t>
      </w:r>
      <w:r w:rsidRPr="00CE6EBD">
        <w:rPr>
          <w:u w:val="single"/>
        </w:rPr>
        <w:t>. We show that a cut in R&amp;D spending, reduced productivity of current and newly hired inventors, and the departure of innovative inventors are possible underlying mechanisms through which unionization impedes firm innovation. Finally, we find that firms shift innovation activities away from states where union elections are successful.</w:t>
      </w:r>
    </w:p>
    <w:p w14:paraId="4BC188F6" w14:textId="77777777" w:rsidR="0097768D" w:rsidRDefault="0097768D" w:rsidP="0097768D">
      <w:pPr>
        <w:pStyle w:val="Heading4"/>
      </w:pPr>
      <w:r>
        <w:t xml:space="preserve">Strong Innovation </w:t>
      </w:r>
      <w:r>
        <w:rPr>
          <w:u w:val="single"/>
        </w:rPr>
        <w:t>solves Extinction</w:t>
      </w:r>
      <w:r>
        <w:t>.</w:t>
      </w:r>
    </w:p>
    <w:p w14:paraId="5AB01B62" w14:textId="77777777" w:rsidR="0097768D" w:rsidRPr="003C3DBE" w:rsidRDefault="0097768D" w:rsidP="0097768D">
      <w:r w:rsidRPr="00AB017F">
        <w:rPr>
          <w:rStyle w:val="Style13ptBold"/>
        </w:rPr>
        <w:t>Matthews 18</w:t>
      </w:r>
      <w:r>
        <w:t xml:space="preserve"> Dylan Matthews 10-26-2018 “How to help people millions of years from now” </w:t>
      </w:r>
      <w:hyperlink r:id="rId9"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31176C86" w14:textId="77777777" w:rsidR="0097768D" w:rsidRPr="001603ED" w:rsidRDefault="0097768D" w:rsidP="0097768D">
      <w:pPr>
        <w:rPr>
          <w:b/>
          <w:iCs/>
          <w:szCs w:val="24"/>
          <w:u w:val="single"/>
        </w:rPr>
      </w:pPr>
      <w:r w:rsidRPr="00AB017F">
        <w:rPr>
          <w:sz w:val="16"/>
          <w:szCs w:val="24"/>
        </w:rPr>
        <w:t xml:space="preserve">If you care about improving human lives, you should overwhelmingly care about those quadrillions of lives rather than the comparatively small number of people alive today. </w:t>
      </w:r>
      <w:r w:rsidRPr="00AB017F">
        <w:rPr>
          <w:rStyle w:val="StyleUnderline"/>
          <w:sz w:val="24"/>
          <w:szCs w:val="24"/>
        </w:rPr>
        <w:t>The 7.6 billion people now living</w:t>
      </w:r>
      <w:r w:rsidRPr="00AB017F">
        <w:rPr>
          <w:sz w:val="16"/>
          <w:szCs w:val="24"/>
        </w:rPr>
        <w:t xml:space="preserve">, after all, </w:t>
      </w:r>
      <w:r w:rsidRPr="00AB017F">
        <w:rPr>
          <w:rStyle w:val="StyleUnderline"/>
          <w:sz w:val="24"/>
          <w:szCs w:val="24"/>
        </w:rPr>
        <w:t xml:space="preserve">amount to less than 0.003 percent of the population that will live in the </w:t>
      </w:r>
      <w:r w:rsidRPr="00AB017F">
        <w:rPr>
          <w:rStyle w:val="Emphasis"/>
          <w:sz w:val="24"/>
          <w:szCs w:val="24"/>
        </w:rPr>
        <w:t>future</w:t>
      </w:r>
      <w:r w:rsidRPr="00AB017F">
        <w:rPr>
          <w:sz w:val="16"/>
          <w:szCs w:val="24"/>
        </w:rPr>
        <w:t xml:space="preserve">. It’s reasonable to suggest that those </w:t>
      </w:r>
      <w:r w:rsidRPr="00AB017F">
        <w:rPr>
          <w:rStyle w:val="Emphasis"/>
          <w:sz w:val="24"/>
          <w:szCs w:val="24"/>
        </w:rPr>
        <w:t>quadrillions</w:t>
      </w:r>
      <w:r w:rsidRPr="00AB017F">
        <w:rPr>
          <w:sz w:val="16"/>
          <w:szCs w:val="24"/>
        </w:rPr>
        <w:t xml:space="preserve"> </w:t>
      </w:r>
      <w:r w:rsidRPr="00AB017F">
        <w:rPr>
          <w:rStyle w:val="StyleUnderline"/>
          <w:sz w:val="24"/>
          <w:szCs w:val="24"/>
        </w:rPr>
        <w:t xml:space="preserve">of </w:t>
      </w:r>
      <w:r w:rsidRPr="00DA3FD1">
        <w:rPr>
          <w:rStyle w:val="StyleUnderline"/>
          <w:sz w:val="24"/>
          <w:szCs w:val="24"/>
          <w:highlight w:val="green"/>
        </w:rPr>
        <w:t>future people have</w:t>
      </w:r>
      <w:r w:rsidRPr="00AB017F">
        <w:rPr>
          <w:sz w:val="16"/>
          <w:szCs w:val="24"/>
        </w:rPr>
        <w:t xml:space="preserve">, accordingly, </w:t>
      </w:r>
      <w:r w:rsidRPr="00DA3FD1">
        <w:rPr>
          <w:rStyle w:val="Emphasis"/>
          <w:sz w:val="24"/>
          <w:szCs w:val="24"/>
          <w:highlight w:val="green"/>
          <w:bdr w:val="single" w:sz="4" w:space="0" w:color="auto"/>
        </w:rPr>
        <w:t>hundreds of thousands of times</w:t>
      </w:r>
      <w:r w:rsidRPr="00DA3FD1">
        <w:rPr>
          <w:sz w:val="16"/>
          <w:szCs w:val="24"/>
          <w:highlight w:val="green"/>
        </w:rPr>
        <w:t xml:space="preserve"> </w:t>
      </w:r>
      <w:r w:rsidRPr="00DA3FD1">
        <w:rPr>
          <w:rStyle w:val="StyleUnderline"/>
          <w:sz w:val="24"/>
          <w:szCs w:val="24"/>
          <w:highlight w:val="green"/>
        </w:rPr>
        <w:t>more moral weight</w:t>
      </w:r>
      <w:r w:rsidRPr="00AB017F">
        <w:rPr>
          <w:rStyle w:val="StyleUnderline"/>
          <w:sz w:val="24"/>
          <w:szCs w:val="24"/>
        </w:rPr>
        <w:t xml:space="preserve"> than those of us living here </w:t>
      </w:r>
      <w:r w:rsidRPr="00AB017F">
        <w:rPr>
          <w:rStyle w:val="Emphasis"/>
          <w:sz w:val="24"/>
          <w:szCs w:val="24"/>
        </w:rPr>
        <w:t>today</w:t>
      </w:r>
      <w:r w:rsidRPr="00AB017F">
        <w:rPr>
          <w:rStyle w:val="StyleUnderline"/>
          <w:sz w:val="24"/>
          <w:szCs w:val="24"/>
        </w:rPr>
        <w:t xml:space="preserve"> do</w:t>
      </w:r>
      <w:r w:rsidRPr="00AB017F">
        <w:rPr>
          <w:sz w:val="16"/>
          <w:szCs w:val="2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AB017F">
        <w:rPr>
          <w:sz w:val="16"/>
          <w:szCs w:val="24"/>
        </w:rPr>
        <w:t>prioritizing</w:t>
      </w:r>
      <w:proofErr w:type="gramEnd"/>
      <w:r w:rsidRPr="00AB017F">
        <w:rPr>
          <w:sz w:val="16"/>
          <w:szCs w:val="24"/>
        </w:rPr>
        <w:t xml:space="preserve"> the far future even mean? </w:t>
      </w:r>
      <w:r w:rsidRPr="00AB017F">
        <w:rPr>
          <w:rStyle w:val="StyleUnderline"/>
          <w:sz w:val="24"/>
          <w:szCs w:val="24"/>
        </w:rPr>
        <w:t xml:space="preserve">The most </w:t>
      </w:r>
      <w:r w:rsidRPr="00AB017F">
        <w:rPr>
          <w:rStyle w:val="Emphasis"/>
          <w:sz w:val="24"/>
          <w:szCs w:val="24"/>
        </w:rPr>
        <w:t>literal</w:t>
      </w:r>
      <w:r w:rsidRPr="00AB017F">
        <w:rPr>
          <w:sz w:val="16"/>
          <w:szCs w:val="24"/>
        </w:rPr>
        <w:t xml:space="preserve"> </w:t>
      </w:r>
      <w:r w:rsidRPr="00AB017F">
        <w:rPr>
          <w:rStyle w:val="StyleUnderline"/>
          <w:sz w:val="24"/>
          <w:szCs w:val="24"/>
        </w:rPr>
        <w:t xml:space="preserve">thing it could mean is </w:t>
      </w:r>
      <w:r w:rsidRPr="00DA3FD1">
        <w:rPr>
          <w:rStyle w:val="StyleUnderline"/>
          <w:sz w:val="24"/>
          <w:szCs w:val="24"/>
          <w:highlight w:val="green"/>
        </w:rPr>
        <w:t>preventing</w:t>
      </w:r>
      <w:r w:rsidRPr="00AB017F">
        <w:rPr>
          <w:rStyle w:val="StyleUnderline"/>
          <w:sz w:val="24"/>
          <w:szCs w:val="24"/>
        </w:rPr>
        <w:t xml:space="preserve"> human </w:t>
      </w:r>
      <w:r w:rsidRPr="00DA3FD1">
        <w:rPr>
          <w:rStyle w:val="Emphasis"/>
          <w:sz w:val="24"/>
          <w:szCs w:val="24"/>
          <w:highlight w:val="green"/>
        </w:rPr>
        <w:t>extinction</w:t>
      </w:r>
      <w:r w:rsidRPr="00AB017F">
        <w:rPr>
          <w:sz w:val="16"/>
          <w:szCs w:val="2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szCs w:val="24"/>
        </w:rPr>
        <w:t>But</w:t>
      </w:r>
      <w:r w:rsidRPr="00AB017F">
        <w:rPr>
          <w:sz w:val="16"/>
          <w:szCs w:val="24"/>
        </w:rPr>
        <w:t xml:space="preserve"> in a set of slides he made in 2013, Beckstead makes a compelling case that </w:t>
      </w:r>
      <w:r w:rsidRPr="00AB017F">
        <w:rPr>
          <w:rStyle w:val="StyleUnderline"/>
          <w:sz w:val="24"/>
          <w:szCs w:val="24"/>
        </w:rPr>
        <w:t xml:space="preserve">while that’s certainly </w:t>
      </w:r>
      <w:r w:rsidRPr="00AB017F">
        <w:rPr>
          <w:rStyle w:val="Emphasis"/>
          <w:sz w:val="24"/>
          <w:szCs w:val="24"/>
        </w:rPr>
        <w:t>part</w:t>
      </w:r>
      <w:r w:rsidRPr="00AB017F">
        <w:rPr>
          <w:sz w:val="16"/>
          <w:szCs w:val="24"/>
        </w:rPr>
        <w:t xml:space="preserve"> </w:t>
      </w:r>
      <w:r w:rsidRPr="00AB017F">
        <w:rPr>
          <w:rStyle w:val="StyleUnderline"/>
          <w:sz w:val="24"/>
          <w:szCs w:val="24"/>
        </w:rPr>
        <w:t xml:space="preserve">of what caring about the far future entails, approaches that address </w:t>
      </w:r>
      <w:r w:rsidRPr="00AB017F">
        <w:rPr>
          <w:rStyle w:val="Emphasis"/>
          <w:sz w:val="24"/>
          <w:szCs w:val="24"/>
        </w:rPr>
        <w:t>specific threats</w:t>
      </w:r>
      <w:r w:rsidRPr="00AB017F">
        <w:rPr>
          <w:sz w:val="16"/>
          <w:szCs w:val="24"/>
        </w:rPr>
        <w:t xml:space="preserve"> </w:t>
      </w:r>
      <w:r w:rsidRPr="00AB017F">
        <w:rPr>
          <w:rStyle w:val="StyleUnderline"/>
          <w:sz w:val="24"/>
          <w:szCs w:val="24"/>
        </w:rPr>
        <w:t>to humanity</w:t>
      </w:r>
      <w:r w:rsidRPr="00AB017F">
        <w:rPr>
          <w:sz w:val="16"/>
          <w:szCs w:val="24"/>
        </w:rPr>
        <w:t xml:space="preserve"> (which he calls “</w:t>
      </w:r>
      <w:r w:rsidRPr="00AB017F">
        <w:rPr>
          <w:rStyle w:val="Emphasis"/>
          <w:sz w:val="24"/>
          <w:szCs w:val="24"/>
        </w:rPr>
        <w:t>targeted</w:t>
      </w:r>
      <w:r w:rsidRPr="00AB017F">
        <w:rPr>
          <w:sz w:val="16"/>
          <w:szCs w:val="24"/>
        </w:rPr>
        <w:t xml:space="preserve">” </w:t>
      </w:r>
      <w:r w:rsidRPr="00AB017F">
        <w:rPr>
          <w:rStyle w:val="StyleUnderline"/>
          <w:sz w:val="24"/>
          <w:szCs w:val="24"/>
        </w:rPr>
        <w:t>approaches</w:t>
      </w:r>
      <w:r w:rsidRPr="00AB017F">
        <w:rPr>
          <w:sz w:val="16"/>
          <w:szCs w:val="24"/>
        </w:rPr>
        <w:t xml:space="preserve"> to the far future) </w:t>
      </w:r>
      <w:r w:rsidRPr="00DA3FD1">
        <w:rPr>
          <w:rStyle w:val="StyleUnderline"/>
          <w:sz w:val="24"/>
          <w:szCs w:val="24"/>
          <w:highlight w:val="green"/>
        </w:rPr>
        <w:t xml:space="preserve">have to </w:t>
      </w:r>
      <w:r w:rsidRPr="00DA3FD1">
        <w:rPr>
          <w:rStyle w:val="Emphasis"/>
          <w:sz w:val="24"/>
          <w:szCs w:val="24"/>
          <w:highlight w:val="green"/>
        </w:rPr>
        <w:t>complement</w:t>
      </w:r>
      <w:r w:rsidRPr="00DA3FD1">
        <w:rPr>
          <w:sz w:val="16"/>
          <w:szCs w:val="24"/>
          <w:highlight w:val="green"/>
        </w:rPr>
        <w:t xml:space="preserve"> “</w:t>
      </w:r>
      <w:r w:rsidRPr="00DA3FD1">
        <w:rPr>
          <w:rStyle w:val="Emphasis"/>
          <w:sz w:val="24"/>
          <w:szCs w:val="24"/>
          <w:highlight w:val="green"/>
        </w:rPr>
        <w:t>broad</w:t>
      </w:r>
      <w:r w:rsidRPr="00DA3FD1">
        <w:rPr>
          <w:sz w:val="16"/>
          <w:szCs w:val="24"/>
          <w:highlight w:val="green"/>
        </w:rPr>
        <w:t xml:space="preserve">” </w:t>
      </w:r>
      <w:r w:rsidRPr="00DA3FD1">
        <w:rPr>
          <w:rStyle w:val="StyleUnderline"/>
          <w:sz w:val="24"/>
          <w:szCs w:val="24"/>
          <w:highlight w:val="green"/>
        </w:rPr>
        <w:t xml:space="preserve">approaches, </w:t>
      </w:r>
      <w:r w:rsidRPr="00AB017F">
        <w:rPr>
          <w:rStyle w:val="StyleUnderline"/>
          <w:sz w:val="24"/>
          <w:szCs w:val="24"/>
        </w:rPr>
        <w:t xml:space="preserve">where </w:t>
      </w:r>
      <w:r w:rsidRPr="00DA3FD1">
        <w:rPr>
          <w:rStyle w:val="StyleUnderline"/>
          <w:sz w:val="24"/>
          <w:szCs w:val="24"/>
          <w:highlight w:val="green"/>
        </w:rPr>
        <w:t xml:space="preserve">instead of trying to </w:t>
      </w:r>
      <w:r w:rsidRPr="00DA3FD1">
        <w:rPr>
          <w:rStyle w:val="Emphasis"/>
          <w:sz w:val="24"/>
          <w:szCs w:val="24"/>
          <w:highlight w:val="green"/>
        </w:rPr>
        <w:t>predict</w:t>
      </w:r>
      <w:r w:rsidRPr="00DA3FD1">
        <w:rPr>
          <w:rStyle w:val="StyleUnderline"/>
          <w:sz w:val="24"/>
          <w:szCs w:val="24"/>
          <w:highlight w:val="green"/>
        </w:rPr>
        <w:t xml:space="preserve"> </w:t>
      </w:r>
      <w:r w:rsidRPr="00AB017F">
        <w:rPr>
          <w:rStyle w:val="StyleUnderline"/>
          <w:sz w:val="24"/>
          <w:szCs w:val="24"/>
        </w:rPr>
        <w:t xml:space="preserve">what’s going to kill us all, you just </w:t>
      </w:r>
      <w:r w:rsidRPr="00AB017F">
        <w:rPr>
          <w:rStyle w:val="Emphasis"/>
          <w:sz w:val="24"/>
          <w:szCs w:val="24"/>
        </w:rPr>
        <w:t xml:space="preserve">generally </w:t>
      </w:r>
      <w:r w:rsidRPr="00DA3FD1">
        <w:rPr>
          <w:rStyle w:val="Emphasis"/>
          <w:sz w:val="24"/>
          <w:szCs w:val="24"/>
          <w:highlight w:val="green"/>
        </w:rPr>
        <w:t xml:space="preserve">try </w:t>
      </w:r>
      <w:r w:rsidRPr="00AB017F">
        <w:rPr>
          <w:rStyle w:val="Emphasis"/>
          <w:sz w:val="24"/>
          <w:szCs w:val="24"/>
        </w:rPr>
        <w:t>to keep civilization running as best it can</w:t>
      </w:r>
      <w:r w:rsidRPr="00AB017F">
        <w:rPr>
          <w:rStyle w:val="StyleUnderline"/>
          <w:sz w:val="24"/>
          <w:szCs w:val="24"/>
        </w:rPr>
        <w:t xml:space="preserve">, so that it is, as </w:t>
      </w:r>
      <w:r w:rsidRPr="00DA3FD1">
        <w:rPr>
          <w:rStyle w:val="StyleUnderline"/>
          <w:sz w:val="24"/>
          <w:szCs w:val="24"/>
          <w:highlight w:val="green"/>
        </w:rPr>
        <w:t xml:space="preserve">a whole, well-equipped to deal with </w:t>
      </w:r>
      <w:r w:rsidRPr="00DA3FD1">
        <w:rPr>
          <w:rStyle w:val="Emphasis"/>
          <w:sz w:val="24"/>
          <w:szCs w:val="24"/>
          <w:highlight w:val="green"/>
        </w:rPr>
        <w:t>potential</w:t>
      </w:r>
      <w:r w:rsidRPr="00DA3FD1">
        <w:rPr>
          <w:rStyle w:val="StyleUnderline"/>
          <w:sz w:val="24"/>
          <w:szCs w:val="24"/>
          <w:highlight w:val="green"/>
        </w:rPr>
        <w:t xml:space="preserve"> extinction events in the </w:t>
      </w:r>
      <w:r w:rsidRPr="00DA3FD1">
        <w:rPr>
          <w:rStyle w:val="Emphasis"/>
          <w:sz w:val="24"/>
          <w:szCs w:val="24"/>
          <w:highlight w:val="green"/>
        </w:rPr>
        <w:t>future</w:t>
      </w:r>
      <w:r w:rsidRPr="00AB017F">
        <w:rPr>
          <w:sz w:val="16"/>
          <w:szCs w:val="24"/>
        </w:rPr>
        <w:t xml:space="preserve">, not just in 2030 or 2040 but in 3500 or 95000 or even 37 million. </w:t>
      </w:r>
      <w:r w:rsidRPr="00AB017F">
        <w:rPr>
          <w:rStyle w:val="StyleUnderline"/>
          <w:sz w:val="24"/>
          <w:szCs w:val="24"/>
        </w:rPr>
        <w:t xml:space="preserve">In other words, caring about the far future </w:t>
      </w:r>
      <w:r w:rsidRPr="00AB017F">
        <w:rPr>
          <w:rStyle w:val="Emphasis"/>
          <w:sz w:val="24"/>
          <w:szCs w:val="24"/>
        </w:rPr>
        <w:t>doesn’t mean just paying attention to low-probability risks of total annihilation</w:t>
      </w:r>
      <w:r w:rsidRPr="00AB017F">
        <w:rPr>
          <w:rStyle w:val="StyleUnderline"/>
          <w:sz w:val="24"/>
          <w:szCs w:val="24"/>
        </w:rPr>
        <w:t xml:space="preserve">; it also means </w:t>
      </w:r>
      <w:r w:rsidRPr="00DA3FD1">
        <w:rPr>
          <w:rStyle w:val="Emphasis"/>
          <w:sz w:val="24"/>
          <w:szCs w:val="24"/>
          <w:highlight w:val="green"/>
        </w:rPr>
        <w:t>acting on pressing needs now</w:t>
      </w:r>
      <w:r w:rsidRPr="00AB017F">
        <w:rPr>
          <w:szCs w:val="24"/>
          <w:u w:val="single"/>
        </w:rPr>
        <w:t xml:space="preserve">. For example: </w:t>
      </w:r>
      <w:r w:rsidRPr="00AB017F">
        <w:rPr>
          <w:rStyle w:val="StyleUnderline"/>
          <w:sz w:val="24"/>
          <w:szCs w:val="24"/>
        </w:rPr>
        <w:t xml:space="preserve">We’re </w:t>
      </w:r>
      <w:r w:rsidRPr="00DA3FD1">
        <w:rPr>
          <w:rStyle w:val="StyleUnderline"/>
          <w:sz w:val="24"/>
          <w:szCs w:val="24"/>
          <w:highlight w:val="green"/>
        </w:rPr>
        <w:t>going to</w:t>
      </w:r>
      <w:r w:rsidRPr="00AB017F">
        <w:rPr>
          <w:rStyle w:val="StyleUnderline"/>
          <w:sz w:val="24"/>
          <w:szCs w:val="24"/>
        </w:rPr>
        <w:t xml:space="preserve"> be </w:t>
      </w:r>
      <w:r w:rsidRPr="00DA3FD1">
        <w:rPr>
          <w:rStyle w:val="Emphasis"/>
          <w:sz w:val="24"/>
          <w:szCs w:val="24"/>
          <w:highlight w:val="green"/>
        </w:rPr>
        <w:t>better</w:t>
      </w:r>
      <w:r w:rsidRPr="00AB017F">
        <w:rPr>
          <w:rStyle w:val="Emphasis"/>
          <w:sz w:val="24"/>
          <w:szCs w:val="24"/>
        </w:rPr>
        <w:t xml:space="preserve"> prepared</w:t>
      </w:r>
      <w:r w:rsidRPr="00AB017F">
        <w:rPr>
          <w:rStyle w:val="StyleUnderline"/>
          <w:sz w:val="24"/>
          <w:szCs w:val="24"/>
        </w:rPr>
        <w:t xml:space="preserve"> to </w:t>
      </w:r>
      <w:r w:rsidRPr="00DA3FD1">
        <w:rPr>
          <w:rStyle w:val="StyleUnderline"/>
          <w:sz w:val="24"/>
          <w:szCs w:val="24"/>
          <w:highlight w:val="green"/>
          <w:bdr w:val="single" w:sz="4" w:space="0" w:color="auto"/>
        </w:rPr>
        <w:t xml:space="preserve">prevent extinction from </w:t>
      </w:r>
      <w:r w:rsidRPr="00DA3FD1">
        <w:rPr>
          <w:rStyle w:val="Emphasis"/>
          <w:sz w:val="24"/>
          <w:szCs w:val="24"/>
          <w:highlight w:val="green"/>
          <w:bdr w:val="single" w:sz="4" w:space="0" w:color="auto"/>
        </w:rPr>
        <w:t>AI</w:t>
      </w:r>
      <w:r w:rsidRPr="00AB017F">
        <w:rPr>
          <w:rStyle w:val="StyleUnderline"/>
          <w:sz w:val="24"/>
          <w:szCs w:val="24"/>
          <w:bdr w:val="single" w:sz="4" w:space="0" w:color="auto"/>
        </w:rPr>
        <w:t xml:space="preserve"> or </w:t>
      </w:r>
      <w:r w:rsidRPr="00DA3FD1">
        <w:rPr>
          <w:rStyle w:val="StyleUnderline"/>
          <w:sz w:val="24"/>
          <w:szCs w:val="24"/>
          <w:highlight w:val="green"/>
          <w:bdr w:val="single" w:sz="4" w:space="0" w:color="auto"/>
        </w:rPr>
        <w:t xml:space="preserve">a </w:t>
      </w:r>
      <w:r w:rsidRPr="00DA3FD1">
        <w:rPr>
          <w:rStyle w:val="Emphasis"/>
          <w:sz w:val="24"/>
          <w:szCs w:val="24"/>
          <w:highlight w:val="green"/>
          <w:bdr w:val="single" w:sz="4" w:space="0" w:color="auto"/>
        </w:rPr>
        <w:t>supervirus</w:t>
      </w:r>
      <w:r w:rsidRPr="00DA3FD1">
        <w:rPr>
          <w:rStyle w:val="StyleUnderline"/>
          <w:sz w:val="24"/>
          <w:szCs w:val="24"/>
          <w:highlight w:val="green"/>
          <w:bdr w:val="single" w:sz="4" w:space="0" w:color="auto"/>
        </w:rPr>
        <w:t xml:space="preserve"> or</w:t>
      </w:r>
      <w:r w:rsidRPr="00AB017F">
        <w:rPr>
          <w:rStyle w:val="StyleUnderline"/>
          <w:sz w:val="24"/>
          <w:szCs w:val="24"/>
          <w:bdr w:val="single" w:sz="4" w:space="0" w:color="auto"/>
        </w:rPr>
        <w:t xml:space="preserve"> </w:t>
      </w:r>
      <w:r w:rsidRPr="00AB017F">
        <w:rPr>
          <w:rStyle w:val="Emphasis"/>
          <w:sz w:val="24"/>
          <w:szCs w:val="24"/>
          <w:bdr w:val="single" w:sz="4" w:space="0" w:color="auto"/>
        </w:rPr>
        <w:t xml:space="preserve">global </w:t>
      </w:r>
      <w:r w:rsidRPr="00DA3FD1">
        <w:rPr>
          <w:rStyle w:val="Emphasis"/>
          <w:sz w:val="24"/>
          <w:szCs w:val="24"/>
          <w:highlight w:val="green"/>
          <w:bdr w:val="single" w:sz="4" w:space="0" w:color="auto"/>
        </w:rPr>
        <w:t>warming</w:t>
      </w:r>
      <w:r w:rsidRPr="00DA3FD1">
        <w:rPr>
          <w:rStyle w:val="StyleUnderline"/>
          <w:sz w:val="24"/>
          <w:szCs w:val="24"/>
          <w:highlight w:val="green"/>
          <w:bdr w:val="single" w:sz="4" w:space="0" w:color="auto"/>
        </w:rPr>
        <w:t xml:space="preserve"> if society</w:t>
      </w:r>
      <w:r w:rsidRPr="00AB017F">
        <w:rPr>
          <w:rStyle w:val="StyleUnderline"/>
          <w:sz w:val="24"/>
          <w:szCs w:val="24"/>
          <w:bdr w:val="single" w:sz="4" w:space="0" w:color="auto"/>
        </w:rPr>
        <w:t xml:space="preserve"> as a whole </w:t>
      </w:r>
      <w:r w:rsidRPr="00DA3FD1">
        <w:rPr>
          <w:rStyle w:val="StyleUnderline"/>
          <w:sz w:val="24"/>
          <w:szCs w:val="24"/>
          <w:highlight w:val="green"/>
          <w:bdr w:val="single" w:sz="4" w:space="0" w:color="auto"/>
        </w:rPr>
        <w:t>makes</w:t>
      </w:r>
      <w:r w:rsidRPr="00AB017F">
        <w:rPr>
          <w:rStyle w:val="StyleUnderline"/>
          <w:sz w:val="24"/>
          <w:szCs w:val="24"/>
          <w:bdr w:val="single" w:sz="4" w:space="0" w:color="auto"/>
        </w:rPr>
        <w:t xml:space="preserve"> </w:t>
      </w:r>
      <w:r w:rsidRPr="00AB017F">
        <w:rPr>
          <w:rStyle w:val="Emphasis"/>
          <w:sz w:val="24"/>
          <w:szCs w:val="24"/>
          <w:bdr w:val="single" w:sz="4" w:space="0" w:color="auto"/>
        </w:rPr>
        <w:t xml:space="preserve">a lot of </w:t>
      </w:r>
      <w:r w:rsidRPr="00DA3FD1">
        <w:rPr>
          <w:rStyle w:val="Emphasis"/>
          <w:sz w:val="24"/>
          <w:szCs w:val="24"/>
          <w:highlight w:val="green"/>
          <w:bdr w:val="single" w:sz="4" w:space="0" w:color="auto"/>
        </w:rPr>
        <w:t>scientific progress</w:t>
      </w:r>
      <w:r w:rsidRPr="00AB017F">
        <w:rPr>
          <w:szCs w:val="24"/>
          <w:u w:val="single"/>
          <w:bdr w:val="single" w:sz="4" w:space="0" w:color="auto"/>
        </w:rPr>
        <w:t xml:space="preserve">. </w:t>
      </w:r>
      <w:r w:rsidRPr="00AB017F">
        <w:rPr>
          <w:szCs w:val="24"/>
          <w:u w:val="single"/>
        </w:rPr>
        <w:t xml:space="preserve">And a </w:t>
      </w:r>
      <w:r w:rsidRPr="00DA3FD1">
        <w:rPr>
          <w:szCs w:val="24"/>
          <w:highlight w:val="green"/>
          <w:u w:val="single"/>
        </w:rPr>
        <w:t xml:space="preserve">significant bottleneck </w:t>
      </w:r>
      <w:r w:rsidRPr="00AB017F">
        <w:rPr>
          <w:szCs w:val="24"/>
          <w:u w:val="single"/>
        </w:rPr>
        <w:t xml:space="preserve">there </w:t>
      </w:r>
      <w:r w:rsidRPr="00DA3FD1">
        <w:rPr>
          <w:szCs w:val="24"/>
          <w:highlight w:val="green"/>
          <w:u w:val="single"/>
        </w:rPr>
        <w:t xml:space="preserve">is </w:t>
      </w:r>
      <w:r w:rsidRPr="00AB017F">
        <w:rPr>
          <w:szCs w:val="24"/>
          <w:u w:val="single"/>
        </w:rPr>
        <w:t xml:space="preserve">that the vast majority of humanity doesn’t get high-enough-quality education to engage in </w:t>
      </w:r>
      <w:r w:rsidRPr="00DA3FD1">
        <w:rPr>
          <w:szCs w:val="24"/>
          <w:highlight w:val="green"/>
          <w:u w:val="single"/>
        </w:rPr>
        <w:t>scientific research</w:t>
      </w:r>
      <w:r w:rsidRPr="00AB017F">
        <w:rPr>
          <w:szCs w:val="24"/>
          <w:u w:val="single"/>
        </w:rPr>
        <w:t xml:space="preserve">, if they want to, which </w:t>
      </w:r>
      <w:r w:rsidRPr="00DA3FD1">
        <w:rPr>
          <w:szCs w:val="24"/>
          <w:highlight w:val="green"/>
          <w:u w:val="single"/>
        </w:rPr>
        <w:t xml:space="preserve">reduces </w:t>
      </w:r>
      <w:r w:rsidRPr="00AB017F">
        <w:rPr>
          <w:szCs w:val="24"/>
          <w:u w:val="single"/>
        </w:rPr>
        <w:t xml:space="preserve">the </w:t>
      </w:r>
      <w:r w:rsidRPr="00DA3FD1">
        <w:rPr>
          <w:b/>
          <w:bCs/>
          <w:szCs w:val="24"/>
          <w:highlight w:val="green"/>
          <w:u w:val="single"/>
          <w:bdr w:val="single" w:sz="4" w:space="0" w:color="auto"/>
        </w:rPr>
        <w:t>odds that we have enough trained scientists to come up with the breakthroughs</w:t>
      </w:r>
      <w:r w:rsidRPr="00DA3FD1">
        <w:rPr>
          <w:szCs w:val="24"/>
          <w:highlight w:val="green"/>
          <w:u w:val="single"/>
        </w:rPr>
        <w:t xml:space="preserve"> </w:t>
      </w:r>
      <w:r w:rsidRPr="00AB017F">
        <w:rPr>
          <w:szCs w:val="24"/>
          <w:u w:val="single"/>
        </w:rPr>
        <w:t xml:space="preserve">we need </w:t>
      </w:r>
      <w:r w:rsidRPr="00DA3FD1">
        <w:rPr>
          <w:szCs w:val="24"/>
          <w:highlight w:val="green"/>
          <w:u w:val="single"/>
        </w:rPr>
        <w:t>as a civilization to survive and thrive</w:t>
      </w:r>
      <w:r w:rsidRPr="00AB017F">
        <w:rPr>
          <w:szCs w:val="24"/>
          <w:u w:val="single"/>
        </w:rPr>
        <w:t xml:space="preserve">. </w:t>
      </w:r>
      <w:r w:rsidRPr="00AB017F">
        <w:rPr>
          <w:rStyle w:val="StyleUnderline"/>
          <w:sz w:val="24"/>
          <w:szCs w:val="24"/>
        </w:rPr>
        <w:t xml:space="preserve">So maybe one of </w:t>
      </w:r>
      <w:r w:rsidRPr="00DA3FD1">
        <w:rPr>
          <w:rStyle w:val="StyleUnderline"/>
          <w:sz w:val="24"/>
          <w:szCs w:val="24"/>
          <w:highlight w:val="green"/>
        </w:rPr>
        <w:t xml:space="preserve">the </w:t>
      </w:r>
      <w:r w:rsidRPr="00DA3FD1">
        <w:rPr>
          <w:rStyle w:val="Emphasis"/>
          <w:sz w:val="24"/>
          <w:szCs w:val="24"/>
          <w:highlight w:val="green"/>
        </w:rPr>
        <w:t>best thing</w:t>
      </w:r>
      <w:r w:rsidRPr="00DA3FD1">
        <w:rPr>
          <w:rStyle w:val="StyleUnderline"/>
          <w:sz w:val="24"/>
          <w:szCs w:val="24"/>
          <w:highlight w:val="green"/>
        </w:rPr>
        <w:t>s</w:t>
      </w:r>
      <w:r w:rsidRPr="00AB017F">
        <w:rPr>
          <w:rStyle w:val="StyleUnderline"/>
          <w:sz w:val="24"/>
          <w:szCs w:val="24"/>
        </w:rPr>
        <w:t xml:space="preserve"> we can do </w:t>
      </w:r>
      <w:r w:rsidRPr="00DA3FD1">
        <w:rPr>
          <w:rStyle w:val="StyleUnderline"/>
          <w:sz w:val="24"/>
          <w:szCs w:val="24"/>
          <w:highlight w:val="green"/>
        </w:rPr>
        <w:t>for the</w:t>
      </w:r>
      <w:r w:rsidRPr="00DA3FD1">
        <w:rPr>
          <w:szCs w:val="24"/>
          <w:highlight w:val="green"/>
          <w:u w:val="single"/>
        </w:rPr>
        <w:t xml:space="preserve"> </w:t>
      </w:r>
      <w:r w:rsidRPr="00DA3FD1">
        <w:rPr>
          <w:rStyle w:val="Emphasis"/>
          <w:sz w:val="24"/>
          <w:szCs w:val="24"/>
          <w:highlight w:val="green"/>
        </w:rPr>
        <w:t>far future</w:t>
      </w:r>
      <w:r w:rsidRPr="00DA3FD1">
        <w:rPr>
          <w:szCs w:val="24"/>
          <w:highlight w:val="green"/>
          <w:u w:val="single"/>
        </w:rPr>
        <w:t xml:space="preserve"> </w:t>
      </w:r>
      <w:r w:rsidRPr="00DA3FD1">
        <w:rPr>
          <w:rStyle w:val="StyleUnderline"/>
          <w:sz w:val="24"/>
          <w:szCs w:val="24"/>
          <w:highlight w:val="green"/>
        </w:rPr>
        <w:t>is to</w:t>
      </w:r>
      <w:r w:rsidRPr="00AB017F">
        <w:rPr>
          <w:szCs w:val="24"/>
          <w:u w:val="single"/>
        </w:rPr>
        <w:t xml:space="preserve"> improve school systems — here and now — to </w:t>
      </w:r>
      <w:r w:rsidRPr="00DA3FD1">
        <w:rPr>
          <w:rStyle w:val="StyleUnderline"/>
          <w:sz w:val="24"/>
          <w:szCs w:val="24"/>
          <w:highlight w:val="green"/>
        </w:rPr>
        <w:t>harness</w:t>
      </w:r>
      <w:r w:rsidRPr="00AB017F">
        <w:rPr>
          <w:szCs w:val="24"/>
          <w:u w:val="single"/>
        </w:rPr>
        <w:t xml:space="preserve"> the group economist Raj Chetty calls “lost Einsteins” (</w:t>
      </w:r>
      <w:r w:rsidRPr="00AB017F">
        <w:rPr>
          <w:rStyle w:val="Emphasis"/>
          <w:sz w:val="24"/>
          <w:szCs w:val="24"/>
        </w:rPr>
        <w:t xml:space="preserve">potential </w:t>
      </w:r>
      <w:r w:rsidRPr="00DA3FD1">
        <w:rPr>
          <w:rStyle w:val="Emphasis"/>
          <w:sz w:val="24"/>
          <w:szCs w:val="24"/>
          <w:highlight w:val="green"/>
        </w:rPr>
        <w:t>innovators</w:t>
      </w:r>
      <w:r w:rsidRPr="00AB017F">
        <w:rPr>
          <w:szCs w:val="24"/>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szCs w:val="24"/>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szCs w:val="24"/>
          <w:highlight w:val="green"/>
        </w:rPr>
        <w:t>improve</w:t>
      </w:r>
      <w:r w:rsidRPr="00DA3FD1">
        <w:rPr>
          <w:sz w:val="16"/>
          <w:szCs w:val="24"/>
          <w:highlight w:val="green"/>
        </w:rPr>
        <w:t xml:space="preserve"> </w:t>
      </w:r>
      <w:r w:rsidRPr="00DA3FD1">
        <w:rPr>
          <w:rStyle w:val="Emphasis"/>
          <w:sz w:val="24"/>
          <w:szCs w:val="24"/>
          <w:highlight w:val="green"/>
        </w:rPr>
        <w:t>incentives</w:t>
      </w:r>
      <w:r w:rsidRPr="00DA3FD1">
        <w:rPr>
          <w:sz w:val="16"/>
          <w:szCs w:val="24"/>
          <w:highlight w:val="green"/>
        </w:rPr>
        <w:t xml:space="preserve"> </w:t>
      </w:r>
      <w:r w:rsidRPr="00DA3FD1">
        <w:rPr>
          <w:rStyle w:val="StyleUnderline"/>
          <w:sz w:val="24"/>
          <w:szCs w:val="24"/>
          <w:highlight w:val="green"/>
        </w:rPr>
        <w:t>and</w:t>
      </w:r>
      <w:r w:rsidRPr="00DA3FD1">
        <w:rPr>
          <w:sz w:val="16"/>
          <w:szCs w:val="24"/>
          <w:highlight w:val="green"/>
        </w:rPr>
        <w:t xml:space="preserve"> </w:t>
      </w:r>
      <w:r w:rsidRPr="00DA3FD1">
        <w:rPr>
          <w:rStyle w:val="Emphasis"/>
          <w:sz w:val="24"/>
          <w:szCs w:val="24"/>
          <w:highlight w:val="green"/>
        </w:rPr>
        <w:t>norms</w:t>
      </w:r>
      <w:r w:rsidRPr="00AB017F">
        <w:rPr>
          <w:sz w:val="16"/>
          <w:szCs w:val="24"/>
        </w:rPr>
        <w:t xml:space="preserve"> </w:t>
      </w:r>
      <w:r w:rsidRPr="00AB017F">
        <w:rPr>
          <w:rStyle w:val="StyleUnderline"/>
          <w:sz w:val="24"/>
          <w:szCs w:val="24"/>
        </w:rPr>
        <w:t>in</w:t>
      </w:r>
      <w:r w:rsidRPr="00AB017F">
        <w:rPr>
          <w:sz w:val="16"/>
          <w:szCs w:val="24"/>
        </w:rPr>
        <w:t xml:space="preserve"> </w:t>
      </w:r>
      <w:r w:rsidRPr="00AB017F">
        <w:rPr>
          <w:rStyle w:val="Emphasis"/>
          <w:sz w:val="24"/>
          <w:szCs w:val="24"/>
        </w:rPr>
        <w:t>academic work</w:t>
      </w:r>
      <w:r w:rsidRPr="00AB017F">
        <w:rPr>
          <w:sz w:val="16"/>
          <w:szCs w:val="2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szCs w:val="24"/>
        </w:rPr>
        <w:t>If the far future is what matters, and generally trying to make the world work better is among the best ways to help the far future, then effective altruism just becomes plain ol’ do-goodery.</w:t>
      </w:r>
    </w:p>
    <w:p w14:paraId="1451E583" w14:textId="77777777" w:rsidR="0097768D" w:rsidRPr="0097768D" w:rsidRDefault="0097768D" w:rsidP="0097768D"/>
    <w:p w14:paraId="514795C3" w14:textId="1790FADD" w:rsidR="001B596F" w:rsidRDefault="001B596F" w:rsidP="001B596F">
      <w:pPr>
        <w:pStyle w:val="Heading2"/>
      </w:pPr>
      <w:r>
        <w:t>Case</w:t>
      </w:r>
    </w:p>
    <w:p w14:paraId="2FF49CDE" w14:textId="0C841429" w:rsidR="001B596F" w:rsidRDefault="001B596F" w:rsidP="001B596F">
      <w:pPr>
        <w:pStyle w:val="Heading3"/>
      </w:pPr>
      <w:r>
        <w:t>Solvency</w:t>
      </w:r>
    </w:p>
    <w:p w14:paraId="14EFF8C9" w14:textId="77777777" w:rsidR="00F61038" w:rsidRDefault="001B596F" w:rsidP="001B596F">
      <w:pPr>
        <w:pStyle w:val="Heading4"/>
      </w:pPr>
      <w:r>
        <w:t xml:space="preserve">So many </w:t>
      </w:r>
      <w:proofErr w:type="gramStart"/>
      <w:r>
        <w:t>alt</w:t>
      </w:r>
      <w:proofErr w:type="gramEnd"/>
      <w:r>
        <w:t xml:space="preserve"> causes to cap</w:t>
      </w:r>
      <w:r w:rsidR="00F61038">
        <w:t>, hold them to offense they garner from the consequences of the plan itself, they cannot win that the plan is consistent with anti-cap politics as a reason they facilitate a shift to socialism. Space colonization is a massive alt cause that the RTS cannot solve for.</w:t>
      </w:r>
    </w:p>
    <w:p w14:paraId="5302EE68" w14:textId="77777777" w:rsidR="00F61038" w:rsidRDefault="00F61038" w:rsidP="00F61038">
      <w:pPr>
        <w:pStyle w:val="Heading3"/>
      </w:pPr>
      <w:r>
        <w:t>Advantage</w:t>
      </w:r>
    </w:p>
    <w:p w14:paraId="163BCA02" w14:textId="77777777" w:rsidR="00F61038" w:rsidRDefault="00F61038" w:rsidP="00F61038">
      <w:pPr>
        <w:pStyle w:val="Heading4"/>
      </w:pPr>
      <w:r>
        <w:t>We’re impact turning cap, hold them to 1AC cards</w:t>
      </w:r>
    </w:p>
    <w:p w14:paraId="4A40BB5A" w14:textId="77777777" w:rsidR="00F61038" w:rsidRPr="00F61038" w:rsidRDefault="00F61038" w:rsidP="00F61038">
      <w:pPr>
        <w:pStyle w:val="Heading4"/>
        <w:rPr>
          <w:rFonts w:asciiTheme="minorHAnsi" w:hAnsiTheme="minorHAnsi" w:cstheme="minorHAnsi"/>
        </w:rPr>
      </w:pPr>
      <w:r w:rsidRPr="00F61038">
        <w:rPr>
          <w:rFonts w:asciiTheme="minorHAnsi" w:hAnsiTheme="minorHAnsi" w:cstheme="minorHAnsi"/>
        </w:rPr>
        <w:t xml:space="preserve">Growth is </w:t>
      </w:r>
      <w:r w:rsidRPr="00F61038">
        <w:rPr>
          <w:rFonts w:asciiTheme="minorHAnsi" w:hAnsiTheme="minorHAnsi" w:cstheme="minorHAnsi"/>
          <w:u w:val="single"/>
        </w:rPr>
        <w:t>sustainable</w:t>
      </w:r>
      <w:r w:rsidRPr="00F61038">
        <w:rPr>
          <w:rFonts w:asciiTheme="minorHAnsi" w:hAnsiTheme="minorHAnsi" w:cstheme="minorHAnsi"/>
        </w:rPr>
        <w:t xml:space="preserve"> and solves a </w:t>
      </w:r>
      <w:r w:rsidRPr="00F61038">
        <w:rPr>
          <w:rFonts w:asciiTheme="minorHAnsi" w:hAnsiTheme="minorHAnsi" w:cstheme="minorHAnsi"/>
          <w:u w:val="single"/>
        </w:rPr>
        <w:t>laundry list</w:t>
      </w:r>
      <w:r w:rsidRPr="00F61038">
        <w:rPr>
          <w:rFonts w:asciiTheme="minorHAnsi" w:hAnsiTheme="minorHAnsi" w:cstheme="minorHAnsi"/>
        </w:rPr>
        <w:t xml:space="preserve"> of threats. </w:t>
      </w:r>
    </w:p>
    <w:p w14:paraId="3060477C" w14:textId="77777777" w:rsidR="00F61038" w:rsidRPr="00F61038" w:rsidRDefault="00F61038" w:rsidP="00F61038">
      <w:pPr>
        <w:rPr>
          <w:rFonts w:asciiTheme="minorHAnsi" w:hAnsiTheme="minorHAnsi" w:cstheme="minorHAnsi"/>
        </w:rPr>
      </w:pPr>
      <w:r w:rsidRPr="00F61038">
        <w:rPr>
          <w:rFonts w:asciiTheme="minorHAnsi" w:hAnsiTheme="minorHAnsi" w:cstheme="minorHAnsi"/>
        </w:rPr>
        <w:t xml:space="preserve">Mark </w:t>
      </w:r>
      <w:r w:rsidRPr="00F61038">
        <w:rPr>
          <w:rStyle w:val="Style13ptBold"/>
          <w:rFonts w:asciiTheme="minorHAnsi" w:hAnsiTheme="minorHAnsi" w:cstheme="minorHAnsi"/>
        </w:rPr>
        <w:t>Budolfson 21</w:t>
      </w:r>
      <w:r w:rsidRPr="00F61038">
        <w:rPr>
          <w:rFonts w:asciiTheme="minorHAnsi" w:hAnsiTheme="minorHAnsi" w:cstheme="minorHAnsi"/>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78A32713" w14:textId="77777777" w:rsidR="00F61038" w:rsidRPr="00F61038" w:rsidRDefault="00F61038" w:rsidP="00F61038">
      <w:pPr>
        <w:rPr>
          <w:rFonts w:asciiTheme="minorHAnsi" w:hAnsiTheme="minorHAnsi" w:cstheme="minorHAnsi"/>
        </w:rPr>
      </w:pPr>
      <w:r w:rsidRPr="00F61038">
        <w:rPr>
          <w:rStyle w:val="StyleUnderline"/>
          <w:rFonts w:asciiTheme="minorHAnsi" w:hAnsiTheme="minorHAnsi" w:cstheme="minorHAnsi"/>
        </w:rPr>
        <w:t>Discourse on food ethics often advocates</w:t>
      </w:r>
      <w:r w:rsidRPr="00F61038">
        <w:rPr>
          <w:rFonts w:asciiTheme="minorHAnsi" w:hAnsiTheme="minorHAnsi" w:cstheme="minorHAnsi"/>
        </w:rPr>
        <w:t xml:space="preserve"> the </w:t>
      </w:r>
      <w:r w:rsidRPr="00F61038">
        <w:rPr>
          <w:rStyle w:val="Emphasis"/>
          <w:rFonts w:asciiTheme="minorHAnsi" w:hAnsiTheme="minorHAnsi" w:cstheme="minorHAnsi"/>
        </w:rPr>
        <w:t>anti-capitalist idea</w:t>
      </w:r>
      <w:r w:rsidRPr="00F61038">
        <w:rPr>
          <w:rFonts w:asciiTheme="minorHAnsi" w:hAnsiTheme="minorHAnsi" w:cstheme="minorHAnsi"/>
        </w:rPr>
        <w:t xml:space="preserve"> </w:t>
      </w:r>
      <w:r w:rsidRPr="00F61038">
        <w:rPr>
          <w:rStyle w:val="StyleUnderline"/>
          <w:rFonts w:asciiTheme="minorHAnsi" w:hAnsiTheme="minorHAnsi" w:cstheme="minorHAnsi"/>
        </w:rPr>
        <w:t xml:space="preserve">that we need </w:t>
      </w:r>
      <w:r w:rsidRPr="00F61038">
        <w:rPr>
          <w:rStyle w:val="Emphasis"/>
          <w:rFonts w:asciiTheme="minorHAnsi" w:hAnsiTheme="minorHAnsi" w:cstheme="minorHAnsi"/>
        </w:rPr>
        <w:t>less capitalism, less growth, and less globalization</w:t>
      </w:r>
      <w:r w:rsidRPr="00F61038">
        <w:rPr>
          <w:rFonts w:asciiTheme="minorHAnsi" w:hAnsiTheme="minorHAnsi" w:cstheme="minorHAnsi"/>
        </w:rPr>
        <w:t xml:space="preserve"> if we want to make the world a better and more equitable place, </w:t>
      </w:r>
      <w:r w:rsidRPr="00F61038">
        <w:rPr>
          <w:rStyle w:val="StyleUnderline"/>
          <w:rFonts w:asciiTheme="minorHAnsi" w:hAnsiTheme="minorHAnsi" w:cstheme="minorHAnsi"/>
        </w:rPr>
        <w:t>with arguments focused on</w:t>
      </w:r>
      <w:r w:rsidRPr="00F61038">
        <w:rPr>
          <w:rFonts w:asciiTheme="minorHAnsi" w:hAnsiTheme="minorHAnsi" w:cstheme="minorHAnsi"/>
        </w:rPr>
        <w:t xml:space="preserve"> applications to food, globalization, and a </w:t>
      </w:r>
      <w:r w:rsidRPr="00F61038">
        <w:rPr>
          <w:rStyle w:val="StyleUnderline"/>
          <w:rFonts w:asciiTheme="minorHAnsi" w:hAnsiTheme="minorHAnsi" w:cstheme="minorHAnsi"/>
        </w:rPr>
        <w:t>just society</w:t>
      </w:r>
      <w:r w:rsidRPr="00F61038">
        <w:rPr>
          <w:rFonts w:asciiTheme="minorHAnsi" w:hAnsiTheme="minorHAnsi" w:cstheme="minorHAnsi"/>
        </w:rPr>
        <w:t>. For example, arguments for this anti-capitalist view are at the core of some chapters in nearly every handbook and edited volume in the rapidly expanding subdiscipline of food ethics. None of these volumes (or any article published in this subdiscipline broadly construed) focuses on a defense of globalized capitalism.1</w:t>
      </w:r>
    </w:p>
    <w:p w14:paraId="261F0B99" w14:textId="77777777" w:rsidR="00F61038" w:rsidRPr="00F61038" w:rsidRDefault="00F61038" w:rsidP="00F61038">
      <w:pPr>
        <w:rPr>
          <w:rFonts w:asciiTheme="minorHAnsi" w:hAnsiTheme="minorHAnsi" w:cstheme="minorHAnsi"/>
        </w:rPr>
      </w:pPr>
      <w:r w:rsidRPr="00F61038">
        <w:rPr>
          <w:rFonts w:asciiTheme="minorHAnsi" w:hAnsiTheme="minorHAnsi" w:cstheme="minorHAnsi"/>
        </w:rPr>
        <w:t xml:space="preserve">More generally, </w:t>
      </w:r>
      <w:r w:rsidRPr="00F61038">
        <w:rPr>
          <w:rStyle w:val="StyleUnderline"/>
          <w:rFonts w:asciiTheme="minorHAnsi" w:hAnsiTheme="minorHAnsi" w:cstheme="minorHAnsi"/>
        </w:rPr>
        <w:t>discourse on global ethics, environment, and political theory</w:t>
      </w:r>
      <w:r w:rsidRPr="00F61038">
        <w:rPr>
          <w:rFonts w:asciiTheme="minorHAnsi" w:hAnsiTheme="minorHAnsi" w:cstheme="minorHAnsi"/>
        </w:rPr>
        <w:t xml:space="preserve"> in much of academia—and in society—increasingly </w:t>
      </w:r>
      <w:r w:rsidRPr="00F61038">
        <w:rPr>
          <w:rStyle w:val="StyleUnderline"/>
          <w:rFonts w:asciiTheme="minorHAnsi" w:hAnsiTheme="minorHAnsi" w:cstheme="minorHAnsi"/>
        </w:rPr>
        <w:t>features this anti-capitalist idea</w:t>
      </w:r>
      <w:r w:rsidRPr="00F61038">
        <w:rPr>
          <w:rFonts w:asciiTheme="minorHAnsi" w:hAnsiTheme="minorHAnsi" w:cstheme="minorHAnsi"/>
        </w:rPr>
        <w:t xml:space="preserve"> as well.2 The idea is especially prominent in discourse surrounding the environment, climate, and global poverty, where we face a nexus of problems of which capitalism is a key driver, including climate change, air and water pollution, the challenge of feeding the world, ensuring sustainable development for the world's poorest, and other interrelated challenges.</w:t>
      </w:r>
    </w:p>
    <w:p w14:paraId="100CC4A0" w14:textId="77777777" w:rsidR="00F61038" w:rsidRPr="00F61038" w:rsidRDefault="00F61038" w:rsidP="00F61038">
      <w:pPr>
        <w:rPr>
          <w:rFonts w:asciiTheme="minorHAnsi" w:hAnsiTheme="minorHAnsi" w:cstheme="minorHAnsi"/>
        </w:rPr>
      </w:pPr>
      <w:r w:rsidRPr="00F61038">
        <w:rPr>
          <w:rStyle w:val="StyleUnderline"/>
          <w:rFonts w:asciiTheme="minorHAnsi" w:hAnsiTheme="minorHAnsi" w:cstheme="minorHAnsi"/>
        </w:rPr>
        <w:t>It is</w:t>
      </w:r>
      <w:r w:rsidRPr="00F61038">
        <w:rPr>
          <w:rFonts w:asciiTheme="minorHAnsi" w:hAnsiTheme="minorHAnsi" w:cstheme="minorHAnsi"/>
        </w:rPr>
        <w:t xml:space="preserve"> therefore </w:t>
      </w:r>
      <w:r w:rsidRPr="00F61038">
        <w:rPr>
          <w:rStyle w:val="StyleUnderline"/>
          <w:rFonts w:asciiTheme="minorHAnsi" w:hAnsiTheme="minorHAnsi" w:cstheme="minorHAnsi"/>
        </w:rPr>
        <w:t xml:space="preserve">important to ask whether this anti-capitalist idea is justified by </w:t>
      </w:r>
      <w:r w:rsidRPr="00F61038">
        <w:rPr>
          <w:rStyle w:val="Emphasis"/>
          <w:rFonts w:asciiTheme="minorHAnsi" w:hAnsiTheme="minorHAnsi" w:cstheme="minorHAnsi"/>
        </w:rPr>
        <w:t>reason and evidence</w:t>
      </w:r>
      <w:r w:rsidRPr="00F61038">
        <w:rPr>
          <w:rFonts w:asciiTheme="minorHAnsi" w:hAnsiTheme="minorHAnsi" w:cstheme="minorHAnsi"/>
        </w:rPr>
        <w:t xml:space="preserve"> that is as strong as the degree of confidence placed in it by activists and many commentators on food ethics, global ethics, and political theory, more generally.</w:t>
      </w:r>
    </w:p>
    <w:p w14:paraId="54DFF202" w14:textId="77777777" w:rsidR="00F61038" w:rsidRPr="00F61038" w:rsidRDefault="00F61038" w:rsidP="00F61038">
      <w:pPr>
        <w:rPr>
          <w:rFonts w:asciiTheme="minorHAnsi" w:hAnsiTheme="minorHAnsi" w:cstheme="minorHAnsi"/>
        </w:rPr>
      </w:pPr>
      <w:r w:rsidRPr="00F61038">
        <w:rPr>
          <w:rFonts w:asciiTheme="minorHAnsi" w:hAnsiTheme="minorHAnsi" w:cstheme="minorHAnsi"/>
        </w:rPr>
        <w:t xml:space="preserve">In fact, many </w:t>
      </w:r>
      <w:r w:rsidRPr="00F61038">
        <w:rPr>
          <w:rStyle w:val="Emphasis"/>
          <w:rFonts w:asciiTheme="minorHAnsi" w:hAnsiTheme="minorHAnsi" w:cstheme="minorHAnsi"/>
        </w:rPr>
        <w:t>experts</w:t>
      </w:r>
      <w:r w:rsidRPr="00F61038">
        <w:rPr>
          <w:rFonts w:asciiTheme="minorHAnsi" w:hAnsiTheme="minorHAnsi" w:cstheme="minorHAnsi"/>
        </w:rPr>
        <w:t xml:space="preserve"> </w:t>
      </w:r>
      <w:r w:rsidRPr="00F61038">
        <w:rPr>
          <w:rStyle w:val="StyleUnderline"/>
          <w:rFonts w:asciiTheme="minorHAnsi" w:hAnsiTheme="minorHAnsi" w:cstheme="minorHAnsi"/>
        </w:rPr>
        <w:t xml:space="preserve">argue that this </w:t>
      </w:r>
      <w:r w:rsidRPr="00F61038">
        <w:rPr>
          <w:rStyle w:val="StyleUnderline"/>
          <w:rFonts w:asciiTheme="minorHAnsi" w:hAnsiTheme="minorHAnsi" w:cstheme="minorHAnsi"/>
          <w:highlight w:val="cyan"/>
        </w:rPr>
        <w:t xml:space="preserve">anti-capitalist idea </w:t>
      </w:r>
      <w:r w:rsidRPr="00F61038">
        <w:rPr>
          <w:rStyle w:val="StyleUnderline"/>
          <w:rFonts w:asciiTheme="minorHAnsi" w:hAnsiTheme="minorHAnsi" w:cstheme="minorHAnsi"/>
        </w:rPr>
        <w:t xml:space="preserve">is </w:t>
      </w:r>
      <w:r w:rsidRPr="00F61038">
        <w:rPr>
          <w:rStyle w:val="Emphasis"/>
          <w:rFonts w:asciiTheme="minorHAnsi" w:hAnsiTheme="minorHAnsi" w:cstheme="minorHAnsi"/>
          <w:highlight w:val="cyan"/>
        </w:rPr>
        <w:t>not supported</w:t>
      </w:r>
      <w:r w:rsidRPr="00F61038">
        <w:rPr>
          <w:rStyle w:val="Emphasis"/>
          <w:rFonts w:asciiTheme="minorHAnsi" w:hAnsiTheme="minorHAnsi" w:cstheme="minorHAnsi"/>
        </w:rPr>
        <w:t xml:space="preserve"> by reason and argument and is actually wrong</w:t>
      </w:r>
      <w:r w:rsidRPr="00F61038">
        <w:rPr>
          <w:rFonts w:asciiTheme="minorHAnsi" w:hAnsiTheme="minorHAnsi" w:cstheme="minorHAnsi"/>
        </w:rPr>
        <w:t xml:space="preserve">. The main contribution of this essay is to explain the structure of the leading arguments against the anti-capitalist idea, and in favor of the opposite conclusion. </w:t>
      </w:r>
      <w:r w:rsidRPr="00F61038">
        <w:rPr>
          <w:rStyle w:val="StyleUnderline"/>
          <w:rFonts w:asciiTheme="minorHAnsi" w:hAnsiTheme="minorHAnsi" w:cstheme="minorHAnsi"/>
        </w:rPr>
        <w:t>I</w:t>
      </w:r>
      <w:r w:rsidRPr="00F61038">
        <w:rPr>
          <w:rFonts w:asciiTheme="minorHAnsi" w:hAnsiTheme="minorHAnsi" w:cstheme="minorHAnsi"/>
        </w:rPr>
        <w:t xml:space="preserve"> begin by </w:t>
      </w:r>
      <w:r w:rsidRPr="00F61038">
        <w:rPr>
          <w:rStyle w:val="StyleUnderline"/>
          <w:rFonts w:asciiTheme="minorHAnsi" w:hAnsiTheme="minorHAnsi" w:cstheme="minorHAnsi"/>
        </w:rPr>
        <w:t>focus</w:t>
      </w:r>
      <w:r w:rsidRPr="00F61038">
        <w:rPr>
          <w:rFonts w:asciiTheme="minorHAnsi" w:hAnsiTheme="minorHAnsi" w:cstheme="minorHAnsi"/>
        </w:rPr>
        <w:t xml:space="preserve">ing </w:t>
      </w:r>
      <w:r w:rsidRPr="00F61038">
        <w:rPr>
          <w:rStyle w:val="StyleUnderline"/>
          <w:rFonts w:asciiTheme="minorHAnsi" w:hAnsiTheme="minorHAnsi" w:cstheme="minorHAnsi"/>
        </w:rPr>
        <w:t>on</w:t>
      </w:r>
      <w:r w:rsidRPr="00F61038">
        <w:rPr>
          <w:rFonts w:asciiTheme="minorHAnsi" w:hAnsiTheme="minorHAnsi" w:cstheme="minorHAnsi"/>
        </w:rPr>
        <w:t xml:space="preserve"> the general argument in favor of </w:t>
      </w:r>
      <w:r w:rsidRPr="00F61038">
        <w:rPr>
          <w:rStyle w:val="Emphasis"/>
          <w:rFonts w:asciiTheme="minorHAnsi" w:hAnsiTheme="minorHAnsi" w:cstheme="minorHAnsi"/>
        </w:rPr>
        <w:t>well-regulated globalized capitalism</w:t>
      </w:r>
      <w:r w:rsidRPr="00F61038">
        <w:rPr>
          <w:rStyle w:val="StyleUnderline"/>
          <w:rFonts w:asciiTheme="minorHAnsi" w:hAnsiTheme="minorHAnsi" w:cstheme="minorHAnsi"/>
        </w:rPr>
        <w:t xml:space="preserve"> as the key to a </w:t>
      </w:r>
      <w:r w:rsidRPr="00F61038">
        <w:rPr>
          <w:rStyle w:val="Emphasis"/>
          <w:rFonts w:asciiTheme="minorHAnsi" w:hAnsiTheme="minorHAnsi" w:cstheme="minorHAnsi"/>
        </w:rPr>
        <w:t>just, flourishing, and environmentally healthy world</w:t>
      </w:r>
      <w:r w:rsidRPr="00F61038">
        <w:rPr>
          <w:rStyle w:val="StyleUnderline"/>
          <w:rFonts w:asciiTheme="minorHAnsi" w:hAnsiTheme="minorHAnsi" w:cstheme="minorHAnsi"/>
        </w:rPr>
        <w:t>. This is</w:t>
      </w:r>
      <w:r w:rsidRPr="00F61038">
        <w:rPr>
          <w:rFonts w:asciiTheme="minorHAnsi" w:hAnsiTheme="minorHAnsi" w:cstheme="minorHAnsi"/>
        </w:rPr>
        <w:t xml:space="preserve"> the most important of all of the arguments in terms of its consequences for health, wellbeing, and justice, and it is </w:t>
      </w:r>
      <w:r w:rsidRPr="00F61038">
        <w:rPr>
          <w:rStyle w:val="StyleUnderline"/>
          <w:rFonts w:asciiTheme="minorHAnsi" w:hAnsiTheme="minorHAnsi" w:cstheme="minorHAnsi"/>
        </w:rPr>
        <w:t xml:space="preserve">endorsed by experts in the </w:t>
      </w:r>
      <w:r w:rsidRPr="00F61038">
        <w:rPr>
          <w:rStyle w:val="Emphasis"/>
          <w:rFonts w:asciiTheme="minorHAnsi" w:hAnsiTheme="minorHAnsi" w:cstheme="minorHAnsi"/>
        </w:rPr>
        <w:t>empirically minded disciplines</w:t>
      </w:r>
      <w:r w:rsidRPr="00F61038">
        <w:rPr>
          <w:rFonts w:asciiTheme="minorHAnsi" w:hAnsiTheme="minorHAnsi" w:cstheme="minorHAnsi"/>
        </w:rPr>
        <w:t xml:space="preserve"> best placed to analyze the issue, </w:t>
      </w:r>
      <w:r w:rsidRPr="00F61038">
        <w:rPr>
          <w:rStyle w:val="StyleUnderline"/>
          <w:rFonts w:asciiTheme="minorHAnsi" w:hAnsiTheme="minorHAnsi" w:cstheme="minorHAnsi"/>
        </w:rPr>
        <w:t>including experts in long-run global development, human health, wellbeing, economics, law, public policy, and other related disciplines</w:t>
      </w:r>
      <w:r w:rsidRPr="00F61038">
        <w:rPr>
          <w:rFonts w:asciiTheme="minorHAnsi" w:hAnsiTheme="minorHAnsi" w:cstheme="minorHAnsi"/>
        </w:rPr>
        <w:t xml:space="preserve">. On the basis of the arguments outlined below, </w:t>
      </w:r>
      <w:r w:rsidRPr="00F61038">
        <w:rPr>
          <w:rStyle w:val="StyleUnderline"/>
          <w:rFonts w:asciiTheme="minorHAnsi" w:hAnsiTheme="minorHAnsi" w:cstheme="minorHAnsi"/>
        </w:rPr>
        <w:t>well-regulated capitalism has been endorsed</w:t>
      </w:r>
      <w:r w:rsidRPr="00F61038">
        <w:rPr>
          <w:rFonts w:asciiTheme="minorHAnsi" w:hAnsiTheme="minorHAnsi" w:cstheme="minorHAnsi"/>
        </w:rPr>
        <w:t xml:space="preserve"> by recent Democratic presidents of the United States such as Barack Obama, and </w:t>
      </w:r>
      <w:r w:rsidRPr="00F61038">
        <w:rPr>
          <w:rStyle w:val="StyleUnderline"/>
          <w:rFonts w:asciiTheme="minorHAnsi" w:hAnsiTheme="minorHAnsi" w:cstheme="minorHAnsi"/>
        </w:rPr>
        <w:t>by progressive Nobel laureates</w:t>
      </w:r>
      <w:r w:rsidRPr="00F61038">
        <w:rPr>
          <w:rFonts w:asciiTheme="minorHAnsi" w:hAnsiTheme="minorHAnsi" w:cstheme="minorHAnsi"/>
        </w:rPr>
        <w:t xml:space="preserve"> who have devoted their lives to human development and more equitable societies, </w:t>
      </w:r>
      <w:r w:rsidRPr="00F61038">
        <w:rPr>
          <w:rStyle w:val="StyleUnderline"/>
          <w:rFonts w:asciiTheme="minorHAnsi" w:hAnsiTheme="minorHAnsi" w:cstheme="minorHAnsi"/>
        </w:rPr>
        <w:t>as well as by</w:t>
      </w:r>
      <w:r w:rsidRPr="00F61038">
        <w:rPr>
          <w:rFonts w:asciiTheme="minorHAnsi" w:hAnsiTheme="minorHAnsi" w:cstheme="minorHAnsi"/>
        </w:rPr>
        <w:t xml:space="preserve"> a wide range of </w:t>
      </w:r>
      <w:r w:rsidRPr="00F61038">
        <w:rPr>
          <w:rStyle w:val="StyleUnderline"/>
          <w:rFonts w:asciiTheme="minorHAnsi" w:hAnsiTheme="minorHAnsi" w:cstheme="minorHAnsi"/>
        </w:rPr>
        <w:t xml:space="preserve">experts in government and leading </w:t>
      </w:r>
      <w:r w:rsidRPr="00F61038">
        <w:rPr>
          <w:rStyle w:val="Emphasis"/>
          <w:rFonts w:asciiTheme="minorHAnsi" w:hAnsiTheme="minorHAnsi" w:cstheme="minorHAnsi"/>
        </w:rPr>
        <w:t>n</w:t>
      </w:r>
      <w:r w:rsidRPr="00F61038">
        <w:rPr>
          <w:rFonts w:asciiTheme="minorHAnsi" w:hAnsiTheme="minorHAnsi" w:cstheme="minorHAnsi"/>
        </w:rPr>
        <w:t>on</w:t>
      </w:r>
      <w:r w:rsidRPr="00F61038">
        <w:rPr>
          <w:rStyle w:val="Emphasis"/>
          <w:rFonts w:asciiTheme="minorHAnsi" w:hAnsiTheme="minorHAnsi" w:cstheme="minorHAnsi"/>
        </w:rPr>
        <w:t>g</w:t>
      </w:r>
      <w:r w:rsidRPr="00F61038">
        <w:rPr>
          <w:rFonts w:asciiTheme="minorHAnsi" w:hAnsiTheme="minorHAnsi" w:cstheme="minorHAnsi"/>
        </w:rPr>
        <w:t xml:space="preserve">overnmental </w:t>
      </w:r>
      <w:r w:rsidRPr="00F61038">
        <w:rPr>
          <w:rStyle w:val="Emphasis"/>
          <w:rFonts w:asciiTheme="minorHAnsi" w:hAnsiTheme="minorHAnsi" w:cstheme="minorHAnsi"/>
        </w:rPr>
        <w:t>o</w:t>
      </w:r>
      <w:r w:rsidRPr="00F61038">
        <w:rPr>
          <w:rFonts w:asciiTheme="minorHAnsi" w:hAnsiTheme="minorHAnsi" w:cstheme="minorHAnsi"/>
        </w:rPr>
        <w:t>rganization</w:t>
      </w:r>
      <w:r w:rsidRPr="00F61038">
        <w:rPr>
          <w:rStyle w:val="Emphasis"/>
          <w:rFonts w:asciiTheme="minorHAnsi" w:hAnsiTheme="minorHAnsi" w:cstheme="minorHAnsi"/>
        </w:rPr>
        <w:t>s</w:t>
      </w:r>
      <w:r w:rsidRPr="00F61038">
        <w:rPr>
          <w:rFonts w:asciiTheme="minorHAnsi" w:hAnsiTheme="minorHAnsi" w:cstheme="minorHAnsi"/>
        </w:rPr>
        <w:t>.</w:t>
      </w:r>
    </w:p>
    <w:p w14:paraId="2E54264C" w14:textId="77777777" w:rsidR="00F61038" w:rsidRPr="00F61038" w:rsidRDefault="00F61038" w:rsidP="00F61038">
      <w:pPr>
        <w:rPr>
          <w:rFonts w:asciiTheme="minorHAnsi" w:hAnsiTheme="minorHAnsi" w:cstheme="minorHAnsi"/>
          <w:szCs w:val="16"/>
        </w:rPr>
      </w:pPr>
      <w:r w:rsidRPr="00F61038">
        <w:rPr>
          <w:rFonts w:asciiTheme="minorHAnsi" w:hAnsiTheme="minorHAnsi" w:cstheme="minorHAnsi"/>
          <w:szCs w:val="16"/>
        </w:rPr>
        <w:t>The goal of this essay is to make the structure and importance of these arguments clear, and thereby highlight that discourse on global ethics and political theory should engage carefully with them. The goal is not to endorse them as necessarily sound and correct. The essay will begin by examining general arguments for and against capitalism, and then turn to implications for food, the environment, climate change, and beyond.</w:t>
      </w:r>
    </w:p>
    <w:p w14:paraId="6D4DF6D7" w14:textId="77777777" w:rsidR="00F61038" w:rsidRPr="00F61038" w:rsidRDefault="00F61038" w:rsidP="00F61038">
      <w:pPr>
        <w:rPr>
          <w:rFonts w:asciiTheme="minorHAnsi" w:hAnsiTheme="minorHAnsi" w:cstheme="minorHAnsi"/>
          <w:szCs w:val="16"/>
        </w:rPr>
      </w:pPr>
      <w:r w:rsidRPr="00F61038">
        <w:rPr>
          <w:rFonts w:asciiTheme="minorHAnsi" w:hAnsiTheme="minorHAnsi" w:cstheme="minorHAnsi"/>
          <w:szCs w:val="16"/>
        </w:rPr>
        <w:t>Arguments for and against Forms of Capitalism</w:t>
      </w:r>
    </w:p>
    <w:p w14:paraId="63039003" w14:textId="77777777" w:rsidR="00F61038" w:rsidRPr="00F61038" w:rsidRDefault="00F61038" w:rsidP="00F61038">
      <w:pPr>
        <w:rPr>
          <w:rFonts w:asciiTheme="minorHAnsi" w:hAnsiTheme="minorHAnsi" w:cstheme="minorHAnsi"/>
          <w:szCs w:val="16"/>
        </w:rPr>
      </w:pPr>
      <w:r w:rsidRPr="00F61038">
        <w:rPr>
          <w:rFonts w:asciiTheme="minorHAnsi" w:hAnsiTheme="minorHAnsi" w:cstheme="minorHAnsi"/>
          <w:szCs w:val="16"/>
        </w:rPr>
        <w:t>The Argument against Capitalism</w:t>
      </w:r>
    </w:p>
    <w:p w14:paraId="1AB8B150" w14:textId="77777777" w:rsidR="00F61038" w:rsidRPr="00F61038" w:rsidRDefault="00F61038" w:rsidP="00F61038">
      <w:pPr>
        <w:rPr>
          <w:rFonts w:asciiTheme="minorHAnsi" w:hAnsiTheme="minorHAnsi" w:cstheme="minorHAnsi"/>
        </w:rPr>
      </w:pPr>
      <w:r w:rsidRPr="00F61038">
        <w:rPr>
          <w:rStyle w:val="StyleUnderline"/>
          <w:rFonts w:asciiTheme="minorHAnsi" w:hAnsiTheme="minorHAnsi" w:cstheme="minorHAnsi"/>
        </w:rPr>
        <w:t>Capitalism is</w:t>
      </w:r>
      <w:r w:rsidRPr="00F61038">
        <w:rPr>
          <w:rFonts w:asciiTheme="minorHAnsi" w:hAnsiTheme="minorHAnsi" w:cstheme="minorHAnsi"/>
        </w:rPr>
        <w:t xml:space="preserve"> often </w:t>
      </w:r>
      <w:r w:rsidRPr="00F61038">
        <w:rPr>
          <w:rStyle w:val="StyleUnderline"/>
          <w:rFonts w:asciiTheme="minorHAnsi" w:hAnsiTheme="minorHAnsi" w:cstheme="minorHAnsi"/>
        </w:rPr>
        <w:t>argued to be a key driver of many of society's ills: inequalities, pollution</w:t>
      </w:r>
      <w:r w:rsidRPr="00F61038">
        <w:rPr>
          <w:rFonts w:asciiTheme="minorHAnsi" w:hAnsiTheme="minorHAnsi" w:cstheme="minorHAnsi"/>
        </w:rPr>
        <w:t xml:space="preserve">, land use changes, </w:t>
      </w:r>
      <w:r w:rsidRPr="00F61038">
        <w:rPr>
          <w:rStyle w:val="StyleUnderline"/>
          <w:rFonts w:asciiTheme="minorHAnsi" w:hAnsiTheme="minorHAnsi" w:cstheme="minorHAnsi"/>
        </w:rPr>
        <w:t>and incentives that cause people to live differently than in their ideal dreams</w:t>
      </w:r>
      <w:r w:rsidRPr="00F61038">
        <w:rPr>
          <w:rFonts w:asciiTheme="minorHAnsi" w:hAnsiTheme="minorHAnsi" w:cstheme="minorHAnsi"/>
        </w:rPr>
        <w:t>. Capitalism can sometimes deepen injustices. These negative consequences are easy to see—resting, as they do, at the center of many of society's greatest challenges.3</w:t>
      </w:r>
    </w:p>
    <w:p w14:paraId="3A7704F5" w14:textId="77777777" w:rsidR="00F61038" w:rsidRPr="00F61038" w:rsidRDefault="00F61038" w:rsidP="00F61038">
      <w:pPr>
        <w:rPr>
          <w:rFonts w:asciiTheme="minorHAnsi" w:hAnsiTheme="minorHAnsi" w:cstheme="minorHAnsi"/>
          <w:szCs w:val="16"/>
        </w:rPr>
      </w:pPr>
      <w:r w:rsidRPr="00F61038">
        <w:rPr>
          <w:rFonts w:asciiTheme="minorHAnsi" w:hAnsiTheme="minorHAnsi" w:cstheme="minorHAnsi"/>
          <w:szCs w:val="16"/>
        </w:rPr>
        <w:t>And at the same time, it is often difficult to see the positive consequences of capitalism.4 What are the positive consequences of allowing private interests to clear-cut forests and plant crops, especially if those private interests are rich multinational corporations and the forests are in poor, developing countries whose citizens do not receive the profits from deforestation? Why give private companies the right to exploit resources at all, since exploitation almost always has some negative consequences such as those listed above? These are the right questions to ask, and they highlight genuine challenges to capitalism. And in light of these challenges, it is reasonable to consider the possibility that perhaps a different economic system altogether would be more equitable and beneficial to the global population.</w:t>
      </w:r>
    </w:p>
    <w:p w14:paraId="0305FC01" w14:textId="77777777" w:rsidR="00F61038" w:rsidRPr="00F61038" w:rsidRDefault="00F61038" w:rsidP="00F61038">
      <w:pPr>
        <w:rPr>
          <w:rFonts w:asciiTheme="minorHAnsi" w:hAnsiTheme="minorHAnsi" w:cstheme="minorHAnsi"/>
          <w:szCs w:val="16"/>
        </w:rPr>
      </w:pPr>
      <w:r w:rsidRPr="00F61038">
        <w:rPr>
          <w:rFonts w:asciiTheme="minorHAnsi" w:hAnsiTheme="minorHAnsi" w:cstheme="minorHAnsi"/>
          <w:szCs w:val="16"/>
        </w:rPr>
        <w:t>The Argument for Well-Regulated Capitalism</w:t>
      </w:r>
    </w:p>
    <w:p w14:paraId="17A17367" w14:textId="77777777" w:rsidR="00F61038" w:rsidRPr="00F61038" w:rsidRDefault="00F61038" w:rsidP="00F61038">
      <w:pPr>
        <w:rPr>
          <w:rFonts w:asciiTheme="minorHAnsi" w:hAnsiTheme="minorHAnsi" w:cstheme="minorHAnsi"/>
        </w:rPr>
      </w:pPr>
      <w:r w:rsidRPr="00F61038">
        <w:rPr>
          <w:rFonts w:asciiTheme="minorHAnsi" w:hAnsiTheme="minorHAnsi" w:cstheme="minorHAnsi"/>
        </w:rPr>
        <w:t xml:space="preserve">However, </w:t>
      </w:r>
      <w:r w:rsidRPr="00F61038">
        <w:rPr>
          <w:rStyle w:val="Emphasis"/>
          <w:rFonts w:asciiTheme="minorHAnsi" w:hAnsiTheme="minorHAnsi" w:cstheme="minorHAnsi"/>
        </w:rPr>
        <w:t>things are more complicated than the arguments above would suggest</w:t>
      </w:r>
      <w:r w:rsidRPr="00F61038">
        <w:rPr>
          <w:rFonts w:asciiTheme="minorHAnsi" w:hAnsiTheme="minorHAnsi" w:cstheme="minorHAnsi"/>
        </w:rPr>
        <w:t xml:space="preserve">, and </w:t>
      </w:r>
      <w:r w:rsidRPr="00F61038">
        <w:rPr>
          <w:rStyle w:val="StyleUnderline"/>
          <w:rFonts w:asciiTheme="minorHAnsi" w:hAnsiTheme="minorHAnsi" w:cstheme="minorHAnsi"/>
        </w:rPr>
        <w:t>the benefits of capitalism</w:t>
      </w:r>
      <w:r w:rsidRPr="00F61038">
        <w:rPr>
          <w:rFonts w:asciiTheme="minorHAnsi" w:hAnsiTheme="minorHAnsi" w:cstheme="minorHAnsi"/>
        </w:rPr>
        <w:t xml:space="preserve">, especially for the world's poorest and most vulnerable people, </w:t>
      </w:r>
      <w:r w:rsidRPr="00F61038">
        <w:rPr>
          <w:rStyle w:val="StyleUnderline"/>
          <w:rFonts w:asciiTheme="minorHAnsi" w:hAnsiTheme="minorHAnsi" w:cstheme="minorHAnsi"/>
        </w:rPr>
        <w:t>are</w:t>
      </w:r>
      <w:r w:rsidRPr="00F61038">
        <w:rPr>
          <w:rFonts w:asciiTheme="minorHAnsi" w:hAnsiTheme="minorHAnsi" w:cstheme="minorHAnsi"/>
        </w:rPr>
        <w:t xml:space="preserve"> in fact myriad and </w:t>
      </w:r>
      <w:r w:rsidRPr="00F61038">
        <w:rPr>
          <w:rStyle w:val="Emphasis"/>
          <w:rFonts w:asciiTheme="minorHAnsi" w:hAnsiTheme="minorHAnsi" w:cstheme="minorHAnsi"/>
        </w:rPr>
        <w:t>significant</w:t>
      </w:r>
      <w:r w:rsidRPr="00F61038">
        <w:rPr>
          <w:rFonts w:asciiTheme="minorHAnsi" w:hAnsiTheme="minorHAnsi" w:cstheme="minorHAnsi"/>
        </w:rPr>
        <w:t xml:space="preserve">. In addition, as we will see in this section, many experts argue that </w:t>
      </w:r>
      <w:r w:rsidRPr="00F61038">
        <w:rPr>
          <w:rStyle w:val="Emphasis"/>
          <w:rFonts w:asciiTheme="minorHAnsi" w:hAnsiTheme="minorHAnsi" w:cstheme="minorHAnsi"/>
          <w:highlight w:val="cyan"/>
        </w:rPr>
        <w:t xml:space="preserve">capitalism is not the </w:t>
      </w:r>
      <w:r w:rsidRPr="00F61038">
        <w:rPr>
          <w:rStyle w:val="Emphasis"/>
          <w:rFonts w:asciiTheme="minorHAnsi" w:hAnsiTheme="minorHAnsi" w:cstheme="minorHAnsi"/>
        </w:rPr>
        <w:t xml:space="preserve">fundamental </w:t>
      </w:r>
      <w:r w:rsidRPr="00F61038">
        <w:rPr>
          <w:rStyle w:val="Emphasis"/>
          <w:rFonts w:asciiTheme="minorHAnsi" w:hAnsiTheme="minorHAnsi" w:cstheme="minorHAnsi"/>
          <w:highlight w:val="cyan"/>
        </w:rPr>
        <w:t xml:space="preserve">cause of </w:t>
      </w:r>
      <w:r w:rsidRPr="00F61038">
        <w:rPr>
          <w:rStyle w:val="Emphasis"/>
          <w:rFonts w:asciiTheme="minorHAnsi" w:hAnsiTheme="minorHAnsi" w:cstheme="minorHAnsi"/>
        </w:rPr>
        <w:t>the</w:t>
      </w:r>
      <w:r w:rsidRPr="00F61038">
        <w:rPr>
          <w:rFonts w:asciiTheme="minorHAnsi" w:hAnsiTheme="minorHAnsi" w:cstheme="minorHAnsi"/>
        </w:rPr>
        <w:t xml:space="preserve"> previously described </w:t>
      </w:r>
      <w:r w:rsidRPr="00F61038">
        <w:rPr>
          <w:rStyle w:val="Emphasis"/>
          <w:rFonts w:asciiTheme="minorHAnsi" w:hAnsiTheme="minorHAnsi" w:cstheme="minorHAnsi"/>
          <w:highlight w:val="cyan"/>
        </w:rPr>
        <w:t>problems</w:t>
      </w:r>
      <w:r w:rsidRPr="00F61038">
        <w:rPr>
          <w:rFonts w:asciiTheme="minorHAnsi" w:hAnsiTheme="minorHAnsi" w:cstheme="minorHAnsi"/>
          <w:highlight w:val="cyan"/>
        </w:rPr>
        <w:t xml:space="preserve"> </w:t>
      </w:r>
      <w:r w:rsidRPr="00F61038">
        <w:rPr>
          <w:rStyle w:val="StyleUnderline"/>
          <w:rFonts w:asciiTheme="minorHAnsi" w:hAnsiTheme="minorHAnsi" w:cstheme="minorHAnsi"/>
          <w:highlight w:val="cyan"/>
        </w:rPr>
        <w:t>but</w:t>
      </w:r>
      <w:r w:rsidRPr="00F61038">
        <w:rPr>
          <w:rFonts w:asciiTheme="minorHAnsi" w:hAnsiTheme="minorHAnsi" w:cstheme="minorHAnsi"/>
          <w:highlight w:val="cyan"/>
        </w:rPr>
        <w:t xml:space="preserve"> </w:t>
      </w:r>
      <w:r w:rsidRPr="00F61038">
        <w:rPr>
          <w:rFonts w:asciiTheme="minorHAnsi" w:hAnsiTheme="minorHAnsi" w:cstheme="minorHAnsi"/>
        </w:rPr>
        <w:t xml:space="preserve">rather </w:t>
      </w:r>
      <w:r w:rsidRPr="00F61038">
        <w:rPr>
          <w:rStyle w:val="StyleUnderline"/>
          <w:rFonts w:asciiTheme="minorHAnsi" w:hAnsiTheme="minorHAnsi" w:cstheme="minorHAnsi"/>
        </w:rPr>
        <w:t xml:space="preserve">an essential component of the </w:t>
      </w:r>
      <w:r w:rsidRPr="00F61038">
        <w:rPr>
          <w:rStyle w:val="Emphasis"/>
          <w:rFonts w:asciiTheme="minorHAnsi" w:hAnsiTheme="minorHAnsi" w:cstheme="minorHAnsi"/>
          <w:highlight w:val="cyan"/>
        </w:rPr>
        <w:t>best solution</w:t>
      </w:r>
      <w:r w:rsidRPr="00F61038">
        <w:rPr>
          <w:rStyle w:val="Emphasis"/>
          <w:rFonts w:asciiTheme="minorHAnsi" w:hAnsiTheme="minorHAnsi" w:cstheme="minorHAnsi"/>
        </w:rPr>
        <w:t>s</w:t>
      </w:r>
      <w:r w:rsidRPr="00F61038">
        <w:rPr>
          <w:rFonts w:asciiTheme="minorHAnsi" w:hAnsiTheme="minorHAnsi" w:cstheme="minorHAnsi"/>
        </w:rPr>
        <w:t xml:space="preserve"> to them </w:t>
      </w:r>
      <w:r w:rsidRPr="00F61038">
        <w:rPr>
          <w:rStyle w:val="StyleUnderline"/>
          <w:rFonts w:asciiTheme="minorHAnsi" w:hAnsiTheme="minorHAnsi" w:cstheme="minorHAnsi"/>
        </w:rPr>
        <w:t>and</w:t>
      </w:r>
      <w:r w:rsidRPr="00F61038">
        <w:rPr>
          <w:rFonts w:asciiTheme="minorHAnsi" w:hAnsiTheme="minorHAnsi" w:cstheme="minorHAnsi"/>
        </w:rPr>
        <w:t xml:space="preserve"> of </w:t>
      </w:r>
      <w:r w:rsidRPr="00F61038">
        <w:rPr>
          <w:rStyle w:val="StyleUnderline"/>
          <w:rFonts w:asciiTheme="minorHAnsi" w:hAnsiTheme="minorHAnsi" w:cstheme="minorHAnsi"/>
        </w:rPr>
        <w:t>the best methods for promoting our goals of health, well-being, and justice</w:t>
      </w:r>
      <w:r w:rsidRPr="00F61038">
        <w:rPr>
          <w:rFonts w:asciiTheme="minorHAnsi" w:hAnsiTheme="minorHAnsi" w:cstheme="minorHAnsi"/>
        </w:rPr>
        <w:t>.</w:t>
      </w:r>
    </w:p>
    <w:p w14:paraId="27D50360" w14:textId="77777777" w:rsidR="00F61038" w:rsidRPr="00F61038" w:rsidRDefault="00F61038" w:rsidP="00F61038">
      <w:pPr>
        <w:rPr>
          <w:rFonts w:asciiTheme="minorHAnsi" w:hAnsiTheme="minorHAnsi" w:cstheme="minorHAnsi"/>
        </w:rPr>
      </w:pPr>
      <w:r w:rsidRPr="00F61038">
        <w:rPr>
          <w:rFonts w:asciiTheme="minorHAnsi" w:hAnsiTheme="minorHAnsi" w:cstheme="minorHAnsi"/>
        </w:rPr>
        <w:t xml:space="preserve">To see where the defenders of capitalism are coming from, </w:t>
      </w:r>
      <w:r w:rsidRPr="00F61038">
        <w:rPr>
          <w:rStyle w:val="StyleUnderline"/>
          <w:rFonts w:asciiTheme="minorHAnsi" w:hAnsiTheme="minorHAnsi" w:cstheme="minorHAnsi"/>
        </w:rPr>
        <w:t>consider</w:t>
      </w:r>
      <w:r w:rsidRPr="00F61038">
        <w:rPr>
          <w:rFonts w:asciiTheme="minorHAnsi" w:hAnsiTheme="minorHAnsi" w:cstheme="minorHAnsi"/>
        </w:rPr>
        <w:t xml:space="preserve"> an analogy involving </w:t>
      </w:r>
      <w:r w:rsidRPr="00F61038">
        <w:rPr>
          <w:rStyle w:val="StyleUnderline"/>
          <w:rFonts w:asciiTheme="minorHAnsi" w:hAnsiTheme="minorHAnsi" w:cstheme="minorHAnsi"/>
        </w:rPr>
        <w:t>a response to a pandemic: if a country administered a rushed</w:t>
      </w:r>
      <w:r w:rsidRPr="00F61038">
        <w:rPr>
          <w:rFonts w:asciiTheme="minorHAnsi" w:hAnsiTheme="minorHAnsi" w:cstheme="minorHAnsi"/>
        </w:rPr>
        <w:t xml:space="preserve"> and untested </w:t>
      </w:r>
      <w:r w:rsidRPr="00F61038">
        <w:rPr>
          <w:rStyle w:val="StyleUnderline"/>
          <w:rFonts w:asciiTheme="minorHAnsi" w:hAnsiTheme="minorHAnsi" w:cstheme="minorHAnsi"/>
        </w:rPr>
        <w:t>vaccine</w:t>
      </w:r>
      <w:r w:rsidRPr="00F61038">
        <w:rPr>
          <w:rFonts w:asciiTheme="minorHAnsi" w:hAnsiTheme="minorHAnsi" w:cstheme="minorHAnsi"/>
        </w:rPr>
        <w:t xml:space="preserve"> to its population that ended up killing people, </w:t>
      </w:r>
      <w:r w:rsidRPr="00F61038">
        <w:rPr>
          <w:rStyle w:val="StyleUnderline"/>
          <w:rFonts w:asciiTheme="minorHAnsi" w:hAnsiTheme="minorHAnsi" w:cstheme="minorHAnsi"/>
        </w:rPr>
        <w:t>we would not say that vaccines were the problem. Instead, the problem would be the</w:t>
      </w:r>
      <w:r w:rsidRPr="00F61038">
        <w:rPr>
          <w:rFonts w:asciiTheme="minorHAnsi" w:hAnsiTheme="minorHAnsi" w:cstheme="minorHAnsi"/>
        </w:rPr>
        <w:t xml:space="preserve"> flawed and sloppy policies of vaccine </w:t>
      </w:r>
      <w:r w:rsidRPr="00F61038">
        <w:rPr>
          <w:rStyle w:val="StyleUnderline"/>
          <w:rFonts w:asciiTheme="minorHAnsi" w:hAnsiTheme="minorHAnsi" w:cstheme="minorHAnsi"/>
        </w:rPr>
        <w:t>implementation. Vaccines might</w:t>
      </w:r>
      <w:r w:rsidRPr="00F61038">
        <w:rPr>
          <w:rFonts w:asciiTheme="minorHAnsi" w:hAnsiTheme="minorHAnsi" w:cstheme="minorHAnsi"/>
        </w:rPr>
        <w:t xml:space="preserve"> easily </w:t>
      </w:r>
      <w:r w:rsidRPr="00F61038">
        <w:rPr>
          <w:rStyle w:val="Emphasis"/>
          <w:rFonts w:asciiTheme="minorHAnsi" w:hAnsiTheme="minorHAnsi" w:cstheme="minorHAnsi"/>
        </w:rPr>
        <w:t>remain</w:t>
      </w:r>
      <w:r w:rsidRPr="00F61038">
        <w:rPr>
          <w:rFonts w:asciiTheme="minorHAnsi" w:hAnsiTheme="minorHAnsi" w:cstheme="minorHAnsi"/>
        </w:rPr>
        <w:t xml:space="preserve"> absolutely </w:t>
      </w:r>
      <w:r w:rsidRPr="00F61038">
        <w:rPr>
          <w:rStyle w:val="Emphasis"/>
          <w:rFonts w:asciiTheme="minorHAnsi" w:hAnsiTheme="minorHAnsi" w:cstheme="minorHAnsi"/>
        </w:rPr>
        <w:t>essential</w:t>
      </w:r>
      <w:r w:rsidRPr="00F61038">
        <w:rPr>
          <w:rFonts w:asciiTheme="minorHAnsi" w:hAnsiTheme="minorHAnsi" w:cstheme="minorHAnsi"/>
        </w:rPr>
        <w:t xml:space="preserve"> to the correct response to such a pandemic </w:t>
      </w:r>
      <w:r w:rsidRPr="00F61038">
        <w:rPr>
          <w:rStyle w:val="StyleUnderline"/>
          <w:rFonts w:asciiTheme="minorHAnsi" w:hAnsiTheme="minorHAnsi" w:cstheme="minorHAnsi"/>
        </w:rPr>
        <w:t>and could</w:t>
      </w:r>
      <w:r w:rsidRPr="00F61038">
        <w:rPr>
          <w:rFonts w:asciiTheme="minorHAnsi" w:hAnsiTheme="minorHAnsi" w:cstheme="minorHAnsi"/>
        </w:rPr>
        <w:t xml:space="preserve"> </w:t>
      </w:r>
      <w:r w:rsidRPr="00F61038">
        <w:rPr>
          <w:rStyle w:val="StyleUnderline"/>
          <w:rFonts w:asciiTheme="minorHAnsi" w:hAnsiTheme="minorHAnsi" w:cstheme="minorHAnsi"/>
        </w:rPr>
        <w:t>also be essential to promoting health</w:t>
      </w:r>
      <w:r w:rsidRPr="00F61038">
        <w:rPr>
          <w:rFonts w:asciiTheme="minorHAnsi" w:hAnsiTheme="minorHAnsi" w:cstheme="minorHAnsi"/>
        </w:rPr>
        <w:t xml:space="preserve"> and flourishing, more generally.</w:t>
      </w:r>
    </w:p>
    <w:p w14:paraId="31EF32E6" w14:textId="77777777" w:rsidR="00F61038" w:rsidRPr="00F61038" w:rsidRDefault="00F61038" w:rsidP="00F61038">
      <w:pPr>
        <w:rPr>
          <w:rFonts w:asciiTheme="minorHAnsi" w:hAnsiTheme="minorHAnsi" w:cstheme="minorHAnsi"/>
        </w:rPr>
      </w:pPr>
      <w:r w:rsidRPr="00F61038">
        <w:rPr>
          <w:rStyle w:val="StyleUnderline"/>
          <w:rFonts w:asciiTheme="minorHAnsi" w:hAnsiTheme="minorHAnsi" w:cstheme="minorHAnsi"/>
        </w:rPr>
        <w:t>The argument is similar with capitalism</w:t>
      </w:r>
      <w:r w:rsidRPr="00F61038">
        <w:rPr>
          <w:rFonts w:asciiTheme="minorHAnsi" w:hAnsiTheme="minorHAnsi" w:cstheme="minorHAnsi"/>
        </w:rPr>
        <w:t xml:space="preserve"> according to the leading mainstream arguments in favor of it: </w:t>
      </w:r>
      <w:r w:rsidRPr="00F61038">
        <w:rPr>
          <w:rStyle w:val="StyleUnderline"/>
          <w:rFonts w:asciiTheme="minorHAnsi" w:hAnsiTheme="minorHAnsi" w:cstheme="minorHAnsi"/>
        </w:rPr>
        <w:t>Capitalism is an essential part of the best society we could have</w:t>
      </w:r>
      <w:r w:rsidRPr="00F61038">
        <w:rPr>
          <w:rFonts w:asciiTheme="minorHAnsi" w:hAnsiTheme="minorHAnsi" w:cstheme="minorHAnsi"/>
        </w:rPr>
        <w:t xml:space="preserve">, just like vaccines are an essential part of the best response to a pandemic such as COVID-19. </w:t>
      </w:r>
      <w:r w:rsidRPr="00F61038">
        <w:rPr>
          <w:rStyle w:val="StyleUnderline"/>
          <w:rFonts w:asciiTheme="minorHAnsi" w:hAnsiTheme="minorHAnsi" w:cstheme="minorHAnsi"/>
        </w:rPr>
        <w:t>But</w:t>
      </w:r>
      <w:r w:rsidRPr="00F61038">
        <w:rPr>
          <w:rFonts w:asciiTheme="minorHAnsi" w:hAnsiTheme="minorHAnsi" w:cstheme="minorHAnsi"/>
        </w:rPr>
        <w:t xml:space="preserve"> </w:t>
      </w:r>
      <w:proofErr w:type="gramStart"/>
      <w:r w:rsidRPr="00F61038">
        <w:rPr>
          <w:rFonts w:asciiTheme="minorHAnsi" w:hAnsiTheme="minorHAnsi" w:cstheme="minorHAnsi"/>
        </w:rPr>
        <w:t>of course</w:t>
      </w:r>
      <w:proofErr w:type="gramEnd"/>
      <w:r w:rsidRPr="00F61038">
        <w:rPr>
          <w:rFonts w:asciiTheme="minorHAnsi" w:hAnsiTheme="minorHAnsi" w:cstheme="minorHAnsi"/>
        </w:rPr>
        <w:t xml:space="preserve"> both </w:t>
      </w:r>
      <w:r w:rsidRPr="00F61038">
        <w:rPr>
          <w:rStyle w:val="StyleUnderline"/>
          <w:rFonts w:asciiTheme="minorHAnsi" w:hAnsiTheme="minorHAnsi" w:cstheme="minorHAnsi"/>
          <w:highlight w:val="cyan"/>
        </w:rPr>
        <w:t>cap</w:t>
      </w:r>
      <w:r w:rsidRPr="00F61038">
        <w:rPr>
          <w:rStyle w:val="StyleUnderline"/>
          <w:rFonts w:asciiTheme="minorHAnsi" w:hAnsiTheme="minorHAnsi" w:cstheme="minorHAnsi"/>
        </w:rPr>
        <w:t>italism</w:t>
      </w:r>
      <w:r w:rsidRPr="00F61038">
        <w:rPr>
          <w:rFonts w:asciiTheme="minorHAnsi" w:hAnsiTheme="minorHAnsi" w:cstheme="minorHAnsi"/>
        </w:rPr>
        <w:t xml:space="preserve"> and vaccines </w:t>
      </w:r>
      <w:r w:rsidRPr="00F61038">
        <w:rPr>
          <w:rStyle w:val="StyleUnderline"/>
          <w:rFonts w:asciiTheme="minorHAnsi" w:hAnsiTheme="minorHAnsi" w:cstheme="minorHAnsi"/>
        </w:rPr>
        <w:t xml:space="preserve">can be </w:t>
      </w:r>
      <w:r w:rsidRPr="00F61038">
        <w:rPr>
          <w:rStyle w:val="StyleUnderline"/>
          <w:rFonts w:asciiTheme="minorHAnsi" w:hAnsiTheme="minorHAnsi" w:cstheme="minorHAnsi"/>
          <w:highlight w:val="cyan"/>
        </w:rPr>
        <w:t>implemented poorly</w:t>
      </w:r>
      <w:r w:rsidRPr="00F61038">
        <w:rPr>
          <w:rFonts w:asciiTheme="minorHAnsi" w:hAnsiTheme="minorHAnsi" w:cstheme="minorHAnsi"/>
        </w:rPr>
        <w:t xml:space="preserve">, and can even do harm, especially when combined with other incorrect policy decisions. But </w:t>
      </w:r>
      <w:r w:rsidRPr="00F61038">
        <w:rPr>
          <w:rStyle w:val="Emphasis"/>
          <w:rFonts w:asciiTheme="minorHAnsi" w:hAnsiTheme="minorHAnsi" w:cstheme="minorHAnsi"/>
        </w:rPr>
        <w:t xml:space="preserve">that </w:t>
      </w:r>
      <w:r w:rsidRPr="00F61038">
        <w:rPr>
          <w:rStyle w:val="Emphasis"/>
          <w:rFonts w:asciiTheme="minorHAnsi" w:hAnsiTheme="minorHAnsi" w:cstheme="minorHAnsi"/>
          <w:highlight w:val="cyan"/>
        </w:rPr>
        <w:t xml:space="preserve">does not mean </w:t>
      </w:r>
      <w:r w:rsidRPr="00F61038">
        <w:rPr>
          <w:rStyle w:val="Emphasis"/>
          <w:rFonts w:asciiTheme="minorHAnsi" w:hAnsiTheme="minorHAnsi" w:cstheme="minorHAnsi"/>
        </w:rPr>
        <w:t xml:space="preserve">that </w:t>
      </w:r>
      <w:r w:rsidRPr="00F61038">
        <w:rPr>
          <w:rStyle w:val="Emphasis"/>
          <w:rFonts w:asciiTheme="minorHAnsi" w:hAnsiTheme="minorHAnsi" w:cstheme="minorHAnsi"/>
          <w:highlight w:val="cyan"/>
        </w:rPr>
        <w:t xml:space="preserve">we should turn against </w:t>
      </w:r>
      <w:r w:rsidRPr="00F61038">
        <w:rPr>
          <w:rStyle w:val="Emphasis"/>
          <w:rFonts w:asciiTheme="minorHAnsi" w:hAnsiTheme="minorHAnsi" w:cstheme="minorHAnsi"/>
        </w:rPr>
        <w:t>them</w:t>
      </w:r>
      <w:r w:rsidRPr="00F61038">
        <w:rPr>
          <w:rFonts w:asciiTheme="minorHAnsi" w:hAnsiTheme="minorHAnsi" w:cstheme="minorHAnsi"/>
        </w:rPr>
        <w:t xml:space="preserve">—quite the opposite. </w:t>
      </w:r>
      <w:r w:rsidRPr="00F61038">
        <w:rPr>
          <w:rStyle w:val="StyleUnderline"/>
          <w:rFonts w:asciiTheme="minorHAnsi" w:hAnsiTheme="minorHAnsi" w:cstheme="minorHAnsi"/>
        </w:rPr>
        <w:t xml:space="preserve">Instead, we should </w:t>
      </w:r>
      <w:r w:rsidRPr="00F61038">
        <w:rPr>
          <w:rStyle w:val="Emphasis"/>
          <w:rFonts w:asciiTheme="minorHAnsi" w:hAnsiTheme="minorHAnsi" w:cstheme="minorHAnsi"/>
        </w:rPr>
        <w:t>embrace them as essential</w:t>
      </w:r>
      <w:r w:rsidRPr="00F61038">
        <w:rPr>
          <w:rFonts w:asciiTheme="minorHAnsi" w:hAnsiTheme="minorHAnsi" w:cstheme="minorHAnsi"/>
        </w:rPr>
        <w:t xml:space="preserve"> to the best and most just outcomes for society, </w:t>
      </w:r>
      <w:r w:rsidRPr="00F61038">
        <w:rPr>
          <w:rStyle w:val="StyleUnderline"/>
          <w:rFonts w:asciiTheme="minorHAnsi" w:hAnsiTheme="minorHAnsi" w:cstheme="minorHAnsi"/>
        </w:rPr>
        <w:t>and educate ourselves</w:t>
      </w:r>
      <w:r w:rsidRPr="00F61038">
        <w:rPr>
          <w:rFonts w:asciiTheme="minorHAnsi" w:hAnsiTheme="minorHAnsi" w:cstheme="minorHAnsi"/>
        </w:rPr>
        <w:t xml:space="preserve"> and others </w:t>
      </w:r>
      <w:r w:rsidRPr="00F61038">
        <w:rPr>
          <w:rStyle w:val="StyleUnderline"/>
          <w:rFonts w:asciiTheme="minorHAnsi" w:hAnsiTheme="minorHAnsi" w:cstheme="minorHAnsi"/>
        </w:rPr>
        <w:t>on</w:t>
      </w:r>
      <w:r w:rsidRPr="00F61038">
        <w:rPr>
          <w:rFonts w:asciiTheme="minorHAnsi" w:hAnsiTheme="minorHAnsi" w:cstheme="minorHAnsi"/>
        </w:rPr>
        <w:t xml:space="preserve"> their importance and on </w:t>
      </w:r>
      <w:r w:rsidRPr="00F61038">
        <w:rPr>
          <w:rStyle w:val="StyleUnderline"/>
          <w:rFonts w:asciiTheme="minorHAnsi" w:hAnsiTheme="minorHAnsi" w:cstheme="minorHAnsi"/>
        </w:rPr>
        <w:t xml:space="preserve">how they must be </w:t>
      </w:r>
      <w:r w:rsidRPr="00F61038">
        <w:rPr>
          <w:rStyle w:val="Emphasis"/>
          <w:rFonts w:asciiTheme="minorHAnsi" w:hAnsiTheme="minorHAnsi" w:cstheme="minorHAnsi"/>
        </w:rPr>
        <w:t>properly designed and implemented</w:t>
      </w:r>
      <w:r w:rsidRPr="00F61038">
        <w:rPr>
          <w:rFonts w:asciiTheme="minorHAnsi" w:hAnsiTheme="minorHAnsi" w:cstheme="minorHAnsi"/>
        </w:rPr>
        <w:t xml:space="preserve"> with other policies in order to best help us all. In fact, </w:t>
      </w:r>
      <w:r w:rsidRPr="00F61038">
        <w:rPr>
          <w:rStyle w:val="StyleUnderline"/>
          <w:rFonts w:asciiTheme="minorHAnsi" w:hAnsiTheme="minorHAnsi" w:cstheme="minorHAnsi"/>
        </w:rPr>
        <w:t>the argument in favor of capitalism is even more dramatic because it claims that much more is at stake than even what is at stake in response to a global pandemic</w:t>
      </w:r>
      <w:r w:rsidRPr="00F61038">
        <w:rPr>
          <w:rFonts w:asciiTheme="minorHAnsi" w:hAnsiTheme="minorHAnsi" w:cstheme="minorHAnsi"/>
        </w:rPr>
        <w:t>—</w:t>
      </w:r>
      <w:r w:rsidRPr="00F61038">
        <w:rPr>
          <w:rStyle w:val="StyleUnderline"/>
          <w:rFonts w:asciiTheme="minorHAnsi" w:hAnsiTheme="minorHAnsi" w:cstheme="minorHAnsi"/>
        </w:rPr>
        <w:t>what is at stake with capitalism is</w:t>
      </w:r>
      <w:r w:rsidRPr="00F61038">
        <w:rPr>
          <w:rFonts w:asciiTheme="minorHAnsi" w:hAnsiTheme="minorHAnsi" w:cstheme="minorHAnsi"/>
        </w:rPr>
        <w:t xml:space="preserve"> nothing less than </w:t>
      </w:r>
      <w:r w:rsidRPr="00F61038">
        <w:rPr>
          <w:rStyle w:val="Emphasis"/>
          <w:rFonts w:asciiTheme="minorHAnsi" w:hAnsiTheme="minorHAnsi" w:cstheme="minorHAnsi"/>
        </w:rPr>
        <w:t>whether the world's poorest and most vulnerable billion people will remain in conditions of poverty and oppression</w:t>
      </w:r>
      <w:r w:rsidRPr="00F61038">
        <w:rPr>
          <w:rFonts w:asciiTheme="minorHAnsi" w:hAnsiTheme="minorHAnsi" w:cstheme="minorHAnsi"/>
        </w:rPr>
        <w:t>, or if they will instead finally gain access to what is minimally necessary for basic health and wellbeing and become increasingly affluent and empowered. The argument in favor of capitalism proceeds as follows:</w:t>
      </w:r>
    </w:p>
    <w:p w14:paraId="40805DCC" w14:textId="77777777" w:rsidR="00F61038" w:rsidRPr="00F61038" w:rsidRDefault="00F61038" w:rsidP="00F61038">
      <w:pPr>
        <w:rPr>
          <w:rFonts w:asciiTheme="minorHAnsi" w:hAnsiTheme="minorHAnsi" w:cstheme="minorHAnsi"/>
        </w:rPr>
      </w:pPr>
      <w:r w:rsidRPr="00F61038">
        <w:rPr>
          <w:rFonts w:asciiTheme="minorHAnsi" w:hAnsiTheme="minorHAnsi" w:cstheme="minorHAnsi"/>
        </w:rPr>
        <w:t xml:space="preserve">Premise 1. Development and the past. </w:t>
      </w:r>
      <w:r w:rsidRPr="00F61038">
        <w:rPr>
          <w:rStyle w:val="StyleUnderline"/>
          <w:rFonts w:asciiTheme="minorHAnsi" w:hAnsiTheme="minorHAnsi" w:cstheme="minorHAnsi"/>
        </w:rPr>
        <w:t>Over</w:t>
      </w:r>
      <w:r w:rsidRPr="00F61038">
        <w:rPr>
          <w:rFonts w:asciiTheme="minorHAnsi" w:hAnsiTheme="minorHAnsi" w:cstheme="minorHAnsi"/>
        </w:rPr>
        <w:t xml:space="preserve"> the course of </w:t>
      </w:r>
      <w:r w:rsidRPr="00F61038">
        <w:rPr>
          <w:rStyle w:val="StyleUnderline"/>
          <w:rFonts w:asciiTheme="minorHAnsi" w:hAnsiTheme="minorHAnsi" w:cstheme="minorHAnsi"/>
        </w:rPr>
        <w:t>recorded</w:t>
      </w:r>
      <w:r w:rsidRPr="00F61038">
        <w:rPr>
          <w:rFonts w:asciiTheme="minorHAnsi" w:hAnsiTheme="minorHAnsi" w:cstheme="minorHAnsi"/>
        </w:rPr>
        <w:t xml:space="preserve"> human </w:t>
      </w:r>
      <w:r w:rsidRPr="00F61038">
        <w:rPr>
          <w:rStyle w:val="StyleUnderline"/>
          <w:rFonts w:asciiTheme="minorHAnsi" w:hAnsiTheme="minorHAnsi" w:cstheme="minorHAnsi"/>
        </w:rPr>
        <w:t xml:space="preserve">history, the majority of </w:t>
      </w:r>
      <w:r w:rsidRPr="00F61038">
        <w:rPr>
          <w:rStyle w:val="StyleUnderline"/>
          <w:rFonts w:asciiTheme="minorHAnsi" w:hAnsiTheme="minorHAnsi" w:cstheme="minorHAnsi"/>
          <w:highlight w:val="cyan"/>
        </w:rPr>
        <w:t>historical increases in health</w:t>
      </w:r>
      <w:r w:rsidRPr="00F61038">
        <w:rPr>
          <w:rStyle w:val="StyleUnderline"/>
          <w:rFonts w:asciiTheme="minorHAnsi" w:hAnsiTheme="minorHAnsi" w:cstheme="minorHAnsi"/>
        </w:rPr>
        <w:t>, wellbeing, and justice have occurred in the last two centuries</w:t>
      </w:r>
      <w:r w:rsidRPr="00F61038">
        <w:rPr>
          <w:rFonts w:asciiTheme="minorHAnsi" w:hAnsiTheme="minorHAnsi" w:cstheme="minorHAnsi"/>
        </w:rPr>
        <w:t xml:space="preserve">, largely </w:t>
      </w:r>
      <w:r w:rsidRPr="00F61038">
        <w:rPr>
          <w:rStyle w:val="StyleUnderline"/>
          <w:rFonts w:asciiTheme="minorHAnsi" w:hAnsiTheme="minorHAnsi" w:cstheme="minorHAnsi"/>
        </w:rPr>
        <w:t>as a result of</w:t>
      </w:r>
      <w:r w:rsidRPr="00F61038">
        <w:rPr>
          <w:rFonts w:asciiTheme="minorHAnsi" w:hAnsiTheme="minorHAnsi" w:cstheme="minorHAnsi"/>
        </w:rPr>
        <w:t xml:space="preserve"> societies adopting or moving toward </w:t>
      </w:r>
      <w:r w:rsidRPr="00F61038">
        <w:rPr>
          <w:rStyle w:val="Emphasis"/>
          <w:rFonts w:asciiTheme="minorHAnsi" w:hAnsiTheme="minorHAnsi" w:cstheme="minorHAnsi"/>
        </w:rPr>
        <w:t>capitalism</w:t>
      </w:r>
      <w:r w:rsidRPr="00F61038">
        <w:rPr>
          <w:rFonts w:asciiTheme="minorHAnsi" w:hAnsiTheme="minorHAnsi" w:cstheme="minorHAnsi"/>
        </w:rPr>
        <w:t xml:space="preserve">. </w:t>
      </w:r>
      <w:r w:rsidRPr="00F61038">
        <w:rPr>
          <w:rStyle w:val="StyleUnderline"/>
          <w:rFonts w:asciiTheme="minorHAnsi" w:hAnsiTheme="minorHAnsi" w:cstheme="minorHAnsi"/>
        </w:rPr>
        <w:t>Capitalism is a relevant cause of these improvements</w:t>
      </w:r>
      <w:r w:rsidRPr="00F61038">
        <w:rPr>
          <w:rFonts w:asciiTheme="minorHAnsi" w:hAnsiTheme="minorHAnsi" w:cstheme="minorHAnsi"/>
        </w:rPr>
        <w:t xml:space="preserve">, in the sense that </w:t>
      </w:r>
      <w:r w:rsidRPr="00F61038">
        <w:rPr>
          <w:rStyle w:val="StyleUnderline"/>
          <w:rFonts w:asciiTheme="minorHAnsi" w:hAnsiTheme="minorHAnsi" w:cstheme="minorHAnsi"/>
        </w:rPr>
        <w:t xml:space="preserve">they </w:t>
      </w:r>
      <w:r w:rsidRPr="00F61038">
        <w:rPr>
          <w:rStyle w:val="StyleUnderline"/>
          <w:rFonts w:asciiTheme="minorHAnsi" w:hAnsiTheme="minorHAnsi" w:cstheme="minorHAnsi"/>
          <w:highlight w:val="cyan"/>
        </w:rPr>
        <w:t>could not have happened</w:t>
      </w:r>
      <w:r w:rsidRPr="00F61038">
        <w:rPr>
          <w:rFonts w:asciiTheme="minorHAnsi" w:hAnsiTheme="minorHAnsi" w:cstheme="minorHAnsi"/>
          <w:highlight w:val="cyan"/>
        </w:rPr>
        <w:t xml:space="preserve"> </w:t>
      </w:r>
      <w:r w:rsidRPr="00F61038">
        <w:rPr>
          <w:rFonts w:asciiTheme="minorHAnsi" w:hAnsiTheme="minorHAnsi" w:cstheme="minorHAnsi"/>
        </w:rPr>
        <w:t xml:space="preserve">to such a degree </w:t>
      </w:r>
      <w:r w:rsidRPr="00F61038">
        <w:rPr>
          <w:rStyle w:val="StyleUnderline"/>
          <w:rFonts w:asciiTheme="minorHAnsi" w:hAnsiTheme="minorHAnsi" w:cstheme="minorHAnsi"/>
        </w:rPr>
        <w:t xml:space="preserve">if it were not for capitalism and would </w:t>
      </w:r>
      <w:r w:rsidRPr="00F61038">
        <w:rPr>
          <w:rStyle w:val="Emphasis"/>
          <w:rFonts w:asciiTheme="minorHAnsi" w:hAnsiTheme="minorHAnsi" w:cstheme="minorHAnsi"/>
        </w:rPr>
        <w:t xml:space="preserve">not have happened to the same degree </w:t>
      </w:r>
      <w:r w:rsidRPr="00F61038">
        <w:rPr>
          <w:rStyle w:val="Emphasis"/>
          <w:rFonts w:asciiTheme="minorHAnsi" w:hAnsiTheme="minorHAnsi" w:cstheme="minorHAnsi"/>
          <w:highlight w:val="cyan"/>
        </w:rPr>
        <w:t>under any alt</w:t>
      </w:r>
      <w:r w:rsidRPr="00F61038">
        <w:rPr>
          <w:rStyle w:val="Emphasis"/>
          <w:rFonts w:asciiTheme="minorHAnsi" w:hAnsiTheme="minorHAnsi" w:cstheme="minorHAnsi"/>
        </w:rPr>
        <w:t>ernative</w:t>
      </w:r>
      <w:r w:rsidRPr="00F61038">
        <w:rPr>
          <w:rFonts w:asciiTheme="minorHAnsi" w:hAnsiTheme="minorHAnsi" w:cstheme="minorHAnsi"/>
        </w:rPr>
        <w:t xml:space="preserve"> noncapitalist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sidRPr="00F61038">
        <w:rPr>
          <w:rStyle w:val="StyleUnderline"/>
          <w:rFonts w:asciiTheme="minorHAnsi" w:hAnsiTheme="minorHAnsi" w:cstheme="minorHAnsi"/>
        </w:rPr>
        <w:t xml:space="preserve">health, wellbeing, and justice are largely driven by increasing investments in public goods. The scale of increased wealth necessary to maximize these investments requires </w:t>
      </w:r>
      <w:r w:rsidRPr="00F61038">
        <w:rPr>
          <w:rStyle w:val="Emphasis"/>
          <w:rFonts w:asciiTheme="minorHAnsi" w:hAnsiTheme="minorHAnsi" w:cstheme="minorHAnsi"/>
        </w:rPr>
        <w:t>capitalism</w:t>
      </w:r>
      <w:r w:rsidRPr="00F61038">
        <w:rPr>
          <w:rFonts w:asciiTheme="minorHAnsi" w:hAnsiTheme="minorHAnsi" w:cstheme="minorHAnsi"/>
        </w:rPr>
        <w:t xml:space="preserve">. Thus, </w:t>
      </w:r>
      <w:r w:rsidRPr="00F61038">
        <w:rPr>
          <w:rStyle w:val="StyleUnderline"/>
          <w:rFonts w:asciiTheme="minorHAnsi" w:hAnsiTheme="minorHAnsi" w:cstheme="minorHAnsi"/>
        </w:rPr>
        <w:t>as capitalist societies have become dramatically wealthier</w:t>
      </w:r>
      <w:r w:rsidRPr="00F61038">
        <w:rPr>
          <w:rFonts w:asciiTheme="minorHAnsi" w:hAnsiTheme="minorHAnsi" w:cstheme="minorHAnsi"/>
        </w:rPr>
        <w:t xml:space="preserve"> over the past hundred years (and wealthier than societies with alternative systems), </w:t>
      </w:r>
      <w:r w:rsidRPr="00F61038">
        <w:rPr>
          <w:rStyle w:val="StyleUnderline"/>
          <w:rFonts w:asciiTheme="minorHAnsi" w:hAnsiTheme="minorHAnsi" w:cstheme="minorHAnsi"/>
        </w:rPr>
        <w:t xml:space="preserve">this has allowed </w:t>
      </w:r>
      <w:r w:rsidRPr="00F61038">
        <w:rPr>
          <w:rStyle w:val="Emphasis"/>
          <w:rFonts w:asciiTheme="minorHAnsi" w:hAnsiTheme="minorHAnsi" w:cstheme="minorHAnsi"/>
        </w:rPr>
        <w:t>larger investments in public goods</w:t>
      </w:r>
      <w:r w:rsidRPr="00F61038">
        <w:rPr>
          <w:rStyle w:val="StyleUnderline"/>
          <w:rFonts w:asciiTheme="minorHAnsi" w:hAnsiTheme="minorHAnsi" w:cstheme="minorHAnsi"/>
        </w:rPr>
        <w:t>,</w:t>
      </w:r>
      <w:r w:rsidRPr="00F61038">
        <w:rPr>
          <w:rFonts w:asciiTheme="minorHAnsi" w:hAnsiTheme="minorHAnsi" w:cstheme="minorHAnsi"/>
        </w:rPr>
        <w:t xml:space="preserve"> which simply has not been possible in a sustained way in societies without the greater wealth that capitalism makes possible. Important </w:t>
      </w:r>
      <w:r w:rsidRPr="00F61038">
        <w:rPr>
          <w:rStyle w:val="StyleUnderline"/>
          <w:rFonts w:asciiTheme="minorHAnsi" w:hAnsiTheme="minorHAnsi" w:cstheme="minorHAnsi"/>
        </w:rPr>
        <w:t>investments in public goods include</w:t>
      </w:r>
      <w:r w:rsidRPr="00F61038">
        <w:rPr>
          <w:rFonts w:asciiTheme="minorHAnsi" w:hAnsiTheme="minorHAnsi" w:cstheme="minorHAnsi"/>
        </w:rPr>
        <w:t xml:space="preserve"> investments in basic </w:t>
      </w:r>
      <w:r w:rsidRPr="00F61038">
        <w:rPr>
          <w:rStyle w:val="Emphasis"/>
          <w:rFonts w:asciiTheme="minorHAnsi" w:hAnsiTheme="minorHAnsi" w:cstheme="minorHAnsi"/>
        </w:rPr>
        <w:t>medical knowledge</w:t>
      </w:r>
      <w:r w:rsidRPr="00F61038">
        <w:rPr>
          <w:rFonts w:asciiTheme="minorHAnsi" w:hAnsiTheme="minorHAnsi" w:cstheme="minorHAnsi"/>
        </w:rPr>
        <w:t xml:space="preserve">, in health and nutrition programs, </w:t>
      </w:r>
      <w:r w:rsidRPr="00F61038">
        <w:rPr>
          <w:rStyle w:val="StyleUnderline"/>
          <w:rFonts w:asciiTheme="minorHAnsi" w:hAnsiTheme="minorHAnsi" w:cstheme="minorHAnsi"/>
        </w:rPr>
        <w:t>and</w:t>
      </w:r>
      <w:r w:rsidRPr="00F61038">
        <w:rPr>
          <w:rFonts w:asciiTheme="minorHAnsi" w:hAnsiTheme="minorHAnsi" w:cstheme="minorHAnsi"/>
        </w:rPr>
        <w:t xml:space="preserve"> in the institutional </w:t>
      </w:r>
      <w:r w:rsidRPr="00F61038">
        <w:rPr>
          <w:rStyle w:val="StyleUnderline"/>
          <w:rFonts w:asciiTheme="minorHAnsi" w:hAnsiTheme="minorHAnsi" w:cstheme="minorHAnsi"/>
        </w:rPr>
        <w:t>capacity</w:t>
      </w:r>
      <w:r w:rsidRPr="00F61038">
        <w:rPr>
          <w:rFonts w:asciiTheme="minorHAnsi" w:hAnsiTheme="minorHAnsi" w:cstheme="minorHAnsi"/>
        </w:rPr>
        <w:t xml:space="preserve"> and know-how </w:t>
      </w:r>
      <w:r w:rsidRPr="00F61038">
        <w:rPr>
          <w:rStyle w:val="StyleUnderline"/>
          <w:rFonts w:asciiTheme="minorHAnsi" w:hAnsiTheme="minorHAnsi" w:cstheme="minorHAnsi"/>
        </w:rPr>
        <w:t xml:space="preserve">to </w:t>
      </w:r>
      <w:r w:rsidRPr="00F61038">
        <w:rPr>
          <w:rStyle w:val="Emphasis"/>
          <w:rFonts w:asciiTheme="minorHAnsi" w:hAnsiTheme="minorHAnsi" w:cstheme="minorHAnsi"/>
        </w:rPr>
        <w:t>regulate</w:t>
      </w:r>
      <w:r w:rsidRPr="00F61038">
        <w:rPr>
          <w:rFonts w:asciiTheme="minorHAnsi" w:hAnsiTheme="minorHAnsi" w:cstheme="minorHAnsi"/>
        </w:rPr>
        <w:t xml:space="preserve"> society and </w:t>
      </w:r>
      <w:r w:rsidRPr="00F61038">
        <w:rPr>
          <w:rStyle w:val="Emphasis"/>
          <w:rFonts w:asciiTheme="minorHAnsi" w:hAnsiTheme="minorHAnsi" w:cstheme="minorHAnsi"/>
        </w:rPr>
        <w:t>capitalism</w:t>
      </w:r>
      <w:r w:rsidRPr="00F61038">
        <w:rPr>
          <w:rStyle w:val="StyleUnderline"/>
          <w:rFonts w:asciiTheme="minorHAnsi" w:hAnsiTheme="minorHAnsi" w:cstheme="minorHAnsi"/>
        </w:rPr>
        <w:t xml:space="preserve"> itself</w:t>
      </w:r>
      <w:r w:rsidRPr="00F61038">
        <w:rPr>
          <w:rFonts w:asciiTheme="minorHAnsi" w:hAnsiTheme="minorHAnsi" w:cstheme="minorHAnsi"/>
        </w:rPr>
        <w:t xml:space="preserve">. As a result, </w:t>
      </w:r>
      <w:r w:rsidRPr="00F61038">
        <w:rPr>
          <w:rStyle w:val="StyleUnderline"/>
          <w:rFonts w:asciiTheme="minorHAnsi" w:hAnsiTheme="minorHAnsi" w:cstheme="minorHAnsi"/>
          <w:highlight w:val="cyan"/>
        </w:rPr>
        <w:t>cap</w:t>
      </w:r>
      <w:r w:rsidRPr="00F61038">
        <w:rPr>
          <w:rStyle w:val="StyleUnderline"/>
          <w:rFonts w:asciiTheme="minorHAnsi" w:hAnsiTheme="minorHAnsi" w:cstheme="minorHAnsi"/>
        </w:rPr>
        <w:t xml:space="preserve">italism </w:t>
      </w:r>
      <w:r w:rsidRPr="00F61038">
        <w:rPr>
          <w:rStyle w:val="StyleUnderline"/>
          <w:rFonts w:asciiTheme="minorHAnsi" w:hAnsiTheme="minorHAnsi" w:cstheme="minorHAnsi"/>
          <w:highlight w:val="cyan"/>
        </w:rPr>
        <w:t xml:space="preserve">is a </w:t>
      </w:r>
      <w:r w:rsidRPr="00F61038">
        <w:rPr>
          <w:rStyle w:val="Emphasis"/>
          <w:rFonts w:asciiTheme="minorHAnsi" w:hAnsiTheme="minorHAnsi" w:cstheme="minorHAnsi"/>
        </w:rPr>
        <w:t xml:space="preserve">primary </w:t>
      </w:r>
      <w:r w:rsidRPr="00F61038">
        <w:rPr>
          <w:rStyle w:val="Emphasis"/>
          <w:rFonts w:asciiTheme="minorHAnsi" w:hAnsiTheme="minorHAnsi" w:cstheme="minorHAnsi"/>
          <w:highlight w:val="cyan"/>
        </w:rPr>
        <w:t>driver</w:t>
      </w:r>
      <w:r w:rsidRPr="00F61038">
        <w:rPr>
          <w:rStyle w:val="StyleUnderline"/>
          <w:rFonts w:asciiTheme="minorHAnsi" w:hAnsiTheme="minorHAnsi" w:cstheme="minorHAnsi"/>
          <w:highlight w:val="cyan"/>
        </w:rPr>
        <w:t xml:space="preserve"> of </w:t>
      </w:r>
      <w:r w:rsidRPr="00F61038">
        <w:rPr>
          <w:rStyle w:val="StyleUnderline"/>
          <w:rFonts w:asciiTheme="minorHAnsi" w:hAnsiTheme="minorHAnsi" w:cstheme="minorHAnsi"/>
        </w:rPr>
        <w:t xml:space="preserve">positive outcomes in </w:t>
      </w:r>
      <w:r w:rsidRPr="00F61038">
        <w:rPr>
          <w:rStyle w:val="Emphasis"/>
          <w:rFonts w:asciiTheme="minorHAnsi" w:hAnsiTheme="minorHAnsi" w:cstheme="minorHAnsi"/>
        </w:rPr>
        <w:t>health and wellbeing</w:t>
      </w:r>
      <w:r w:rsidRPr="00F61038">
        <w:rPr>
          <w:rFonts w:asciiTheme="minorHAnsi" w:hAnsiTheme="minorHAnsi" w:cstheme="minorHAnsi"/>
        </w:rPr>
        <w:t xml:space="preserve"> (</w:t>
      </w:r>
      <w:r w:rsidRPr="00F61038">
        <w:rPr>
          <w:rStyle w:val="StyleUnderline"/>
          <w:rFonts w:asciiTheme="minorHAnsi" w:hAnsiTheme="minorHAnsi" w:cstheme="minorHAnsi"/>
        </w:rPr>
        <w:t>such as</w:t>
      </w:r>
      <w:r w:rsidRPr="00F61038">
        <w:rPr>
          <w:rFonts w:asciiTheme="minorHAnsi" w:hAnsiTheme="minorHAnsi" w:cstheme="minorHAnsi"/>
        </w:rPr>
        <w:t xml:space="preserve"> increased </w:t>
      </w:r>
      <w:r w:rsidRPr="00F61038">
        <w:rPr>
          <w:rStyle w:val="Emphasis"/>
          <w:rFonts w:asciiTheme="minorHAnsi" w:hAnsiTheme="minorHAnsi" w:cstheme="minorHAnsi"/>
          <w:highlight w:val="cyan"/>
        </w:rPr>
        <w:t>life expectancy</w:t>
      </w:r>
      <w:r w:rsidRPr="00F61038">
        <w:rPr>
          <w:rFonts w:asciiTheme="minorHAnsi" w:hAnsiTheme="minorHAnsi" w:cstheme="minorHAnsi"/>
        </w:rPr>
        <w:t xml:space="preserve">, </w:t>
      </w:r>
      <w:r w:rsidRPr="00F61038">
        <w:rPr>
          <w:rStyle w:val="Emphasis"/>
          <w:rFonts w:asciiTheme="minorHAnsi" w:hAnsiTheme="minorHAnsi" w:cstheme="minorHAnsi"/>
          <w:highlight w:val="cyan"/>
        </w:rPr>
        <w:t xml:space="preserve">lowered </w:t>
      </w:r>
      <w:r w:rsidRPr="00F61038">
        <w:rPr>
          <w:rStyle w:val="Emphasis"/>
          <w:rFonts w:asciiTheme="minorHAnsi" w:hAnsiTheme="minorHAnsi" w:cstheme="minorHAnsi"/>
        </w:rPr>
        <w:t xml:space="preserve">child and maternal </w:t>
      </w:r>
      <w:r w:rsidRPr="00F61038">
        <w:rPr>
          <w:rStyle w:val="Emphasis"/>
          <w:rFonts w:asciiTheme="minorHAnsi" w:hAnsiTheme="minorHAnsi" w:cstheme="minorHAnsi"/>
          <w:highlight w:val="cyan"/>
        </w:rPr>
        <w:t>mortality</w:t>
      </w:r>
      <w:r w:rsidRPr="00F61038">
        <w:rPr>
          <w:rFonts w:asciiTheme="minorHAnsi" w:hAnsiTheme="minorHAnsi" w:cstheme="minorHAnsi"/>
        </w:rPr>
        <w:t xml:space="preserve">, </w:t>
      </w:r>
      <w:r w:rsidRPr="00F61038">
        <w:rPr>
          <w:rStyle w:val="StyleUnderline"/>
          <w:rFonts w:asciiTheme="minorHAnsi" w:hAnsiTheme="minorHAnsi" w:cstheme="minorHAnsi"/>
          <w:highlight w:val="cyan"/>
        </w:rPr>
        <w:t xml:space="preserve">adequate calories </w:t>
      </w:r>
      <w:r w:rsidRPr="00F61038">
        <w:rPr>
          <w:rStyle w:val="StyleUnderline"/>
          <w:rFonts w:asciiTheme="minorHAnsi" w:hAnsiTheme="minorHAnsi" w:cstheme="minorHAnsi"/>
        </w:rPr>
        <w:t xml:space="preserve">per day, </w:t>
      </w:r>
      <w:r w:rsidRPr="00F61038">
        <w:rPr>
          <w:rStyle w:val="Emphasis"/>
          <w:rFonts w:asciiTheme="minorHAnsi" w:hAnsiTheme="minorHAnsi" w:cstheme="minorHAnsi"/>
          <w:highlight w:val="cyan"/>
        </w:rPr>
        <w:t xml:space="preserve">minimized </w:t>
      </w:r>
      <w:r w:rsidRPr="00F61038">
        <w:rPr>
          <w:rStyle w:val="Emphasis"/>
          <w:rFonts w:asciiTheme="minorHAnsi" w:hAnsiTheme="minorHAnsi" w:cstheme="minorHAnsi"/>
        </w:rPr>
        <w:t xml:space="preserve">infectious </w:t>
      </w:r>
      <w:r w:rsidRPr="00F61038">
        <w:rPr>
          <w:rStyle w:val="Emphasis"/>
          <w:rFonts w:asciiTheme="minorHAnsi" w:hAnsiTheme="minorHAnsi" w:cstheme="minorHAnsi"/>
          <w:highlight w:val="cyan"/>
        </w:rPr>
        <w:t xml:space="preserve">disease </w:t>
      </w:r>
      <w:r w:rsidRPr="00F61038">
        <w:rPr>
          <w:rStyle w:val="Emphasis"/>
          <w:rFonts w:asciiTheme="minorHAnsi" w:hAnsiTheme="minorHAnsi" w:cstheme="minorHAnsi"/>
        </w:rPr>
        <w:t>rates</w:t>
      </w:r>
      <w:r w:rsidRPr="00F61038">
        <w:rPr>
          <w:rStyle w:val="StyleUnderline"/>
          <w:rFonts w:asciiTheme="minorHAnsi" w:hAnsiTheme="minorHAnsi" w:cstheme="minorHAnsi"/>
        </w:rPr>
        <w:t xml:space="preserve">, a </w:t>
      </w:r>
      <w:r w:rsidRPr="00F61038">
        <w:rPr>
          <w:rStyle w:val="StyleUnderline"/>
          <w:rFonts w:asciiTheme="minorHAnsi" w:hAnsiTheme="minorHAnsi" w:cstheme="minorHAnsi"/>
          <w:highlight w:val="cyan"/>
        </w:rPr>
        <w:t xml:space="preserve">lower </w:t>
      </w:r>
      <w:r w:rsidRPr="00F61038">
        <w:rPr>
          <w:rStyle w:val="StyleUnderline"/>
          <w:rFonts w:asciiTheme="minorHAnsi" w:hAnsiTheme="minorHAnsi" w:cstheme="minorHAnsi"/>
        </w:rPr>
        <w:t xml:space="preserve">percentage and number of people in </w:t>
      </w:r>
      <w:r w:rsidRPr="00F61038">
        <w:rPr>
          <w:rStyle w:val="Emphasis"/>
          <w:rFonts w:asciiTheme="minorHAnsi" w:hAnsiTheme="minorHAnsi" w:cstheme="minorHAnsi"/>
          <w:highlight w:val="cyan"/>
        </w:rPr>
        <w:t>poverty</w:t>
      </w:r>
      <w:r w:rsidRPr="00F61038">
        <w:rPr>
          <w:rStyle w:val="StyleUnderline"/>
          <w:rFonts w:asciiTheme="minorHAnsi" w:hAnsiTheme="minorHAnsi" w:cstheme="minorHAnsi"/>
        </w:rPr>
        <w:t xml:space="preserve">, and more reported </w:t>
      </w:r>
      <w:r w:rsidRPr="00F61038">
        <w:rPr>
          <w:rStyle w:val="Emphasis"/>
          <w:rFonts w:asciiTheme="minorHAnsi" w:hAnsiTheme="minorHAnsi" w:cstheme="minorHAnsi"/>
          <w:highlight w:val="cyan"/>
        </w:rPr>
        <w:t>happiness</w:t>
      </w:r>
      <w:r w:rsidRPr="00F61038">
        <w:rPr>
          <w:rFonts w:asciiTheme="minorHAnsi" w:hAnsiTheme="minorHAnsi" w:cstheme="minorHAnsi"/>
        </w:rPr>
        <w:t xml:space="preserve">);5 </w:t>
      </w:r>
      <w:r w:rsidRPr="00F61038">
        <w:rPr>
          <w:rStyle w:val="StyleUnderline"/>
          <w:rFonts w:asciiTheme="minorHAnsi" w:hAnsiTheme="minorHAnsi" w:cstheme="minorHAnsi"/>
        </w:rPr>
        <w:t xml:space="preserve">and in </w:t>
      </w:r>
      <w:r w:rsidRPr="00F61038">
        <w:rPr>
          <w:rStyle w:val="Emphasis"/>
          <w:rFonts w:asciiTheme="minorHAnsi" w:hAnsiTheme="minorHAnsi" w:cstheme="minorHAnsi"/>
        </w:rPr>
        <w:t>justice</w:t>
      </w:r>
      <w:r w:rsidRPr="00F61038">
        <w:rPr>
          <w:rFonts w:asciiTheme="minorHAnsi" w:hAnsiTheme="minorHAnsi" w:cstheme="minorHAnsi"/>
        </w:rPr>
        <w:t xml:space="preserve"> (</w:t>
      </w:r>
      <w:r w:rsidRPr="00F61038">
        <w:rPr>
          <w:rStyle w:val="StyleUnderline"/>
          <w:rFonts w:asciiTheme="minorHAnsi" w:hAnsiTheme="minorHAnsi" w:cstheme="minorHAnsi"/>
        </w:rPr>
        <w:t xml:space="preserve">such as </w:t>
      </w:r>
      <w:r w:rsidRPr="00F61038">
        <w:rPr>
          <w:rStyle w:val="StyleUnderline"/>
          <w:rFonts w:asciiTheme="minorHAnsi" w:hAnsiTheme="minorHAnsi" w:cstheme="minorHAnsi"/>
          <w:highlight w:val="cyan"/>
        </w:rPr>
        <w:t xml:space="preserve">reduced </w:t>
      </w:r>
      <w:r w:rsidRPr="00F61038">
        <w:rPr>
          <w:rStyle w:val="StyleUnderline"/>
          <w:rFonts w:asciiTheme="minorHAnsi" w:hAnsiTheme="minorHAnsi" w:cstheme="minorHAnsi"/>
        </w:rPr>
        <w:t xml:space="preserve">deaths from </w:t>
      </w:r>
      <w:r w:rsidRPr="00F61038">
        <w:rPr>
          <w:rStyle w:val="Emphasis"/>
          <w:rFonts w:asciiTheme="minorHAnsi" w:hAnsiTheme="minorHAnsi" w:cstheme="minorHAnsi"/>
          <w:highlight w:val="cyan"/>
        </w:rPr>
        <w:t>war</w:t>
      </w:r>
      <w:r w:rsidRPr="00F61038">
        <w:rPr>
          <w:rStyle w:val="StyleUnderline"/>
          <w:rFonts w:asciiTheme="minorHAnsi" w:hAnsiTheme="minorHAnsi" w:cstheme="minorHAnsi"/>
          <w:highlight w:val="cyan"/>
        </w:rPr>
        <w:t xml:space="preserve"> </w:t>
      </w:r>
      <w:r w:rsidRPr="00F61038">
        <w:rPr>
          <w:rStyle w:val="StyleUnderline"/>
          <w:rFonts w:asciiTheme="minorHAnsi" w:hAnsiTheme="minorHAnsi" w:cstheme="minorHAnsi"/>
        </w:rPr>
        <w:t xml:space="preserve">and homicide; </w:t>
      </w:r>
      <w:r w:rsidRPr="00F61038">
        <w:rPr>
          <w:rStyle w:val="StyleUnderline"/>
          <w:rFonts w:asciiTheme="minorHAnsi" w:hAnsiTheme="minorHAnsi" w:cstheme="minorHAnsi"/>
          <w:highlight w:val="cyan"/>
        </w:rPr>
        <w:t>higher</w:t>
      </w:r>
      <w:r w:rsidRPr="00F61038">
        <w:rPr>
          <w:rFonts w:asciiTheme="minorHAnsi" w:hAnsiTheme="minorHAnsi" w:cstheme="minorHAnsi"/>
          <w:highlight w:val="cyan"/>
        </w:rPr>
        <w:t xml:space="preserve"> </w:t>
      </w:r>
      <w:r w:rsidRPr="00F61038">
        <w:rPr>
          <w:rFonts w:asciiTheme="minorHAnsi" w:hAnsiTheme="minorHAnsi" w:cstheme="minorHAnsi"/>
        </w:rPr>
        <w:t xml:space="preserve">rankings in </w:t>
      </w:r>
      <w:r w:rsidRPr="00F61038">
        <w:rPr>
          <w:rStyle w:val="Emphasis"/>
          <w:rFonts w:asciiTheme="minorHAnsi" w:hAnsiTheme="minorHAnsi" w:cstheme="minorHAnsi"/>
        </w:rPr>
        <w:t xml:space="preserve">human </w:t>
      </w:r>
      <w:r w:rsidRPr="00F61038">
        <w:rPr>
          <w:rStyle w:val="Emphasis"/>
          <w:rFonts w:asciiTheme="minorHAnsi" w:hAnsiTheme="minorHAnsi" w:cstheme="minorHAnsi"/>
          <w:highlight w:val="cyan"/>
        </w:rPr>
        <w:t>rights</w:t>
      </w:r>
      <w:r w:rsidRPr="00F61038">
        <w:rPr>
          <w:rFonts w:asciiTheme="minorHAnsi" w:hAnsiTheme="minorHAnsi" w:cstheme="minorHAnsi"/>
          <w:highlight w:val="cyan"/>
        </w:rPr>
        <w:t xml:space="preserve"> </w:t>
      </w:r>
      <w:r w:rsidRPr="00F61038">
        <w:rPr>
          <w:rFonts w:asciiTheme="minorHAnsi" w:hAnsiTheme="minorHAnsi" w:cstheme="minorHAnsi"/>
        </w:rPr>
        <w:t xml:space="preserve">indices; the </w:t>
      </w:r>
      <w:r w:rsidRPr="00F61038">
        <w:rPr>
          <w:rStyle w:val="StyleUnderline"/>
          <w:rFonts w:asciiTheme="minorHAnsi" w:hAnsiTheme="minorHAnsi" w:cstheme="minorHAnsi"/>
          <w:highlight w:val="cyan"/>
        </w:rPr>
        <w:t>reduced</w:t>
      </w:r>
      <w:r w:rsidRPr="00F61038">
        <w:rPr>
          <w:rFonts w:asciiTheme="minorHAnsi" w:hAnsiTheme="minorHAnsi" w:cstheme="minorHAnsi"/>
          <w:highlight w:val="cyan"/>
        </w:rPr>
        <w:t xml:space="preserve"> </w:t>
      </w:r>
      <w:r w:rsidRPr="00F61038">
        <w:rPr>
          <w:rFonts w:asciiTheme="minorHAnsi" w:hAnsiTheme="minorHAnsi" w:cstheme="minorHAnsi"/>
        </w:rPr>
        <w:t xml:space="preserve">prevalence of </w:t>
      </w:r>
      <w:r w:rsidRPr="00F61038">
        <w:rPr>
          <w:rStyle w:val="Emphasis"/>
          <w:rFonts w:asciiTheme="minorHAnsi" w:hAnsiTheme="minorHAnsi" w:cstheme="minorHAnsi"/>
          <w:highlight w:val="cyan"/>
        </w:rPr>
        <w:t>racist</w:t>
      </w:r>
      <w:r w:rsidRPr="00F61038">
        <w:rPr>
          <w:rStyle w:val="Emphasis"/>
          <w:rFonts w:asciiTheme="minorHAnsi" w:hAnsiTheme="minorHAnsi" w:cstheme="minorHAnsi"/>
        </w:rPr>
        <w:t xml:space="preserve">, sexist, homophobic </w:t>
      </w:r>
      <w:r w:rsidRPr="00F61038">
        <w:rPr>
          <w:rStyle w:val="Emphasis"/>
          <w:rFonts w:asciiTheme="minorHAnsi" w:hAnsiTheme="minorHAnsi" w:cstheme="minorHAnsi"/>
          <w:highlight w:val="cyan"/>
        </w:rPr>
        <w:t>opinions</w:t>
      </w:r>
      <w:r w:rsidRPr="00F61038">
        <w:rPr>
          <w:rFonts w:asciiTheme="minorHAnsi" w:hAnsiTheme="minorHAnsi" w:cstheme="minorHAnsi"/>
        </w:rPr>
        <w:t xml:space="preserve"> in surveys; </w:t>
      </w:r>
      <w:r w:rsidRPr="00F61038">
        <w:rPr>
          <w:rStyle w:val="StyleUnderline"/>
          <w:rFonts w:asciiTheme="minorHAnsi" w:hAnsiTheme="minorHAnsi" w:cstheme="minorHAnsi"/>
          <w:highlight w:val="cyan"/>
        </w:rPr>
        <w:t xml:space="preserve">and </w:t>
      </w:r>
      <w:r w:rsidRPr="00F61038">
        <w:rPr>
          <w:rStyle w:val="StyleUnderline"/>
          <w:rFonts w:asciiTheme="minorHAnsi" w:hAnsiTheme="minorHAnsi" w:cstheme="minorHAnsi"/>
        </w:rPr>
        <w:t xml:space="preserve">higher </w:t>
      </w:r>
      <w:r w:rsidRPr="00F61038">
        <w:rPr>
          <w:rStyle w:val="StyleUnderline"/>
          <w:rFonts w:asciiTheme="minorHAnsi" w:hAnsiTheme="minorHAnsi" w:cstheme="minorHAnsi"/>
          <w:highlight w:val="cyan"/>
        </w:rPr>
        <w:t>literacy</w:t>
      </w:r>
      <w:r w:rsidRPr="00F61038">
        <w:rPr>
          <w:rFonts w:asciiTheme="minorHAnsi" w:hAnsiTheme="minorHAnsi" w:cstheme="minorHAnsi"/>
          <w:highlight w:val="cyan"/>
        </w:rPr>
        <w:t xml:space="preserve"> </w:t>
      </w:r>
      <w:r w:rsidRPr="00F61038">
        <w:rPr>
          <w:rFonts w:asciiTheme="minorHAnsi" w:hAnsiTheme="minorHAnsi" w:cstheme="minorHAnsi"/>
        </w:rPr>
        <w:t xml:space="preserve">rates).6 These </w:t>
      </w:r>
      <w:r w:rsidRPr="00F61038">
        <w:rPr>
          <w:rStyle w:val="Emphasis"/>
          <w:rFonts w:asciiTheme="minorHAnsi" w:hAnsiTheme="minorHAnsi" w:cstheme="minorHAnsi"/>
          <w:highlight w:val="cyan"/>
        </w:rPr>
        <w:t xml:space="preserve">quantifiable </w:t>
      </w:r>
      <w:r w:rsidRPr="00F61038">
        <w:rPr>
          <w:rStyle w:val="Emphasis"/>
          <w:rFonts w:asciiTheme="minorHAnsi" w:hAnsiTheme="minorHAnsi" w:cstheme="minorHAnsi"/>
        </w:rPr>
        <w:t xml:space="preserve">positive </w:t>
      </w:r>
      <w:r w:rsidRPr="00F61038">
        <w:rPr>
          <w:rStyle w:val="Emphasis"/>
          <w:rFonts w:asciiTheme="minorHAnsi" w:hAnsiTheme="minorHAnsi" w:cstheme="minorHAnsi"/>
          <w:highlight w:val="cyan"/>
        </w:rPr>
        <w:t xml:space="preserve">consequences </w:t>
      </w:r>
      <w:r w:rsidRPr="00F61038">
        <w:rPr>
          <w:rStyle w:val="Emphasis"/>
          <w:rFonts w:asciiTheme="minorHAnsi" w:hAnsiTheme="minorHAnsi" w:cstheme="minorHAnsi"/>
        </w:rPr>
        <w:t>of global capitalism</w:t>
      </w:r>
      <w:r w:rsidRPr="00F61038">
        <w:rPr>
          <w:rFonts w:asciiTheme="minorHAnsi" w:hAnsiTheme="minorHAnsi" w:cstheme="minorHAnsi"/>
        </w:rPr>
        <w:t xml:space="preserve"> dramatically </w:t>
      </w:r>
      <w:r w:rsidRPr="00F61038">
        <w:rPr>
          <w:rStyle w:val="Emphasis"/>
          <w:rFonts w:asciiTheme="minorHAnsi" w:hAnsiTheme="minorHAnsi" w:cstheme="minorHAnsi"/>
          <w:highlight w:val="cyan"/>
        </w:rPr>
        <w:t>outweigh</w:t>
      </w:r>
      <w:r w:rsidRPr="00F61038">
        <w:rPr>
          <w:rStyle w:val="StyleUnderline"/>
          <w:rFonts w:asciiTheme="minorHAnsi" w:hAnsiTheme="minorHAnsi" w:cstheme="minorHAnsi"/>
          <w:highlight w:val="cyan"/>
        </w:rPr>
        <w:t xml:space="preserve"> </w:t>
      </w:r>
      <w:r w:rsidRPr="00F61038">
        <w:rPr>
          <w:rStyle w:val="StyleUnderline"/>
          <w:rFonts w:asciiTheme="minorHAnsi" w:hAnsiTheme="minorHAnsi" w:cstheme="minorHAnsi"/>
        </w:rPr>
        <w:t>the negative consequences</w:t>
      </w:r>
      <w:r w:rsidRPr="00F61038">
        <w:rPr>
          <w:rFonts w:asciiTheme="minorHAnsi" w:hAnsiTheme="minorHAnsi" w:cstheme="minorHAnsi"/>
        </w:rPr>
        <w:t xml:space="preserve"> (such as deaths from pollution in the course of development), with the result that </w:t>
      </w:r>
      <w:r w:rsidRPr="00F61038">
        <w:rPr>
          <w:rStyle w:val="StyleUnderline"/>
          <w:rFonts w:asciiTheme="minorHAnsi" w:hAnsiTheme="minorHAnsi" w:cstheme="minorHAnsi"/>
        </w:rPr>
        <w:t>the net benefits from capitalism in terms of health, wellbeing, and justice have been greater than they would have been under any known noncapitalist approach</w:t>
      </w:r>
      <w:r w:rsidRPr="00F61038">
        <w:rPr>
          <w:rFonts w:asciiTheme="minorHAnsi" w:hAnsiTheme="minorHAnsi" w:cstheme="minorHAnsi"/>
        </w:rPr>
        <w:t xml:space="preserve"> to structuring society.7</w:t>
      </w:r>
    </w:p>
    <w:p w14:paraId="179B3673" w14:textId="77777777" w:rsidR="00F61038" w:rsidRPr="00F61038" w:rsidRDefault="00F61038" w:rsidP="00F61038">
      <w:pPr>
        <w:rPr>
          <w:rFonts w:asciiTheme="minorHAnsi" w:hAnsiTheme="minorHAnsi" w:cstheme="minorHAnsi"/>
        </w:rPr>
      </w:pPr>
      <w:r w:rsidRPr="00F61038">
        <w:rPr>
          <w:rFonts w:asciiTheme="minorHAnsi" w:hAnsiTheme="minorHAnsi" w:cstheme="minorHAnsi"/>
        </w:rPr>
        <w:t xml:space="preserve">Premise 2. Economics, ethics, and policy. </w:t>
      </w:r>
      <w:r w:rsidRPr="00F61038">
        <w:rPr>
          <w:rStyle w:val="StyleUnderline"/>
          <w:rFonts w:asciiTheme="minorHAnsi" w:hAnsiTheme="minorHAnsi" w:cstheme="minorHAnsi"/>
        </w:rPr>
        <w:t>Although capitalism has often been ill-regulated</w:t>
      </w:r>
      <w:r w:rsidRPr="00F61038">
        <w:rPr>
          <w:rFonts w:asciiTheme="minorHAnsi" w:hAnsiTheme="minorHAnsi" w:cstheme="minorHAnsi"/>
        </w:rPr>
        <w:t xml:space="preserve"> and therefore failed to maximize net benefits for health, wellbeing, and justice, </w:t>
      </w:r>
      <w:r w:rsidRPr="00F61038">
        <w:rPr>
          <w:rStyle w:val="Emphasis"/>
          <w:rFonts w:asciiTheme="minorHAnsi" w:hAnsiTheme="minorHAnsi" w:cstheme="minorHAnsi"/>
        </w:rPr>
        <w:t>it can become well-regulated</w:t>
      </w:r>
      <w:r w:rsidRPr="00F61038">
        <w:rPr>
          <w:rFonts w:asciiTheme="minorHAnsi" w:hAnsiTheme="minorHAnsi" w:cstheme="minorHAnsi"/>
        </w:rPr>
        <w:t xml:space="preserve"> so that it maximizes these societal goals, </w:t>
      </w:r>
      <w:r w:rsidRPr="00F61038">
        <w:rPr>
          <w:rStyle w:val="StyleUnderline"/>
          <w:rFonts w:asciiTheme="minorHAnsi" w:hAnsiTheme="minorHAnsi" w:cstheme="minorHAnsi"/>
        </w:rPr>
        <w:t>by including mechanisms</w:t>
      </w:r>
      <w:r w:rsidRPr="00F61038">
        <w:rPr>
          <w:rFonts w:asciiTheme="minorHAnsi" w:hAnsiTheme="minorHAnsi" w:cstheme="minorHAnsi"/>
        </w:rPr>
        <w:t xml:space="preserve"> identified by economists and other policy experts </w:t>
      </w:r>
      <w:r w:rsidRPr="00F61038">
        <w:rPr>
          <w:rStyle w:val="StyleUnderline"/>
          <w:rFonts w:asciiTheme="minorHAnsi" w:hAnsiTheme="minorHAnsi" w:cstheme="minorHAnsi"/>
        </w:rPr>
        <w:t>that do the following</w:t>
      </w:r>
      <w:r w:rsidRPr="00F61038">
        <w:rPr>
          <w:rFonts w:asciiTheme="minorHAnsi" w:hAnsiTheme="minorHAnsi" w:cstheme="minorHAnsi"/>
        </w:rPr>
        <w:t>:</w:t>
      </w:r>
    </w:p>
    <w:p w14:paraId="38849D5D" w14:textId="77777777" w:rsidR="00F61038" w:rsidRPr="00F61038" w:rsidRDefault="00F61038" w:rsidP="00F61038">
      <w:pPr>
        <w:pStyle w:val="ListParagraph"/>
        <w:numPr>
          <w:ilvl w:val="0"/>
          <w:numId w:val="12"/>
        </w:numPr>
        <w:rPr>
          <w:rFonts w:asciiTheme="minorHAnsi" w:hAnsiTheme="minorHAnsi" w:cstheme="minorHAnsi"/>
        </w:rPr>
      </w:pPr>
      <w:r w:rsidRPr="00F61038">
        <w:rPr>
          <w:rFonts w:asciiTheme="minorHAnsi" w:hAnsiTheme="minorHAnsi" w:cstheme="minorHAnsi"/>
        </w:rPr>
        <w:t xml:space="preserve">optimally8 </w:t>
      </w:r>
      <w:r w:rsidRPr="00F61038">
        <w:rPr>
          <w:rStyle w:val="Emphasis"/>
          <w:rFonts w:asciiTheme="minorHAnsi" w:hAnsiTheme="minorHAnsi" w:cstheme="minorHAnsi"/>
        </w:rPr>
        <w:t>regulate negative effects</w:t>
      </w:r>
      <w:r w:rsidRPr="00F61038">
        <w:rPr>
          <w:rFonts w:asciiTheme="minorHAnsi" w:hAnsiTheme="minorHAnsi" w:cstheme="minorHAnsi"/>
        </w:rPr>
        <w:t xml:space="preserve"> such as pollution and monopoly power, </w:t>
      </w:r>
      <w:r w:rsidRPr="00F61038">
        <w:rPr>
          <w:rStyle w:val="StyleUnderline"/>
          <w:rFonts w:asciiTheme="minorHAnsi" w:hAnsiTheme="minorHAnsi" w:cstheme="minorHAnsi"/>
        </w:rPr>
        <w:t>and invest in public goods</w:t>
      </w:r>
      <w:r w:rsidRPr="00F61038">
        <w:rPr>
          <w:rFonts w:asciiTheme="minorHAnsi" w:hAnsiTheme="minorHAnsi" w:cstheme="minorHAnsi"/>
        </w:rPr>
        <w:t xml:space="preserve"> such as education, basic healthcare, and fundamental research including biomedical knowledge (more generally, policies that correct the failures of free markets that economists have long recognized will arise from “externalities” in the absence of regulation);9</w:t>
      </w:r>
    </w:p>
    <w:p w14:paraId="5295CC7B" w14:textId="77777777" w:rsidR="00F61038" w:rsidRPr="00F61038" w:rsidRDefault="00F61038" w:rsidP="00F61038">
      <w:pPr>
        <w:pStyle w:val="ListParagraph"/>
        <w:numPr>
          <w:ilvl w:val="0"/>
          <w:numId w:val="12"/>
        </w:numPr>
        <w:rPr>
          <w:rFonts w:asciiTheme="minorHAnsi" w:hAnsiTheme="minorHAnsi" w:cstheme="minorHAnsi"/>
        </w:rPr>
      </w:pPr>
      <w:r w:rsidRPr="00F61038">
        <w:rPr>
          <w:rStyle w:val="StyleUnderline"/>
          <w:rFonts w:asciiTheme="minorHAnsi" w:hAnsiTheme="minorHAnsi" w:cstheme="minorHAnsi"/>
        </w:rPr>
        <w:t>ensure equity and distributive justice</w:t>
      </w:r>
      <w:r w:rsidRPr="00F61038">
        <w:rPr>
          <w:rFonts w:asciiTheme="minorHAnsi" w:hAnsiTheme="minorHAnsi" w:cstheme="minorHAnsi"/>
        </w:rPr>
        <w:t xml:space="preserve"> (for example, via wealth redistribution);10</w:t>
      </w:r>
    </w:p>
    <w:p w14:paraId="57D26067" w14:textId="77777777" w:rsidR="00F61038" w:rsidRPr="00F61038" w:rsidRDefault="00F61038" w:rsidP="00F61038">
      <w:pPr>
        <w:pStyle w:val="ListParagraph"/>
        <w:numPr>
          <w:ilvl w:val="0"/>
          <w:numId w:val="12"/>
        </w:numPr>
        <w:rPr>
          <w:rFonts w:asciiTheme="minorHAnsi" w:hAnsiTheme="minorHAnsi" w:cstheme="minorHAnsi"/>
        </w:rPr>
      </w:pPr>
      <w:r w:rsidRPr="00F61038">
        <w:rPr>
          <w:rStyle w:val="StyleUnderline"/>
          <w:rFonts w:asciiTheme="minorHAnsi" w:hAnsiTheme="minorHAnsi" w:cstheme="minorHAnsi"/>
        </w:rPr>
        <w:t>ensure basic rights</w:t>
      </w:r>
      <w:r w:rsidRPr="00F61038">
        <w:rPr>
          <w:rFonts w:asciiTheme="minorHAnsi" w:hAnsiTheme="minorHAnsi" w:cstheme="minorHAnsi"/>
        </w:rPr>
        <w:t xml:space="preserve">, justice, and the rule of law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fair);11 </w:t>
      </w:r>
      <w:r w:rsidRPr="00F61038">
        <w:rPr>
          <w:rStyle w:val="StyleUnderline"/>
          <w:rFonts w:asciiTheme="minorHAnsi" w:hAnsiTheme="minorHAnsi" w:cstheme="minorHAnsi"/>
        </w:rPr>
        <w:t>and</w:t>
      </w:r>
    </w:p>
    <w:p w14:paraId="3CC92177" w14:textId="77777777" w:rsidR="00F61038" w:rsidRPr="00F61038" w:rsidRDefault="00F61038" w:rsidP="00F61038">
      <w:pPr>
        <w:pStyle w:val="ListParagraph"/>
        <w:numPr>
          <w:ilvl w:val="0"/>
          <w:numId w:val="12"/>
        </w:numPr>
        <w:rPr>
          <w:rFonts w:asciiTheme="minorHAnsi" w:hAnsiTheme="minorHAnsi" w:cstheme="minorHAnsi"/>
        </w:rPr>
      </w:pPr>
      <w:r w:rsidRPr="00F61038">
        <w:rPr>
          <w:rStyle w:val="StyleUnderline"/>
          <w:rFonts w:asciiTheme="minorHAnsi" w:hAnsiTheme="minorHAnsi" w:cstheme="minorHAnsi"/>
        </w:rPr>
        <w:t>ensure that there is no alternative way of structuring society that is more efficient</w:t>
      </w:r>
      <w:r w:rsidRPr="00F61038">
        <w:rPr>
          <w:rFonts w:asciiTheme="minorHAnsi" w:hAnsiTheme="minorHAnsi" w:cstheme="minorHAnsi"/>
        </w:rPr>
        <w:t xml:space="preserve"> or better promotes the equity, justice, and fairness goals outlined above (by allowing free exchange given the regulations mentioned).12</w:t>
      </w:r>
    </w:p>
    <w:p w14:paraId="0B15A81A" w14:textId="77777777" w:rsidR="00F61038" w:rsidRPr="00F61038" w:rsidRDefault="00F61038" w:rsidP="00F61038">
      <w:pPr>
        <w:rPr>
          <w:rFonts w:asciiTheme="minorHAnsi" w:hAnsiTheme="minorHAnsi" w:cstheme="minorHAnsi"/>
        </w:rPr>
      </w:pPr>
      <w:r w:rsidRPr="00F61038">
        <w:rPr>
          <w:rFonts w:asciiTheme="minorHAnsi" w:hAnsiTheme="minorHAnsi" w:cstheme="minorHAnsi"/>
        </w:rPr>
        <w:t xml:space="preserve">To summarize the implication of the first two premises, </w:t>
      </w:r>
      <w:r w:rsidRPr="00F61038">
        <w:rPr>
          <w:rStyle w:val="Emphasis"/>
          <w:rFonts w:asciiTheme="minorHAnsi" w:hAnsiTheme="minorHAnsi" w:cstheme="minorHAnsi"/>
        </w:rPr>
        <w:t>well-</w:t>
      </w:r>
      <w:r w:rsidRPr="00F61038">
        <w:rPr>
          <w:rStyle w:val="Emphasis"/>
          <w:rFonts w:asciiTheme="minorHAnsi" w:hAnsiTheme="minorHAnsi" w:cstheme="minorHAnsi"/>
          <w:highlight w:val="cyan"/>
        </w:rPr>
        <w:t>regulated cap</w:t>
      </w:r>
      <w:r w:rsidRPr="00F61038">
        <w:rPr>
          <w:rStyle w:val="Emphasis"/>
          <w:rFonts w:asciiTheme="minorHAnsi" w:hAnsiTheme="minorHAnsi" w:cstheme="minorHAnsi"/>
        </w:rPr>
        <w:t>italism</w:t>
      </w:r>
      <w:r w:rsidRPr="00F61038">
        <w:rPr>
          <w:rStyle w:val="StyleUnderline"/>
          <w:rFonts w:asciiTheme="minorHAnsi" w:hAnsiTheme="minorHAnsi" w:cstheme="minorHAnsi"/>
        </w:rPr>
        <w:t xml:space="preserve"> </w:t>
      </w:r>
      <w:r w:rsidRPr="00F61038">
        <w:rPr>
          <w:rStyle w:val="StyleUnderline"/>
          <w:rFonts w:asciiTheme="minorHAnsi" w:hAnsiTheme="minorHAnsi" w:cstheme="minorHAnsi"/>
          <w:highlight w:val="cyan"/>
        </w:rPr>
        <w:t xml:space="preserve">is </w:t>
      </w:r>
      <w:r w:rsidRPr="00F61038">
        <w:rPr>
          <w:rStyle w:val="Emphasis"/>
          <w:rFonts w:asciiTheme="minorHAnsi" w:hAnsiTheme="minorHAnsi" w:cstheme="minorHAnsi"/>
          <w:highlight w:val="cyan"/>
        </w:rPr>
        <w:t>essential</w:t>
      </w:r>
      <w:r w:rsidRPr="00F61038">
        <w:rPr>
          <w:rFonts w:asciiTheme="minorHAnsi" w:hAnsiTheme="minorHAnsi" w:cstheme="minorHAnsi"/>
          <w:highlight w:val="cyan"/>
        </w:rPr>
        <w:t xml:space="preserve"> </w:t>
      </w:r>
      <w:r w:rsidRPr="00F61038">
        <w:rPr>
          <w:rStyle w:val="StyleUnderline"/>
          <w:rFonts w:asciiTheme="minorHAnsi" w:hAnsiTheme="minorHAnsi" w:cstheme="minorHAnsi"/>
          <w:highlight w:val="cyan"/>
        </w:rPr>
        <w:t xml:space="preserve">to </w:t>
      </w:r>
      <w:r w:rsidRPr="00F61038">
        <w:rPr>
          <w:rStyle w:val="StyleUnderline"/>
          <w:rFonts w:asciiTheme="minorHAnsi" w:hAnsiTheme="minorHAnsi" w:cstheme="minorHAnsi"/>
        </w:rPr>
        <w:t>best achieving our ethical goals</w:t>
      </w:r>
      <w:r w:rsidRPr="00F61038">
        <w:rPr>
          <w:rFonts w:asciiTheme="minorHAnsi" w:hAnsiTheme="minorHAnsi" w:cstheme="minorHAnsi"/>
        </w:rPr>
        <w:t xml:space="preserve">—which is true even though capitalism has certainly not always been well regulated historically. Society can still do much better </w:t>
      </w:r>
      <w:r w:rsidRPr="00F61038">
        <w:rPr>
          <w:rStyle w:val="StyleUnderline"/>
          <w:rFonts w:asciiTheme="minorHAnsi" w:hAnsiTheme="minorHAnsi" w:cstheme="minorHAnsi"/>
        </w:rPr>
        <w:t xml:space="preserve">and </w:t>
      </w:r>
      <w:r w:rsidRPr="00F61038">
        <w:rPr>
          <w:rStyle w:val="Emphasis"/>
          <w:rFonts w:asciiTheme="minorHAnsi" w:hAnsiTheme="minorHAnsi" w:cstheme="minorHAnsi"/>
          <w:highlight w:val="cyan"/>
        </w:rPr>
        <w:t xml:space="preserve">remove </w:t>
      </w:r>
      <w:r w:rsidRPr="00F61038">
        <w:rPr>
          <w:rStyle w:val="Emphasis"/>
          <w:rFonts w:asciiTheme="minorHAnsi" w:hAnsiTheme="minorHAnsi" w:cstheme="minorHAnsi"/>
        </w:rPr>
        <w:t xml:space="preserve">the large </w:t>
      </w:r>
      <w:r w:rsidRPr="00F61038">
        <w:rPr>
          <w:rStyle w:val="Emphasis"/>
          <w:rFonts w:asciiTheme="minorHAnsi" w:hAnsiTheme="minorHAnsi" w:cstheme="minorHAnsi"/>
          <w:highlight w:val="cyan"/>
        </w:rPr>
        <w:t>deficits</w:t>
      </w:r>
      <w:r w:rsidRPr="00F61038">
        <w:rPr>
          <w:rFonts w:asciiTheme="minorHAnsi" w:hAnsiTheme="minorHAnsi" w:cstheme="minorHAnsi"/>
          <w:highlight w:val="cyan"/>
        </w:rPr>
        <w:t xml:space="preserve"> </w:t>
      </w:r>
      <w:r w:rsidRPr="00F61038">
        <w:rPr>
          <w:rFonts w:asciiTheme="minorHAnsi" w:hAnsiTheme="minorHAnsi" w:cstheme="minorHAnsi"/>
        </w:rPr>
        <w:t xml:space="preserve">in terms of health, wellbeing, and justice </w:t>
      </w:r>
      <w:r w:rsidRPr="00F61038">
        <w:rPr>
          <w:rStyle w:val="Emphasis"/>
          <w:rFonts w:asciiTheme="minorHAnsi" w:hAnsiTheme="minorHAnsi" w:cstheme="minorHAnsi"/>
        </w:rPr>
        <w:t>that exist under</w:t>
      </w:r>
      <w:r w:rsidRPr="00F61038">
        <w:rPr>
          <w:rFonts w:asciiTheme="minorHAnsi" w:hAnsiTheme="minorHAnsi" w:cstheme="minorHAnsi"/>
        </w:rPr>
        <w:t xml:space="preserve"> the current inferior and </w:t>
      </w:r>
      <w:r w:rsidRPr="00F61038">
        <w:rPr>
          <w:rStyle w:val="Emphasis"/>
          <w:rFonts w:asciiTheme="minorHAnsi" w:hAnsiTheme="minorHAnsi" w:cstheme="minorHAnsi"/>
        </w:rPr>
        <w:t>imperfect</w:t>
      </w:r>
      <w:r w:rsidRPr="00F61038">
        <w:rPr>
          <w:rFonts w:asciiTheme="minorHAnsi" w:hAnsiTheme="minorHAnsi" w:cstheme="minorHAnsi"/>
        </w:rPr>
        <w:t xml:space="preserve"> versions of </w:t>
      </w:r>
      <w:r w:rsidRPr="00F61038">
        <w:rPr>
          <w:rStyle w:val="Emphasis"/>
          <w:rFonts w:asciiTheme="minorHAnsi" w:hAnsiTheme="minorHAnsi" w:cstheme="minorHAnsi"/>
        </w:rPr>
        <w:t>capitalism</w:t>
      </w:r>
      <w:r w:rsidRPr="00F61038">
        <w:rPr>
          <w:rFonts w:asciiTheme="minorHAnsi" w:hAnsiTheme="minorHAnsi" w:cstheme="minorHAnsi"/>
        </w:rPr>
        <w:t>.</w:t>
      </w:r>
    </w:p>
    <w:p w14:paraId="58DEA710" w14:textId="77777777" w:rsidR="00F61038" w:rsidRPr="00F61038" w:rsidRDefault="00F61038" w:rsidP="00F61038">
      <w:pPr>
        <w:rPr>
          <w:rFonts w:asciiTheme="minorHAnsi" w:hAnsiTheme="minorHAnsi" w:cstheme="minorHAnsi"/>
        </w:rPr>
      </w:pPr>
      <w:r w:rsidRPr="00F61038">
        <w:rPr>
          <w:rFonts w:asciiTheme="minorHAnsi" w:hAnsiTheme="minorHAnsi" w:cstheme="minorHAnsi"/>
        </w:rPr>
        <w:t xml:space="preserve">Premise 3. Development and the future. </w:t>
      </w:r>
      <w:r w:rsidRPr="00F61038">
        <w:rPr>
          <w:rStyle w:val="StyleUnderline"/>
          <w:rFonts w:asciiTheme="minorHAnsi" w:hAnsiTheme="minorHAnsi" w:cstheme="minorHAnsi"/>
        </w:rPr>
        <w:t>If</w:t>
      </w:r>
      <w:r w:rsidRPr="00F61038">
        <w:rPr>
          <w:rFonts w:asciiTheme="minorHAnsi" w:hAnsiTheme="minorHAnsi" w:cstheme="minorHAnsi"/>
        </w:rPr>
        <w:t xml:space="preserve"> the global spread of </w:t>
      </w:r>
      <w:r w:rsidRPr="00F61038">
        <w:rPr>
          <w:rStyle w:val="StyleUnderline"/>
          <w:rFonts w:asciiTheme="minorHAnsi" w:hAnsiTheme="minorHAnsi" w:cstheme="minorHAnsi"/>
        </w:rPr>
        <w:t>capitalism is allowed to continue</w:t>
      </w:r>
      <w:r w:rsidRPr="00F61038">
        <w:rPr>
          <w:rFonts w:asciiTheme="minorHAnsi" w:hAnsiTheme="minorHAnsi" w:cstheme="minorHAnsi"/>
        </w:rPr>
        <w:t xml:space="preserve">, desperate </w:t>
      </w:r>
      <w:r w:rsidRPr="00F61038">
        <w:rPr>
          <w:rStyle w:val="Emphasis"/>
          <w:rFonts w:asciiTheme="minorHAnsi" w:hAnsiTheme="minorHAnsi" w:cstheme="minorHAnsi"/>
        </w:rPr>
        <w:t>poverty can be</w:t>
      </w:r>
      <w:r w:rsidRPr="00F61038">
        <w:rPr>
          <w:rFonts w:asciiTheme="minorHAnsi" w:hAnsiTheme="minorHAnsi" w:cstheme="minorHAnsi"/>
        </w:rPr>
        <w:t xml:space="preserve"> essentially </w:t>
      </w:r>
      <w:r w:rsidRPr="00F61038">
        <w:rPr>
          <w:rStyle w:val="Emphasis"/>
          <w:rFonts w:asciiTheme="minorHAnsi" w:hAnsiTheme="minorHAnsi" w:cstheme="minorHAnsi"/>
        </w:rPr>
        <w:t>eliminated</w:t>
      </w:r>
      <w:r w:rsidRPr="00F61038">
        <w:rPr>
          <w:rFonts w:asciiTheme="minorHAnsi" w:hAnsiTheme="minorHAnsi" w:cstheme="minorHAnsi"/>
        </w:rPr>
        <w:t xml:space="preserve"> in our lifetimes. Furthermore, </w:t>
      </w:r>
      <w:r w:rsidRPr="00F61038">
        <w:rPr>
          <w:rStyle w:val="StyleUnderline"/>
          <w:rFonts w:asciiTheme="minorHAnsi" w:hAnsiTheme="minorHAnsi" w:cstheme="minorHAnsi"/>
        </w:rPr>
        <w:t xml:space="preserve">this can be accomplished </w:t>
      </w:r>
      <w:r w:rsidRPr="00F61038">
        <w:rPr>
          <w:rStyle w:val="Emphasis"/>
          <w:rFonts w:asciiTheme="minorHAnsi" w:hAnsiTheme="minorHAnsi" w:cstheme="minorHAnsi"/>
        </w:rPr>
        <w:t>faster</w:t>
      </w:r>
      <w:r w:rsidRPr="00F61038">
        <w:rPr>
          <w:rFonts w:asciiTheme="minorHAnsi" w:hAnsiTheme="minorHAnsi" w:cstheme="minorHAnsi"/>
        </w:rPr>
        <w:t xml:space="preserve"> and in a more just way </w:t>
      </w:r>
      <w:r w:rsidRPr="00F61038">
        <w:rPr>
          <w:rStyle w:val="StyleUnderline"/>
          <w:rFonts w:asciiTheme="minorHAnsi" w:hAnsiTheme="minorHAnsi" w:cstheme="minorHAnsi"/>
        </w:rPr>
        <w:t xml:space="preserve">via </w:t>
      </w:r>
      <w:r w:rsidRPr="00F61038">
        <w:rPr>
          <w:rStyle w:val="Emphasis"/>
          <w:rFonts w:asciiTheme="minorHAnsi" w:hAnsiTheme="minorHAnsi" w:cstheme="minorHAnsi"/>
        </w:rPr>
        <w:t>well-regulated</w:t>
      </w:r>
      <w:r w:rsidRPr="00F61038">
        <w:rPr>
          <w:rFonts w:asciiTheme="minorHAnsi" w:hAnsiTheme="minorHAnsi" w:cstheme="minorHAnsi"/>
        </w:rPr>
        <w:t xml:space="preserve"> global </w:t>
      </w:r>
      <w:r w:rsidRPr="00F61038">
        <w:rPr>
          <w:rStyle w:val="Emphasis"/>
          <w:rFonts w:asciiTheme="minorHAnsi" w:hAnsiTheme="minorHAnsi" w:cstheme="minorHAnsi"/>
        </w:rPr>
        <w:t>capitalism</w:t>
      </w:r>
      <w:r w:rsidRPr="00F61038">
        <w:rPr>
          <w:rFonts w:asciiTheme="minorHAnsi" w:hAnsiTheme="minorHAnsi" w:cstheme="minorHAnsi"/>
        </w:rPr>
        <w:t xml:space="preserve"> </w:t>
      </w:r>
      <w:r w:rsidRPr="00F61038">
        <w:rPr>
          <w:rStyle w:val="StyleUnderline"/>
          <w:rFonts w:asciiTheme="minorHAnsi" w:hAnsiTheme="minorHAnsi" w:cstheme="minorHAnsi"/>
        </w:rPr>
        <w:t xml:space="preserve">than by </w:t>
      </w:r>
      <w:r w:rsidRPr="00F61038">
        <w:rPr>
          <w:rStyle w:val="Emphasis"/>
          <w:rFonts w:asciiTheme="minorHAnsi" w:hAnsiTheme="minorHAnsi" w:cstheme="minorHAnsi"/>
        </w:rPr>
        <w:t>any alternatives</w:t>
      </w:r>
      <w:r w:rsidRPr="00F61038">
        <w:rPr>
          <w:rStyle w:val="StyleUnderline"/>
          <w:rFonts w:asciiTheme="minorHAnsi" w:hAnsiTheme="minorHAnsi" w:cstheme="minorHAnsi"/>
        </w:rPr>
        <w:t xml:space="preserve">. </w:t>
      </w:r>
      <w:r w:rsidRPr="00F61038">
        <w:rPr>
          <w:rStyle w:val="StyleUnderline"/>
          <w:rFonts w:asciiTheme="minorHAnsi" w:hAnsiTheme="minorHAnsi" w:cstheme="minorHAnsi"/>
          <w:highlight w:val="cyan"/>
        </w:rPr>
        <w:t xml:space="preserve">If </w:t>
      </w:r>
      <w:r w:rsidRPr="00F61038">
        <w:rPr>
          <w:rStyle w:val="StyleUnderline"/>
          <w:rFonts w:asciiTheme="minorHAnsi" w:hAnsiTheme="minorHAnsi" w:cstheme="minorHAnsi"/>
        </w:rPr>
        <w:t>we</w:t>
      </w:r>
      <w:r w:rsidRPr="00F61038">
        <w:rPr>
          <w:rFonts w:asciiTheme="minorHAnsi" w:hAnsiTheme="minorHAnsi" w:cstheme="minorHAnsi"/>
        </w:rPr>
        <w:t xml:space="preserve"> instead </w:t>
      </w:r>
      <w:r w:rsidRPr="00F61038">
        <w:rPr>
          <w:rStyle w:val="StyleUnderline"/>
          <w:rFonts w:asciiTheme="minorHAnsi" w:hAnsiTheme="minorHAnsi" w:cstheme="minorHAnsi"/>
        </w:rPr>
        <w:t xml:space="preserve">opt for </w:t>
      </w:r>
      <w:r w:rsidRPr="00F61038">
        <w:rPr>
          <w:rStyle w:val="Emphasis"/>
          <w:rFonts w:asciiTheme="minorHAnsi" w:hAnsiTheme="minorHAnsi" w:cstheme="minorHAnsi"/>
          <w:highlight w:val="cyan"/>
        </w:rPr>
        <w:t>less cap</w:t>
      </w:r>
      <w:r w:rsidRPr="00F61038">
        <w:rPr>
          <w:rStyle w:val="Emphasis"/>
          <w:rFonts w:asciiTheme="minorHAnsi" w:hAnsiTheme="minorHAnsi" w:cstheme="minorHAnsi"/>
        </w:rPr>
        <w:t>italism</w:t>
      </w:r>
      <w:r w:rsidRPr="00F61038">
        <w:rPr>
          <w:rFonts w:asciiTheme="minorHAnsi" w:hAnsiTheme="minorHAnsi" w:cstheme="minorHAnsi"/>
        </w:rPr>
        <w:t xml:space="preserve">, less growth, and less globalization, then desperate </w:t>
      </w:r>
      <w:r w:rsidRPr="00F61038">
        <w:rPr>
          <w:rStyle w:val="Emphasis"/>
          <w:rFonts w:asciiTheme="minorHAnsi" w:hAnsiTheme="minorHAnsi" w:cstheme="minorHAnsi"/>
          <w:highlight w:val="cyan"/>
        </w:rPr>
        <w:t xml:space="preserve">poverty will </w:t>
      </w:r>
      <w:r w:rsidRPr="00F61038">
        <w:rPr>
          <w:rStyle w:val="Emphasis"/>
          <w:rFonts w:asciiTheme="minorHAnsi" w:hAnsiTheme="minorHAnsi" w:cstheme="minorHAnsi"/>
        </w:rPr>
        <w:t>continue</w:t>
      </w:r>
      <w:r w:rsidRPr="00F61038">
        <w:rPr>
          <w:rFonts w:asciiTheme="minorHAnsi" w:hAnsiTheme="minorHAnsi" w:cstheme="minorHAnsi"/>
        </w:rPr>
        <w:t xml:space="preserve"> to exist for a significant portion of the world's population into the further future, </w:t>
      </w:r>
      <w:r w:rsidRPr="00F61038">
        <w:rPr>
          <w:rStyle w:val="StyleUnderline"/>
          <w:rFonts w:asciiTheme="minorHAnsi" w:hAnsiTheme="minorHAnsi" w:cstheme="minorHAnsi"/>
        </w:rPr>
        <w:t xml:space="preserve">and the world will </w:t>
      </w:r>
      <w:r w:rsidRPr="00F61038">
        <w:rPr>
          <w:rStyle w:val="StyleUnderline"/>
          <w:rFonts w:asciiTheme="minorHAnsi" w:hAnsiTheme="minorHAnsi" w:cstheme="minorHAnsi"/>
          <w:highlight w:val="cyan"/>
        </w:rPr>
        <w:t>be</w:t>
      </w:r>
      <w:r w:rsidRPr="00F61038">
        <w:rPr>
          <w:rFonts w:asciiTheme="minorHAnsi" w:hAnsiTheme="minorHAnsi" w:cstheme="minorHAnsi"/>
          <w:highlight w:val="cyan"/>
        </w:rPr>
        <w:t xml:space="preserve"> </w:t>
      </w:r>
      <w:r w:rsidRPr="00F61038">
        <w:rPr>
          <w:rFonts w:asciiTheme="minorHAnsi" w:hAnsiTheme="minorHAnsi" w:cstheme="minorHAnsi"/>
        </w:rPr>
        <w:t xml:space="preserve">a </w:t>
      </w:r>
      <w:r w:rsidRPr="00F61038">
        <w:rPr>
          <w:rStyle w:val="Emphasis"/>
          <w:rFonts w:asciiTheme="minorHAnsi" w:hAnsiTheme="minorHAnsi" w:cstheme="minorHAnsi"/>
          <w:highlight w:val="cyan"/>
        </w:rPr>
        <w:t xml:space="preserve">worse </w:t>
      </w:r>
      <w:r w:rsidRPr="00F61038">
        <w:rPr>
          <w:rStyle w:val="Emphasis"/>
          <w:rFonts w:asciiTheme="minorHAnsi" w:hAnsiTheme="minorHAnsi" w:cstheme="minorHAnsi"/>
        </w:rPr>
        <w:t>and less equitable</w:t>
      </w:r>
      <w:r w:rsidRPr="00F61038">
        <w:rPr>
          <w:rFonts w:asciiTheme="minorHAnsi" w:hAnsiTheme="minorHAnsi" w:cstheme="minorHAnsi"/>
        </w:rPr>
        <w:t xml:space="preserve"> place than it would have been with more capitalism. For example, </w:t>
      </w:r>
      <w:r w:rsidRPr="00F61038">
        <w:rPr>
          <w:rStyle w:val="StyleUnderline"/>
          <w:rFonts w:asciiTheme="minorHAnsi" w:hAnsiTheme="minorHAnsi" w:cstheme="minorHAnsi"/>
        </w:rPr>
        <w:t xml:space="preserve">in a world with less capitalism, </w:t>
      </w:r>
      <w:r w:rsidRPr="00F61038">
        <w:rPr>
          <w:rStyle w:val="StyleUnderline"/>
          <w:rFonts w:asciiTheme="minorHAnsi" w:hAnsiTheme="minorHAnsi" w:cstheme="minorHAnsi"/>
          <w:highlight w:val="cyan"/>
        </w:rPr>
        <w:t>there would be</w:t>
      </w:r>
      <w:r w:rsidRPr="00F61038">
        <w:rPr>
          <w:rStyle w:val="StyleUnderline"/>
          <w:rFonts w:asciiTheme="minorHAnsi" w:hAnsiTheme="minorHAnsi" w:cstheme="minorHAnsi"/>
        </w:rPr>
        <w:t xml:space="preserve"> more </w:t>
      </w:r>
      <w:r w:rsidRPr="00F61038">
        <w:rPr>
          <w:rStyle w:val="Emphasis"/>
          <w:rFonts w:asciiTheme="minorHAnsi" w:hAnsiTheme="minorHAnsi" w:cstheme="minorHAnsi"/>
          <w:highlight w:val="cyan"/>
        </w:rPr>
        <w:t>overpop</w:t>
      </w:r>
      <w:r w:rsidRPr="00F61038">
        <w:rPr>
          <w:rStyle w:val="Emphasis"/>
          <w:rFonts w:asciiTheme="minorHAnsi" w:hAnsiTheme="minorHAnsi" w:cstheme="minorHAnsi"/>
        </w:rPr>
        <w:t xml:space="preserve">ulation, </w:t>
      </w:r>
      <w:r w:rsidRPr="00F61038">
        <w:rPr>
          <w:rStyle w:val="Emphasis"/>
          <w:rFonts w:asciiTheme="minorHAnsi" w:hAnsiTheme="minorHAnsi" w:cstheme="minorHAnsi"/>
          <w:highlight w:val="cyan"/>
        </w:rPr>
        <w:t>food insecurity</w:t>
      </w:r>
      <w:r w:rsidRPr="00F61038">
        <w:rPr>
          <w:rFonts w:asciiTheme="minorHAnsi" w:hAnsiTheme="minorHAnsi" w:cstheme="minorHAnsi"/>
        </w:rPr>
        <w:t xml:space="preserve">, air </w:t>
      </w:r>
      <w:r w:rsidRPr="00F61038">
        <w:rPr>
          <w:rStyle w:val="Emphasis"/>
          <w:rFonts w:asciiTheme="minorHAnsi" w:hAnsiTheme="minorHAnsi" w:cstheme="minorHAnsi"/>
          <w:highlight w:val="cyan"/>
        </w:rPr>
        <w:t>pollution</w:t>
      </w:r>
      <w:r w:rsidRPr="00F61038">
        <w:rPr>
          <w:rFonts w:asciiTheme="minorHAnsi" w:hAnsiTheme="minorHAnsi" w:cstheme="minorHAnsi"/>
        </w:rPr>
        <w:t xml:space="preserve">, ill health, injustice, </w:t>
      </w:r>
      <w:r w:rsidRPr="00F61038">
        <w:rPr>
          <w:rStyle w:val="StyleUnderline"/>
          <w:rFonts w:asciiTheme="minorHAnsi" w:hAnsiTheme="minorHAnsi" w:cstheme="minorHAnsi"/>
          <w:highlight w:val="cyan"/>
        </w:rPr>
        <w:t xml:space="preserve">and </w:t>
      </w:r>
      <w:r w:rsidRPr="00F61038">
        <w:rPr>
          <w:rStyle w:val="StyleUnderline"/>
          <w:rFonts w:asciiTheme="minorHAnsi" w:hAnsiTheme="minorHAnsi" w:cstheme="minorHAnsi"/>
        </w:rPr>
        <w:t>other problems</w:t>
      </w:r>
      <w:r w:rsidRPr="00F61038">
        <w:rPr>
          <w:rFonts w:asciiTheme="minorHAnsi" w:hAnsiTheme="minorHAnsi" w:cstheme="minorHAnsi"/>
        </w:rPr>
        <w:t xml:space="preserve">. In part, this is because of the factors identified by premise 1, which connect a turn away from capitalism with a turn away from continuing improvements in health, wellbeing, and justice, especially for the developing world. In addition, </w:t>
      </w:r>
      <w:r w:rsidRPr="00F61038">
        <w:rPr>
          <w:rStyle w:val="StyleUnderline"/>
          <w:rFonts w:asciiTheme="minorHAnsi" w:hAnsiTheme="minorHAnsi" w:cstheme="minorHAnsi"/>
        </w:rPr>
        <w:t xml:space="preserve">fertility declines are also a consequence of increased wealth, and the size of the population is a primary determinant of </w:t>
      </w:r>
      <w:r w:rsidRPr="00F61038">
        <w:rPr>
          <w:rStyle w:val="Emphasis"/>
          <w:rFonts w:asciiTheme="minorHAnsi" w:hAnsiTheme="minorHAnsi" w:cstheme="minorHAnsi"/>
        </w:rPr>
        <w:t xml:space="preserve">food demand and other </w:t>
      </w:r>
      <w:r w:rsidRPr="00F61038">
        <w:rPr>
          <w:rStyle w:val="Emphasis"/>
          <w:rFonts w:asciiTheme="minorHAnsi" w:hAnsiTheme="minorHAnsi" w:cstheme="minorHAnsi"/>
          <w:highlight w:val="cyan"/>
        </w:rPr>
        <w:t>environmental stressors</w:t>
      </w:r>
      <w:r w:rsidRPr="00F61038">
        <w:rPr>
          <w:rFonts w:asciiTheme="minorHAnsi" w:hAnsiTheme="minorHAnsi" w:cstheme="minorHAnsi"/>
        </w:rPr>
        <w:t xml:space="preserve">.13 Finally, as discussed at length in the next section of the essay, </w:t>
      </w:r>
      <w:r w:rsidRPr="00F61038">
        <w:rPr>
          <w:rStyle w:val="StyleUnderline"/>
          <w:rFonts w:asciiTheme="minorHAnsi" w:hAnsiTheme="minorHAnsi" w:cstheme="minorHAnsi"/>
        </w:rPr>
        <w:t xml:space="preserve">capitalism can be naturally combined with optimal </w:t>
      </w:r>
      <w:r w:rsidRPr="00F61038">
        <w:rPr>
          <w:rStyle w:val="Emphasis"/>
          <w:rFonts w:asciiTheme="minorHAnsi" w:hAnsiTheme="minorHAnsi" w:cstheme="minorHAnsi"/>
        </w:rPr>
        <w:t>environmental regulations</w:t>
      </w:r>
      <w:r w:rsidRPr="00F61038">
        <w:rPr>
          <w:rFonts w:asciiTheme="minorHAnsi" w:hAnsiTheme="minorHAnsi" w:cstheme="minorHAnsi"/>
        </w:rPr>
        <w:t xml:space="preserve">.14 </w:t>
      </w:r>
      <w:r w:rsidRPr="00F61038">
        <w:rPr>
          <w:rStyle w:val="StyleUnderline"/>
          <w:rFonts w:asciiTheme="minorHAnsi" w:hAnsiTheme="minorHAnsi" w:cstheme="minorHAnsi"/>
        </w:rPr>
        <w:t>Even bracketing</w:t>
      </w:r>
      <w:r w:rsidRPr="00F61038">
        <w:rPr>
          <w:rFonts w:asciiTheme="minorHAnsi" w:hAnsiTheme="minorHAnsi" w:cstheme="minorHAnsi"/>
        </w:rPr>
        <w:t xml:space="preserve"> anything like optimal </w:t>
      </w:r>
      <w:r w:rsidRPr="00F61038">
        <w:rPr>
          <w:rStyle w:val="StyleUnderline"/>
          <w:rFonts w:asciiTheme="minorHAnsi" w:hAnsiTheme="minorHAnsi" w:cstheme="minorHAnsi"/>
        </w:rPr>
        <w:t>regulation</w:t>
      </w:r>
      <w:r w:rsidRPr="00F61038">
        <w:rPr>
          <w:rFonts w:asciiTheme="minorHAnsi" w:hAnsiTheme="minorHAnsi" w:cstheme="minorHAnsi"/>
        </w:rPr>
        <w:t xml:space="preserve">, it remains true that sufficiently </w:t>
      </w:r>
      <w:r w:rsidRPr="00F61038">
        <w:rPr>
          <w:rStyle w:val="Emphasis"/>
          <w:rFonts w:asciiTheme="minorHAnsi" w:hAnsiTheme="minorHAnsi" w:cstheme="minorHAnsi"/>
        </w:rPr>
        <w:t>wealthy nations reduce environmental degradation</w:t>
      </w:r>
      <w:r w:rsidRPr="00F61038">
        <w:rPr>
          <w:rFonts w:asciiTheme="minorHAnsi" w:hAnsiTheme="minorHAnsi" w:cstheme="minorHAnsi"/>
        </w:rPr>
        <w:t xml:space="preserve"> as they become wealthier, </w:t>
      </w:r>
      <w:r w:rsidRPr="00F61038">
        <w:rPr>
          <w:rStyle w:val="StyleUnderline"/>
          <w:rFonts w:asciiTheme="minorHAnsi" w:hAnsiTheme="minorHAnsi" w:cstheme="minorHAnsi"/>
        </w:rPr>
        <w:t xml:space="preserve">whereas developing nations that are nearing peak degradation will remain </w:t>
      </w:r>
      <w:r w:rsidRPr="00F61038">
        <w:rPr>
          <w:rStyle w:val="Emphasis"/>
          <w:rFonts w:asciiTheme="minorHAnsi" w:hAnsiTheme="minorHAnsi" w:cstheme="minorHAnsi"/>
        </w:rPr>
        <w:t>stuck at the worst levels of degradation if we stall growth</w:t>
      </w:r>
      <w:r w:rsidRPr="00F61038">
        <w:rPr>
          <w:rStyle w:val="StyleUnderline"/>
          <w:rFonts w:asciiTheme="minorHAnsi" w:hAnsiTheme="minorHAnsi" w:cstheme="minorHAnsi"/>
        </w:rPr>
        <w:t>, rather than allowing them to transition</w:t>
      </w:r>
      <w:r w:rsidRPr="00F61038">
        <w:rPr>
          <w:rFonts w:asciiTheme="minorHAnsi" w:hAnsiTheme="minorHAnsi" w:cstheme="minorHAnsi"/>
        </w:rPr>
        <w:t xml:space="preserve"> to less and less degradation in the future </w:t>
      </w:r>
      <w:r w:rsidRPr="00F61038">
        <w:rPr>
          <w:rStyle w:val="StyleUnderline"/>
          <w:rFonts w:asciiTheme="minorHAnsi" w:hAnsiTheme="minorHAnsi" w:cstheme="minorHAnsi"/>
        </w:rPr>
        <w:t>via capitalism</w:t>
      </w:r>
      <w:r w:rsidRPr="00F61038">
        <w:rPr>
          <w:rFonts w:asciiTheme="minorHAnsi" w:hAnsiTheme="minorHAnsi" w:cstheme="minorHAnsi"/>
        </w:rPr>
        <w:t xml:space="preserve"> and economic growth.15 In contrast, </w:t>
      </w:r>
      <w:r w:rsidRPr="00F61038">
        <w:rPr>
          <w:rStyle w:val="StyleUnderline"/>
          <w:rFonts w:asciiTheme="minorHAnsi" w:hAnsiTheme="minorHAnsi" w:cstheme="minorHAnsi"/>
        </w:rPr>
        <w:t xml:space="preserve">well-regulated </w:t>
      </w:r>
      <w:r w:rsidRPr="00F61038">
        <w:rPr>
          <w:rStyle w:val="StyleUnderline"/>
          <w:rFonts w:asciiTheme="minorHAnsi" w:hAnsiTheme="minorHAnsi" w:cstheme="minorHAnsi"/>
          <w:highlight w:val="cyan"/>
        </w:rPr>
        <w:t>cap</w:t>
      </w:r>
      <w:r w:rsidRPr="00F61038">
        <w:rPr>
          <w:rStyle w:val="StyleUnderline"/>
          <w:rFonts w:asciiTheme="minorHAnsi" w:hAnsiTheme="minorHAnsi" w:cstheme="minorHAnsi"/>
        </w:rPr>
        <w:t xml:space="preserve">italism </w:t>
      </w:r>
      <w:r w:rsidRPr="00F61038">
        <w:rPr>
          <w:rStyle w:val="StyleUnderline"/>
          <w:rFonts w:asciiTheme="minorHAnsi" w:hAnsiTheme="minorHAnsi" w:cstheme="minorHAnsi"/>
          <w:highlight w:val="cyan"/>
        </w:rPr>
        <w:t>is a key part of</w:t>
      </w:r>
      <w:r w:rsidRPr="00F61038">
        <w:rPr>
          <w:rFonts w:asciiTheme="minorHAnsi" w:hAnsiTheme="minorHAnsi" w:cstheme="minorHAnsi"/>
          <w:highlight w:val="cyan"/>
        </w:rPr>
        <w:t xml:space="preserve"> </w:t>
      </w:r>
      <w:r w:rsidRPr="00F61038">
        <w:rPr>
          <w:rFonts w:asciiTheme="minorHAnsi" w:hAnsiTheme="minorHAnsi" w:cstheme="minorHAnsi"/>
        </w:rPr>
        <w:t xml:space="preserve">the best way of coping with these problems, as well as a key part of </w:t>
      </w:r>
      <w:r w:rsidRPr="00F61038">
        <w:rPr>
          <w:rStyle w:val="Emphasis"/>
          <w:rFonts w:asciiTheme="minorHAnsi" w:hAnsiTheme="minorHAnsi" w:cstheme="minorHAnsi"/>
          <w:highlight w:val="cyan"/>
        </w:rPr>
        <w:t>dealing with climate change</w:t>
      </w:r>
      <w:r w:rsidRPr="00F61038">
        <w:rPr>
          <w:rFonts w:asciiTheme="minorHAnsi" w:hAnsiTheme="minorHAnsi" w:cstheme="minorHAnsi"/>
        </w:rPr>
        <w:t xml:space="preserve">, global </w:t>
      </w:r>
      <w:r w:rsidRPr="00F61038">
        <w:rPr>
          <w:rStyle w:val="Emphasis"/>
          <w:rFonts w:asciiTheme="minorHAnsi" w:hAnsiTheme="minorHAnsi" w:cstheme="minorHAnsi"/>
        </w:rPr>
        <w:t>food production</w:t>
      </w:r>
      <w:r w:rsidRPr="00F61038">
        <w:rPr>
          <w:rStyle w:val="StyleUnderline"/>
          <w:rFonts w:asciiTheme="minorHAnsi" w:hAnsiTheme="minorHAnsi" w:cstheme="minorHAnsi"/>
        </w:rPr>
        <w:t>, and other</w:t>
      </w:r>
      <w:r w:rsidRPr="00F61038">
        <w:rPr>
          <w:rFonts w:asciiTheme="minorHAnsi" w:hAnsiTheme="minorHAnsi" w:cstheme="minorHAnsi"/>
        </w:rPr>
        <w:t xml:space="preserve"> specific </w:t>
      </w:r>
      <w:r w:rsidRPr="00F61038">
        <w:rPr>
          <w:rStyle w:val="StyleUnderline"/>
          <w:rFonts w:asciiTheme="minorHAnsi" w:hAnsiTheme="minorHAnsi" w:cstheme="minorHAnsi"/>
        </w:rPr>
        <w:t>challenges</w:t>
      </w:r>
      <w:r w:rsidRPr="00F61038">
        <w:rPr>
          <w:rFonts w:asciiTheme="minorHAnsi" w:hAnsiTheme="minorHAnsi" w:cstheme="minorHAnsi"/>
        </w:rPr>
        <w:t>,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w:t>
      </w:r>
    </w:p>
    <w:p w14:paraId="70BC04CD" w14:textId="77777777" w:rsidR="00F61038" w:rsidRPr="00F61038" w:rsidRDefault="00F61038" w:rsidP="00F61038">
      <w:pPr>
        <w:rPr>
          <w:rFonts w:asciiTheme="minorHAnsi" w:hAnsiTheme="minorHAnsi" w:cstheme="minorHAnsi"/>
        </w:rPr>
      </w:pPr>
      <w:r w:rsidRPr="00F61038">
        <w:rPr>
          <w:rFonts w:asciiTheme="minorHAnsi" w:hAnsiTheme="minorHAnsi" w:cstheme="minorHAnsi"/>
        </w:rPr>
        <w:t xml:space="preserve">Conclusion. </w:t>
      </w:r>
      <w:r w:rsidRPr="00F61038">
        <w:rPr>
          <w:rStyle w:val="StyleUnderline"/>
          <w:rFonts w:asciiTheme="minorHAnsi" w:hAnsiTheme="minorHAnsi" w:cstheme="minorHAnsi"/>
        </w:rPr>
        <w:t>Therefore, we should be in favor of capitalism over noncapitalism</w:t>
      </w:r>
      <w:r w:rsidRPr="00F61038">
        <w:rPr>
          <w:rFonts w:asciiTheme="minorHAnsi" w:hAnsiTheme="minorHAnsi" w:cstheme="minorHAnsi"/>
        </w:rPr>
        <w:t>, and we should especially favor well-regulated capitalism, which is the ethically optimal economic system and is essential to any just basic structure for society.</w:t>
      </w:r>
    </w:p>
    <w:p w14:paraId="78110D34" w14:textId="77777777" w:rsidR="00F61038" w:rsidRPr="00F61038" w:rsidRDefault="00F61038" w:rsidP="00F61038">
      <w:pPr>
        <w:rPr>
          <w:rFonts w:asciiTheme="minorHAnsi" w:hAnsiTheme="minorHAnsi" w:cstheme="minorHAnsi"/>
        </w:rPr>
      </w:pPr>
      <w:r w:rsidRPr="00F61038">
        <w:rPr>
          <w:rStyle w:val="StyleUnderline"/>
          <w:rFonts w:asciiTheme="minorHAnsi" w:hAnsiTheme="minorHAnsi" w:cstheme="minorHAnsi"/>
        </w:rPr>
        <w:t>This</w:t>
      </w:r>
      <w:r w:rsidRPr="00F61038">
        <w:rPr>
          <w:rFonts w:asciiTheme="minorHAnsi" w:hAnsiTheme="minorHAnsi" w:cstheme="minorHAnsi"/>
        </w:rPr>
        <w:t xml:space="preserve"> argument is impressive because, as stated earlier in the essay, it </w:t>
      </w:r>
      <w:r w:rsidRPr="00F61038">
        <w:rPr>
          <w:rStyle w:val="StyleUnderline"/>
          <w:rFonts w:asciiTheme="minorHAnsi" w:hAnsiTheme="minorHAnsi" w:cstheme="minorHAnsi"/>
        </w:rPr>
        <w:t xml:space="preserve">is based on </w:t>
      </w:r>
      <w:r w:rsidRPr="00F61038">
        <w:rPr>
          <w:rStyle w:val="Emphasis"/>
          <w:rFonts w:asciiTheme="minorHAnsi" w:hAnsiTheme="minorHAnsi" w:cstheme="minorHAnsi"/>
        </w:rPr>
        <w:t>evidence</w:t>
      </w:r>
      <w:r w:rsidRPr="00F61038">
        <w:rPr>
          <w:rFonts w:asciiTheme="minorHAnsi" w:hAnsiTheme="minorHAnsi" w:cstheme="minorHAnsi"/>
        </w:rPr>
        <w:t xml:space="preserve"> that is so striking that it leads a bipartisan range of open-minded thinkers and activists to endorse well-regulated capitalism, including many of those who were not initially attracted to the view because of a reasonable concern for the societal ills with which we began. To better understand why such a range of thinkers could agree that well-regulated capitalism is best, it may help to clarify some things that are not assumed or implied by the argument for it, which could be invoked by other bad arguments for capitalism.</w:t>
      </w:r>
    </w:p>
    <w:p w14:paraId="413470E9" w14:textId="77777777" w:rsidR="00F61038" w:rsidRPr="00F61038" w:rsidRDefault="00F61038" w:rsidP="00F61038">
      <w:pPr>
        <w:rPr>
          <w:rFonts w:asciiTheme="minorHAnsi" w:hAnsiTheme="minorHAnsi" w:cstheme="minorHAnsi"/>
        </w:rPr>
      </w:pPr>
      <w:r w:rsidRPr="00F61038">
        <w:rPr>
          <w:rFonts w:asciiTheme="minorHAnsi" w:hAnsiTheme="minorHAnsi" w:cstheme="minorHAnsi"/>
        </w:rPr>
        <w:t xml:space="preserve">One thing the argument above does not assume is that health, wellbeing, or justice are the same thing as wealth, because, in fact, they are not. Instead, </w:t>
      </w:r>
      <w:r w:rsidRPr="00F61038">
        <w:rPr>
          <w:rStyle w:val="StyleUnderline"/>
          <w:rFonts w:asciiTheme="minorHAnsi" w:hAnsiTheme="minorHAnsi" w:cstheme="minorHAnsi"/>
        </w:rPr>
        <w:t>the argument</w:t>
      </w:r>
      <w:r w:rsidRPr="00F61038">
        <w:rPr>
          <w:rFonts w:asciiTheme="minorHAnsi" w:hAnsiTheme="minorHAnsi" w:cstheme="minorHAnsi"/>
        </w:rPr>
        <w:t xml:space="preserve"> above </w:t>
      </w:r>
      <w:r w:rsidRPr="00F61038">
        <w:rPr>
          <w:rStyle w:val="StyleUnderline"/>
          <w:rFonts w:asciiTheme="minorHAnsi" w:hAnsiTheme="minorHAnsi" w:cstheme="minorHAnsi"/>
        </w:rPr>
        <w:t>relies on</w:t>
      </w:r>
      <w:r w:rsidRPr="00F61038">
        <w:rPr>
          <w:rFonts w:asciiTheme="minorHAnsi" w:hAnsiTheme="minorHAnsi" w:cstheme="minorHAnsi"/>
        </w:rPr>
        <w:t xml:space="preserve"> well-accepted, </w:t>
      </w:r>
      <w:r w:rsidRPr="00F61038">
        <w:rPr>
          <w:rStyle w:val="Emphasis"/>
          <w:rFonts w:asciiTheme="minorHAnsi" w:hAnsiTheme="minorHAnsi" w:cstheme="minorHAnsi"/>
          <w:highlight w:val="cyan"/>
        </w:rPr>
        <w:t>measurable indicators</w:t>
      </w:r>
      <w:r w:rsidRPr="00F61038">
        <w:rPr>
          <w:rFonts w:asciiTheme="minorHAnsi" w:hAnsiTheme="minorHAnsi" w:cstheme="minorHAnsi"/>
          <w:highlight w:val="cyan"/>
        </w:rPr>
        <w:t xml:space="preserve"> </w:t>
      </w:r>
      <w:r w:rsidRPr="00F61038">
        <w:rPr>
          <w:rFonts w:asciiTheme="minorHAnsi" w:hAnsiTheme="minorHAnsi" w:cstheme="minorHAnsi"/>
        </w:rPr>
        <w:t xml:space="preserve">of health and wellbeing, such as increased lifespan; </w:t>
      </w:r>
      <w:r w:rsidRPr="00F61038">
        <w:rPr>
          <w:rStyle w:val="StyleUnderline"/>
          <w:rFonts w:asciiTheme="minorHAnsi" w:hAnsiTheme="minorHAnsi" w:cstheme="minorHAnsi"/>
        </w:rPr>
        <w:t>decreased early childhood mortality; adequate nutrition; and other empirically measurable</w:t>
      </w:r>
      <w:r w:rsidRPr="00F61038">
        <w:rPr>
          <w:rFonts w:asciiTheme="minorHAnsi" w:hAnsiTheme="minorHAnsi" w:cstheme="minorHAnsi"/>
        </w:rPr>
        <w:t xml:space="preserve"> leading </w:t>
      </w:r>
      <w:r w:rsidRPr="00F61038">
        <w:rPr>
          <w:rStyle w:val="StyleUnderline"/>
          <w:rFonts w:asciiTheme="minorHAnsi" w:hAnsiTheme="minorHAnsi" w:cstheme="minorHAnsi"/>
        </w:rPr>
        <w:t>indicators</w:t>
      </w:r>
      <w:r w:rsidRPr="00F61038">
        <w:rPr>
          <w:rFonts w:asciiTheme="minorHAnsi" w:hAnsiTheme="minorHAnsi" w:cstheme="minorHAnsi"/>
        </w:rPr>
        <w:t xml:space="preserve"> of health, wellbeing, and justice.17 Similarly, </w:t>
      </w:r>
      <w:r w:rsidRPr="00F61038">
        <w:rPr>
          <w:rStyle w:val="StyleUnderline"/>
          <w:rFonts w:asciiTheme="minorHAnsi" w:hAnsiTheme="minorHAnsi" w:cstheme="minorHAnsi"/>
        </w:rPr>
        <w:t xml:space="preserve">the argument that </w:t>
      </w:r>
      <w:r w:rsidRPr="00F61038">
        <w:rPr>
          <w:rStyle w:val="StyleUnderline"/>
          <w:rFonts w:asciiTheme="minorHAnsi" w:hAnsiTheme="minorHAnsi" w:cstheme="minorHAnsi"/>
          <w:highlight w:val="cyan"/>
        </w:rPr>
        <w:t>cap</w:t>
      </w:r>
      <w:r w:rsidRPr="00F61038">
        <w:rPr>
          <w:rStyle w:val="StyleUnderline"/>
          <w:rFonts w:asciiTheme="minorHAnsi" w:hAnsiTheme="minorHAnsi" w:cstheme="minorHAnsi"/>
        </w:rPr>
        <w:t xml:space="preserve">italism </w:t>
      </w:r>
      <w:r w:rsidRPr="00F61038">
        <w:rPr>
          <w:rStyle w:val="StyleUnderline"/>
          <w:rFonts w:asciiTheme="minorHAnsi" w:hAnsiTheme="minorHAnsi" w:cstheme="minorHAnsi"/>
          <w:highlight w:val="cyan"/>
        </w:rPr>
        <w:t xml:space="preserve">promotes </w:t>
      </w:r>
      <w:r w:rsidRPr="00F61038">
        <w:rPr>
          <w:rStyle w:val="StyleUnderline"/>
          <w:rFonts w:asciiTheme="minorHAnsi" w:hAnsiTheme="minorHAnsi" w:cstheme="minorHAnsi"/>
        </w:rPr>
        <w:t xml:space="preserve">justice, </w:t>
      </w:r>
      <w:r w:rsidRPr="00F61038">
        <w:rPr>
          <w:rStyle w:val="Emphasis"/>
          <w:rFonts w:asciiTheme="minorHAnsi" w:hAnsiTheme="minorHAnsi" w:cstheme="minorHAnsi"/>
          <w:highlight w:val="cyan"/>
        </w:rPr>
        <w:t>peace</w:t>
      </w:r>
      <w:r w:rsidRPr="00F61038">
        <w:rPr>
          <w:rStyle w:val="StyleUnderline"/>
          <w:rFonts w:asciiTheme="minorHAnsi" w:hAnsiTheme="minorHAnsi" w:cstheme="minorHAnsi"/>
        </w:rPr>
        <w:t>, freedom, human rights, and tolerance relies on empirical metrics</w:t>
      </w:r>
      <w:r w:rsidRPr="00F61038">
        <w:rPr>
          <w:rFonts w:asciiTheme="minorHAnsi" w:hAnsiTheme="minorHAnsi" w:cstheme="minorHAnsi"/>
        </w:rPr>
        <w:t xml:space="preserve"> for each of these.18</w:t>
      </w:r>
    </w:p>
    <w:p w14:paraId="13DC7F93" w14:textId="77777777" w:rsidR="00F61038" w:rsidRPr="00F61038" w:rsidRDefault="00F61038" w:rsidP="00F61038">
      <w:pPr>
        <w:rPr>
          <w:rFonts w:asciiTheme="minorHAnsi" w:hAnsiTheme="minorHAnsi" w:cstheme="minorHAnsi"/>
        </w:rPr>
      </w:pPr>
      <w:r w:rsidRPr="00F61038">
        <w:rPr>
          <w:rFonts w:asciiTheme="minorHAnsi" w:hAnsiTheme="minorHAnsi" w:cstheme="minorHAnsi"/>
        </w:rPr>
        <w:t xml:space="preserve">Furthermore, the argument does not assume that because these indicators of health, wellbeing, and justice are highly correlated with high degrees of capitalism, that therefore capitalism is the direct cause of these good outcomes. Rather, the analyses suggest instead that something other than capitalism is the direct cause of societal improvements (such as improvements in knowledge and technology, public infrastructure, and good governance), and that </w:t>
      </w:r>
      <w:r w:rsidRPr="00F61038">
        <w:rPr>
          <w:rStyle w:val="StyleUnderline"/>
          <w:rFonts w:asciiTheme="minorHAnsi" w:hAnsiTheme="minorHAnsi" w:cstheme="minorHAnsi"/>
        </w:rPr>
        <w:t>capitalism is</w:t>
      </w:r>
      <w:r w:rsidRPr="00F61038">
        <w:rPr>
          <w:rFonts w:asciiTheme="minorHAnsi" w:hAnsiTheme="minorHAnsi" w:cstheme="minorHAnsi"/>
        </w:rPr>
        <w:t xml:space="preserve"> simply </w:t>
      </w:r>
      <w:r w:rsidRPr="00F61038">
        <w:rPr>
          <w:rStyle w:val="StyleUnderline"/>
          <w:rFonts w:asciiTheme="minorHAnsi" w:hAnsiTheme="minorHAnsi" w:cstheme="minorHAnsi"/>
        </w:rPr>
        <w:t xml:space="preserve">a </w:t>
      </w:r>
      <w:r w:rsidRPr="00F61038">
        <w:rPr>
          <w:rStyle w:val="Emphasis"/>
          <w:rFonts w:asciiTheme="minorHAnsi" w:hAnsiTheme="minorHAnsi" w:cstheme="minorHAnsi"/>
        </w:rPr>
        <w:t>necessary condition</w:t>
      </w:r>
      <w:r w:rsidRPr="00F61038">
        <w:rPr>
          <w:rStyle w:val="StyleUnderline"/>
          <w:rFonts w:asciiTheme="minorHAnsi" w:hAnsiTheme="minorHAnsi" w:cstheme="minorHAnsi"/>
        </w:rPr>
        <w:t xml:space="preserve"> for these improvements</w:t>
      </w:r>
      <w:r w:rsidRPr="00F61038">
        <w:rPr>
          <w:rFonts w:asciiTheme="minorHAnsi" w:hAnsiTheme="minorHAnsi" w:cstheme="minorHAnsi"/>
        </w:rPr>
        <w:t xml:space="preserve"> to happen.19 In other words, the richer a society is, the more it is able to invest in all of these and other things that are the direct causes of health, wellbeing, and justice. But, </w:t>
      </w:r>
      <w:r w:rsidRPr="00F61038">
        <w:rPr>
          <w:rStyle w:val="StyleUnderline"/>
          <w:rFonts w:asciiTheme="minorHAnsi" w:hAnsiTheme="minorHAnsi" w:cstheme="minorHAnsi"/>
        </w:rPr>
        <w:t>to maximize investment</w:t>
      </w:r>
      <w:r w:rsidRPr="00F61038">
        <w:rPr>
          <w:rFonts w:asciiTheme="minorHAnsi" w:hAnsiTheme="minorHAnsi" w:cstheme="minorHAnsi"/>
        </w:rPr>
        <w:t xml:space="preserve"> in these </w:t>
      </w:r>
      <w:proofErr w:type="gramStart"/>
      <w:r w:rsidRPr="00F61038">
        <w:rPr>
          <w:rFonts w:asciiTheme="minorHAnsi" w:hAnsiTheme="minorHAnsi" w:cstheme="minorHAnsi"/>
        </w:rPr>
        <w:t>things</w:t>
      </w:r>
      <w:proofErr w:type="gramEnd"/>
      <w:r w:rsidRPr="00F61038">
        <w:rPr>
          <w:rFonts w:asciiTheme="minorHAnsi" w:hAnsiTheme="minorHAnsi" w:cstheme="minorHAnsi"/>
        </w:rPr>
        <w:t xml:space="preserve"> </w:t>
      </w:r>
      <w:r w:rsidRPr="00F61038">
        <w:rPr>
          <w:rStyle w:val="StyleUnderline"/>
          <w:rFonts w:asciiTheme="minorHAnsi" w:hAnsiTheme="minorHAnsi" w:cstheme="minorHAnsi"/>
        </w:rPr>
        <w:t>societies need well-regulated capitalism</w:t>
      </w:r>
      <w:r w:rsidRPr="00F61038">
        <w:rPr>
          <w:rFonts w:asciiTheme="minorHAnsi" w:hAnsiTheme="minorHAnsi" w:cstheme="minorHAnsi"/>
        </w:rPr>
        <w:t>.</w:t>
      </w:r>
    </w:p>
    <w:p w14:paraId="0D16F795" w14:textId="77777777" w:rsidR="00F61038" w:rsidRPr="00F61038" w:rsidRDefault="00F61038" w:rsidP="00F61038">
      <w:pPr>
        <w:rPr>
          <w:rStyle w:val="StyleUnderline"/>
          <w:rFonts w:asciiTheme="minorHAnsi" w:hAnsiTheme="minorHAnsi" w:cstheme="minorHAnsi"/>
        </w:rPr>
      </w:pPr>
      <w:r w:rsidRPr="00F61038">
        <w:rPr>
          <w:rFonts w:asciiTheme="minorHAnsi" w:hAnsiTheme="minorHAnsi" w:cstheme="minorHAnsi"/>
        </w:rPr>
        <w:t xml:space="preserve">As part of these analyses, </w:t>
      </w:r>
      <w:r w:rsidRPr="00F61038">
        <w:rPr>
          <w:rStyle w:val="StyleUnderline"/>
          <w:rFonts w:asciiTheme="minorHAnsi" w:hAnsiTheme="minorHAnsi" w:cstheme="minorHAnsi"/>
        </w:rPr>
        <w:t>it is often stressed that current forms of capitalism</w:t>
      </w:r>
      <w:r w:rsidRPr="00F61038">
        <w:rPr>
          <w:rFonts w:asciiTheme="minorHAnsi" w:hAnsiTheme="minorHAnsi" w:cstheme="minorHAnsi"/>
        </w:rPr>
        <w:t xml:space="preserve"> around the world </w:t>
      </w:r>
      <w:r w:rsidRPr="00F61038">
        <w:rPr>
          <w:rStyle w:val="StyleUnderline"/>
          <w:rFonts w:asciiTheme="minorHAnsi" w:hAnsiTheme="minorHAnsi" w:cstheme="minorHAnsi"/>
        </w:rPr>
        <w:t>are</w:t>
      </w:r>
      <w:r w:rsidRPr="00F61038">
        <w:rPr>
          <w:rFonts w:asciiTheme="minorHAnsi" w:hAnsiTheme="minorHAnsi" w:cstheme="minorHAnsi"/>
        </w:rPr>
        <w:t xml:space="preserve"> highly </w:t>
      </w:r>
      <w:r w:rsidRPr="00F61038">
        <w:rPr>
          <w:rStyle w:val="StyleUnderline"/>
          <w:rFonts w:asciiTheme="minorHAnsi" w:hAnsiTheme="minorHAnsi" w:cstheme="minorHAnsi"/>
        </w:rPr>
        <w:t>defective</w:t>
      </w:r>
      <w:r w:rsidRPr="00F61038">
        <w:rPr>
          <w:rFonts w:asciiTheme="minorHAnsi" w:hAnsiTheme="minorHAnsi" w:cstheme="minorHAnsi"/>
        </w:rPr>
        <w:t xml:space="preserve"> and must be reformed in the direction of well-regulated capitalism because they lack investments in public goods, such as basic knowledge, healthcare, nutrition, other safety nets, and good governance.20 </w:t>
      </w:r>
      <w:r w:rsidRPr="00F61038">
        <w:rPr>
          <w:rStyle w:val="StyleUnderline"/>
          <w:rFonts w:asciiTheme="minorHAnsi" w:hAnsiTheme="minorHAnsi" w:cstheme="minorHAnsi"/>
        </w:rPr>
        <w:t>In this way, an argument for</w:t>
      </w:r>
      <w:r w:rsidRPr="00F61038">
        <w:rPr>
          <w:rFonts w:asciiTheme="minorHAnsi" w:hAnsiTheme="minorHAnsi" w:cstheme="minorHAnsi"/>
        </w:rPr>
        <w:t xml:space="preserve"> a particular kind of </w:t>
      </w:r>
      <w:r w:rsidRPr="00F61038">
        <w:rPr>
          <w:rStyle w:val="Emphasis"/>
          <w:rFonts w:asciiTheme="minorHAnsi" w:hAnsiTheme="minorHAnsi" w:cstheme="minorHAnsi"/>
        </w:rPr>
        <w:t>progressive reformism</w:t>
      </w:r>
      <w:r w:rsidRPr="00F61038">
        <w:rPr>
          <w:rStyle w:val="StyleUnderline"/>
          <w:rFonts w:asciiTheme="minorHAnsi" w:hAnsiTheme="minorHAnsi" w:cstheme="minorHAnsi"/>
        </w:rPr>
        <w:t xml:space="preserve"> is an essential</w:t>
      </w:r>
      <w:r w:rsidRPr="00F61038">
        <w:rPr>
          <w:rFonts w:asciiTheme="minorHAnsi" w:hAnsiTheme="minorHAnsi" w:cstheme="minorHAnsi"/>
        </w:rPr>
        <w:t xml:space="preserve"> part of the analyses </w:t>
      </w:r>
      <w:r w:rsidRPr="00F61038">
        <w:rPr>
          <w:rStyle w:val="StyleUnderline"/>
          <w:rFonts w:asciiTheme="minorHAnsi" w:hAnsiTheme="minorHAnsi" w:cstheme="minorHAnsi"/>
        </w:rPr>
        <w:t>that lead many to endorse the more general argument for well-regulated capitalism.</w:t>
      </w:r>
    </w:p>
    <w:p w14:paraId="4524C60D" w14:textId="77777777" w:rsidR="00F61038" w:rsidRPr="00F61038" w:rsidRDefault="00F61038" w:rsidP="00F61038">
      <w:pPr>
        <w:rPr>
          <w:rFonts w:asciiTheme="minorHAnsi" w:hAnsiTheme="minorHAnsi" w:cstheme="minorHAnsi"/>
        </w:rPr>
      </w:pPr>
      <w:r w:rsidRPr="00F61038">
        <w:rPr>
          <w:rFonts w:asciiTheme="minorHAnsi" w:hAnsiTheme="minorHAnsi" w:cstheme="minorHAnsi"/>
        </w:rPr>
        <w:t xml:space="preserve">Although these analyses are nuanced, and appropriately so, it remains the case that the things that directly lead to health, wellbeing, and justice require resources, and the best path toward generating those resources is well-regulated capitalism. And on the flip side, according to the analyses behind premise 1 described above, </w:t>
      </w:r>
      <w:r w:rsidRPr="00F61038">
        <w:rPr>
          <w:rStyle w:val="StyleUnderline"/>
          <w:rFonts w:asciiTheme="minorHAnsi" w:hAnsiTheme="minorHAnsi" w:cstheme="minorHAnsi"/>
          <w:highlight w:val="cyan"/>
        </w:rPr>
        <w:t xml:space="preserve">an anti-capitalist system </w:t>
      </w:r>
      <w:r w:rsidRPr="00F61038">
        <w:rPr>
          <w:rStyle w:val="StyleUnderline"/>
          <w:rFonts w:asciiTheme="minorHAnsi" w:hAnsiTheme="minorHAnsi" w:cstheme="minorHAnsi"/>
        </w:rPr>
        <w:t xml:space="preserve">would not produce the resources that are needed, and </w:t>
      </w:r>
      <w:r w:rsidRPr="00F61038">
        <w:rPr>
          <w:rStyle w:val="StyleUnderline"/>
          <w:rFonts w:asciiTheme="minorHAnsi" w:hAnsiTheme="minorHAnsi" w:cstheme="minorHAnsi"/>
          <w:highlight w:val="cyan"/>
        </w:rPr>
        <w:t xml:space="preserve">would </w:t>
      </w:r>
      <w:r w:rsidRPr="00F61038">
        <w:rPr>
          <w:rStyle w:val="StyleUnderline"/>
          <w:rFonts w:asciiTheme="minorHAnsi" w:hAnsiTheme="minorHAnsi" w:cstheme="minorHAnsi"/>
        </w:rPr>
        <w:t xml:space="preserve">thus </w:t>
      </w:r>
      <w:r w:rsidRPr="00F61038">
        <w:rPr>
          <w:rStyle w:val="StyleUnderline"/>
          <w:rFonts w:asciiTheme="minorHAnsi" w:hAnsiTheme="minorHAnsi" w:cstheme="minorHAnsi"/>
          <w:highlight w:val="cyan"/>
        </w:rPr>
        <w:t xml:space="preserve">be a </w:t>
      </w:r>
      <w:r w:rsidRPr="00F61038">
        <w:rPr>
          <w:rStyle w:val="Emphasis"/>
          <w:rFonts w:asciiTheme="minorHAnsi" w:hAnsiTheme="minorHAnsi" w:cstheme="minorHAnsi"/>
          <w:highlight w:val="cyan"/>
        </w:rPr>
        <w:t>disaster</w:t>
      </w:r>
      <w:r w:rsidRPr="00F61038">
        <w:rPr>
          <w:rStyle w:val="StyleUnderline"/>
          <w:rFonts w:asciiTheme="minorHAnsi" w:hAnsiTheme="minorHAnsi" w:cstheme="minorHAnsi"/>
        </w:rPr>
        <w:t xml:space="preserve">, especially for the </w:t>
      </w:r>
      <w:r w:rsidRPr="00F61038">
        <w:rPr>
          <w:rStyle w:val="Emphasis"/>
          <w:rFonts w:asciiTheme="minorHAnsi" w:hAnsiTheme="minorHAnsi" w:cstheme="minorHAnsi"/>
        </w:rPr>
        <w:t>poorest billion</w:t>
      </w:r>
      <w:r w:rsidRPr="00F61038">
        <w:rPr>
          <w:rFonts w:asciiTheme="minorHAnsi" w:hAnsiTheme="minorHAnsi" w:cstheme="minorHAnsi"/>
        </w:rPr>
        <w:t xml:space="preserve"> people who are most desperately in need of the resources that capitalism can create and direct, to escape from extreme poverty.21 </w:t>
      </w:r>
    </w:p>
    <w:p w14:paraId="2ECEC008" w14:textId="77777777" w:rsidR="00F61038" w:rsidRPr="00F61038" w:rsidRDefault="00F61038" w:rsidP="00F61038">
      <w:pPr>
        <w:pStyle w:val="Heading4"/>
        <w:rPr>
          <w:rFonts w:asciiTheme="minorHAnsi" w:hAnsiTheme="minorHAnsi" w:cstheme="minorHAnsi"/>
        </w:rPr>
      </w:pPr>
      <w:r w:rsidRPr="00F61038">
        <w:rPr>
          <w:rFonts w:asciiTheme="minorHAnsi" w:hAnsiTheme="minorHAnsi" w:cstheme="minorHAnsi"/>
          <w:u w:val="single"/>
        </w:rPr>
        <w:t>Past the tipping point</w:t>
      </w:r>
      <w:r w:rsidRPr="00F61038">
        <w:rPr>
          <w:rFonts w:asciiTheme="minorHAnsi" w:hAnsiTheme="minorHAnsi" w:cstheme="minorHAnsi"/>
        </w:rPr>
        <w:t xml:space="preserve"> and the alt is </w:t>
      </w:r>
      <w:r w:rsidRPr="00F61038">
        <w:rPr>
          <w:rFonts w:asciiTheme="minorHAnsi" w:hAnsiTheme="minorHAnsi" w:cstheme="minorHAnsi"/>
          <w:u w:val="single"/>
        </w:rPr>
        <w:t>dictatorship</w:t>
      </w:r>
      <w:r w:rsidRPr="00F61038">
        <w:rPr>
          <w:rFonts w:asciiTheme="minorHAnsi" w:hAnsiTheme="minorHAnsi" w:cstheme="minorHAnsi"/>
        </w:rPr>
        <w:t xml:space="preserve"> and </w:t>
      </w:r>
      <w:r w:rsidRPr="00F61038">
        <w:rPr>
          <w:rFonts w:asciiTheme="minorHAnsi" w:hAnsiTheme="minorHAnsi" w:cstheme="minorHAnsi"/>
          <w:u w:val="single"/>
        </w:rPr>
        <w:t>genocide</w:t>
      </w:r>
      <w:r w:rsidRPr="00F61038">
        <w:rPr>
          <w:rFonts w:asciiTheme="minorHAnsi" w:hAnsiTheme="minorHAnsi" w:cstheme="minorHAnsi"/>
        </w:rPr>
        <w:t xml:space="preserve">---only </w:t>
      </w:r>
      <w:r w:rsidRPr="00F61038">
        <w:rPr>
          <w:rFonts w:asciiTheme="minorHAnsi" w:hAnsiTheme="minorHAnsi" w:cstheme="minorHAnsi"/>
          <w:u w:val="single"/>
        </w:rPr>
        <w:t>tech can solve</w:t>
      </w:r>
      <w:r w:rsidRPr="00F61038">
        <w:rPr>
          <w:rFonts w:asciiTheme="minorHAnsi" w:hAnsiTheme="minorHAnsi" w:cstheme="minorHAnsi"/>
        </w:rPr>
        <w:t xml:space="preserve">. </w:t>
      </w:r>
    </w:p>
    <w:p w14:paraId="4CA9CE8B" w14:textId="77777777" w:rsidR="00F61038" w:rsidRPr="00F61038" w:rsidRDefault="00F61038" w:rsidP="00F61038">
      <w:pPr>
        <w:rPr>
          <w:rStyle w:val="StyleUnderline"/>
          <w:rFonts w:asciiTheme="minorHAnsi" w:hAnsiTheme="minorHAnsi" w:cstheme="minorHAnsi"/>
          <w:highlight w:val="cyan"/>
          <w:lang w:val="es-ES_tradnl"/>
        </w:rPr>
      </w:pPr>
      <w:r w:rsidRPr="00F61038">
        <w:rPr>
          <w:rFonts w:asciiTheme="minorHAnsi" w:hAnsiTheme="minorHAnsi" w:cstheme="minorHAnsi"/>
        </w:rPr>
        <w:t xml:space="preserve">Eric </w:t>
      </w:r>
      <w:r w:rsidRPr="00F61038">
        <w:rPr>
          <w:rStyle w:val="Style13ptBold"/>
          <w:rFonts w:asciiTheme="minorHAnsi" w:hAnsiTheme="minorHAnsi" w:cstheme="minorHAnsi"/>
        </w:rPr>
        <w:t>Levitz 5/17/21</w:t>
      </w:r>
      <w:r w:rsidRPr="00F61038">
        <w:rPr>
          <w:rFonts w:asciiTheme="minorHAnsi" w:hAnsiTheme="minorHAnsi" w:cstheme="minorHAnsi"/>
        </w:rPr>
        <w:t xml:space="preserve">. Senior Writer at New York Magazine. MA Johns Hopkins. "We’ll Innovate Our Way Out of the Climate Crisis or Die Trying". </w:t>
      </w:r>
      <w:r w:rsidRPr="00F61038">
        <w:rPr>
          <w:rFonts w:asciiTheme="minorHAnsi" w:hAnsiTheme="minorHAnsi" w:cstheme="minorHAnsi"/>
          <w:lang w:val="es-ES_tradnl"/>
        </w:rPr>
        <w:t xml:space="preserve">Intelligencer. 5-17-2021. https://nymag.com/intelligencer/2021/05/climate-biden-green-tech-innovation.html </w:t>
      </w:r>
    </w:p>
    <w:p w14:paraId="296589F5" w14:textId="77777777" w:rsidR="00F61038" w:rsidRPr="00F61038" w:rsidRDefault="00F61038" w:rsidP="00F61038">
      <w:pPr>
        <w:rPr>
          <w:rFonts w:asciiTheme="minorHAnsi" w:hAnsiTheme="minorHAnsi" w:cstheme="minorHAnsi"/>
          <w:sz w:val="16"/>
        </w:rPr>
      </w:pPr>
      <w:r w:rsidRPr="00F61038">
        <w:rPr>
          <w:rStyle w:val="StyleUnderline"/>
          <w:rFonts w:asciiTheme="minorHAnsi" w:hAnsiTheme="minorHAnsi" w:cstheme="minorHAnsi"/>
        </w:rPr>
        <w:t>Today’s best-case ecological scenario was a horror</w:t>
      </w:r>
      <w:r w:rsidRPr="00F61038">
        <w:rPr>
          <w:rFonts w:asciiTheme="minorHAnsi" w:hAnsiTheme="minorHAnsi" w:cstheme="minorHAnsi"/>
          <w:sz w:val="16"/>
        </w:rPr>
        <w:t xml:space="preserve"> story </w:t>
      </w:r>
      <w:r w:rsidRPr="00F61038">
        <w:rPr>
          <w:rStyle w:val="StyleUnderline"/>
          <w:rFonts w:asciiTheme="minorHAnsi" w:hAnsiTheme="minorHAnsi" w:cstheme="minorHAnsi"/>
        </w:rPr>
        <w:t>just three decades</w:t>
      </w:r>
      <w:r w:rsidRPr="00F61038">
        <w:rPr>
          <w:rFonts w:asciiTheme="minorHAnsi" w:hAnsiTheme="minorHAnsi" w:cstheme="minorHAnsi"/>
          <w:sz w:val="16"/>
        </w:rPr>
        <w:t xml:space="preserve"> ago. </w:t>
      </w:r>
      <w:r w:rsidRPr="00F61038">
        <w:rPr>
          <w:rStyle w:val="StyleUnderline"/>
          <w:rFonts w:asciiTheme="minorHAnsi" w:hAnsiTheme="minorHAnsi" w:cstheme="minorHAnsi"/>
        </w:rPr>
        <w:t>In 1993</w:t>
      </w:r>
      <w:r w:rsidRPr="00F61038">
        <w:rPr>
          <w:rFonts w:asciiTheme="minorHAnsi" w:hAnsiTheme="minorHAnsi" w:cstheme="minorHAnsi"/>
          <w:sz w:val="16"/>
        </w:rPr>
        <w:t xml:space="preserve">, Bill Clinton declared that global warming presented such a profound threat to civilization that the U.S. would have to bring its “emissions of greenhouse gases to their 1990 levels by the year 2000.” Instead, we waited until 2020 to do so; in the interim, </w:t>
      </w:r>
      <w:r w:rsidRPr="00F61038">
        <w:rPr>
          <w:rStyle w:val="Emphasis"/>
          <w:rFonts w:asciiTheme="minorHAnsi" w:hAnsiTheme="minorHAnsi" w:cstheme="minorHAnsi"/>
          <w:highlight w:val="cyan"/>
        </w:rPr>
        <w:t xml:space="preserve">humanity burned more carbon </w:t>
      </w:r>
      <w:r w:rsidRPr="00F61038">
        <w:rPr>
          <w:rStyle w:val="Emphasis"/>
          <w:rFonts w:asciiTheme="minorHAnsi" w:hAnsiTheme="minorHAnsi" w:cstheme="minorHAnsi"/>
        </w:rPr>
        <w:t>than it had since the advent of agriculture</w:t>
      </w:r>
      <w:r w:rsidRPr="00F61038">
        <w:rPr>
          <w:rFonts w:asciiTheme="minorHAnsi" w:hAnsiTheme="minorHAnsi" w:cstheme="minorHAnsi"/>
          <w:sz w:val="16"/>
        </w:rPr>
        <w:t xml:space="preserve">. </w:t>
      </w:r>
      <w:r w:rsidRPr="00F61038">
        <w:rPr>
          <w:rStyle w:val="StyleUnderline"/>
          <w:rFonts w:asciiTheme="minorHAnsi" w:hAnsiTheme="minorHAnsi" w:cstheme="minorHAnsi"/>
        </w:rPr>
        <w:t xml:space="preserve">Now, </w:t>
      </w:r>
      <w:r w:rsidRPr="00F61038">
        <w:rPr>
          <w:rStyle w:val="StyleUnderline"/>
          <w:rFonts w:asciiTheme="minorHAnsi" w:hAnsiTheme="minorHAnsi" w:cstheme="minorHAnsi"/>
          <w:highlight w:val="cyan"/>
        </w:rPr>
        <w:t xml:space="preserve">it will take </w:t>
      </w:r>
      <w:r w:rsidRPr="00F61038">
        <w:rPr>
          <w:rStyle w:val="StyleUnderline"/>
          <w:rFonts w:asciiTheme="minorHAnsi" w:hAnsiTheme="minorHAnsi" w:cstheme="minorHAnsi"/>
        </w:rPr>
        <w:t xml:space="preserve">a historically </w:t>
      </w:r>
      <w:r w:rsidRPr="00F61038">
        <w:rPr>
          <w:rStyle w:val="StyleUnderline"/>
          <w:rFonts w:asciiTheme="minorHAnsi" w:hAnsiTheme="minorHAnsi" w:cstheme="minorHAnsi"/>
          <w:highlight w:val="cyan"/>
        </w:rPr>
        <w:t>unprecedented</w:t>
      </w:r>
      <w:r w:rsidRPr="00F61038">
        <w:rPr>
          <w:rStyle w:val="StyleUnderline"/>
          <w:rFonts w:asciiTheme="minorHAnsi" w:hAnsiTheme="minorHAnsi" w:cstheme="minorHAnsi"/>
        </w:rPr>
        <w:t xml:space="preserve">, worldwide economic </w:t>
      </w:r>
      <w:r w:rsidRPr="00F61038">
        <w:rPr>
          <w:rStyle w:val="StyleUnderline"/>
          <w:rFonts w:asciiTheme="minorHAnsi" w:hAnsiTheme="minorHAnsi" w:cstheme="minorHAnsi"/>
          <w:highlight w:val="cyan"/>
        </w:rPr>
        <w:t xml:space="preserve">transformation to freeze warming at </w:t>
      </w:r>
      <w:r w:rsidRPr="00F61038">
        <w:rPr>
          <w:rStyle w:val="Emphasis"/>
          <w:rFonts w:asciiTheme="minorHAnsi" w:hAnsiTheme="minorHAnsi" w:cstheme="minorHAnsi"/>
          <w:highlight w:val="cyan"/>
        </w:rPr>
        <w:t>“only” 2 degrees</w:t>
      </w:r>
      <w:r w:rsidRPr="00F61038">
        <w:rPr>
          <w:rFonts w:asciiTheme="minorHAnsi" w:hAnsiTheme="minorHAnsi" w:cstheme="minorHAnsi"/>
          <w:sz w:val="16"/>
          <w:highlight w:val="cyan"/>
        </w:rPr>
        <w:t xml:space="preserve"> </w:t>
      </w:r>
      <w:r w:rsidRPr="00F61038">
        <w:rPr>
          <w:rFonts w:asciiTheme="minorHAnsi" w:hAnsiTheme="minorHAnsi" w:cstheme="minorHAnsi"/>
          <w:sz w:val="16"/>
        </w:rPr>
        <w:t xml:space="preserve">— </w:t>
      </w:r>
      <w:r w:rsidRPr="00F61038">
        <w:rPr>
          <w:rStyle w:val="StyleUnderline"/>
          <w:rFonts w:asciiTheme="minorHAnsi" w:hAnsiTheme="minorHAnsi" w:cstheme="minorHAnsi"/>
        </w:rPr>
        <w:t>a level of temperature rise that will turn “once in a century” storms</w:t>
      </w:r>
      <w:r w:rsidRPr="00F61038">
        <w:rPr>
          <w:rFonts w:asciiTheme="minorHAnsi" w:hAnsiTheme="minorHAnsi" w:cstheme="minorHAnsi"/>
          <w:sz w:val="16"/>
        </w:rPr>
        <w:t xml:space="preserve"> into annual events, </w:t>
      </w:r>
      <w:r w:rsidRPr="00F61038">
        <w:rPr>
          <w:rStyle w:val="Emphasis"/>
          <w:rFonts w:asciiTheme="minorHAnsi" w:hAnsiTheme="minorHAnsi" w:cstheme="minorHAnsi"/>
        </w:rPr>
        <w:t>drown entire island nations</w:t>
      </w:r>
      <w:r w:rsidRPr="00F61038">
        <w:rPr>
          <w:rFonts w:asciiTheme="minorHAnsi" w:hAnsiTheme="minorHAnsi" w:cstheme="minorHAnsi"/>
          <w:sz w:val="16"/>
        </w:rPr>
        <w:t xml:space="preserve">, </w:t>
      </w:r>
      <w:r w:rsidRPr="00F61038">
        <w:rPr>
          <w:rStyle w:val="StyleUnderline"/>
          <w:rFonts w:asciiTheme="minorHAnsi" w:hAnsiTheme="minorHAnsi" w:cstheme="minorHAnsi"/>
        </w:rPr>
        <w:t xml:space="preserve">and render </w:t>
      </w:r>
      <w:r w:rsidRPr="00F61038">
        <w:rPr>
          <w:rStyle w:val="Emphasis"/>
          <w:rFonts w:asciiTheme="minorHAnsi" w:hAnsiTheme="minorHAnsi" w:cstheme="minorHAnsi"/>
        </w:rPr>
        <w:t>major cities</w:t>
      </w:r>
      <w:r w:rsidRPr="00F61038">
        <w:rPr>
          <w:rFonts w:asciiTheme="minorHAnsi" w:hAnsiTheme="minorHAnsi" w:cstheme="minorHAnsi"/>
          <w:sz w:val="16"/>
        </w:rPr>
        <w:t xml:space="preserve"> in the Middle East </w:t>
      </w:r>
      <w:r w:rsidRPr="00F61038">
        <w:rPr>
          <w:rStyle w:val="Emphasis"/>
          <w:rFonts w:asciiTheme="minorHAnsi" w:hAnsiTheme="minorHAnsi" w:cstheme="minorHAnsi"/>
        </w:rPr>
        <w:t>uninhabitable</w:t>
      </w:r>
      <w:r w:rsidRPr="00F61038">
        <w:rPr>
          <w:rFonts w:asciiTheme="minorHAnsi" w:hAnsiTheme="minorHAnsi" w:cstheme="minorHAnsi"/>
          <w:sz w:val="16"/>
        </w:rPr>
        <w:t xml:space="preserve"> in summertime (at least for those whose lifestyles involve “walking outdoors without dying of heatstroke”). </w:t>
      </w:r>
      <w:r w:rsidRPr="00F61038">
        <w:rPr>
          <w:rStyle w:val="StyleUnderline"/>
          <w:rFonts w:asciiTheme="minorHAnsi" w:hAnsiTheme="minorHAnsi" w:cstheme="minorHAnsi"/>
        </w:rPr>
        <w:t xml:space="preserve">This is what passes for a </w:t>
      </w:r>
      <w:r w:rsidRPr="00F61038">
        <w:rPr>
          <w:rStyle w:val="Emphasis"/>
          <w:rFonts w:asciiTheme="minorHAnsi" w:hAnsiTheme="minorHAnsi" w:cstheme="minorHAnsi"/>
        </w:rPr>
        <w:t>utopian vision in 2021</w:t>
      </w:r>
      <w:r w:rsidRPr="00F61038">
        <w:rPr>
          <w:rFonts w:asciiTheme="minorHAnsi" w:hAnsiTheme="minorHAnsi" w:cstheme="minorHAnsi"/>
          <w:sz w:val="16"/>
        </w:rPr>
        <w:t xml:space="preserve">. If we confine ourselves to mere </w:t>
      </w:r>
      <w:r w:rsidRPr="00F61038">
        <w:rPr>
          <w:rStyle w:val="Emphasis"/>
          <w:rFonts w:asciiTheme="minorHAnsi" w:hAnsiTheme="minorHAnsi" w:cstheme="minorHAnsi"/>
        </w:rPr>
        <w:t>optimism</w:t>
      </w:r>
      <w:r w:rsidRPr="00F61038">
        <w:rPr>
          <w:rFonts w:asciiTheme="minorHAnsi" w:hAnsiTheme="minorHAnsi" w:cstheme="minorHAnsi"/>
          <w:sz w:val="16"/>
        </w:rPr>
        <w:t xml:space="preserve"> — and assume that every Paris Agreement signatory meets its current pledged target for decarbonization — then warming </w:t>
      </w:r>
      <w:r w:rsidRPr="00F61038">
        <w:rPr>
          <w:rStyle w:val="StyleUnderline"/>
          <w:rFonts w:asciiTheme="minorHAnsi" w:hAnsiTheme="minorHAnsi" w:cstheme="minorHAnsi"/>
        </w:rPr>
        <w:t>will hit 2.4 degrees by century’s end</w:t>
      </w:r>
      <w:r w:rsidRPr="00F61038">
        <w:rPr>
          <w:rFonts w:asciiTheme="minorHAnsi" w:hAnsiTheme="minorHAnsi" w:cstheme="minorHAnsi"/>
          <w:sz w:val="16"/>
        </w:rPr>
        <w:t>.</w:t>
      </w:r>
    </w:p>
    <w:p w14:paraId="376A3F37" w14:textId="77777777" w:rsidR="00F61038" w:rsidRPr="00F61038" w:rsidRDefault="00F61038" w:rsidP="00F61038">
      <w:pPr>
        <w:rPr>
          <w:rFonts w:asciiTheme="minorHAnsi" w:hAnsiTheme="minorHAnsi" w:cstheme="minorHAnsi"/>
          <w:sz w:val="16"/>
        </w:rPr>
      </w:pPr>
      <w:r w:rsidRPr="00F61038">
        <w:rPr>
          <w:rFonts w:asciiTheme="minorHAnsi" w:hAnsiTheme="minorHAnsi" w:cstheme="minorHAnsi"/>
          <w:sz w:val="16"/>
        </w:rPr>
        <w:t xml:space="preserve">The reality of our ecological predicament invites denial of our political one. Put simply, </w:t>
      </w:r>
      <w:r w:rsidRPr="00F61038">
        <w:rPr>
          <w:rStyle w:val="StyleUnderline"/>
          <w:rFonts w:asciiTheme="minorHAnsi" w:hAnsiTheme="minorHAnsi" w:cstheme="minorHAnsi"/>
        </w:rPr>
        <w:t>it is hard to reconcile the scale of the climate crisis with the limits of</w:t>
      </w:r>
      <w:r w:rsidRPr="00F61038">
        <w:rPr>
          <w:rFonts w:asciiTheme="minorHAnsi" w:hAnsiTheme="minorHAnsi" w:cstheme="minorHAnsi"/>
          <w:sz w:val="16"/>
        </w:rPr>
        <w:t xml:space="preserve"> contemporary American </w:t>
      </w:r>
      <w:r w:rsidRPr="00F61038">
        <w:rPr>
          <w:rStyle w:val="StyleUnderline"/>
          <w:rFonts w:asciiTheme="minorHAnsi" w:hAnsiTheme="minorHAnsi" w:cstheme="minorHAnsi"/>
        </w:rPr>
        <w:t>politics</w:t>
      </w:r>
      <w:r w:rsidRPr="00F61038">
        <w:rPr>
          <w:rFonts w:asciiTheme="minorHAnsi" w:hAnsiTheme="minorHAnsi" w:cstheme="minorHAnsi"/>
          <w:sz w:val="16"/>
        </w:rPr>
        <w:t xml:space="preserve">. </w:t>
      </w:r>
      <w:r w:rsidRPr="00F61038">
        <w:rPr>
          <w:rStyle w:val="Emphasis"/>
          <w:rFonts w:asciiTheme="minorHAnsi" w:hAnsiTheme="minorHAnsi" w:cstheme="minorHAnsi"/>
        </w:rPr>
        <w:t>Delusions rush in to fill the gap</w:t>
      </w:r>
      <w:r w:rsidRPr="00F61038">
        <w:rPr>
          <w:rFonts w:asciiTheme="minorHAnsi" w:hAnsiTheme="minorHAnsi" w:cstheme="minorHAnsi"/>
          <w:sz w:val="16"/>
        </w:rPr>
        <w:t>. Among these is the fantasy of national autonomy; the notion that the United States can save the planet or destroy it, depending on the precise timeline of its domestic decarbonization. A rapid energy transition in the U.S. is a vital cause, not least for its potential to expedite similar transformations abroad. But the battle for a sustainable planet will be won or lost in the developing world. Although American consumption played a central role in the history of the climate crisis, it is peripheral to the planet’s future: Over the coming century, U.S. emissions are expected to account for only 5 percent of the global total.</w:t>
      </w:r>
    </w:p>
    <w:p w14:paraId="0207F833" w14:textId="77777777" w:rsidR="00F61038" w:rsidRPr="00F61038" w:rsidRDefault="00F61038" w:rsidP="00F61038">
      <w:pPr>
        <w:rPr>
          <w:rFonts w:asciiTheme="minorHAnsi" w:hAnsiTheme="minorHAnsi" w:cstheme="minorHAnsi"/>
          <w:sz w:val="16"/>
        </w:rPr>
      </w:pPr>
      <w:r w:rsidRPr="00F61038">
        <w:rPr>
          <w:rStyle w:val="StyleUnderline"/>
          <w:rFonts w:asciiTheme="minorHAnsi" w:hAnsiTheme="minorHAnsi" w:cstheme="minorHAnsi"/>
        </w:rPr>
        <w:t>There is</w:t>
      </w:r>
      <w:r w:rsidRPr="00F61038">
        <w:rPr>
          <w:rFonts w:asciiTheme="minorHAnsi" w:hAnsiTheme="minorHAnsi" w:cstheme="minorHAnsi"/>
          <w:sz w:val="16"/>
        </w:rPr>
        <w:t xml:space="preserve"> also </w:t>
      </w:r>
      <w:r w:rsidRPr="00F61038">
        <w:rPr>
          <w:rStyle w:val="StyleUnderline"/>
          <w:rFonts w:asciiTheme="minorHAnsi" w:hAnsiTheme="minorHAnsi" w:cstheme="minorHAnsi"/>
        </w:rPr>
        <w:t xml:space="preserve">the </w:t>
      </w:r>
      <w:r w:rsidRPr="00F61038">
        <w:rPr>
          <w:rStyle w:val="Emphasis"/>
          <w:rFonts w:asciiTheme="minorHAnsi" w:hAnsiTheme="minorHAnsi" w:cstheme="minorHAnsi"/>
        </w:rPr>
        <w:t xml:space="preserve">delusion of </w:t>
      </w:r>
      <w:r w:rsidRPr="00F61038">
        <w:rPr>
          <w:rStyle w:val="Emphasis"/>
          <w:rFonts w:asciiTheme="minorHAnsi" w:hAnsiTheme="minorHAnsi" w:cstheme="minorHAnsi"/>
          <w:highlight w:val="cyan"/>
        </w:rPr>
        <w:t>“de-growth</w:t>
      </w:r>
      <w:r w:rsidRPr="00F61038">
        <w:rPr>
          <w:rStyle w:val="Emphasis"/>
          <w:rFonts w:asciiTheme="minorHAnsi" w:hAnsiTheme="minorHAnsi" w:cstheme="minorHAnsi"/>
        </w:rPr>
        <w:t>’s” viability</w:t>
      </w:r>
      <w:r w:rsidRPr="00F61038">
        <w:rPr>
          <w:rFonts w:asciiTheme="minorHAnsi" w:hAnsiTheme="minorHAnsi" w:cstheme="minorHAnsi"/>
          <w:sz w:val="16"/>
        </w:rPr>
        <w:t xml:space="preserve">. </w:t>
      </w:r>
      <w:r w:rsidRPr="00F61038">
        <w:rPr>
          <w:rStyle w:val="StyleUnderline"/>
          <w:rFonts w:asciiTheme="minorHAnsi" w:hAnsiTheme="minorHAnsi" w:cstheme="minorHAnsi"/>
        </w:rPr>
        <w:t xml:space="preserve">The fact that there is </w:t>
      </w:r>
      <w:r w:rsidRPr="00F61038">
        <w:rPr>
          <w:rStyle w:val="StyleUnderline"/>
          <w:rFonts w:asciiTheme="minorHAnsi" w:hAnsiTheme="minorHAnsi" w:cstheme="minorHAnsi"/>
          <w:highlight w:val="cyan"/>
        </w:rPr>
        <w:t>no plausible path</w:t>
      </w:r>
      <w:r w:rsidRPr="00F61038">
        <w:rPr>
          <w:rStyle w:val="StyleUnderline"/>
          <w:rFonts w:asciiTheme="minorHAnsi" w:hAnsiTheme="minorHAnsi" w:cstheme="minorHAnsi"/>
        </w:rPr>
        <w:t xml:space="preserve"> for global economic expansion that won’t entail climate-induced death</w:t>
      </w:r>
      <w:r w:rsidRPr="00F61038">
        <w:rPr>
          <w:rFonts w:asciiTheme="minorHAnsi" w:hAnsiTheme="minorHAnsi" w:cstheme="minorHAnsi"/>
          <w:sz w:val="16"/>
        </w:rPr>
        <w:t xml:space="preserve"> and displacement </w:t>
      </w:r>
      <w:r w:rsidRPr="00F61038">
        <w:rPr>
          <w:rStyle w:val="StyleUnderline"/>
          <w:rFonts w:asciiTheme="minorHAnsi" w:hAnsiTheme="minorHAnsi" w:cstheme="minorHAnsi"/>
        </w:rPr>
        <w:t>has led some</w:t>
      </w:r>
      <w:r w:rsidRPr="00F61038">
        <w:rPr>
          <w:rFonts w:asciiTheme="minorHAnsi" w:hAnsiTheme="minorHAnsi" w:cstheme="minorHAnsi"/>
          <w:sz w:val="16"/>
        </w:rPr>
        <w:t xml:space="preserve"> environmentalists </w:t>
      </w:r>
      <w:r w:rsidRPr="00F61038">
        <w:rPr>
          <w:rStyle w:val="StyleUnderline"/>
          <w:rFonts w:asciiTheme="minorHAnsi" w:hAnsiTheme="minorHAnsi" w:cstheme="minorHAnsi"/>
        </w:rPr>
        <w:t>to insist on global stagnation</w:t>
      </w:r>
      <w:r w:rsidRPr="00F61038">
        <w:rPr>
          <w:rFonts w:asciiTheme="minorHAnsi" w:hAnsiTheme="minorHAnsi" w:cstheme="minorHAnsi"/>
          <w:sz w:val="16"/>
        </w:rPr>
        <w:t xml:space="preserve">. Yet </w:t>
      </w:r>
      <w:r w:rsidRPr="00F61038">
        <w:rPr>
          <w:rStyle w:val="StyleUnderline"/>
          <w:rFonts w:asciiTheme="minorHAnsi" w:hAnsiTheme="minorHAnsi" w:cstheme="minorHAnsi"/>
          <w:highlight w:val="cyan"/>
        </w:rPr>
        <w:t xml:space="preserve">there is neither </w:t>
      </w:r>
      <w:r w:rsidRPr="00F61038">
        <w:rPr>
          <w:rStyle w:val="StyleUnderline"/>
          <w:rFonts w:asciiTheme="minorHAnsi" w:hAnsiTheme="minorHAnsi" w:cstheme="minorHAnsi"/>
        </w:rPr>
        <w:t xml:space="preserve">a mass </w:t>
      </w:r>
      <w:r w:rsidRPr="00F61038">
        <w:rPr>
          <w:rStyle w:val="StyleUnderline"/>
          <w:rFonts w:asciiTheme="minorHAnsi" w:hAnsiTheme="minorHAnsi" w:cstheme="minorHAnsi"/>
          <w:highlight w:val="cyan"/>
        </w:rPr>
        <w:t xml:space="preserve">constituency </w:t>
      </w:r>
      <w:r w:rsidRPr="00F61038">
        <w:rPr>
          <w:rStyle w:val="StyleUnderline"/>
          <w:rFonts w:asciiTheme="minorHAnsi" w:hAnsiTheme="minorHAnsi" w:cstheme="minorHAnsi"/>
        </w:rPr>
        <w:t xml:space="preserve">for this project, </w:t>
      </w:r>
      <w:r w:rsidRPr="00F61038">
        <w:rPr>
          <w:rStyle w:val="StyleUnderline"/>
          <w:rFonts w:asciiTheme="minorHAnsi" w:hAnsiTheme="minorHAnsi" w:cstheme="minorHAnsi"/>
          <w:highlight w:val="cyan"/>
        </w:rPr>
        <w:t xml:space="preserve">nor </w:t>
      </w:r>
      <w:r w:rsidRPr="00F61038">
        <w:rPr>
          <w:rStyle w:val="Emphasis"/>
          <w:rFonts w:asciiTheme="minorHAnsi" w:hAnsiTheme="minorHAnsi" w:cstheme="minorHAnsi"/>
        </w:rPr>
        <w:t xml:space="preserve">any </w:t>
      </w:r>
      <w:r w:rsidRPr="00F61038">
        <w:rPr>
          <w:rStyle w:val="Emphasis"/>
          <w:rFonts w:asciiTheme="minorHAnsi" w:hAnsiTheme="minorHAnsi" w:cstheme="minorHAnsi"/>
          <w:highlight w:val="cyan"/>
        </w:rPr>
        <w:t xml:space="preserve">reason </w:t>
      </w:r>
      <w:r w:rsidRPr="00F61038">
        <w:rPr>
          <w:rStyle w:val="Emphasis"/>
          <w:rFonts w:asciiTheme="minorHAnsi" w:hAnsiTheme="minorHAnsi" w:cstheme="minorHAnsi"/>
        </w:rPr>
        <w:t xml:space="preserve">to believe that </w:t>
      </w:r>
      <w:r w:rsidRPr="00F61038">
        <w:rPr>
          <w:rStyle w:val="Emphasis"/>
          <w:rFonts w:asciiTheme="minorHAnsi" w:hAnsiTheme="minorHAnsi" w:cstheme="minorHAnsi"/>
          <w:highlight w:val="cyan"/>
        </w:rPr>
        <w:t>there will be</w:t>
      </w:r>
      <w:r w:rsidRPr="00F61038">
        <w:rPr>
          <w:rStyle w:val="StyleUnderline"/>
          <w:rFonts w:asciiTheme="minorHAnsi" w:hAnsiTheme="minorHAnsi" w:cstheme="minorHAnsi"/>
        </w:rPr>
        <w:t xml:space="preserve"> any time soon</w:t>
      </w:r>
      <w:r w:rsidRPr="00F61038">
        <w:rPr>
          <w:rFonts w:asciiTheme="minorHAnsi" w:hAnsiTheme="minorHAnsi" w:cstheme="minorHAnsi"/>
          <w:sz w:val="16"/>
        </w:rPr>
        <w:t xml:space="preserve">. </w:t>
      </w:r>
      <w:r w:rsidRPr="00F61038">
        <w:rPr>
          <w:rStyle w:val="StyleUnderline"/>
          <w:rFonts w:asciiTheme="minorHAnsi" w:hAnsiTheme="minorHAnsi" w:cstheme="minorHAnsi"/>
        </w:rPr>
        <w:t>Freeze the status-quo</w:t>
      </w:r>
      <w:r w:rsidRPr="00F61038">
        <w:rPr>
          <w:rFonts w:asciiTheme="minorHAnsi" w:hAnsiTheme="minorHAnsi" w:cstheme="minorHAnsi"/>
          <w:sz w:val="16"/>
        </w:rPr>
        <w:t xml:space="preserve"> economy in amber, </w:t>
      </w:r>
      <w:r w:rsidRPr="00F61038">
        <w:rPr>
          <w:rStyle w:val="StyleUnderline"/>
          <w:rFonts w:asciiTheme="minorHAnsi" w:hAnsiTheme="minorHAnsi" w:cstheme="minorHAnsi"/>
        </w:rPr>
        <w:t xml:space="preserve">and you’ll </w:t>
      </w:r>
      <w:r w:rsidRPr="00F61038">
        <w:rPr>
          <w:rStyle w:val="Emphasis"/>
          <w:rFonts w:asciiTheme="minorHAnsi" w:hAnsiTheme="minorHAnsi" w:cstheme="minorHAnsi"/>
        </w:rPr>
        <w:t>condemn nearly half of humanity to permanent poverty</w:t>
      </w:r>
      <w:r w:rsidRPr="00F61038">
        <w:rPr>
          <w:rFonts w:asciiTheme="minorHAnsi" w:hAnsiTheme="minorHAnsi" w:cstheme="minorHAnsi"/>
          <w:sz w:val="16"/>
        </w:rPr>
        <w:t xml:space="preserve">. </w:t>
      </w:r>
      <w:r w:rsidRPr="00F61038">
        <w:rPr>
          <w:rStyle w:val="StyleUnderline"/>
          <w:rFonts w:asciiTheme="minorHAnsi" w:hAnsiTheme="minorHAnsi" w:cstheme="minorHAnsi"/>
        </w:rPr>
        <w:t xml:space="preserve">Divide existing GDP into perfectly even slices, and every person on the planet will live on about </w:t>
      </w:r>
      <w:r w:rsidRPr="00F61038">
        <w:rPr>
          <w:rStyle w:val="Emphasis"/>
          <w:rFonts w:asciiTheme="minorHAnsi" w:hAnsiTheme="minorHAnsi" w:cstheme="minorHAnsi"/>
        </w:rPr>
        <w:t>$5,500 a year</w:t>
      </w:r>
      <w:r w:rsidRPr="00F61038">
        <w:rPr>
          <w:rFonts w:asciiTheme="minorHAnsi" w:hAnsiTheme="minorHAnsi" w:cstheme="minorHAnsi"/>
          <w:sz w:val="16"/>
        </w:rPr>
        <w:t xml:space="preserve">. American </w:t>
      </w:r>
      <w:r w:rsidRPr="00F61038">
        <w:rPr>
          <w:rStyle w:val="StyleUnderline"/>
          <w:rFonts w:asciiTheme="minorHAnsi" w:hAnsiTheme="minorHAnsi" w:cstheme="minorHAnsi"/>
          <w:highlight w:val="cyan"/>
        </w:rPr>
        <w:t>voters</w:t>
      </w:r>
      <w:r w:rsidRPr="00F61038">
        <w:rPr>
          <w:rFonts w:asciiTheme="minorHAnsi" w:hAnsiTheme="minorHAnsi" w:cstheme="minorHAnsi"/>
          <w:sz w:val="16"/>
          <w:highlight w:val="cyan"/>
        </w:rPr>
        <w:t xml:space="preserve"> </w:t>
      </w:r>
      <w:r w:rsidRPr="00F61038">
        <w:rPr>
          <w:rFonts w:asciiTheme="minorHAnsi" w:hAnsiTheme="minorHAnsi" w:cstheme="minorHAnsi"/>
          <w:sz w:val="16"/>
        </w:rPr>
        <w:t xml:space="preserve">may express a generalized concern about the climate in surveys, but they </w:t>
      </w:r>
      <w:r w:rsidRPr="00F61038">
        <w:rPr>
          <w:rStyle w:val="StyleUnderline"/>
          <w:rFonts w:asciiTheme="minorHAnsi" w:hAnsiTheme="minorHAnsi" w:cstheme="minorHAnsi"/>
          <w:highlight w:val="cyan"/>
        </w:rPr>
        <w:t xml:space="preserve">don’t </w:t>
      </w:r>
      <w:r w:rsidRPr="00F61038">
        <w:rPr>
          <w:rStyle w:val="StyleUnderline"/>
          <w:rFonts w:asciiTheme="minorHAnsi" w:hAnsiTheme="minorHAnsi" w:cstheme="minorHAnsi"/>
        </w:rPr>
        <w:t xml:space="preserve">seem willing to </w:t>
      </w:r>
      <w:r w:rsidRPr="00F61038">
        <w:rPr>
          <w:rStyle w:val="StyleUnderline"/>
          <w:rFonts w:asciiTheme="minorHAnsi" w:hAnsiTheme="minorHAnsi" w:cstheme="minorHAnsi"/>
          <w:highlight w:val="cyan"/>
        </w:rPr>
        <w:t xml:space="preserve">accept </w:t>
      </w:r>
      <w:r w:rsidRPr="00F61038">
        <w:rPr>
          <w:rStyle w:val="StyleUnderline"/>
          <w:rFonts w:asciiTheme="minorHAnsi" w:hAnsiTheme="minorHAnsi" w:cstheme="minorHAnsi"/>
        </w:rPr>
        <w:t xml:space="preserve">even </w:t>
      </w:r>
      <w:r w:rsidRPr="00F61038">
        <w:rPr>
          <w:rStyle w:val="StyleUnderline"/>
          <w:rFonts w:asciiTheme="minorHAnsi" w:hAnsiTheme="minorHAnsi" w:cstheme="minorHAnsi"/>
          <w:highlight w:val="cyan"/>
        </w:rPr>
        <w:t xml:space="preserve">a modest rise in </w:t>
      </w:r>
      <w:r w:rsidRPr="00F61038">
        <w:rPr>
          <w:rStyle w:val="StyleUnderline"/>
          <w:rFonts w:asciiTheme="minorHAnsi" w:hAnsiTheme="minorHAnsi" w:cstheme="minorHAnsi"/>
        </w:rPr>
        <w:t xml:space="preserve">gas </w:t>
      </w:r>
      <w:r w:rsidRPr="00F61038">
        <w:rPr>
          <w:rStyle w:val="StyleUnderline"/>
          <w:rFonts w:asciiTheme="minorHAnsi" w:hAnsiTheme="minorHAnsi" w:cstheme="minorHAnsi"/>
          <w:highlight w:val="cyan"/>
        </w:rPr>
        <w:t>prices</w:t>
      </w:r>
      <w:r w:rsidRPr="00F61038">
        <w:rPr>
          <w:rFonts w:asciiTheme="minorHAnsi" w:hAnsiTheme="minorHAnsi" w:cstheme="minorHAnsi"/>
          <w:sz w:val="16"/>
          <w:highlight w:val="cyan"/>
        </w:rPr>
        <w:t xml:space="preserve"> </w:t>
      </w:r>
      <w:r w:rsidRPr="00F61038">
        <w:rPr>
          <w:rFonts w:asciiTheme="minorHAnsi" w:hAnsiTheme="minorHAnsi" w:cstheme="minorHAnsi"/>
          <w:sz w:val="16"/>
        </w:rPr>
        <w:t xml:space="preserve">— </w:t>
      </w:r>
      <w:r w:rsidRPr="00F61038">
        <w:rPr>
          <w:rStyle w:val="Emphasis"/>
          <w:rFonts w:asciiTheme="minorHAnsi" w:hAnsiTheme="minorHAnsi" w:cstheme="minorHAnsi"/>
          <w:highlight w:val="cyan"/>
        </w:rPr>
        <w:t xml:space="preserve">let alone </w:t>
      </w:r>
      <w:r w:rsidRPr="00F61038">
        <w:rPr>
          <w:rStyle w:val="Emphasis"/>
          <w:rFonts w:asciiTheme="minorHAnsi" w:hAnsiTheme="minorHAnsi" w:cstheme="minorHAnsi"/>
        </w:rPr>
        <w:t xml:space="preserve">a </w:t>
      </w:r>
      <w:r w:rsidRPr="00F61038">
        <w:rPr>
          <w:rStyle w:val="Emphasis"/>
          <w:rFonts w:asciiTheme="minorHAnsi" w:hAnsiTheme="minorHAnsi" w:cstheme="minorHAnsi"/>
          <w:highlight w:val="cyan"/>
        </w:rPr>
        <w:t>total collapse in living standards</w:t>
      </w:r>
      <w:r w:rsidRPr="00F61038">
        <w:rPr>
          <w:rFonts w:asciiTheme="minorHAnsi" w:hAnsiTheme="minorHAnsi" w:cstheme="minorHAnsi"/>
          <w:sz w:val="16"/>
          <w:highlight w:val="cyan"/>
        </w:rPr>
        <w:t xml:space="preserve"> </w:t>
      </w:r>
      <w:r w:rsidRPr="00F61038">
        <w:rPr>
          <w:rFonts w:asciiTheme="minorHAnsi" w:hAnsiTheme="minorHAnsi" w:cstheme="minorHAnsi"/>
          <w:sz w:val="16"/>
        </w:rPr>
        <w:t xml:space="preserve">— to address the issue. Meanwhile, </w:t>
      </w:r>
      <w:r w:rsidRPr="00F61038">
        <w:rPr>
          <w:rStyle w:val="StyleUnderline"/>
          <w:rFonts w:asciiTheme="minorHAnsi" w:hAnsiTheme="minorHAnsi" w:cstheme="minorHAnsi"/>
        </w:rPr>
        <w:t>any Chinese or Indian leader who attempted to stymy income growth</w:t>
      </w:r>
      <w:r w:rsidRPr="00F61038">
        <w:rPr>
          <w:rFonts w:asciiTheme="minorHAnsi" w:hAnsiTheme="minorHAnsi" w:cstheme="minorHAnsi"/>
          <w:sz w:val="16"/>
        </w:rPr>
        <w:t xml:space="preserve"> in the name of sustainability </w:t>
      </w:r>
      <w:r w:rsidRPr="00F61038">
        <w:rPr>
          <w:rStyle w:val="Emphasis"/>
          <w:rFonts w:asciiTheme="minorHAnsi" w:hAnsiTheme="minorHAnsi" w:cstheme="minorHAnsi"/>
        </w:rPr>
        <w:t>would be ousted</w:t>
      </w:r>
      <w:r w:rsidRPr="00F61038">
        <w:rPr>
          <w:rFonts w:asciiTheme="minorHAnsi" w:hAnsiTheme="minorHAnsi" w:cstheme="minorHAnsi"/>
          <w:sz w:val="16"/>
        </w:rPr>
        <w:t xml:space="preserve"> in short order. It’s conceivable that one could radically reorder advanced economies in a manner that enabled living standards to rise even as GDP fell; Americans might well find themselves happier and more secure in an ultra-low-carbon communal economy in which individual car ownership is heavily restricted, and housing, healthcare, and myriad low-carbon leisure activities are social rights. But </w:t>
      </w:r>
      <w:r w:rsidRPr="00F61038">
        <w:rPr>
          <w:rStyle w:val="StyleUnderline"/>
          <w:rFonts w:asciiTheme="minorHAnsi" w:hAnsiTheme="minorHAnsi" w:cstheme="minorHAnsi"/>
        </w:rPr>
        <w:t xml:space="preserve">nothing short of an </w:t>
      </w:r>
      <w:r w:rsidRPr="00F61038">
        <w:rPr>
          <w:rStyle w:val="Emphasis"/>
          <w:rFonts w:asciiTheme="minorHAnsi" w:hAnsiTheme="minorHAnsi" w:cstheme="minorHAnsi"/>
        </w:rPr>
        <w:t>absolute dictatorship</w:t>
      </w:r>
      <w:r w:rsidRPr="00F61038">
        <w:rPr>
          <w:rStyle w:val="StyleUnderline"/>
          <w:rFonts w:asciiTheme="minorHAnsi" w:hAnsiTheme="minorHAnsi" w:cstheme="minorHAnsi"/>
        </w:rPr>
        <w:t xml:space="preserve"> could affect such a transformation at the necessary speed</w:t>
      </w:r>
      <w:r w:rsidRPr="00F61038">
        <w:rPr>
          <w:rFonts w:asciiTheme="minorHAnsi" w:hAnsiTheme="minorHAnsi" w:cstheme="minorHAnsi"/>
          <w:sz w:val="16"/>
        </w:rPr>
        <w:t xml:space="preserve">. And the specter of eco-Bolshevism does not haunt the Global North. </w:t>
      </w:r>
      <w:r w:rsidRPr="00F61038">
        <w:rPr>
          <w:rStyle w:val="StyleUnderline"/>
          <w:rFonts w:asciiTheme="minorHAnsi" w:hAnsiTheme="minorHAnsi" w:cstheme="minorHAnsi"/>
        </w:rPr>
        <w:t xml:space="preserve">Humanity is going to find a way to </w:t>
      </w:r>
      <w:r w:rsidRPr="00F61038">
        <w:rPr>
          <w:rStyle w:val="Emphasis"/>
          <w:rFonts w:asciiTheme="minorHAnsi" w:hAnsiTheme="minorHAnsi" w:cstheme="minorHAnsi"/>
        </w:rPr>
        <w:t>get rich sustainably, or die trying</w:t>
      </w:r>
      <w:r w:rsidRPr="00F61038">
        <w:rPr>
          <w:rFonts w:asciiTheme="minorHAnsi" w:hAnsiTheme="minorHAnsi" w:cstheme="minorHAnsi"/>
          <w:sz w:val="16"/>
        </w:rPr>
        <w:t>.</w:t>
      </w:r>
    </w:p>
    <w:p w14:paraId="06C9807E" w14:textId="77777777" w:rsidR="00F61038" w:rsidRPr="00F61038" w:rsidRDefault="00F61038" w:rsidP="00F61038">
      <w:pPr>
        <w:rPr>
          <w:rFonts w:asciiTheme="minorHAnsi" w:hAnsiTheme="minorHAnsi" w:cstheme="minorHAnsi"/>
          <w:sz w:val="16"/>
        </w:rPr>
      </w:pPr>
      <w:r w:rsidRPr="00F61038">
        <w:rPr>
          <w:rFonts w:asciiTheme="minorHAnsi" w:hAnsiTheme="minorHAnsi" w:cstheme="minorHAnsi"/>
          <w:sz w:val="16"/>
        </w:rPr>
        <w:t xml:space="preserve">Thus, </w:t>
      </w:r>
      <w:r w:rsidRPr="00F61038">
        <w:rPr>
          <w:rStyle w:val="StyleUnderline"/>
          <w:rFonts w:asciiTheme="minorHAnsi" w:hAnsiTheme="minorHAnsi" w:cstheme="minorHAnsi"/>
        </w:rPr>
        <w:t xml:space="preserve">the chasm between the ecologically necessary and the politically possible can only be bridged by </w:t>
      </w:r>
      <w:r w:rsidRPr="00F61038">
        <w:rPr>
          <w:rStyle w:val="Emphasis"/>
          <w:rFonts w:asciiTheme="minorHAnsi" w:hAnsiTheme="minorHAnsi" w:cstheme="minorHAnsi"/>
        </w:rPr>
        <w:t>technological advance</w:t>
      </w:r>
      <w:r w:rsidRPr="00F61038">
        <w:rPr>
          <w:rFonts w:asciiTheme="minorHAnsi" w:hAnsiTheme="minorHAnsi" w:cstheme="minorHAnsi"/>
          <w:sz w:val="16"/>
        </w:rPr>
        <w:t xml:space="preserve">. And on that front, </w:t>
      </w:r>
      <w:r w:rsidRPr="00F61038">
        <w:rPr>
          <w:rStyle w:val="Emphasis"/>
          <w:rFonts w:asciiTheme="minorHAnsi" w:hAnsiTheme="minorHAnsi" w:cstheme="minorHAnsi"/>
        </w:rPr>
        <w:t>the U.S.</w:t>
      </w:r>
      <w:r w:rsidRPr="00F61038">
        <w:rPr>
          <w:rFonts w:asciiTheme="minorHAnsi" w:hAnsiTheme="minorHAnsi" w:cstheme="minorHAnsi"/>
          <w:sz w:val="16"/>
        </w:rPr>
        <w:t xml:space="preserve"> actually </w:t>
      </w:r>
      <w:r w:rsidRPr="00F61038">
        <w:rPr>
          <w:rStyle w:val="Emphasis"/>
          <w:rFonts w:asciiTheme="minorHAnsi" w:hAnsiTheme="minorHAnsi" w:cstheme="minorHAnsi"/>
        </w:rPr>
        <w:t>has the resources</w:t>
      </w:r>
      <w:r w:rsidRPr="00F61038">
        <w:rPr>
          <w:rFonts w:asciiTheme="minorHAnsi" w:hAnsiTheme="minorHAnsi" w:cstheme="minorHAnsi"/>
          <w:sz w:val="16"/>
        </w:rPr>
        <w:t xml:space="preserve"> to make a decisive contribution to global decarbonization — </w:t>
      </w:r>
      <w:r w:rsidRPr="00F61038">
        <w:rPr>
          <w:rStyle w:val="StyleUnderline"/>
          <w:rFonts w:asciiTheme="minorHAnsi" w:hAnsiTheme="minorHAnsi" w:cstheme="minorHAnsi"/>
        </w:rPr>
        <w:t xml:space="preserve">and some </w:t>
      </w:r>
      <w:r w:rsidRPr="00F61038">
        <w:rPr>
          <w:rStyle w:val="Emphasis"/>
          <w:rFonts w:asciiTheme="minorHAnsi" w:hAnsiTheme="minorHAnsi" w:cstheme="minorHAnsi"/>
        </w:rPr>
        <w:t>political will</w:t>
      </w:r>
      <w:r w:rsidRPr="00F61038">
        <w:rPr>
          <w:rFonts w:asciiTheme="minorHAnsi" w:hAnsiTheme="minorHAnsi" w:cstheme="minorHAnsi"/>
          <w:sz w:val="16"/>
        </w:rPr>
        <w:t xml:space="preserve"> to leverage those resources. Unfortunately, </w:t>
      </w:r>
      <w:r w:rsidRPr="00F61038">
        <w:rPr>
          <w:rStyle w:val="StyleUnderline"/>
          <w:rFonts w:asciiTheme="minorHAnsi" w:hAnsiTheme="minorHAnsi" w:cstheme="minorHAnsi"/>
        </w:rPr>
        <w:t>due to</w:t>
      </w:r>
      <w:r w:rsidRPr="00F61038">
        <w:rPr>
          <w:rFonts w:asciiTheme="minorHAnsi" w:hAnsiTheme="minorHAnsi" w:cstheme="minorHAnsi"/>
          <w:sz w:val="16"/>
        </w:rPr>
        <w:t xml:space="preserve"> some combination of fiscal superstitions and </w:t>
      </w:r>
      <w:r w:rsidRPr="00F61038">
        <w:rPr>
          <w:rStyle w:val="StyleUnderline"/>
          <w:rFonts w:asciiTheme="minorHAnsi" w:hAnsiTheme="minorHAnsi" w:cstheme="minorHAnsi"/>
        </w:rPr>
        <w:t>misplaced priorities</w:t>
      </w:r>
      <w:r w:rsidRPr="00F61038">
        <w:rPr>
          <w:rFonts w:asciiTheme="minorHAnsi" w:hAnsiTheme="minorHAnsi" w:cstheme="minorHAnsi"/>
          <w:sz w:val="16"/>
        </w:rPr>
        <w:t xml:space="preserve">, the </w:t>
      </w:r>
      <w:r w:rsidRPr="00F61038">
        <w:rPr>
          <w:rStyle w:val="StyleUnderline"/>
          <w:rFonts w:asciiTheme="minorHAnsi" w:hAnsiTheme="minorHAnsi" w:cstheme="minorHAnsi"/>
        </w:rPr>
        <w:t>Biden</w:t>
      </w:r>
      <w:r w:rsidRPr="00F61038">
        <w:rPr>
          <w:rFonts w:asciiTheme="minorHAnsi" w:hAnsiTheme="minorHAnsi" w:cstheme="minorHAnsi"/>
          <w:sz w:val="16"/>
        </w:rPr>
        <w:t xml:space="preserve"> administration’s proposed investments in green </w:t>
      </w:r>
      <w:r w:rsidRPr="00F61038">
        <w:rPr>
          <w:rStyle w:val="StyleUnderline"/>
          <w:rFonts w:asciiTheme="minorHAnsi" w:hAnsiTheme="minorHAnsi" w:cstheme="minorHAnsi"/>
        </w:rPr>
        <w:t>innovation remain paltry</w:t>
      </w:r>
      <w:r w:rsidRPr="00F61038">
        <w:rPr>
          <w:rFonts w:asciiTheme="minorHAnsi" w:hAnsiTheme="minorHAnsi" w:cstheme="minorHAnsi"/>
          <w:sz w:val="16"/>
        </w:rPr>
        <w:t>. An American Jobs Plan with much higher funding for green R&amp;D is both imminently winnable and environmentally imperative. U.S. climate hawks should make securing such legislation a top priority.</w:t>
      </w:r>
    </w:p>
    <w:p w14:paraId="7B530B95" w14:textId="77777777" w:rsidR="00F61038" w:rsidRPr="00F61038" w:rsidRDefault="00F61038" w:rsidP="00F61038">
      <w:pPr>
        <w:rPr>
          <w:rFonts w:asciiTheme="minorHAnsi" w:hAnsiTheme="minorHAnsi" w:cstheme="minorHAnsi"/>
          <w:sz w:val="16"/>
        </w:rPr>
      </w:pPr>
      <w:r w:rsidRPr="00F61038">
        <w:rPr>
          <w:rStyle w:val="StyleUnderline"/>
          <w:rFonts w:asciiTheme="minorHAnsi" w:hAnsiTheme="minorHAnsi" w:cstheme="minorHAnsi"/>
        </w:rPr>
        <w:t xml:space="preserve">The choice before us is </w:t>
      </w:r>
      <w:r w:rsidRPr="00F61038">
        <w:rPr>
          <w:rStyle w:val="Emphasis"/>
          <w:rFonts w:asciiTheme="minorHAnsi" w:hAnsiTheme="minorHAnsi" w:cstheme="minorHAnsi"/>
        </w:rPr>
        <w:t>techno-optimism</w:t>
      </w:r>
      <w:r w:rsidRPr="00F61038">
        <w:rPr>
          <w:rStyle w:val="StyleUnderline"/>
          <w:rFonts w:asciiTheme="minorHAnsi" w:hAnsiTheme="minorHAnsi" w:cstheme="minorHAnsi"/>
        </w:rPr>
        <w:t xml:space="preserve"> or </w:t>
      </w:r>
      <w:r w:rsidRPr="00F61038">
        <w:rPr>
          <w:rStyle w:val="Emphasis"/>
          <w:rFonts w:asciiTheme="minorHAnsi" w:hAnsiTheme="minorHAnsi" w:cstheme="minorHAnsi"/>
        </w:rPr>
        <w:t>barbarism</w:t>
      </w:r>
      <w:r w:rsidRPr="00F61038">
        <w:rPr>
          <w:rFonts w:asciiTheme="minorHAnsi" w:hAnsiTheme="minorHAnsi" w:cstheme="minorHAnsi"/>
          <w:sz w:val="16"/>
        </w:rPr>
        <w:t>.</w:t>
      </w:r>
    </w:p>
    <w:p w14:paraId="3BF05199" w14:textId="77777777" w:rsidR="00F61038" w:rsidRPr="00F61038" w:rsidRDefault="00F61038" w:rsidP="00F61038">
      <w:pPr>
        <w:rPr>
          <w:rFonts w:asciiTheme="minorHAnsi" w:hAnsiTheme="minorHAnsi" w:cstheme="minorHAnsi"/>
          <w:sz w:val="16"/>
        </w:rPr>
      </w:pPr>
      <w:r w:rsidRPr="00F61038">
        <w:rPr>
          <w:rStyle w:val="StyleUnderline"/>
          <w:rFonts w:asciiTheme="minorHAnsi" w:hAnsiTheme="minorHAnsi" w:cstheme="minorHAnsi"/>
        </w:rPr>
        <w:t>If</w:t>
      </w:r>
      <w:r w:rsidRPr="00F61038">
        <w:rPr>
          <w:rFonts w:asciiTheme="minorHAnsi" w:hAnsiTheme="minorHAnsi" w:cstheme="minorHAnsi"/>
          <w:sz w:val="16"/>
        </w:rPr>
        <w:t xml:space="preserve"> governments are </w:t>
      </w:r>
      <w:r w:rsidRPr="00F61038">
        <w:rPr>
          <w:rStyle w:val="StyleUnderline"/>
          <w:rFonts w:asciiTheme="minorHAnsi" w:hAnsiTheme="minorHAnsi" w:cstheme="minorHAnsi"/>
        </w:rPr>
        <w:t>forced to choose between increasing income growth</w:t>
      </w:r>
      <w:r w:rsidRPr="00F61038">
        <w:rPr>
          <w:rFonts w:asciiTheme="minorHAnsi" w:hAnsiTheme="minorHAnsi" w:cstheme="minorHAnsi"/>
          <w:sz w:val="16"/>
        </w:rPr>
        <w:t xml:space="preserve"> in the present, </w:t>
      </w:r>
      <w:r w:rsidRPr="00F61038">
        <w:rPr>
          <w:rStyle w:val="StyleUnderline"/>
          <w:rFonts w:asciiTheme="minorHAnsi" w:hAnsiTheme="minorHAnsi" w:cstheme="minorHAnsi"/>
        </w:rPr>
        <w:t>and mitigating temperature</w:t>
      </w:r>
      <w:r w:rsidRPr="00F61038">
        <w:rPr>
          <w:rFonts w:asciiTheme="minorHAnsi" w:hAnsiTheme="minorHAnsi" w:cstheme="minorHAnsi"/>
          <w:sz w:val="16"/>
        </w:rPr>
        <w:t xml:space="preserve"> rise in the future, </w:t>
      </w:r>
      <w:r w:rsidRPr="00F61038">
        <w:rPr>
          <w:rStyle w:val="StyleUnderline"/>
          <w:rFonts w:asciiTheme="minorHAnsi" w:hAnsiTheme="minorHAnsi" w:cstheme="minorHAnsi"/>
        </w:rPr>
        <w:t xml:space="preserve">they are going to pick the </w:t>
      </w:r>
      <w:r w:rsidRPr="00F61038">
        <w:rPr>
          <w:rStyle w:val="Emphasis"/>
          <w:rFonts w:asciiTheme="minorHAnsi" w:hAnsiTheme="minorHAnsi" w:cstheme="minorHAnsi"/>
        </w:rPr>
        <w:t>former</w:t>
      </w:r>
      <w:r w:rsidRPr="00F61038">
        <w:rPr>
          <w:rFonts w:asciiTheme="minorHAnsi" w:hAnsiTheme="minorHAnsi" w:cstheme="minorHAnsi"/>
          <w:sz w:val="16"/>
        </w:rPr>
        <w:t xml:space="preserve">. </w:t>
      </w:r>
      <w:r w:rsidRPr="00F61038">
        <w:rPr>
          <w:rStyle w:val="StyleUnderline"/>
          <w:rFonts w:asciiTheme="minorHAnsi" w:hAnsiTheme="minorHAnsi" w:cstheme="minorHAnsi"/>
          <w:highlight w:val="cyan"/>
        </w:rPr>
        <w:t>We’ll get</w:t>
      </w:r>
      <w:r w:rsidRPr="00F61038">
        <w:rPr>
          <w:rFonts w:asciiTheme="minorHAnsi" w:hAnsiTheme="minorHAnsi" w:cstheme="minorHAnsi"/>
          <w:sz w:val="16"/>
          <w:highlight w:val="cyan"/>
        </w:rPr>
        <w:t xml:space="preserve"> </w:t>
      </w:r>
      <w:r w:rsidRPr="00F61038">
        <w:rPr>
          <w:rFonts w:asciiTheme="minorHAnsi" w:hAnsiTheme="minorHAnsi" w:cstheme="minorHAnsi"/>
          <w:sz w:val="16"/>
        </w:rPr>
        <w:t xml:space="preserve">cheap, </w:t>
      </w:r>
      <w:r w:rsidRPr="00F61038">
        <w:rPr>
          <w:rStyle w:val="StyleUnderline"/>
          <w:rFonts w:asciiTheme="minorHAnsi" w:hAnsiTheme="minorHAnsi" w:cstheme="minorHAnsi"/>
        </w:rPr>
        <w:t>lab-grown Kobe beef</w:t>
      </w:r>
      <w:r w:rsidRPr="00F61038">
        <w:rPr>
          <w:rFonts w:asciiTheme="minorHAnsi" w:hAnsiTheme="minorHAnsi" w:cstheme="minorHAnsi"/>
          <w:sz w:val="16"/>
        </w:rPr>
        <w:t xml:space="preserve"> before we get a U.S. Senate willing to tax meat, </w:t>
      </w:r>
      <w:r w:rsidRPr="00F61038">
        <w:rPr>
          <w:rStyle w:val="StyleUnderline"/>
          <w:rFonts w:asciiTheme="minorHAnsi" w:hAnsiTheme="minorHAnsi" w:cstheme="minorHAnsi"/>
        </w:rPr>
        <w:t>and steel plants powered by “</w:t>
      </w:r>
      <w:r w:rsidRPr="00F61038">
        <w:rPr>
          <w:rStyle w:val="StyleUnderline"/>
          <w:rFonts w:asciiTheme="minorHAnsi" w:hAnsiTheme="minorHAnsi" w:cstheme="minorHAnsi"/>
          <w:highlight w:val="cyan"/>
        </w:rPr>
        <w:t>green hydro</w:t>
      </w:r>
      <w:r w:rsidRPr="00F61038">
        <w:rPr>
          <w:rStyle w:val="StyleUnderline"/>
          <w:rFonts w:asciiTheme="minorHAnsi" w:hAnsiTheme="minorHAnsi" w:cstheme="minorHAnsi"/>
        </w:rPr>
        <w:t xml:space="preserve">gen” </w:t>
      </w:r>
      <w:r w:rsidRPr="00F61038">
        <w:rPr>
          <w:rStyle w:val="StyleUnderline"/>
          <w:rFonts w:asciiTheme="minorHAnsi" w:hAnsiTheme="minorHAnsi" w:cstheme="minorHAnsi"/>
          <w:highlight w:val="cyan"/>
        </w:rPr>
        <w:t>before</w:t>
      </w:r>
      <w:r w:rsidRPr="00F61038">
        <w:rPr>
          <w:rFonts w:asciiTheme="minorHAnsi" w:hAnsiTheme="minorHAnsi" w:cstheme="minorHAnsi"/>
          <w:sz w:val="16"/>
          <w:highlight w:val="cyan"/>
        </w:rPr>
        <w:t xml:space="preserve"> </w:t>
      </w:r>
      <w:r w:rsidRPr="00F61038">
        <w:rPr>
          <w:rFonts w:asciiTheme="minorHAnsi" w:hAnsiTheme="minorHAnsi" w:cstheme="minorHAnsi"/>
          <w:sz w:val="16"/>
        </w:rPr>
        <w:t xml:space="preserve">we get </w:t>
      </w:r>
      <w:r w:rsidRPr="00F61038">
        <w:rPr>
          <w:rStyle w:val="Emphasis"/>
          <w:rFonts w:asciiTheme="minorHAnsi" w:hAnsiTheme="minorHAnsi" w:cstheme="minorHAnsi"/>
        </w:rPr>
        <w:t>anarcho-</w:t>
      </w:r>
      <w:r w:rsidRPr="00F61038">
        <w:rPr>
          <w:rStyle w:val="Emphasis"/>
          <w:rFonts w:asciiTheme="minorHAnsi" w:hAnsiTheme="minorHAnsi" w:cstheme="minorHAnsi"/>
          <w:highlight w:val="cyan"/>
        </w:rPr>
        <w:t>primitivism</w:t>
      </w:r>
      <w:r w:rsidRPr="00F61038">
        <w:rPr>
          <w:rFonts w:asciiTheme="minorHAnsi" w:hAnsiTheme="minorHAnsi" w:cstheme="minorHAnsi"/>
          <w:sz w:val="16"/>
          <w:highlight w:val="cyan"/>
        </w:rPr>
        <w:t xml:space="preserve"> </w:t>
      </w:r>
      <w:r w:rsidRPr="00F61038">
        <w:rPr>
          <w:rFonts w:asciiTheme="minorHAnsi" w:hAnsiTheme="minorHAnsi" w:cstheme="minorHAnsi"/>
          <w:sz w:val="16"/>
        </w:rPr>
        <w:t>with Chinese characteristics.</w:t>
      </w:r>
    </w:p>
    <w:p w14:paraId="0D773CAB" w14:textId="77777777" w:rsidR="00F61038" w:rsidRPr="00F61038" w:rsidRDefault="00F61038" w:rsidP="00F61038">
      <w:pPr>
        <w:rPr>
          <w:rFonts w:asciiTheme="minorHAnsi" w:hAnsiTheme="minorHAnsi" w:cstheme="minorHAnsi"/>
          <w:sz w:val="16"/>
        </w:rPr>
      </w:pPr>
      <w:r w:rsidRPr="00F61038">
        <w:rPr>
          <w:rStyle w:val="StyleUnderline"/>
          <w:rFonts w:asciiTheme="minorHAnsi" w:hAnsiTheme="minorHAnsi" w:cstheme="minorHAnsi"/>
        </w:rPr>
        <w:t>The question is</w:t>
      </w:r>
      <w:r w:rsidRPr="00F61038">
        <w:rPr>
          <w:rFonts w:asciiTheme="minorHAnsi" w:hAnsiTheme="minorHAnsi" w:cstheme="minorHAnsi"/>
          <w:sz w:val="16"/>
        </w:rPr>
        <w:t xml:space="preserve"> whether we’ll get such </w:t>
      </w:r>
      <w:r w:rsidRPr="00F61038">
        <w:rPr>
          <w:rStyle w:val="Emphasis"/>
          <w:rFonts w:asciiTheme="minorHAnsi" w:hAnsiTheme="minorHAnsi" w:cstheme="minorHAnsi"/>
          <w:highlight w:val="cyan"/>
        </w:rPr>
        <w:t>breakthroughs before it’s too late</w:t>
      </w:r>
      <w:r w:rsidRPr="00F61038">
        <w:rPr>
          <w:rStyle w:val="StyleUnderline"/>
          <w:rFonts w:asciiTheme="minorHAnsi" w:hAnsiTheme="minorHAnsi" w:cstheme="minorHAnsi"/>
        </w:rPr>
        <w:t>.</w:t>
      </w:r>
    </w:p>
    <w:p w14:paraId="325F16AE" w14:textId="77777777" w:rsidR="00F61038" w:rsidRPr="00F61038" w:rsidRDefault="00F61038" w:rsidP="00F61038">
      <w:pPr>
        <w:rPr>
          <w:rFonts w:asciiTheme="minorHAnsi" w:hAnsiTheme="minorHAnsi" w:cstheme="minorHAnsi"/>
          <w:sz w:val="16"/>
        </w:rPr>
      </w:pPr>
      <w:r w:rsidRPr="00F61038">
        <w:rPr>
          <w:rFonts w:asciiTheme="minorHAnsi" w:hAnsiTheme="minorHAnsi" w:cstheme="minorHAnsi"/>
          <w:sz w:val="16"/>
        </w:rPr>
        <w:t xml:space="preserve">Techno-optimism has its hazards, but the </w:t>
      </w:r>
      <w:r w:rsidRPr="00F61038">
        <w:rPr>
          <w:rStyle w:val="StyleUnderline"/>
          <w:rFonts w:asciiTheme="minorHAnsi" w:hAnsiTheme="minorHAnsi" w:cstheme="minorHAnsi"/>
          <w:highlight w:val="cyan"/>
        </w:rPr>
        <w:t>progress</w:t>
      </w:r>
      <w:r w:rsidRPr="00F61038">
        <w:rPr>
          <w:rFonts w:asciiTheme="minorHAnsi" w:hAnsiTheme="minorHAnsi" w:cstheme="minorHAnsi"/>
          <w:sz w:val="16"/>
          <w:highlight w:val="cyan"/>
        </w:rPr>
        <w:t xml:space="preserve"> </w:t>
      </w:r>
      <w:r w:rsidRPr="00F61038">
        <w:rPr>
          <w:rFonts w:asciiTheme="minorHAnsi" w:hAnsiTheme="minorHAnsi" w:cstheme="minorHAnsi"/>
          <w:sz w:val="16"/>
        </w:rPr>
        <w:t xml:space="preserve">we’ve made toward decarbonization </w:t>
      </w:r>
      <w:r w:rsidRPr="00F61038">
        <w:rPr>
          <w:rStyle w:val="StyleUnderline"/>
          <w:rFonts w:asciiTheme="minorHAnsi" w:hAnsiTheme="minorHAnsi" w:cstheme="minorHAnsi"/>
          <w:highlight w:val="cyan"/>
        </w:rPr>
        <w:t xml:space="preserve">has come </w:t>
      </w:r>
      <w:r w:rsidRPr="00F61038">
        <w:rPr>
          <w:rStyle w:val="StyleUnderline"/>
          <w:rFonts w:asciiTheme="minorHAnsi" w:hAnsiTheme="minorHAnsi" w:cstheme="minorHAnsi"/>
        </w:rPr>
        <w:t xml:space="preserve">largely </w:t>
      </w:r>
      <w:r w:rsidRPr="00F61038">
        <w:rPr>
          <w:rStyle w:val="StyleUnderline"/>
          <w:rFonts w:asciiTheme="minorHAnsi" w:hAnsiTheme="minorHAnsi" w:cstheme="minorHAnsi"/>
          <w:highlight w:val="cyan"/>
        </w:rPr>
        <w:t xml:space="preserve">through </w:t>
      </w:r>
      <w:r w:rsidRPr="00F61038">
        <w:rPr>
          <w:rStyle w:val="Emphasis"/>
          <w:rFonts w:asciiTheme="minorHAnsi" w:hAnsiTheme="minorHAnsi" w:cstheme="minorHAnsi"/>
          <w:highlight w:val="cyan"/>
        </w:rPr>
        <w:t>tech</w:t>
      </w:r>
      <w:r w:rsidRPr="00F61038">
        <w:rPr>
          <w:rStyle w:val="Emphasis"/>
          <w:rFonts w:asciiTheme="minorHAnsi" w:hAnsiTheme="minorHAnsi" w:cstheme="minorHAnsi"/>
        </w:rPr>
        <w:t>nological innovation</w:t>
      </w:r>
      <w:r w:rsidRPr="00F61038">
        <w:rPr>
          <w:rFonts w:asciiTheme="minorHAnsi" w:hAnsiTheme="minorHAnsi" w:cstheme="minorHAnsi"/>
          <w:sz w:val="16"/>
        </w:rPr>
        <w:t xml:space="preserve">. </w:t>
      </w:r>
      <w:r w:rsidRPr="00F61038">
        <w:rPr>
          <w:rStyle w:val="StyleUnderline"/>
          <w:rFonts w:asciiTheme="minorHAnsi" w:hAnsiTheme="minorHAnsi" w:cstheme="minorHAnsi"/>
        </w:rPr>
        <w:t xml:space="preserve">When </w:t>
      </w:r>
      <w:r w:rsidRPr="00F61038">
        <w:rPr>
          <w:rStyle w:val="StyleUnderline"/>
          <w:rFonts w:asciiTheme="minorHAnsi" w:hAnsiTheme="minorHAnsi" w:cstheme="minorHAnsi"/>
          <w:highlight w:val="cyan"/>
        </w:rPr>
        <w:t xml:space="preserve">India canceled </w:t>
      </w:r>
      <w:r w:rsidRPr="00F61038">
        <w:rPr>
          <w:rStyle w:val="StyleUnderline"/>
          <w:rFonts w:asciiTheme="minorHAnsi" w:hAnsiTheme="minorHAnsi" w:cstheme="minorHAnsi"/>
        </w:rPr>
        <w:t>plans to construct</w:t>
      </w:r>
      <w:r w:rsidRPr="00F61038">
        <w:rPr>
          <w:rFonts w:asciiTheme="minorHAnsi" w:hAnsiTheme="minorHAnsi" w:cstheme="minorHAnsi"/>
          <w:sz w:val="16"/>
        </w:rPr>
        <w:t xml:space="preserve"> 14 gigawatts of new </w:t>
      </w:r>
      <w:r w:rsidRPr="00F61038">
        <w:rPr>
          <w:rStyle w:val="Emphasis"/>
          <w:rFonts w:asciiTheme="minorHAnsi" w:hAnsiTheme="minorHAnsi" w:cstheme="minorHAnsi"/>
          <w:highlight w:val="cyan"/>
        </w:rPr>
        <w:t>coal</w:t>
      </w:r>
      <w:r w:rsidRPr="00F61038">
        <w:rPr>
          <w:rFonts w:asciiTheme="minorHAnsi" w:hAnsiTheme="minorHAnsi" w:cstheme="minorHAnsi"/>
          <w:sz w:val="16"/>
        </w:rPr>
        <w:t xml:space="preserve">-fired power stations in 2019, </w:t>
      </w:r>
      <w:r w:rsidRPr="00F61038">
        <w:rPr>
          <w:rStyle w:val="StyleUnderline"/>
          <w:rFonts w:asciiTheme="minorHAnsi" w:hAnsiTheme="minorHAnsi" w:cstheme="minorHAnsi"/>
        </w:rPr>
        <w:t xml:space="preserve">it did </w:t>
      </w:r>
      <w:r w:rsidRPr="00F61038">
        <w:rPr>
          <w:rStyle w:val="Emphasis"/>
          <w:rFonts w:asciiTheme="minorHAnsi" w:hAnsiTheme="minorHAnsi" w:cstheme="minorHAnsi"/>
          <w:highlight w:val="cyan"/>
        </w:rPr>
        <w:t xml:space="preserve">not </w:t>
      </w:r>
      <w:r w:rsidRPr="00F61038">
        <w:rPr>
          <w:rStyle w:val="Emphasis"/>
          <w:rFonts w:asciiTheme="minorHAnsi" w:hAnsiTheme="minorHAnsi" w:cstheme="minorHAnsi"/>
        </w:rPr>
        <w:t xml:space="preserve">do so </w:t>
      </w:r>
      <w:r w:rsidRPr="00F61038">
        <w:rPr>
          <w:rStyle w:val="Emphasis"/>
          <w:rFonts w:asciiTheme="minorHAnsi" w:hAnsiTheme="minorHAnsi" w:cstheme="minorHAnsi"/>
          <w:highlight w:val="cyan"/>
        </w:rPr>
        <w:t>in deference to</w:t>
      </w:r>
      <w:r w:rsidRPr="00F61038">
        <w:rPr>
          <w:rFonts w:asciiTheme="minorHAnsi" w:hAnsiTheme="minorHAnsi" w:cstheme="minorHAnsi"/>
          <w:sz w:val="16"/>
          <w:highlight w:val="cyan"/>
        </w:rPr>
        <w:t xml:space="preserve"> </w:t>
      </w:r>
      <w:r w:rsidRPr="00F61038">
        <w:rPr>
          <w:rFonts w:asciiTheme="minorHAnsi" w:hAnsiTheme="minorHAnsi" w:cstheme="minorHAnsi"/>
          <w:sz w:val="16"/>
        </w:rPr>
        <w:t xml:space="preserve">international pressure or domestic </w:t>
      </w:r>
      <w:r w:rsidRPr="00F61038">
        <w:rPr>
          <w:rStyle w:val="Emphasis"/>
          <w:rFonts w:asciiTheme="minorHAnsi" w:hAnsiTheme="minorHAnsi" w:cstheme="minorHAnsi"/>
          <w:highlight w:val="cyan"/>
        </w:rPr>
        <w:t>environmental movements</w:t>
      </w:r>
      <w:r w:rsidRPr="00F61038">
        <w:rPr>
          <w:rStyle w:val="StyleUnderline"/>
          <w:rFonts w:asciiTheme="minorHAnsi" w:hAnsiTheme="minorHAnsi" w:cstheme="minorHAnsi"/>
          <w:highlight w:val="cyan"/>
        </w:rPr>
        <w:t>, but</w:t>
      </w:r>
      <w:r w:rsidRPr="00F61038">
        <w:rPr>
          <w:rFonts w:asciiTheme="minorHAnsi" w:hAnsiTheme="minorHAnsi" w:cstheme="minorHAnsi"/>
          <w:sz w:val="16"/>
          <w:highlight w:val="cyan"/>
        </w:rPr>
        <w:t xml:space="preserve"> </w:t>
      </w:r>
      <w:r w:rsidRPr="00F61038">
        <w:rPr>
          <w:rFonts w:asciiTheme="minorHAnsi" w:hAnsiTheme="minorHAnsi" w:cstheme="minorHAnsi"/>
          <w:sz w:val="16"/>
        </w:rPr>
        <w:t xml:space="preserve">rather to the </w:t>
      </w:r>
      <w:r w:rsidRPr="00F61038">
        <w:rPr>
          <w:rStyle w:val="Emphasis"/>
          <w:rFonts w:asciiTheme="minorHAnsi" w:hAnsiTheme="minorHAnsi" w:cstheme="minorHAnsi"/>
        </w:rPr>
        <w:t>cost-</w:t>
      </w:r>
      <w:r w:rsidRPr="00F61038">
        <w:rPr>
          <w:rStyle w:val="Emphasis"/>
          <w:rFonts w:asciiTheme="minorHAnsi" w:hAnsiTheme="minorHAnsi" w:cstheme="minorHAnsi"/>
          <w:highlight w:val="cyan"/>
        </w:rPr>
        <w:t>competitiveness of solar</w:t>
      </w:r>
      <w:r w:rsidRPr="00F61038">
        <w:rPr>
          <w:rFonts w:asciiTheme="minorHAnsi" w:hAnsiTheme="minorHAnsi" w:cstheme="minorHAnsi"/>
          <w:sz w:val="16"/>
        </w:rPr>
        <w:t xml:space="preserve"> energy. </w:t>
      </w:r>
      <w:r w:rsidRPr="00F61038">
        <w:rPr>
          <w:rStyle w:val="StyleUnderline"/>
          <w:rFonts w:asciiTheme="minorHAnsi" w:hAnsiTheme="minorHAnsi" w:cstheme="minorHAnsi"/>
        </w:rPr>
        <w:t xml:space="preserve">The </w:t>
      </w:r>
      <w:r w:rsidRPr="00F61038">
        <w:rPr>
          <w:rStyle w:val="StyleUnderline"/>
          <w:rFonts w:asciiTheme="minorHAnsi" w:hAnsiTheme="minorHAnsi" w:cstheme="minorHAnsi"/>
          <w:highlight w:val="cyan"/>
        </w:rPr>
        <w:t xml:space="preserve">same </w:t>
      </w:r>
      <w:r w:rsidRPr="00F61038">
        <w:rPr>
          <w:rStyle w:val="StyleUnderline"/>
          <w:rFonts w:asciiTheme="minorHAnsi" w:hAnsiTheme="minorHAnsi" w:cstheme="minorHAnsi"/>
        </w:rPr>
        <w:t xml:space="preserve">story holds </w:t>
      </w:r>
      <w:r w:rsidRPr="00F61038">
        <w:rPr>
          <w:rStyle w:val="StyleUnderline"/>
          <w:rFonts w:asciiTheme="minorHAnsi" w:hAnsiTheme="minorHAnsi" w:cstheme="minorHAnsi"/>
          <w:highlight w:val="cyan"/>
        </w:rPr>
        <w:t xml:space="preserve">across </w:t>
      </w:r>
      <w:r w:rsidRPr="00F61038">
        <w:rPr>
          <w:rStyle w:val="Emphasis"/>
          <w:rFonts w:asciiTheme="minorHAnsi" w:hAnsiTheme="minorHAnsi" w:cstheme="minorHAnsi"/>
          <w:highlight w:val="cyan"/>
        </w:rPr>
        <w:t>Asia</w:t>
      </w:r>
      <w:r w:rsidRPr="00F61038">
        <w:rPr>
          <w:rStyle w:val="Emphasis"/>
          <w:rFonts w:asciiTheme="minorHAnsi" w:hAnsiTheme="minorHAnsi" w:cstheme="minorHAnsi"/>
        </w:rPr>
        <w:t>’s</w:t>
      </w:r>
      <w:r w:rsidRPr="00F61038">
        <w:rPr>
          <w:rFonts w:asciiTheme="minorHAnsi" w:hAnsiTheme="minorHAnsi" w:cstheme="minorHAnsi"/>
          <w:sz w:val="16"/>
        </w:rPr>
        <w:t xml:space="preserve"> developing </w:t>
      </w:r>
      <w:r w:rsidRPr="00F61038">
        <w:rPr>
          <w:rStyle w:val="Emphasis"/>
          <w:rFonts w:asciiTheme="minorHAnsi" w:hAnsiTheme="minorHAnsi" w:cstheme="minorHAnsi"/>
        </w:rPr>
        <w:t>countries</w:t>
      </w:r>
      <w:r w:rsidRPr="00F61038">
        <w:rPr>
          <w:rFonts w:asciiTheme="minorHAnsi" w:hAnsiTheme="minorHAnsi" w:cstheme="minorHAnsi"/>
          <w:sz w:val="16"/>
        </w:rPr>
        <w:t xml:space="preserve">: Thanks to a ninefold reduction in the cost of solar energy over the past decade, the number of new coal plants slated for construction in the region has fallen by 80 percent. Meanwhile, the road to an electric-car revolution was cleared by a collapse in the cost of lithium batteries, the challenge of powering cities with solar energy on cloudy days was eased by a 70 percent drop in the price of utility-scale batteries, and wind power grew 40 percent cheaper. </w:t>
      </w:r>
      <w:r w:rsidRPr="00F61038">
        <w:rPr>
          <w:rStyle w:val="StyleUnderline"/>
          <w:rFonts w:asciiTheme="minorHAnsi" w:hAnsiTheme="minorHAnsi" w:cstheme="minorHAnsi"/>
        </w:rPr>
        <w:t xml:space="preserve">Our species remains </w:t>
      </w:r>
      <w:r w:rsidRPr="00F61038">
        <w:rPr>
          <w:rStyle w:val="Emphasis"/>
          <w:rFonts w:asciiTheme="minorHAnsi" w:hAnsiTheme="minorHAnsi" w:cstheme="minorHAnsi"/>
        </w:rPr>
        <w:t>lackluster at solidarity</w:t>
      </w:r>
      <w:r w:rsidRPr="00F61038">
        <w:rPr>
          <w:rStyle w:val="StyleUnderline"/>
          <w:rFonts w:asciiTheme="minorHAnsi" w:hAnsiTheme="minorHAnsi" w:cstheme="minorHAnsi"/>
        </w:rPr>
        <w:t xml:space="preserve"> and self-government, but </w:t>
      </w:r>
      <w:r w:rsidRPr="00F61038">
        <w:rPr>
          <w:rStyle w:val="Emphasis"/>
          <w:rFonts w:asciiTheme="minorHAnsi" w:hAnsiTheme="minorHAnsi" w:cstheme="minorHAnsi"/>
        </w:rPr>
        <w:t>we’ve got a real knack for building cool shit</w:t>
      </w:r>
      <w:r w:rsidRPr="00F61038">
        <w:rPr>
          <w:rFonts w:asciiTheme="minorHAnsi" w:hAnsiTheme="minorHAnsi" w:cstheme="minorHAnsi"/>
          <w:sz w:val="16"/>
        </w:rPr>
        <w:t>.</w:t>
      </w:r>
    </w:p>
    <w:p w14:paraId="04F5F1A6" w14:textId="77777777" w:rsidR="00F61038" w:rsidRPr="00F61038" w:rsidRDefault="00F61038" w:rsidP="00F61038">
      <w:pPr>
        <w:rPr>
          <w:rFonts w:asciiTheme="minorHAnsi" w:hAnsiTheme="minorHAnsi" w:cstheme="minorHAnsi"/>
          <w:sz w:val="16"/>
          <w:szCs w:val="16"/>
        </w:rPr>
      </w:pPr>
      <w:r w:rsidRPr="00F61038">
        <w:rPr>
          <w:rFonts w:asciiTheme="minorHAnsi" w:hAnsiTheme="minorHAnsi" w:cstheme="minorHAnsi"/>
          <w:sz w:val="16"/>
          <w:szCs w:val="16"/>
        </w:rPr>
        <w:t>The technological progress of the past decade was not sufficient to compensate for tepid climate policy. But real techno-utopianism has never been tried: As of 2019, global spending on clean energy R&amp;D totaled $22 billion a year, or 3 percent of the Pentagon’s annual budget. Increasing spending on such research — while expediting cost-reductions in existing technologies by deploying them en masse — should be twin priorities of American climate policy.</w:t>
      </w:r>
    </w:p>
    <w:p w14:paraId="6A441803" w14:textId="77777777" w:rsidR="00F61038" w:rsidRPr="00F61038" w:rsidRDefault="00F61038" w:rsidP="00F61038">
      <w:pPr>
        <w:rPr>
          <w:rFonts w:asciiTheme="minorHAnsi" w:hAnsiTheme="minorHAnsi" w:cstheme="minorHAnsi"/>
        </w:rPr>
      </w:pPr>
      <w:r w:rsidRPr="00F61038">
        <w:rPr>
          <w:rStyle w:val="Emphasis"/>
          <w:rFonts w:asciiTheme="minorHAnsi" w:hAnsiTheme="minorHAnsi" w:cstheme="minorHAnsi"/>
        </w:rPr>
        <w:t xml:space="preserve">The preconditions for </w:t>
      </w:r>
      <w:r w:rsidRPr="00F61038">
        <w:rPr>
          <w:rStyle w:val="Emphasis"/>
          <w:rFonts w:asciiTheme="minorHAnsi" w:hAnsiTheme="minorHAnsi" w:cstheme="minorHAnsi"/>
          <w:highlight w:val="cyan"/>
        </w:rPr>
        <w:t>green industrialization can be made in America</w:t>
      </w:r>
      <w:r w:rsidRPr="00F61038">
        <w:rPr>
          <w:rFonts w:asciiTheme="minorHAnsi" w:hAnsiTheme="minorHAnsi" w:cstheme="minorHAnsi"/>
        </w:rPr>
        <w:t>.</w:t>
      </w:r>
    </w:p>
    <w:p w14:paraId="515A1975" w14:textId="77777777" w:rsidR="00F61038" w:rsidRPr="00F61038" w:rsidRDefault="00F61038" w:rsidP="00F61038">
      <w:pPr>
        <w:rPr>
          <w:rStyle w:val="StyleUnderline"/>
          <w:rFonts w:asciiTheme="minorHAnsi" w:hAnsiTheme="minorHAnsi" w:cstheme="minorHAnsi"/>
        </w:rPr>
      </w:pPr>
      <w:r w:rsidRPr="00F61038">
        <w:rPr>
          <w:rFonts w:asciiTheme="minorHAnsi" w:hAnsiTheme="minorHAnsi" w:cstheme="minorHAnsi"/>
          <w:sz w:val="16"/>
        </w:rPr>
        <w:t xml:space="preserve">The United States has more fiscal capacity and better-financed research universities than any nation on the planet. And, for all the pathologies of our politics, public </w:t>
      </w:r>
      <w:r w:rsidRPr="00F61038">
        <w:rPr>
          <w:rStyle w:val="StyleUnderline"/>
          <w:rFonts w:asciiTheme="minorHAnsi" w:hAnsiTheme="minorHAnsi" w:cstheme="minorHAnsi"/>
        </w:rPr>
        <w:t xml:space="preserve">investment in green tech inspires </w:t>
      </w:r>
      <w:r w:rsidRPr="00F61038">
        <w:rPr>
          <w:rStyle w:val="Emphasis"/>
          <w:rFonts w:asciiTheme="minorHAnsi" w:hAnsiTheme="minorHAnsi" w:cstheme="minorHAnsi"/>
        </w:rPr>
        <w:t>far weaker opposition</w:t>
      </w:r>
      <w:r w:rsidRPr="00F61038">
        <w:rPr>
          <w:rStyle w:val="StyleUnderline"/>
          <w:rFonts w:asciiTheme="minorHAnsi" w:hAnsiTheme="minorHAnsi" w:cstheme="minorHAnsi"/>
        </w:rPr>
        <w:t xml:space="preserve"> than many less-indispensable climate policies</w:t>
      </w:r>
      <w:r w:rsidRPr="00F61038">
        <w:rPr>
          <w:rFonts w:asciiTheme="minorHAnsi" w:hAnsiTheme="minorHAnsi" w:cstheme="minorHAnsi"/>
          <w:sz w:val="16"/>
        </w:rPr>
        <w:t xml:space="preserve">. In fact, late last year, with Republicans controlling the Senate and Donald Trump in the White House, the U.S. increased funding for zero-emission technology R&amp;D by $35 billion. </w:t>
      </w:r>
      <w:r w:rsidRPr="00F61038">
        <w:rPr>
          <w:rStyle w:val="StyleUnderline"/>
          <w:rFonts w:asciiTheme="minorHAnsi" w:hAnsiTheme="minorHAnsi" w:cstheme="minorHAnsi"/>
        </w:rPr>
        <w:t xml:space="preserve">America does not have </w:t>
      </w:r>
      <w:r w:rsidRPr="00F61038">
        <w:rPr>
          <w:rStyle w:val="Emphasis"/>
          <w:rFonts w:asciiTheme="minorHAnsi" w:hAnsiTheme="minorHAnsi" w:cstheme="minorHAnsi"/>
        </w:rPr>
        <w:t>sovereignty over enough humans to save the planet by slashing our domestic emissions</w:t>
      </w:r>
      <w:r w:rsidRPr="00F61038">
        <w:rPr>
          <w:rStyle w:val="StyleUnderline"/>
          <w:rFonts w:asciiTheme="minorHAnsi" w:hAnsiTheme="minorHAnsi" w:cstheme="minorHAnsi"/>
        </w:rPr>
        <w:t xml:space="preserve">. But we just might have the </w:t>
      </w:r>
      <w:r w:rsidRPr="00F61038">
        <w:rPr>
          <w:rStyle w:val="Emphasis"/>
          <w:rFonts w:asciiTheme="minorHAnsi" w:hAnsiTheme="minorHAnsi" w:cstheme="minorHAnsi"/>
        </w:rPr>
        <w:t>resources and political economy necessary to help the developing world save us all</w:t>
      </w:r>
      <w:r w:rsidRPr="00F61038">
        <w:rPr>
          <w:rStyle w:val="StyleUnderline"/>
          <w:rFonts w:asciiTheme="minorHAnsi" w:hAnsiTheme="minorHAnsi" w:cstheme="minorHAnsi"/>
        </w:rPr>
        <w:t>.</w:t>
      </w:r>
    </w:p>
    <w:p w14:paraId="088F8CB4" w14:textId="77777777" w:rsidR="00F61038" w:rsidRPr="00F61038" w:rsidRDefault="00F61038" w:rsidP="00F61038">
      <w:pPr>
        <w:rPr>
          <w:rFonts w:asciiTheme="minorHAnsi" w:hAnsiTheme="minorHAnsi" w:cstheme="minorHAnsi"/>
          <w:sz w:val="16"/>
        </w:rPr>
      </w:pPr>
      <w:r w:rsidRPr="00F61038">
        <w:rPr>
          <w:rFonts w:asciiTheme="minorHAnsi" w:hAnsiTheme="minorHAnsi" w:cstheme="minorHAnsi"/>
          <w:sz w:val="16"/>
        </w:rPr>
        <w:t xml:space="preserve">Although progress on renewables has exceeded optimistic expectations, the technical obstacles to </w:t>
      </w:r>
      <w:r w:rsidRPr="00F61038">
        <w:rPr>
          <w:rStyle w:val="StyleUnderline"/>
          <w:rFonts w:asciiTheme="minorHAnsi" w:hAnsiTheme="minorHAnsi" w:cstheme="minorHAnsi"/>
        </w:rPr>
        <w:t xml:space="preserve">global </w:t>
      </w:r>
      <w:r w:rsidRPr="00F61038">
        <w:rPr>
          <w:rStyle w:val="StyleUnderline"/>
          <w:rFonts w:asciiTheme="minorHAnsi" w:hAnsiTheme="minorHAnsi" w:cstheme="minorHAnsi"/>
          <w:highlight w:val="cyan"/>
        </w:rPr>
        <w:t>decarbonization</w:t>
      </w:r>
      <w:r w:rsidRPr="00F61038">
        <w:rPr>
          <w:rFonts w:asciiTheme="minorHAnsi" w:hAnsiTheme="minorHAnsi" w:cstheme="minorHAnsi"/>
          <w:sz w:val="16"/>
          <w:highlight w:val="cyan"/>
        </w:rPr>
        <w:t xml:space="preserve"> </w:t>
      </w:r>
      <w:r w:rsidRPr="00F61038">
        <w:rPr>
          <w:rFonts w:asciiTheme="minorHAnsi" w:hAnsiTheme="minorHAnsi" w:cstheme="minorHAnsi"/>
          <w:sz w:val="16"/>
        </w:rPr>
        <w:t xml:space="preserve">remain immense. In the most optimistic scenario, scaling up existing, cost-competitive technologies can get us about 16 percent of the emissions reductions necessary for achieving net-zero by 2050, according to the International Energy Agency. Driving down the price of tech we already have will get us another 39 percent. The rest </w:t>
      </w:r>
      <w:r w:rsidRPr="00F61038">
        <w:rPr>
          <w:rStyle w:val="Emphasis"/>
          <w:rFonts w:asciiTheme="minorHAnsi" w:hAnsiTheme="minorHAnsi" w:cstheme="minorHAnsi"/>
          <w:highlight w:val="cyan"/>
        </w:rPr>
        <w:t>must come from techn</w:t>
      </w:r>
      <w:r w:rsidRPr="00F61038">
        <w:rPr>
          <w:rStyle w:val="Emphasis"/>
          <w:rFonts w:asciiTheme="minorHAnsi" w:hAnsiTheme="minorHAnsi" w:cstheme="minorHAnsi"/>
        </w:rPr>
        <w:t>ologies</w:t>
      </w:r>
      <w:r w:rsidRPr="00F61038">
        <w:rPr>
          <w:rStyle w:val="StyleUnderline"/>
          <w:rFonts w:asciiTheme="minorHAnsi" w:hAnsiTheme="minorHAnsi" w:cstheme="minorHAnsi"/>
        </w:rPr>
        <w:t xml:space="preserve"> that have yet to be fully developed. We need electrified cement, hydrogen-powered steel plants, and evaporative cooling. We need utility-scale energy storage, electric airplanes, and ultra-high voltage transmission lines</w:t>
      </w:r>
      <w:r w:rsidRPr="00F61038">
        <w:rPr>
          <w:rFonts w:asciiTheme="minorHAnsi" w:hAnsiTheme="minorHAnsi" w:cstheme="minorHAnsi"/>
          <w:sz w:val="16"/>
        </w:rPr>
        <w:t>. And we’d be remiss to not toss a bit of our collective wealth at game-changing hail marys like nuclear fusion.</w:t>
      </w:r>
    </w:p>
    <w:p w14:paraId="061577C9" w14:textId="77777777" w:rsidR="00F61038" w:rsidRPr="00F61038" w:rsidRDefault="00F61038" w:rsidP="00F61038">
      <w:pPr>
        <w:pStyle w:val="Heading4"/>
        <w:rPr>
          <w:rFonts w:asciiTheme="minorHAnsi" w:hAnsiTheme="minorHAnsi" w:cstheme="minorHAnsi"/>
        </w:rPr>
      </w:pPr>
      <w:r w:rsidRPr="00F61038">
        <w:rPr>
          <w:rFonts w:asciiTheme="minorHAnsi" w:hAnsiTheme="minorHAnsi" w:cstheme="minorHAnsi"/>
        </w:rPr>
        <w:t xml:space="preserve">System changes are </w:t>
      </w:r>
      <w:r w:rsidRPr="00F61038">
        <w:rPr>
          <w:rFonts w:asciiTheme="minorHAnsi" w:hAnsiTheme="minorHAnsi" w:cstheme="minorHAnsi"/>
          <w:u w:val="single"/>
        </w:rPr>
        <w:t>infeasible</w:t>
      </w:r>
      <w:r w:rsidRPr="00F61038">
        <w:rPr>
          <w:rFonts w:asciiTheme="minorHAnsi" w:hAnsiTheme="minorHAnsi" w:cstheme="minorHAnsi"/>
        </w:rPr>
        <w:t xml:space="preserve">---can’t get </w:t>
      </w:r>
      <w:r w:rsidRPr="00F61038">
        <w:rPr>
          <w:rFonts w:asciiTheme="minorHAnsi" w:hAnsiTheme="minorHAnsi" w:cstheme="minorHAnsi"/>
          <w:u w:val="single"/>
        </w:rPr>
        <w:t>governmental</w:t>
      </w:r>
      <w:r w:rsidRPr="00F61038">
        <w:rPr>
          <w:rFonts w:asciiTheme="minorHAnsi" w:hAnsiTheme="minorHAnsi" w:cstheme="minorHAnsi"/>
        </w:rPr>
        <w:t xml:space="preserve"> or </w:t>
      </w:r>
      <w:r w:rsidRPr="00F61038">
        <w:rPr>
          <w:rFonts w:asciiTheme="minorHAnsi" w:hAnsiTheme="minorHAnsi" w:cstheme="minorHAnsi"/>
          <w:u w:val="single"/>
        </w:rPr>
        <w:t>international buy-in</w:t>
      </w:r>
      <w:r w:rsidRPr="00F61038">
        <w:rPr>
          <w:rFonts w:asciiTheme="minorHAnsi" w:hAnsiTheme="minorHAnsi" w:cstheme="minorHAnsi"/>
        </w:rPr>
        <w:t>---</w:t>
      </w:r>
      <w:r w:rsidRPr="00F61038">
        <w:rPr>
          <w:rFonts w:asciiTheme="minorHAnsi" w:hAnsiTheme="minorHAnsi" w:cstheme="minorHAnsi"/>
          <w:u w:val="single"/>
        </w:rPr>
        <w:t>reform</w:t>
      </w:r>
      <w:r w:rsidRPr="00F61038">
        <w:rPr>
          <w:rFonts w:asciiTheme="minorHAnsi" w:hAnsiTheme="minorHAnsi" w:cstheme="minorHAnsi"/>
        </w:rPr>
        <w:t xml:space="preserve"> is </w:t>
      </w:r>
      <w:r w:rsidRPr="00F61038">
        <w:rPr>
          <w:rFonts w:asciiTheme="minorHAnsi" w:hAnsiTheme="minorHAnsi" w:cstheme="minorHAnsi"/>
          <w:u w:val="single"/>
        </w:rPr>
        <w:t>comparatively quicker</w:t>
      </w:r>
      <w:r w:rsidRPr="00F61038">
        <w:rPr>
          <w:rFonts w:asciiTheme="minorHAnsi" w:hAnsiTheme="minorHAnsi" w:cstheme="minorHAnsi"/>
        </w:rPr>
        <w:t xml:space="preserve">.  </w:t>
      </w:r>
    </w:p>
    <w:p w14:paraId="00A11BD0" w14:textId="77777777" w:rsidR="00F61038" w:rsidRPr="00F61038" w:rsidRDefault="00F61038" w:rsidP="00F61038">
      <w:pPr>
        <w:rPr>
          <w:rFonts w:asciiTheme="minorHAnsi" w:hAnsiTheme="minorHAnsi" w:cstheme="minorHAnsi"/>
        </w:rPr>
      </w:pPr>
      <w:r w:rsidRPr="00F61038">
        <w:rPr>
          <w:rFonts w:asciiTheme="minorHAnsi" w:hAnsiTheme="minorHAnsi" w:cstheme="minorHAnsi"/>
        </w:rPr>
        <w:t xml:space="preserve">Ezra </w:t>
      </w:r>
      <w:r w:rsidRPr="00F61038">
        <w:rPr>
          <w:rStyle w:val="Style13ptBold"/>
          <w:rFonts w:asciiTheme="minorHAnsi" w:hAnsiTheme="minorHAnsi" w:cstheme="minorHAnsi"/>
        </w:rPr>
        <w:t>Klein 8/31/21</w:t>
      </w:r>
      <w:r w:rsidRPr="00F61038">
        <w:rPr>
          <w:rFonts w:asciiTheme="minorHAnsi" w:hAnsiTheme="minorHAnsi" w:cstheme="minorHAnsi"/>
        </w:rPr>
        <w:t>. American journalist, political analyst, New York Times columnist, and the host of The Ezra Klein Show podcast. "Transcript: Ezra Klein Answers Listener Questions". No Publication. 8-31-2021. https://www.nytimes.com/2021/08/31/podcasts/transcript-ezra-klein-ask-me-anything.html</w:t>
      </w:r>
    </w:p>
    <w:p w14:paraId="3FB49A1C" w14:textId="77777777" w:rsidR="00F61038" w:rsidRPr="00F61038" w:rsidRDefault="00F61038" w:rsidP="00F61038">
      <w:pPr>
        <w:rPr>
          <w:rFonts w:asciiTheme="minorHAnsi" w:hAnsiTheme="minorHAnsi" w:cstheme="minorHAnsi"/>
          <w:sz w:val="16"/>
        </w:rPr>
      </w:pPr>
      <w:r w:rsidRPr="00F61038">
        <w:rPr>
          <w:rFonts w:asciiTheme="minorHAnsi" w:hAnsiTheme="minorHAnsi" w:cstheme="minorHAnsi"/>
          <w:sz w:val="16"/>
        </w:rPr>
        <w:t>EZRA KLEIN: Yeah. And maybe we should do an episode on this. I have very complicated feelings about degrowth. So one is that it is tricky to talk about, as you say, because I find its advocates will continue to say that you’re defining it wrong. So let me use a definition from Hickel, which is, and I’m quoting him here, “</w:t>
      </w:r>
      <w:r w:rsidRPr="00F61038">
        <w:rPr>
          <w:rStyle w:val="StyleUnderline"/>
          <w:rFonts w:asciiTheme="minorHAnsi" w:hAnsiTheme="minorHAnsi" w:cstheme="minorHAnsi"/>
        </w:rPr>
        <w:t xml:space="preserve">Degrowth is </w:t>
      </w:r>
      <w:r w:rsidRPr="00F61038">
        <w:rPr>
          <w:rStyle w:val="StyleUnderline"/>
          <w:rFonts w:asciiTheme="minorHAnsi" w:hAnsiTheme="minorHAnsi" w:cstheme="minorHAnsi"/>
          <w:highlight w:val="cyan"/>
        </w:rPr>
        <w:t>a planned reduction of energy and resource throughput</w:t>
      </w:r>
      <w:r w:rsidRPr="00F61038">
        <w:rPr>
          <w:rStyle w:val="StyleUnderline"/>
          <w:rFonts w:asciiTheme="minorHAnsi" w:hAnsiTheme="minorHAnsi" w:cstheme="minorHAnsi"/>
        </w:rPr>
        <w:t xml:space="preserve"> designed to bring the economy back into balance with the living world in a way that reduces inequality</w:t>
      </w:r>
      <w:r w:rsidRPr="00F61038">
        <w:rPr>
          <w:rFonts w:asciiTheme="minorHAnsi" w:hAnsiTheme="minorHAnsi" w:cstheme="minorHAnsi"/>
          <w:sz w:val="16"/>
        </w:rPr>
        <w:t xml:space="preserve"> and improves human well-being.”</w:t>
      </w:r>
    </w:p>
    <w:p w14:paraId="0E88E9B6" w14:textId="77777777" w:rsidR="00F61038" w:rsidRPr="00F61038" w:rsidRDefault="00F61038" w:rsidP="00F61038">
      <w:pPr>
        <w:rPr>
          <w:rFonts w:asciiTheme="minorHAnsi" w:hAnsiTheme="minorHAnsi" w:cstheme="minorHAnsi"/>
          <w:sz w:val="16"/>
        </w:rPr>
      </w:pPr>
      <w:r w:rsidRPr="00F61038">
        <w:rPr>
          <w:rFonts w:asciiTheme="minorHAnsi" w:hAnsiTheme="minorHAnsi" w:cstheme="minorHAnsi"/>
          <w:sz w:val="16"/>
        </w:rPr>
        <w:t xml:space="preserve">And </w:t>
      </w:r>
      <w:proofErr w:type="gramStart"/>
      <w:r w:rsidRPr="00F61038">
        <w:rPr>
          <w:rFonts w:asciiTheme="minorHAnsi" w:hAnsiTheme="minorHAnsi" w:cstheme="minorHAnsi"/>
          <w:sz w:val="16"/>
        </w:rPr>
        <w:t>so</w:t>
      </w:r>
      <w:proofErr w:type="gramEnd"/>
      <w:r w:rsidRPr="00F61038">
        <w:rPr>
          <w:rFonts w:asciiTheme="minorHAnsi" w:hAnsiTheme="minorHAnsi" w:cstheme="minorHAnsi"/>
          <w:sz w:val="16"/>
        </w:rPr>
        <w:t xml:space="preserve"> </w:t>
      </w:r>
      <w:r w:rsidRPr="00F61038">
        <w:rPr>
          <w:rStyle w:val="StyleUnderline"/>
          <w:rFonts w:asciiTheme="minorHAnsi" w:hAnsiTheme="minorHAnsi" w:cstheme="minorHAnsi"/>
        </w:rPr>
        <w:t>I’d note two things here. One is “</w:t>
      </w:r>
      <w:r w:rsidRPr="00F61038">
        <w:rPr>
          <w:rStyle w:val="Emphasis"/>
          <w:rFonts w:asciiTheme="minorHAnsi" w:hAnsiTheme="minorHAnsi" w:cstheme="minorHAnsi"/>
        </w:rPr>
        <w:t>designed</w:t>
      </w:r>
      <w:r w:rsidRPr="00F61038">
        <w:rPr>
          <w:rStyle w:val="StyleUnderline"/>
          <w:rFonts w:asciiTheme="minorHAnsi" w:hAnsiTheme="minorHAnsi" w:cstheme="minorHAnsi"/>
        </w:rPr>
        <w:t>.”</w:t>
      </w:r>
      <w:r w:rsidRPr="00F61038">
        <w:rPr>
          <w:rFonts w:asciiTheme="minorHAnsi" w:hAnsiTheme="minorHAnsi" w:cstheme="minorHAnsi"/>
          <w:sz w:val="16"/>
        </w:rPr>
        <w:t xml:space="preserve"> </w:t>
      </w:r>
      <w:r w:rsidRPr="00F61038">
        <w:rPr>
          <w:rStyle w:val="StyleUnderline"/>
          <w:rFonts w:asciiTheme="minorHAnsi" w:hAnsiTheme="minorHAnsi" w:cstheme="minorHAnsi"/>
        </w:rPr>
        <w:t xml:space="preserve">Degrowth </w:t>
      </w:r>
      <w:r w:rsidRPr="00F61038">
        <w:rPr>
          <w:rStyle w:val="StyleUnderline"/>
          <w:rFonts w:asciiTheme="minorHAnsi" w:hAnsiTheme="minorHAnsi" w:cstheme="minorHAnsi"/>
          <w:highlight w:val="cyan"/>
        </w:rPr>
        <w:t>is</w:t>
      </w:r>
      <w:r w:rsidRPr="00F61038">
        <w:rPr>
          <w:rFonts w:asciiTheme="minorHAnsi" w:hAnsiTheme="minorHAnsi" w:cstheme="minorHAnsi"/>
          <w:sz w:val="16"/>
        </w:rPr>
        <w:t xml:space="preserve">, as its advocates understand it, </w:t>
      </w:r>
      <w:proofErr w:type="gramStart"/>
      <w:r w:rsidRPr="00F61038">
        <w:rPr>
          <w:rStyle w:val="StyleUnderline"/>
          <w:rFonts w:asciiTheme="minorHAnsi" w:hAnsiTheme="minorHAnsi" w:cstheme="minorHAnsi"/>
        </w:rPr>
        <w:t>a</w:t>
      </w:r>
      <w:proofErr w:type="gramEnd"/>
      <w:r w:rsidRPr="00F61038">
        <w:rPr>
          <w:rStyle w:val="StyleUnderline"/>
          <w:rFonts w:asciiTheme="minorHAnsi" w:hAnsiTheme="minorHAnsi" w:cstheme="minorHAnsi"/>
        </w:rPr>
        <w:t xml:space="preserve"> act of global economic </w:t>
      </w:r>
      <w:r w:rsidRPr="00F61038">
        <w:rPr>
          <w:rStyle w:val="StyleUnderline"/>
          <w:rFonts w:asciiTheme="minorHAnsi" w:hAnsiTheme="minorHAnsi" w:cstheme="minorHAnsi"/>
          <w:highlight w:val="cyan"/>
        </w:rPr>
        <w:t xml:space="preserve">planning </w:t>
      </w:r>
      <w:r w:rsidRPr="00F61038">
        <w:rPr>
          <w:rStyle w:val="StyleUnderline"/>
          <w:rFonts w:asciiTheme="minorHAnsi" w:hAnsiTheme="minorHAnsi" w:cstheme="minorHAnsi"/>
        </w:rPr>
        <w:t xml:space="preserve">really </w:t>
      </w:r>
      <w:r w:rsidRPr="00F61038">
        <w:rPr>
          <w:rStyle w:val="Emphasis"/>
          <w:rFonts w:asciiTheme="minorHAnsi" w:hAnsiTheme="minorHAnsi" w:cstheme="minorHAnsi"/>
          <w:highlight w:val="cyan"/>
        </w:rPr>
        <w:t xml:space="preserve">without equal </w:t>
      </w:r>
      <w:r w:rsidRPr="00F61038">
        <w:rPr>
          <w:rStyle w:val="Emphasis"/>
          <w:rFonts w:asciiTheme="minorHAnsi" w:hAnsiTheme="minorHAnsi" w:cstheme="minorHAnsi"/>
        </w:rPr>
        <w:t xml:space="preserve">anywhere </w:t>
      </w:r>
      <w:r w:rsidRPr="00F61038">
        <w:rPr>
          <w:rStyle w:val="Emphasis"/>
          <w:rFonts w:asciiTheme="minorHAnsi" w:hAnsiTheme="minorHAnsi" w:cstheme="minorHAnsi"/>
          <w:highlight w:val="cyan"/>
        </w:rPr>
        <w:t xml:space="preserve">in </w:t>
      </w:r>
      <w:r w:rsidRPr="00F61038">
        <w:rPr>
          <w:rStyle w:val="Emphasis"/>
          <w:rFonts w:asciiTheme="minorHAnsi" w:hAnsiTheme="minorHAnsi" w:cstheme="minorHAnsi"/>
        </w:rPr>
        <w:t xml:space="preserve">human </w:t>
      </w:r>
      <w:r w:rsidRPr="00F61038">
        <w:rPr>
          <w:rStyle w:val="Emphasis"/>
          <w:rFonts w:asciiTheme="minorHAnsi" w:hAnsiTheme="minorHAnsi" w:cstheme="minorHAnsi"/>
          <w:highlight w:val="cyan"/>
        </w:rPr>
        <w:t>history</w:t>
      </w:r>
      <w:r w:rsidRPr="00F61038">
        <w:rPr>
          <w:rFonts w:asciiTheme="minorHAnsi" w:hAnsiTheme="minorHAnsi" w:cstheme="minorHAnsi"/>
          <w:sz w:val="16"/>
        </w:rPr>
        <w:t xml:space="preserve">. </w:t>
      </w:r>
      <w:r w:rsidRPr="00F61038">
        <w:rPr>
          <w:rStyle w:val="StyleUnderline"/>
          <w:rFonts w:asciiTheme="minorHAnsi" w:hAnsiTheme="minorHAnsi" w:cstheme="minorHAnsi"/>
        </w:rPr>
        <w:t xml:space="preserve">It is an act of </w:t>
      </w:r>
      <w:r w:rsidRPr="00F61038">
        <w:rPr>
          <w:rStyle w:val="Emphasis"/>
          <w:rFonts w:asciiTheme="minorHAnsi" w:hAnsiTheme="minorHAnsi" w:cstheme="minorHAnsi"/>
        </w:rPr>
        <w:t>extraordinary central planning</w:t>
      </w:r>
      <w:r w:rsidRPr="00F61038">
        <w:rPr>
          <w:rFonts w:asciiTheme="minorHAnsi" w:hAnsiTheme="minorHAnsi" w:cstheme="minorHAnsi"/>
          <w:sz w:val="16"/>
        </w:rPr>
        <w:t>. So that’s one thing that is going to become important in my answer.</w:t>
      </w:r>
    </w:p>
    <w:p w14:paraId="357A9946" w14:textId="77777777" w:rsidR="00F61038" w:rsidRPr="00F61038" w:rsidRDefault="00F61038" w:rsidP="00F61038">
      <w:pPr>
        <w:rPr>
          <w:rFonts w:asciiTheme="minorHAnsi" w:hAnsiTheme="minorHAnsi" w:cstheme="minorHAnsi"/>
          <w:sz w:val="16"/>
        </w:rPr>
      </w:pPr>
      <w:r w:rsidRPr="00F61038">
        <w:rPr>
          <w:rFonts w:asciiTheme="minorHAnsi" w:hAnsiTheme="minorHAnsi" w:cstheme="minorHAnsi"/>
          <w:sz w:val="16"/>
        </w:rPr>
        <w:t xml:space="preserve">I’d say there’s part of this vision I’m sympathetic to, and then part of it that </w:t>
      </w:r>
      <w:r w:rsidRPr="00F61038">
        <w:rPr>
          <w:rStyle w:val="StyleUnderline"/>
          <w:rFonts w:asciiTheme="minorHAnsi" w:hAnsiTheme="minorHAnsi" w:cstheme="minorHAnsi"/>
        </w:rPr>
        <w:t>I just don’t think holds together</w:t>
      </w:r>
      <w:r w:rsidRPr="00F61038">
        <w:rPr>
          <w:rFonts w:asciiTheme="minorHAnsi" w:hAnsiTheme="minorHAnsi" w:cstheme="minorHAnsi"/>
          <w:sz w:val="16"/>
        </w:rPr>
        <w:t>. I would distinguish a critique of want and a critique of growth. And the way I would do that is that, as you hear if you listen to the show, I’m pretty critical of a lot of the ways capitalism generates desire.</w:t>
      </w:r>
    </w:p>
    <w:p w14:paraId="3B56E813" w14:textId="77777777" w:rsidR="00F61038" w:rsidRPr="00F61038" w:rsidRDefault="00F61038" w:rsidP="00F61038">
      <w:pPr>
        <w:rPr>
          <w:rFonts w:asciiTheme="minorHAnsi" w:hAnsiTheme="minorHAnsi" w:cstheme="minorHAnsi"/>
          <w:sz w:val="16"/>
          <w:szCs w:val="16"/>
        </w:rPr>
      </w:pPr>
      <w:r w:rsidRPr="00F61038">
        <w:rPr>
          <w:rFonts w:asciiTheme="minorHAnsi" w:hAnsiTheme="minorHAnsi" w:cstheme="minorHAnsi"/>
          <w:sz w:val="16"/>
          <w:szCs w:val="16"/>
        </w:rPr>
        <w:t>Desire is something we build through advertising, through social mimicry. This is a show that is supported by advertising. This is part of the desire- generation complex in its business model. And we are told and taught to want a lot of things, not only that we don’t need, but that don’t make us happier. And so not all growth as measured by G.D.P. is good growth.</w:t>
      </w:r>
    </w:p>
    <w:p w14:paraId="1011EBFC" w14:textId="77777777" w:rsidR="00F61038" w:rsidRPr="00F61038" w:rsidRDefault="00F61038" w:rsidP="00F61038">
      <w:pPr>
        <w:rPr>
          <w:rFonts w:asciiTheme="minorHAnsi" w:hAnsiTheme="minorHAnsi" w:cstheme="minorHAnsi"/>
          <w:sz w:val="16"/>
        </w:rPr>
      </w:pPr>
      <w:r w:rsidRPr="00F61038">
        <w:rPr>
          <w:rFonts w:asciiTheme="minorHAnsi" w:hAnsiTheme="minorHAnsi" w:cstheme="minorHAnsi"/>
          <w:sz w:val="16"/>
        </w:rPr>
        <w:t xml:space="preserve">But </w:t>
      </w:r>
      <w:r w:rsidRPr="00F61038">
        <w:rPr>
          <w:rStyle w:val="StyleUnderline"/>
          <w:rFonts w:asciiTheme="minorHAnsi" w:hAnsiTheme="minorHAnsi" w:cstheme="minorHAnsi"/>
        </w:rPr>
        <w:t>a lot of what people want is fine</w:t>
      </w:r>
      <w:r w:rsidRPr="00F61038">
        <w:rPr>
          <w:rFonts w:asciiTheme="minorHAnsi" w:hAnsiTheme="minorHAnsi" w:cstheme="minorHAnsi"/>
          <w:sz w:val="16"/>
        </w:rPr>
        <w:t xml:space="preserve">, or great, or whatever. </w:t>
      </w:r>
      <w:r w:rsidRPr="00F61038">
        <w:rPr>
          <w:rStyle w:val="StyleUnderline"/>
          <w:rFonts w:asciiTheme="minorHAnsi" w:hAnsiTheme="minorHAnsi" w:cstheme="minorHAnsi"/>
        </w:rPr>
        <w:t>It’s their desire, and it’s not for me to tell them the jeans they’re interested in are incorrect</w:t>
      </w:r>
      <w:r w:rsidRPr="00F61038">
        <w:rPr>
          <w:rFonts w:asciiTheme="minorHAnsi" w:hAnsiTheme="minorHAnsi" w:cstheme="minorHAnsi"/>
          <w:sz w:val="16"/>
        </w:rPr>
        <w:t xml:space="preserve">. And </w:t>
      </w:r>
      <w:r w:rsidRPr="00F61038">
        <w:rPr>
          <w:rStyle w:val="StyleUnderline"/>
          <w:rFonts w:asciiTheme="minorHAnsi" w:hAnsiTheme="minorHAnsi" w:cstheme="minorHAnsi"/>
        </w:rPr>
        <w:t xml:space="preserve">a lot of it </w:t>
      </w:r>
      <w:r w:rsidRPr="00F61038">
        <w:rPr>
          <w:rStyle w:val="Emphasis"/>
          <w:rFonts w:asciiTheme="minorHAnsi" w:hAnsiTheme="minorHAnsi" w:cstheme="minorHAnsi"/>
        </w:rPr>
        <w:t>I don’t think is under the power of policymakers to control</w:t>
      </w:r>
      <w:r w:rsidRPr="00F61038">
        <w:rPr>
          <w:rFonts w:asciiTheme="minorHAnsi" w:hAnsiTheme="minorHAnsi" w:cstheme="minorHAnsi"/>
          <w:sz w:val="16"/>
        </w:rPr>
        <w:t>. I don’t think it’s all advertising. I don’t know that if you cut down advertising, the amount people would spend on consumption would go way down. They might simply consume other things.</w:t>
      </w:r>
    </w:p>
    <w:p w14:paraId="1A96D62D" w14:textId="77777777" w:rsidR="00F61038" w:rsidRPr="00F61038" w:rsidRDefault="00F61038" w:rsidP="00F61038">
      <w:pPr>
        <w:rPr>
          <w:rFonts w:asciiTheme="minorHAnsi" w:hAnsiTheme="minorHAnsi" w:cstheme="minorHAnsi"/>
          <w:sz w:val="16"/>
        </w:rPr>
      </w:pPr>
      <w:r w:rsidRPr="00F61038">
        <w:rPr>
          <w:rFonts w:asciiTheme="minorHAnsi" w:hAnsiTheme="minorHAnsi" w:cstheme="minorHAnsi"/>
          <w:sz w:val="16"/>
        </w:rPr>
        <w:t xml:space="preserve">And </w:t>
      </w:r>
      <w:proofErr w:type="gramStart"/>
      <w:r w:rsidRPr="00F61038">
        <w:rPr>
          <w:rFonts w:asciiTheme="minorHAnsi" w:hAnsiTheme="minorHAnsi" w:cstheme="minorHAnsi"/>
          <w:sz w:val="16"/>
        </w:rPr>
        <w:t>so</w:t>
      </w:r>
      <w:proofErr w:type="gramEnd"/>
      <w:r w:rsidRPr="00F61038">
        <w:rPr>
          <w:rFonts w:asciiTheme="minorHAnsi" w:hAnsiTheme="minorHAnsi" w:cstheme="minorHAnsi"/>
          <w:sz w:val="16"/>
        </w:rPr>
        <w:t xml:space="preserve"> </w:t>
      </w:r>
      <w:r w:rsidRPr="00F61038">
        <w:rPr>
          <w:rStyle w:val="StyleUnderline"/>
          <w:rFonts w:asciiTheme="minorHAnsi" w:hAnsiTheme="minorHAnsi" w:cstheme="minorHAnsi"/>
        </w:rPr>
        <w:t>I want people to have rich, materially fulfilling lives</w:t>
      </w:r>
      <w:r w:rsidRPr="00F61038">
        <w:rPr>
          <w:rFonts w:asciiTheme="minorHAnsi" w:hAnsiTheme="minorHAnsi" w:cstheme="minorHAnsi"/>
          <w:sz w:val="16"/>
        </w:rPr>
        <w:t xml:space="preserve">. And I think </w:t>
      </w:r>
      <w:r w:rsidRPr="00F61038">
        <w:rPr>
          <w:rStyle w:val="Emphasis"/>
          <w:rFonts w:asciiTheme="minorHAnsi" w:hAnsiTheme="minorHAnsi" w:cstheme="minorHAnsi"/>
        </w:rPr>
        <w:t>it’ll be a very hard piece to change</w:t>
      </w:r>
      <w:r w:rsidRPr="00F61038">
        <w:rPr>
          <w:rFonts w:asciiTheme="minorHAnsi" w:hAnsiTheme="minorHAnsi" w:cstheme="minorHAnsi"/>
          <w:sz w:val="16"/>
        </w:rPr>
        <w:t xml:space="preserve">. </w:t>
      </w:r>
      <w:proofErr w:type="gramStart"/>
      <w:r w:rsidRPr="00F61038">
        <w:rPr>
          <w:rFonts w:asciiTheme="minorHAnsi" w:hAnsiTheme="minorHAnsi" w:cstheme="minorHAnsi"/>
          <w:sz w:val="16"/>
        </w:rPr>
        <w:t>So</w:t>
      </w:r>
      <w:proofErr w:type="gramEnd"/>
      <w:r w:rsidRPr="00F61038">
        <w:rPr>
          <w:rFonts w:asciiTheme="minorHAnsi" w:hAnsiTheme="minorHAnsi" w:cstheme="minorHAnsi"/>
          <w:sz w:val="16"/>
        </w:rPr>
        <w:t xml:space="preserve"> in terms of having a counterweight to the materialism, the ideology of materialism in modern society, that’s a part of degrowth that I’m very open to.</w:t>
      </w:r>
    </w:p>
    <w:p w14:paraId="27A33598" w14:textId="77777777" w:rsidR="00F61038" w:rsidRPr="00F61038" w:rsidRDefault="00F61038" w:rsidP="00F61038">
      <w:pPr>
        <w:rPr>
          <w:rFonts w:asciiTheme="minorHAnsi" w:hAnsiTheme="minorHAnsi" w:cstheme="minorHAnsi"/>
          <w:sz w:val="16"/>
        </w:rPr>
      </w:pPr>
      <w:r w:rsidRPr="00F61038">
        <w:rPr>
          <w:rFonts w:asciiTheme="minorHAnsi" w:hAnsiTheme="minorHAnsi" w:cstheme="minorHAnsi"/>
          <w:sz w:val="16"/>
        </w:rPr>
        <w:t xml:space="preserve">But now </w:t>
      </w:r>
      <w:r w:rsidRPr="00F61038">
        <w:rPr>
          <w:rStyle w:val="StyleUnderline"/>
          <w:rFonts w:asciiTheme="minorHAnsi" w:hAnsiTheme="minorHAnsi" w:cstheme="minorHAnsi"/>
        </w:rPr>
        <w:t>let me talk about degrowth more in the terms of it is a direct political project</w:t>
      </w:r>
      <w:r w:rsidRPr="00F61038">
        <w:rPr>
          <w:rFonts w:asciiTheme="minorHAnsi" w:hAnsiTheme="minorHAnsi" w:cstheme="minorHAnsi"/>
          <w:sz w:val="16"/>
        </w:rPr>
        <w:t xml:space="preserve">, which is as an answer to climate change. I would cut this into a few pieces. </w:t>
      </w:r>
      <w:r w:rsidRPr="00F61038">
        <w:rPr>
          <w:rStyle w:val="StyleUnderline"/>
          <w:rFonts w:asciiTheme="minorHAnsi" w:hAnsiTheme="minorHAnsi" w:cstheme="minorHAnsi"/>
        </w:rPr>
        <w:t>Is degrowth necessary</w:t>
      </w:r>
      <w:r w:rsidRPr="00F61038">
        <w:rPr>
          <w:rFonts w:asciiTheme="minorHAnsi" w:hAnsiTheme="minorHAnsi" w:cstheme="minorHAnsi"/>
          <w:sz w:val="16"/>
        </w:rPr>
        <w:t xml:space="preserve"> for addressing climate change? </w:t>
      </w:r>
      <w:r w:rsidRPr="00F61038">
        <w:rPr>
          <w:rStyle w:val="StyleUnderline"/>
          <w:rFonts w:asciiTheme="minorHAnsi" w:hAnsiTheme="minorHAnsi" w:cstheme="minorHAnsi"/>
        </w:rPr>
        <w:t>Is it the fastest way to</w:t>
      </w:r>
      <w:r w:rsidRPr="00F61038">
        <w:rPr>
          <w:rFonts w:asciiTheme="minorHAnsi" w:hAnsiTheme="minorHAnsi" w:cstheme="minorHAnsi"/>
          <w:sz w:val="16"/>
        </w:rPr>
        <w:t xml:space="preserve"> address climate change? And </w:t>
      </w:r>
      <w:r w:rsidRPr="00F61038">
        <w:rPr>
          <w:rStyle w:val="StyleUnderline"/>
          <w:rFonts w:asciiTheme="minorHAnsi" w:hAnsiTheme="minorHAnsi" w:cstheme="minorHAnsi"/>
        </w:rPr>
        <w:t>is it desirable?</w:t>
      </w:r>
      <w:r w:rsidRPr="00F61038">
        <w:rPr>
          <w:rFonts w:asciiTheme="minorHAnsi" w:hAnsiTheme="minorHAnsi" w:cstheme="minorHAnsi"/>
          <w:sz w:val="16"/>
        </w:rPr>
        <w:t xml:space="preserve"> It has to be at least one of those things to be the strategy you’d want to take.</w:t>
      </w:r>
    </w:p>
    <w:p w14:paraId="3B4BD95E" w14:textId="77777777" w:rsidR="00F61038" w:rsidRPr="00F61038" w:rsidRDefault="00F61038" w:rsidP="00F61038">
      <w:pPr>
        <w:rPr>
          <w:rFonts w:asciiTheme="minorHAnsi" w:hAnsiTheme="minorHAnsi" w:cstheme="minorHAnsi"/>
          <w:sz w:val="16"/>
        </w:rPr>
      </w:pPr>
      <w:r w:rsidRPr="00F61038">
        <w:rPr>
          <w:rFonts w:asciiTheme="minorHAnsi" w:hAnsiTheme="minorHAnsi" w:cstheme="minorHAnsi"/>
          <w:sz w:val="16"/>
        </w:rPr>
        <w:t xml:space="preserve">And </w:t>
      </w:r>
      <w:r w:rsidRPr="00F61038">
        <w:rPr>
          <w:rStyle w:val="Emphasis"/>
          <w:rFonts w:asciiTheme="minorHAnsi" w:hAnsiTheme="minorHAnsi" w:cstheme="minorHAnsi"/>
        </w:rPr>
        <w:t>I don’t think it is</w:t>
      </w:r>
      <w:r w:rsidRPr="00F61038">
        <w:rPr>
          <w:rFonts w:asciiTheme="minorHAnsi" w:hAnsiTheme="minorHAnsi" w:cstheme="minorHAnsi"/>
          <w:sz w:val="16"/>
        </w:rPr>
        <w:t xml:space="preserve">. Let’s </w:t>
      </w:r>
      <w:r w:rsidRPr="00F61038">
        <w:rPr>
          <w:rStyle w:val="StyleUnderline"/>
          <w:rFonts w:asciiTheme="minorHAnsi" w:hAnsiTheme="minorHAnsi" w:cstheme="minorHAnsi"/>
        </w:rPr>
        <w:t xml:space="preserve">start with necessary. Many </w:t>
      </w:r>
      <w:r w:rsidRPr="00F61038">
        <w:rPr>
          <w:rStyle w:val="StyleUnderline"/>
          <w:rFonts w:asciiTheme="minorHAnsi" w:hAnsiTheme="minorHAnsi" w:cstheme="minorHAnsi"/>
          <w:highlight w:val="cyan"/>
        </w:rPr>
        <w:t xml:space="preserve">countries </w:t>
      </w:r>
      <w:r w:rsidRPr="00F61038">
        <w:rPr>
          <w:rStyle w:val="StyleUnderline"/>
          <w:rFonts w:asciiTheme="minorHAnsi" w:hAnsiTheme="minorHAnsi" w:cstheme="minorHAnsi"/>
        </w:rPr>
        <w:t>in Europe, even the United States, are growing while reducing their carbon footprint</w:t>
      </w:r>
      <w:r w:rsidRPr="00F61038">
        <w:rPr>
          <w:rFonts w:asciiTheme="minorHAnsi" w:hAnsiTheme="minorHAnsi" w:cstheme="minorHAnsi"/>
          <w:sz w:val="16"/>
        </w:rPr>
        <w:t xml:space="preserve">. Now, you could say they’re not doing so fast enough depending on the country. But </w:t>
      </w:r>
      <w:r w:rsidRPr="00F61038">
        <w:rPr>
          <w:rStyle w:val="StyleUnderline"/>
          <w:rFonts w:asciiTheme="minorHAnsi" w:hAnsiTheme="minorHAnsi" w:cstheme="minorHAnsi"/>
        </w:rPr>
        <w:t>they could all do so much faster if there was enough</w:t>
      </w:r>
      <w:r w:rsidRPr="00F61038">
        <w:rPr>
          <w:rFonts w:asciiTheme="minorHAnsi" w:hAnsiTheme="minorHAnsi" w:cstheme="minorHAnsi"/>
          <w:sz w:val="16"/>
        </w:rPr>
        <w:t xml:space="preserve"> political </w:t>
      </w:r>
      <w:r w:rsidRPr="00F61038">
        <w:rPr>
          <w:rStyle w:val="StyleUnderline"/>
          <w:rFonts w:asciiTheme="minorHAnsi" w:hAnsiTheme="minorHAnsi" w:cstheme="minorHAnsi"/>
        </w:rPr>
        <w:t>will</w:t>
      </w:r>
      <w:r w:rsidRPr="00F61038">
        <w:rPr>
          <w:rFonts w:asciiTheme="minorHAnsi" w:hAnsiTheme="minorHAnsi" w:cstheme="minorHAnsi"/>
          <w:sz w:val="16"/>
        </w:rPr>
        <w:t xml:space="preserve"> to deploy more renewable technology, to tax carbon, to do a bunch of things that we have not been able to pass. </w:t>
      </w:r>
      <w:proofErr w:type="gramStart"/>
      <w:r w:rsidRPr="00F61038">
        <w:rPr>
          <w:rFonts w:asciiTheme="minorHAnsi" w:hAnsiTheme="minorHAnsi" w:cstheme="minorHAnsi"/>
          <w:sz w:val="16"/>
        </w:rPr>
        <w:t>So</w:t>
      </w:r>
      <w:proofErr w:type="gramEnd"/>
      <w:r w:rsidRPr="00F61038">
        <w:rPr>
          <w:rFonts w:asciiTheme="minorHAnsi" w:hAnsiTheme="minorHAnsi" w:cstheme="minorHAnsi"/>
          <w:sz w:val="16"/>
        </w:rPr>
        <w:t xml:space="preserve"> it is clearly true that </w:t>
      </w:r>
      <w:r w:rsidRPr="00F61038">
        <w:rPr>
          <w:rStyle w:val="Emphasis"/>
          <w:rFonts w:asciiTheme="minorHAnsi" w:hAnsiTheme="minorHAnsi" w:cstheme="minorHAnsi"/>
        </w:rPr>
        <w:t xml:space="preserve">we </w:t>
      </w:r>
      <w:r w:rsidRPr="00F61038">
        <w:rPr>
          <w:rStyle w:val="Emphasis"/>
          <w:rFonts w:asciiTheme="minorHAnsi" w:hAnsiTheme="minorHAnsi" w:cstheme="minorHAnsi"/>
          <w:highlight w:val="cyan"/>
        </w:rPr>
        <w:t xml:space="preserve">can decouple </w:t>
      </w:r>
      <w:r w:rsidRPr="00F61038">
        <w:rPr>
          <w:rStyle w:val="Emphasis"/>
          <w:rFonts w:asciiTheme="minorHAnsi" w:hAnsiTheme="minorHAnsi" w:cstheme="minorHAnsi"/>
        </w:rPr>
        <w:t>growth and energy usage</w:t>
      </w:r>
      <w:r w:rsidRPr="00F61038">
        <w:rPr>
          <w:rFonts w:asciiTheme="minorHAnsi" w:hAnsiTheme="minorHAnsi" w:cstheme="minorHAnsi"/>
          <w:sz w:val="16"/>
        </w:rPr>
        <w:t>.</w:t>
      </w:r>
    </w:p>
    <w:p w14:paraId="67DEBA1F" w14:textId="77777777" w:rsidR="00F61038" w:rsidRPr="00F61038" w:rsidRDefault="00F61038" w:rsidP="00F61038">
      <w:pPr>
        <w:rPr>
          <w:rFonts w:asciiTheme="minorHAnsi" w:hAnsiTheme="minorHAnsi" w:cstheme="minorHAnsi"/>
          <w:sz w:val="16"/>
          <w:szCs w:val="16"/>
        </w:rPr>
      </w:pPr>
      <w:r w:rsidRPr="00F61038">
        <w:rPr>
          <w:rFonts w:asciiTheme="minorHAnsi" w:hAnsiTheme="minorHAnsi" w:cstheme="minorHAnsi"/>
          <w:sz w:val="16"/>
          <w:szCs w:val="16"/>
        </w:rPr>
        <w:t>Hickel, to be fair, will say that that may be true. But given the speed at which we need to act, we can’t just be deploying renewable energy technology. It would also help the situation if we stopped using as much through material consumption. That is, I think, conceptually true and politically false.</w:t>
      </w:r>
    </w:p>
    <w:p w14:paraId="66972255" w14:textId="77777777" w:rsidR="00F61038" w:rsidRPr="00F61038" w:rsidRDefault="00F61038" w:rsidP="00F61038">
      <w:pPr>
        <w:rPr>
          <w:rStyle w:val="StyleUnderline"/>
          <w:rFonts w:asciiTheme="minorHAnsi" w:hAnsiTheme="minorHAnsi" w:cstheme="minorHAnsi"/>
        </w:rPr>
      </w:pPr>
      <w:r w:rsidRPr="00F61038">
        <w:rPr>
          <w:rFonts w:asciiTheme="minorHAnsi" w:hAnsiTheme="minorHAnsi" w:cstheme="minorHAnsi"/>
          <w:sz w:val="16"/>
        </w:rPr>
        <w:t xml:space="preserve">I mean, let’s just state that </w:t>
      </w:r>
      <w:r w:rsidRPr="00F61038">
        <w:rPr>
          <w:rStyle w:val="StyleUnderline"/>
          <w:rFonts w:asciiTheme="minorHAnsi" w:hAnsiTheme="minorHAnsi" w:cstheme="minorHAnsi"/>
          <w:highlight w:val="cyan"/>
        </w:rPr>
        <w:t>speed is</w:t>
      </w:r>
      <w:r w:rsidRPr="00F61038">
        <w:rPr>
          <w:rFonts w:asciiTheme="minorHAnsi" w:hAnsiTheme="minorHAnsi" w:cstheme="minorHAnsi"/>
          <w:sz w:val="16"/>
        </w:rPr>
        <w:t xml:space="preserve">, first and foremost, </w:t>
      </w:r>
      <w:r w:rsidRPr="00F61038">
        <w:rPr>
          <w:rStyle w:val="StyleUnderline"/>
          <w:rFonts w:asciiTheme="minorHAnsi" w:hAnsiTheme="minorHAnsi" w:cstheme="minorHAnsi"/>
          <w:highlight w:val="cyan"/>
        </w:rPr>
        <w:t xml:space="preserve">a </w:t>
      </w:r>
      <w:r w:rsidRPr="00F61038">
        <w:rPr>
          <w:rStyle w:val="Emphasis"/>
          <w:rFonts w:asciiTheme="minorHAnsi" w:hAnsiTheme="minorHAnsi" w:cstheme="minorHAnsi"/>
          <w:highlight w:val="cyan"/>
        </w:rPr>
        <w:t>political problem</w:t>
      </w:r>
      <w:r w:rsidRPr="00F61038">
        <w:rPr>
          <w:rFonts w:asciiTheme="minorHAnsi" w:hAnsiTheme="minorHAnsi" w:cstheme="minorHAnsi"/>
          <w:sz w:val="16"/>
        </w:rPr>
        <w:t xml:space="preserve">. There is a delta between where we are right now in terms of what we are doing on climate change and where we could be. That delta is big, and that delta gets bigger every year because it gets harder every year. And the time we have to act before we start getting some of the really truly catastrophic feedback loops in play is shortening. </w:t>
      </w:r>
      <w:proofErr w:type="gramStart"/>
      <w:r w:rsidRPr="00F61038">
        <w:rPr>
          <w:rStyle w:val="StyleUnderline"/>
          <w:rFonts w:asciiTheme="minorHAnsi" w:hAnsiTheme="minorHAnsi" w:cstheme="minorHAnsi"/>
        </w:rPr>
        <w:t>So</w:t>
      </w:r>
      <w:proofErr w:type="gramEnd"/>
      <w:r w:rsidRPr="00F61038">
        <w:rPr>
          <w:rStyle w:val="StyleUnderline"/>
          <w:rFonts w:asciiTheme="minorHAnsi" w:hAnsiTheme="minorHAnsi" w:cstheme="minorHAnsi"/>
        </w:rPr>
        <w:t xml:space="preserve"> you’re now talking here about the </w:t>
      </w:r>
      <w:r w:rsidRPr="00F61038">
        <w:rPr>
          <w:rStyle w:val="Emphasis"/>
          <w:rFonts w:asciiTheme="minorHAnsi" w:hAnsiTheme="minorHAnsi" w:cstheme="minorHAnsi"/>
        </w:rPr>
        <w:t>speed at which you can move politics</w:t>
      </w:r>
      <w:r w:rsidRPr="00F61038">
        <w:rPr>
          <w:rStyle w:val="StyleUnderline"/>
          <w:rFonts w:asciiTheme="minorHAnsi" w:hAnsiTheme="minorHAnsi" w:cstheme="minorHAnsi"/>
        </w:rPr>
        <w:t>.</w:t>
      </w:r>
    </w:p>
    <w:p w14:paraId="4F0D065F" w14:textId="77777777" w:rsidR="00F61038" w:rsidRPr="00F61038" w:rsidRDefault="00F61038" w:rsidP="00F61038">
      <w:pPr>
        <w:rPr>
          <w:rStyle w:val="StyleUnderline"/>
          <w:rFonts w:asciiTheme="minorHAnsi" w:hAnsiTheme="minorHAnsi" w:cstheme="minorHAnsi"/>
        </w:rPr>
      </w:pPr>
      <w:proofErr w:type="gramStart"/>
      <w:r w:rsidRPr="00F61038">
        <w:rPr>
          <w:rFonts w:asciiTheme="minorHAnsi" w:hAnsiTheme="minorHAnsi" w:cstheme="minorHAnsi"/>
          <w:sz w:val="16"/>
        </w:rPr>
        <w:t>So</w:t>
      </w:r>
      <w:proofErr w:type="gramEnd"/>
      <w:r w:rsidRPr="00F61038">
        <w:rPr>
          <w:rFonts w:asciiTheme="minorHAnsi" w:hAnsiTheme="minorHAnsi" w:cstheme="minorHAnsi"/>
          <w:sz w:val="16"/>
        </w:rPr>
        <w:t xml:space="preserve"> </w:t>
      </w:r>
      <w:r w:rsidRPr="00F61038">
        <w:rPr>
          <w:rStyle w:val="StyleUnderline"/>
          <w:rFonts w:asciiTheme="minorHAnsi" w:hAnsiTheme="minorHAnsi" w:cstheme="minorHAnsi"/>
        </w:rPr>
        <w:t xml:space="preserve">for something to be </w:t>
      </w:r>
      <w:r w:rsidRPr="00F61038">
        <w:rPr>
          <w:rStyle w:val="Emphasis"/>
          <w:rFonts w:asciiTheme="minorHAnsi" w:hAnsiTheme="minorHAnsi" w:cstheme="minorHAnsi"/>
        </w:rPr>
        <w:t>faster</w:t>
      </w:r>
      <w:r w:rsidRPr="00F61038">
        <w:rPr>
          <w:rFonts w:asciiTheme="minorHAnsi" w:hAnsiTheme="minorHAnsi" w:cstheme="minorHAnsi"/>
          <w:sz w:val="16"/>
        </w:rPr>
        <w:t xml:space="preserve">, </w:t>
      </w:r>
      <w:r w:rsidRPr="00F61038">
        <w:rPr>
          <w:rStyle w:val="StyleUnderline"/>
          <w:rFonts w:asciiTheme="minorHAnsi" w:hAnsiTheme="minorHAnsi" w:cstheme="minorHAnsi"/>
        </w:rPr>
        <w:t xml:space="preserve">it doesn’t just need to be faster if you implemented it. It </w:t>
      </w:r>
      <w:r w:rsidRPr="00F61038">
        <w:rPr>
          <w:rStyle w:val="Emphasis"/>
          <w:rFonts w:asciiTheme="minorHAnsi" w:hAnsiTheme="minorHAnsi" w:cstheme="minorHAnsi"/>
        </w:rPr>
        <w:t>needs to be something you can implement</w:t>
      </w:r>
      <w:r w:rsidRPr="00F61038">
        <w:rPr>
          <w:rFonts w:asciiTheme="minorHAnsi" w:hAnsiTheme="minorHAnsi" w:cstheme="minorHAnsi"/>
          <w:sz w:val="16"/>
        </w:rPr>
        <w:t xml:space="preserve"> such it accelerates the politics of radical climate action. </w:t>
      </w:r>
      <w:r w:rsidRPr="00F61038">
        <w:rPr>
          <w:rStyle w:val="StyleUnderline"/>
          <w:rFonts w:asciiTheme="minorHAnsi" w:hAnsiTheme="minorHAnsi" w:cstheme="minorHAnsi"/>
        </w:rPr>
        <w:t xml:space="preserve">And that’s where I think </w:t>
      </w:r>
      <w:r w:rsidRPr="00F61038">
        <w:rPr>
          <w:rStyle w:val="Emphasis"/>
          <w:rFonts w:asciiTheme="minorHAnsi" w:hAnsiTheme="minorHAnsi" w:cstheme="minorHAnsi"/>
          <w:highlight w:val="cyan"/>
        </w:rPr>
        <w:t xml:space="preserve">degrowth </w:t>
      </w:r>
      <w:r w:rsidRPr="00F61038">
        <w:rPr>
          <w:rStyle w:val="Emphasis"/>
          <w:rFonts w:asciiTheme="minorHAnsi" w:hAnsiTheme="minorHAnsi" w:cstheme="minorHAnsi"/>
        </w:rPr>
        <w:t xml:space="preserve">completely </w:t>
      </w:r>
      <w:r w:rsidRPr="00F61038">
        <w:rPr>
          <w:rStyle w:val="Emphasis"/>
          <w:rFonts w:asciiTheme="minorHAnsi" w:hAnsiTheme="minorHAnsi" w:cstheme="minorHAnsi"/>
          <w:highlight w:val="cyan"/>
        </w:rPr>
        <w:t xml:space="preserve">falls </w:t>
      </w:r>
      <w:r w:rsidRPr="00F61038">
        <w:rPr>
          <w:rStyle w:val="Emphasis"/>
          <w:rFonts w:asciiTheme="minorHAnsi" w:hAnsiTheme="minorHAnsi" w:cstheme="minorHAnsi"/>
        </w:rPr>
        <w:t>apart</w:t>
      </w:r>
      <w:r w:rsidRPr="00F61038">
        <w:rPr>
          <w:rFonts w:asciiTheme="minorHAnsi" w:hAnsiTheme="minorHAnsi" w:cstheme="minorHAnsi"/>
          <w:sz w:val="16"/>
        </w:rPr>
        <w:t xml:space="preserve">. And </w:t>
      </w:r>
      <w:r w:rsidRPr="00F61038">
        <w:rPr>
          <w:rStyle w:val="StyleUnderline"/>
          <w:rFonts w:asciiTheme="minorHAnsi" w:hAnsiTheme="minorHAnsi" w:cstheme="minorHAnsi"/>
        </w:rPr>
        <w:t>I have tried to look for the answer</w:t>
      </w:r>
      <w:r w:rsidRPr="00F61038">
        <w:rPr>
          <w:rFonts w:asciiTheme="minorHAnsi" w:hAnsiTheme="minorHAnsi" w:cstheme="minorHAnsi"/>
          <w:sz w:val="16"/>
        </w:rPr>
        <w:t xml:space="preserve"> people give on this, </w:t>
      </w:r>
      <w:r w:rsidRPr="00F61038">
        <w:rPr>
          <w:rStyle w:val="StyleUnderline"/>
          <w:rFonts w:asciiTheme="minorHAnsi" w:hAnsiTheme="minorHAnsi" w:cstheme="minorHAnsi"/>
        </w:rPr>
        <w:t xml:space="preserve">and I’ve </w:t>
      </w:r>
      <w:r w:rsidRPr="00F61038">
        <w:rPr>
          <w:rStyle w:val="Emphasis"/>
          <w:rFonts w:asciiTheme="minorHAnsi" w:hAnsiTheme="minorHAnsi" w:cstheme="minorHAnsi"/>
        </w:rPr>
        <w:t>never found one that is convincing</w:t>
      </w:r>
      <w:r w:rsidRPr="00F61038">
        <w:rPr>
          <w:rStyle w:val="StyleUnderline"/>
          <w:rFonts w:asciiTheme="minorHAnsi" w:hAnsiTheme="minorHAnsi" w:cstheme="minorHAnsi"/>
        </w:rPr>
        <w:t>.</w:t>
      </w:r>
    </w:p>
    <w:p w14:paraId="41BA4F24" w14:textId="77777777" w:rsidR="00F61038" w:rsidRPr="00F61038" w:rsidRDefault="00F61038" w:rsidP="00F61038">
      <w:pPr>
        <w:rPr>
          <w:rFonts w:asciiTheme="minorHAnsi" w:hAnsiTheme="minorHAnsi" w:cstheme="minorHAnsi"/>
          <w:sz w:val="16"/>
          <w:szCs w:val="16"/>
        </w:rPr>
      </w:pPr>
      <w:r w:rsidRPr="00F61038">
        <w:rPr>
          <w:rFonts w:asciiTheme="minorHAnsi" w:hAnsiTheme="minorHAnsi" w:cstheme="minorHAnsi"/>
          <w:sz w:val="16"/>
          <w:szCs w:val="16"/>
        </w:rPr>
        <w:t>So again, I’ll quote Hickel on this: “Degrowth has a discriminating approach to reducing economic activity. It seeks to scale down ecologically destructive and socially less necessary production, i.e., the production of S.U.V.s, arms, beef, private transportation, advertising and planned obsolescence” — by which he means there, the fact that expiration dates are built into a lot of our electronics — “while expanding socially important sectors like health care, education, care and conviviality.”</w:t>
      </w:r>
    </w:p>
    <w:p w14:paraId="237AEFBF" w14:textId="77777777" w:rsidR="00F61038" w:rsidRPr="00F61038" w:rsidRDefault="00F61038" w:rsidP="00F61038">
      <w:pPr>
        <w:rPr>
          <w:rFonts w:asciiTheme="minorHAnsi" w:hAnsiTheme="minorHAnsi" w:cstheme="minorHAnsi"/>
          <w:sz w:val="16"/>
        </w:rPr>
      </w:pPr>
      <w:r w:rsidRPr="00F61038">
        <w:rPr>
          <w:rFonts w:asciiTheme="minorHAnsi" w:hAnsiTheme="minorHAnsi" w:cstheme="minorHAnsi"/>
          <w:sz w:val="16"/>
        </w:rPr>
        <w:t xml:space="preserve">And I’d urge people to </w:t>
      </w:r>
      <w:r w:rsidRPr="00F61038">
        <w:rPr>
          <w:rStyle w:val="StyleUnderline"/>
          <w:rFonts w:asciiTheme="minorHAnsi" w:hAnsiTheme="minorHAnsi" w:cstheme="minorHAnsi"/>
        </w:rPr>
        <w:t>think about that for a minute</w:t>
      </w:r>
      <w:r w:rsidRPr="00F61038">
        <w:rPr>
          <w:rFonts w:asciiTheme="minorHAnsi" w:hAnsiTheme="minorHAnsi" w:cstheme="minorHAnsi"/>
          <w:sz w:val="16"/>
        </w:rPr>
        <w:t>. I mean, you can listen to that and you will assume correctly that I am sympathetic to the idea that a lot of those goods are not great. I’m a vegan. I don’t eat beef. I would like nobody else to eat beef.</w:t>
      </w:r>
    </w:p>
    <w:p w14:paraId="3E4C39CB" w14:textId="77777777" w:rsidR="00F61038" w:rsidRPr="00F61038" w:rsidRDefault="00F61038" w:rsidP="00F61038">
      <w:pPr>
        <w:rPr>
          <w:rStyle w:val="StyleUnderline"/>
          <w:rFonts w:asciiTheme="minorHAnsi" w:hAnsiTheme="minorHAnsi" w:cstheme="minorHAnsi"/>
        </w:rPr>
      </w:pPr>
      <w:r w:rsidRPr="00F61038">
        <w:rPr>
          <w:rFonts w:asciiTheme="minorHAnsi" w:hAnsiTheme="minorHAnsi" w:cstheme="minorHAnsi"/>
          <w:sz w:val="16"/>
        </w:rPr>
        <w:t xml:space="preserve">I think that </w:t>
      </w:r>
      <w:r w:rsidRPr="00F61038">
        <w:rPr>
          <w:rStyle w:val="StyleUnderline"/>
          <w:rFonts w:asciiTheme="minorHAnsi" w:hAnsiTheme="minorHAnsi" w:cstheme="minorHAnsi"/>
          <w:highlight w:val="cyan"/>
        </w:rPr>
        <w:t>if the political demand</w:t>
      </w:r>
      <w:r w:rsidRPr="00F61038">
        <w:rPr>
          <w:rStyle w:val="StyleUnderline"/>
          <w:rFonts w:asciiTheme="minorHAnsi" w:hAnsiTheme="minorHAnsi" w:cstheme="minorHAnsi"/>
        </w:rPr>
        <w:t xml:space="preserve"> of the climate movement </w:t>
      </w:r>
      <w:r w:rsidRPr="00F61038">
        <w:rPr>
          <w:rStyle w:val="StyleUnderline"/>
          <w:rFonts w:asciiTheme="minorHAnsi" w:hAnsiTheme="minorHAnsi" w:cstheme="minorHAnsi"/>
          <w:highlight w:val="cyan"/>
        </w:rPr>
        <w:t xml:space="preserve">becomes you don’t get </w:t>
      </w:r>
      <w:r w:rsidRPr="00F61038">
        <w:rPr>
          <w:rStyle w:val="StyleUnderline"/>
          <w:rFonts w:asciiTheme="minorHAnsi" w:hAnsiTheme="minorHAnsi" w:cstheme="minorHAnsi"/>
        </w:rPr>
        <w:t xml:space="preserve">to eat </w:t>
      </w:r>
      <w:r w:rsidRPr="00F61038">
        <w:rPr>
          <w:rStyle w:val="StyleUnderline"/>
          <w:rFonts w:asciiTheme="minorHAnsi" w:hAnsiTheme="minorHAnsi" w:cstheme="minorHAnsi"/>
          <w:highlight w:val="cyan"/>
        </w:rPr>
        <w:t xml:space="preserve">beef, you will </w:t>
      </w:r>
      <w:r w:rsidRPr="00F61038">
        <w:rPr>
          <w:rStyle w:val="Emphasis"/>
          <w:rFonts w:asciiTheme="minorHAnsi" w:hAnsiTheme="minorHAnsi" w:cstheme="minorHAnsi"/>
          <w:highlight w:val="cyan"/>
        </w:rPr>
        <w:t>set climate politics back</w:t>
      </w:r>
      <w:r w:rsidRPr="00F61038">
        <w:rPr>
          <w:rStyle w:val="Emphasis"/>
          <w:rFonts w:asciiTheme="minorHAnsi" w:hAnsiTheme="minorHAnsi" w:cstheme="minorHAnsi"/>
        </w:rPr>
        <w:t xml:space="preserve"> so far, so fast, </w:t>
      </w:r>
      <w:r w:rsidRPr="00F61038">
        <w:rPr>
          <w:rStyle w:val="Emphasis"/>
          <w:rFonts w:asciiTheme="minorHAnsi" w:hAnsiTheme="minorHAnsi" w:cstheme="minorHAnsi"/>
          <w:highlight w:val="cyan"/>
        </w:rPr>
        <w:t>it would be disastrous</w:t>
      </w:r>
      <w:r w:rsidRPr="00F61038">
        <w:rPr>
          <w:rFonts w:asciiTheme="minorHAnsi" w:hAnsiTheme="minorHAnsi" w:cstheme="minorHAnsi"/>
          <w:sz w:val="16"/>
        </w:rPr>
        <w:t xml:space="preserve">. </w:t>
      </w:r>
      <w:r w:rsidRPr="00F61038">
        <w:rPr>
          <w:rStyle w:val="Emphasis"/>
          <w:rFonts w:asciiTheme="minorHAnsi" w:hAnsiTheme="minorHAnsi" w:cstheme="minorHAnsi"/>
          <w:highlight w:val="cyan"/>
        </w:rPr>
        <w:t>Same thing with S.U.V.s.</w:t>
      </w:r>
      <w:r w:rsidRPr="00F61038">
        <w:rPr>
          <w:rFonts w:asciiTheme="minorHAnsi" w:hAnsiTheme="minorHAnsi" w:cstheme="minorHAnsi"/>
          <w:sz w:val="16"/>
        </w:rPr>
        <w:t xml:space="preserve"> I don’t like S.U.V.s. I don’t drive one. But </w:t>
      </w:r>
      <w:r w:rsidRPr="00F61038">
        <w:rPr>
          <w:rStyle w:val="StyleUnderline"/>
          <w:rFonts w:asciiTheme="minorHAnsi" w:hAnsiTheme="minorHAnsi" w:cstheme="minorHAnsi"/>
          <w:highlight w:val="cyan"/>
        </w:rPr>
        <w:t xml:space="preserve">if </w:t>
      </w:r>
      <w:r w:rsidRPr="00F61038">
        <w:rPr>
          <w:rStyle w:val="StyleUnderline"/>
          <w:rFonts w:asciiTheme="minorHAnsi" w:hAnsiTheme="minorHAnsi" w:cstheme="minorHAnsi"/>
        </w:rPr>
        <w:t xml:space="preserve">you are telling people in rich countries that </w:t>
      </w:r>
      <w:r w:rsidRPr="00F61038">
        <w:rPr>
          <w:rStyle w:val="StyleUnderline"/>
          <w:rFonts w:asciiTheme="minorHAnsi" w:hAnsiTheme="minorHAnsi" w:cstheme="minorHAnsi"/>
          <w:highlight w:val="cyan"/>
        </w:rPr>
        <w:t xml:space="preserve">the </w:t>
      </w:r>
      <w:r w:rsidRPr="00F61038">
        <w:rPr>
          <w:rStyle w:val="StyleUnderline"/>
          <w:rFonts w:asciiTheme="minorHAnsi" w:hAnsiTheme="minorHAnsi" w:cstheme="minorHAnsi"/>
        </w:rPr>
        <w:t xml:space="preserve">climate </w:t>
      </w:r>
      <w:r w:rsidRPr="00F61038">
        <w:rPr>
          <w:rStyle w:val="StyleUnderline"/>
          <w:rFonts w:asciiTheme="minorHAnsi" w:hAnsiTheme="minorHAnsi" w:cstheme="minorHAnsi"/>
          <w:highlight w:val="cyan"/>
        </w:rPr>
        <w:t xml:space="preserve">movement is for </w:t>
      </w:r>
      <w:r w:rsidRPr="00F61038">
        <w:rPr>
          <w:rStyle w:val="StyleUnderline"/>
          <w:rFonts w:asciiTheme="minorHAnsi" w:hAnsiTheme="minorHAnsi" w:cstheme="minorHAnsi"/>
        </w:rPr>
        <w:t xml:space="preserve">them </w:t>
      </w:r>
      <w:r w:rsidRPr="00F61038">
        <w:rPr>
          <w:rStyle w:val="StyleUnderline"/>
          <w:rFonts w:asciiTheme="minorHAnsi" w:hAnsiTheme="minorHAnsi" w:cstheme="minorHAnsi"/>
          <w:highlight w:val="cyan"/>
        </w:rPr>
        <w:t xml:space="preserve">not having </w:t>
      </w:r>
      <w:r w:rsidRPr="00F61038">
        <w:rPr>
          <w:rStyle w:val="StyleUnderline"/>
          <w:rFonts w:asciiTheme="minorHAnsi" w:hAnsiTheme="minorHAnsi" w:cstheme="minorHAnsi"/>
        </w:rPr>
        <w:t xml:space="preserve">the </w:t>
      </w:r>
      <w:r w:rsidRPr="00F61038">
        <w:rPr>
          <w:rStyle w:val="StyleUnderline"/>
          <w:rFonts w:asciiTheme="minorHAnsi" w:hAnsiTheme="minorHAnsi" w:cstheme="minorHAnsi"/>
          <w:highlight w:val="cyan"/>
        </w:rPr>
        <w:t xml:space="preserve">cars </w:t>
      </w:r>
      <w:r w:rsidRPr="00F61038">
        <w:rPr>
          <w:rStyle w:val="StyleUnderline"/>
          <w:rFonts w:asciiTheme="minorHAnsi" w:hAnsiTheme="minorHAnsi" w:cstheme="minorHAnsi"/>
        </w:rPr>
        <w:t xml:space="preserve">they want to have, </w:t>
      </w:r>
      <w:r w:rsidRPr="00F61038">
        <w:rPr>
          <w:rStyle w:val="Emphasis"/>
          <w:rFonts w:asciiTheme="minorHAnsi" w:hAnsiTheme="minorHAnsi" w:cstheme="minorHAnsi"/>
          <w:highlight w:val="cyan"/>
        </w:rPr>
        <w:t xml:space="preserve">you </w:t>
      </w:r>
      <w:r w:rsidRPr="00F61038">
        <w:rPr>
          <w:rStyle w:val="Emphasis"/>
          <w:rFonts w:asciiTheme="minorHAnsi" w:hAnsiTheme="minorHAnsi" w:cstheme="minorHAnsi"/>
        </w:rPr>
        <w:t xml:space="preserve">are just going to </w:t>
      </w:r>
      <w:r w:rsidRPr="00F61038">
        <w:rPr>
          <w:rStyle w:val="Emphasis"/>
          <w:rFonts w:asciiTheme="minorHAnsi" w:hAnsiTheme="minorHAnsi" w:cstheme="minorHAnsi"/>
          <w:highlight w:val="cyan"/>
        </w:rPr>
        <w:t>lose</w:t>
      </w:r>
      <w:r w:rsidRPr="00F61038">
        <w:rPr>
          <w:rStyle w:val="Emphasis"/>
          <w:rFonts w:asciiTheme="minorHAnsi" w:hAnsiTheme="minorHAnsi" w:cstheme="minorHAnsi"/>
        </w:rPr>
        <w:t xml:space="preserve">. You are going to lose </w:t>
      </w:r>
      <w:r w:rsidRPr="00F61038">
        <w:rPr>
          <w:rStyle w:val="Emphasis"/>
          <w:rFonts w:asciiTheme="minorHAnsi" w:hAnsiTheme="minorHAnsi" w:cstheme="minorHAnsi"/>
          <w:highlight w:val="cyan"/>
        </w:rPr>
        <w:t>fast</w:t>
      </w:r>
      <w:r w:rsidRPr="00F61038">
        <w:rPr>
          <w:rStyle w:val="StyleUnderline"/>
          <w:rFonts w:asciiTheme="minorHAnsi" w:hAnsiTheme="minorHAnsi" w:cstheme="minorHAnsi"/>
        </w:rPr>
        <w:t>.</w:t>
      </w:r>
    </w:p>
    <w:p w14:paraId="0D51FE8F" w14:textId="77777777" w:rsidR="00F61038" w:rsidRPr="00F61038" w:rsidRDefault="00F61038" w:rsidP="00F61038">
      <w:pPr>
        <w:rPr>
          <w:rStyle w:val="StyleUnderline"/>
          <w:rFonts w:asciiTheme="minorHAnsi" w:hAnsiTheme="minorHAnsi" w:cstheme="minorHAnsi"/>
        </w:rPr>
      </w:pPr>
      <w:r w:rsidRPr="00F61038">
        <w:rPr>
          <w:rStyle w:val="StyleUnderline"/>
          <w:rFonts w:asciiTheme="minorHAnsi" w:hAnsiTheme="minorHAnsi" w:cstheme="minorHAnsi"/>
        </w:rPr>
        <w:t>We watched this happen</w:t>
      </w:r>
      <w:r w:rsidRPr="00F61038">
        <w:rPr>
          <w:rFonts w:asciiTheme="minorHAnsi" w:hAnsiTheme="minorHAnsi" w:cstheme="minorHAnsi"/>
          <w:sz w:val="16"/>
        </w:rPr>
        <w:t xml:space="preserve"> for years before Elon Musk and some others began inventing cars that were both electrified and were actually cool cars. </w:t>
      </w:r>
      <w:r w:rsidRPr="00F61038">
        <w:rPr>
          <w:rStyle w:val="StyleUnderline"/>
          <w:rFonts w:asciiTheme="minorHAnsi" w:hAnsiTheme="minorHAnsi" w:cstheme="minorHAnsi"/>
        </w:rPr>
        <w:t xml:space="preserve">You weren’t going to get everybody in a Prius. You </w:t>
      </w:r>
      <w:r w:rsidRPr="00F61038">
        <w:rPr>
          <w:rStyle w:val="Emphasis"/>
          <w:rFonts w:asciiTheme="minorHAnsi" w:hAnsiTheme="minorHAnsi" w:cstheme="minorHAnsi"/>
        </w:rPr>
        <w:t>might,</w:t>
      </w:r>
      <w:r w:rsidRPr="00F61038">
        <w:rPr>
          <w:rFonts w:asciiTheme="minorHAnsi" w:hAnsiTheme="minorHAnsi" w:cstheme="minorHAnsi"/>
          <w:sz w:val="16"/>
        </w:rPr>
        <w:t xml:space="preserve"> over time, </w:t>
      </w:r>
      <w:r w:rsidRPr="00F61038">
        <w:rPr>
          <w:rStyle w:val="Emphasis"/>
          <w:rFonts w:asciiTheme="minorHAnsi" w:hAnsiTheme="minorHAnsi" w:cstheme="minorHAnsi"/>
        </w:rPr>
        <w:t>get them into the post-Tesla generations</w:t>
      </w:r>
      <w:r w:rsidRPr="00F61038">
        <w:rPr>
          <w:rStyle w:val="StyleUnderline"/>
          <w:rFonts w:asciiTheme="minorHAnsi" w:hAnsiTheme="minorHAnsi" w:cstheme="minorHAnsi"/>
        </w:rPr>
        <w:t xml:space="preserve"> of electronic vehicles.</w:t>
      </w:r>
    </w:p>
    <w:p w14:paraId="1D9F7750" w14:textId="77777777" w:rsidR="00F61038" w:rsidRPr="00F61038" w:rsidRDefault="00F61038" w:rsidP="00F61038">
      <w:pPr>
        <w:rPr>
          <w:rFonts w:asciiTheme="minorHAnsi" w:hAnsiTheme="minorHAnsi" w:cstheme="minorHAnsi"/>
          <w:sz w:val="16"/>
        </w:rPr>
      </w:pPr>
      <w:r w:rsidRPr="00F61038">
        <w:rPr>
          <w:rFonts w:asciiTheme="minorHAnsi" w:hAnsiTheme="minorHAnsi" w:cstheme="minorHAnsi"/>
          <w:sz w:val="16"/>
        </w:rPr>
        <w:t xml:space="preserve">This is where </w:t>
      </w:r>
      <w:r w:rsidRPr="00F61038">
        <w:rPr>
          <w:rStyle w:val="Emphasis"/>
          <w:rFonts w:asciiTheme="minorHAnsi" w:hAnsiTheme="minorHAnsi" w:cstheme="minorHAnsi"/>
        </w:rPr>
        <w:t xml:space="preserve">the </w:t>
      </w:r>
      <w:r w:rsidRPr="00F61038">
        <w:rPr>
          <w:rStyle w:val="Emphasis"/>
          <w:rFonts w:asciiTheme="minorHAnsi" w:hAnsiTheme="minorHAnsi" w:cstheme="minorHAnsi"/>
          <w:highlight w:val="cyan"/>
        </w:rPr>
        <w:t xml:space="preserve">politics </w:t>
      </w:r>
      <w:r w:rsidRPr="00F61038">
        <w:rPr>
          <w:rStyle w:val="Emphasis"/>
          <w:rFonts w:asciiTheme="minorHAnsi" w:hAnsiTheme="minorHAnsi" w:cstheme="minorHAnsi"/>
        </w:rPr>
        <w:t>of it</w:t>
      </w:r>
      <w:r w:rsidRPr="00F61038">
        <w:rPr>
          <w:rFonts w:asciiTheme="minorHAnsi" w:hAnsiTheme="minorHAnsi" w:cstheme="minorHAnsi"/>
          <w:sz w:val="16"/>
        </w:rPr>
        <w:t xml:space="preserve"> for me </w:t>
      </w:r>
      <w:r w:rsidRPr="00F61038">
        <w:rPr>
          <w:rStyle w:val="Emphasis"/>
          <w:rFonts w:asciiTheme="minorHAnsi" w:hAnsiTheme="minorHAnsi" w:cstheme="minorHAnsi"/>
          <w:highlight w:val="cyan"/>
        </w:rPr>
        <w:t>fall apart</w:t>
      </w:r>
      <w:r w:rsidRPr="00F61038">
        <w:rPr>
          <w:rFonts w:asciiTheme="minorHAnsi" w:hAnsiTheme="minorHAnsi" w:cstheme="minorHAnsi"/>
          <w:sz w:val="16"/>
        </w:rPr>
        <w:t xml:space="preserve">. </w:t>
      </w:r>
      <w:r w:rsidRPr="00F61038">
        <w:rPr>
          <w:rStyle w:val="StyleUnderline"/>
          <w:rFonts w:asciiTheme="minorHAnsi" w:hAnsiTheme="minorHAnsi" w:cstheme="minorHAnsi"/>
        </w:rPr>
        <w:t>I’d</w:t>
      </w:r>
      <w:r w:rsidRPr="00F61038">
        <w:rPr>
          <w:rFonts w:asciiTheme="minorHAnsi" w:hAnsiTheme="minorHAnsi" w:cstheme="minorHAnsi"/>
          <w:sz w:val="16"/>
        </w:rPr>
        <w:t xml:space="preserve"> at least </w:t>
      </w:r>
      <w:r w:rsidRPr="00F61038">
        <w:rPr>
          <w:rStyle w:val="StyleUnderline"/>
          <w:rFonts w:asciiTheme="minorHAnsi" w:hAnsiTheme="minorHAnsi" w:cstheme="minorHAnsi"/>
        </w:rPr>
        <w:t xml:space="preserve">like to see some </w:t>
      </w:r>
      <w:r w:rsidRPr="00F61038">
        <w:rPr>
          <w:rStyle w:val="Emphasis"/>
          <w:rFonts w:asciiTheme="minorHAnsi" w:hAnsiTheme="minorHAnsi" w:cstheme="minorHAnsi"/>
        </w:rPr>
        <w:t>empirical evidence</w:t>
      </w:r>
      <w:r w:rsidRPr="00F61038">
        <w:rPr>
          <w:rFonts w:asciiTheme="minorHAnsi" w:hAnsiTheme="minorHAnsi" w:cstheme="minorHAnsi"/>
          <w:sz w:val="16"/>
        </w:rPr>
        <w:t xml:space="preserve"> </w:t>
      </w:r>
      <w:r w:rsidRPr="00F61038">
        <w:rPr>
          <w:rStyle w:val="StyleUnderline"/>
          <w:rFonts w:asciiTheme="minorHAnsi" w:hAnsiTheme="minorHAnsi" w:cstheme="minorHAnsi"/>
        </w:rPr>
        <w:t xml:space="preserve">for the claim that degrowthers are right, and that their appeal will </w:t>
      </w:r>
      <w:r w:rsidRPr="00F61038">
        <w:rPr>
          <w:rStyle w:val="Emphasis"/>
          <w:rFonts w:asciiTheme="minorHAnsi" w:hAnsiTheme="minorHAnsi" w:cstheme="minorHAnsi"/>
        </w:rPr>
        <w:t>speed the politics of doing hard things</w:t>
      </w:r>
      <w:r w:rsidRPr="00F61038">
        <w:rPr>
          <w:rFonts w:asciiTheme="minorHAnsi" w:hAnsiTheme="minorHAnsi" w:cstheme="minorHAnsi"/>
          <w:sz w:val="16"/>
        </w:rPr>
        <w:t xml:space="preserve"> on climate change. Because </w:t>
      </w:r>
      <w:r w:rsidRPr="00F61038">
        <w:rPr>
          <w:rStyle w:val="StyleUnderline"/>
          <w:rFonts w:asciiTheme="minorHAnsi" w:hAnsiTheme="minorHAnsi" w:cstheme="minorHAnsi"/>
        </w:rPr>
        <w:t xml:space="preserve">I think it will </w:t>
      </w:r>
      <w:r w:rsidRPr="00F61038">
        <w:rPr>
          <w:rStyle w:val="Emphasis"/>
          <w:rFonts w:asciiTheme="minorHAnsi" w:hAnsiTheme="minorHAnsi" w:cstheme="minorHAnsi"/>
        </w:rPr>
        <w:t>do the opposite</w:t>
      </w:r>
      <w:r w:rsidRPr="00F61038">
        <w:rPr>
          <w:rFonts w:asciiTheme="minorHAnsi" w:hAnsiTheme="minorHAnsi" w:cstheme="minorHAnsi"/>
          <w:sz w:val="16"/>
        </w:rPr>
        <w:t xml:space="preserve">. And </w:t>
      </w:r>
      <w:r w:rsidRPr="00F61038">
        <w:rPr>
          <w:rStyle w:val="StyleUnderline"/>
          <w:rFonts w:asciiTheme="minorHAnsi" w:hAnsiTheme="minorHAnsi" w:cstheme="minorHAnsi"/>
        </w:rPr>
        <w:t xml:space="preserve">I don’t see politicians winning in the countries they would need to win on anything like this platform. </w:t>
      </w:r>
      <w:r w:rsidRPr="00F61038">
        <w:rPr>
          <w:rStyle w:val="Emphasis"/>
          <w:rFonts w:asciiTheme="minorHAnsi" w:hAnsiTheme="minorHAnsi" w:cstheme="minorHAnsi"/>
        </w:rPr>
        <w:t>Quite the contrary</w:t>
      </w:r>
      <w:r w:rsidRPr="00F61038">
        <w:rPr>
          <w:rFonts w:asciiTheme="minorHAnsi" w:hAnsiTheme="minorHAnsi" w:cstheme="minorHAnsi"/>
          <w:sz w:val="16"/>
        </w:rPr>
        <w:t>.</w:t>
      </w:r>
    </w:p>
    <w:p w14:paraId="09B0F6DB" w14:textId="77777777" w:rsidR="00F61038" w:rsidRPr="00F61038" w:rsidRDefault="00F61038" w:rsidP="00F61038">
      <w:pPr>
        <w:rPr>
          <w:rFonts w:asciiTheme="minorHAnsi" w:hAnsiTheme="minorHAnsi" w:cstheme="minorHAnsi"/>
          <w:sz w:val="16"/>
        </w:rPr>
      </w:pPr>
      <w:r w:rsidRPr="00F61038">
        <w:rPr>
          <w:rFonts w:asciiTheme="minorHAnsi" w:hAnsiTheme="minorHAnsi" w:cstheme="minorHAnsi"/>
          <w:sz w:val="16"/>
        </w:rPr>
        <w:t xml:space="preserve">I watched </w:t>
      </w:r>
      <w:r w:rsidRPr="00F61038">
        <w:rPr>
          <w:rStyle w:val="StyleUnderline"/>
          <w:rFonts w:asciiTheme="minorHAnsi" w:hAnsiTheme="minorHAnsi" w:cstheme="minorHAnsi"/>
          <w:highlight w:val="cyan"/>
        </w:rPr>
        <w:t>the most effective attack against</w:t>
      </w:r>
      <w:r w:rsidRPr="00F61038">
        <w:rPr>
          <w:rFonts w:asciiTheme="minorHAnsi" w:hAnsiTheme="minorHAnsi" w:cstheme="minorHAnsi"/>
          <w:sz w:val="16"/>
          <w:highlight w:val="cyan"/>
        </w:rPr>
        <w:t xml:space="preserve"> </w:t>
      </w:r>
      <w:r w:rsidRPr="00F61038">
        <w:rPr>
          <w:rFonts w:asciiTheme="minorHAnsi" w:hAnsiTheme="minorHAnsi" w:cstheme="minorHAnsi"/>
          <w:sz w:val="16"/>
        </w:rPr>
        <w:t xml:space="preserve">Joe </w:t>
      </w:r>
      <w:r w:rsidRPr="00F61038">
        <w:rPr>
          <w:rStyle w:val="StyleUnderline"/>
          <w:rFonts w:asciiTheme="minorHAnsi" w:hAnsiTheme="minorHAnsi" w:cstheme="minorHAnsi"/>
          <w:highlight w:val="cyan"/>
        </w:rPr>
        <w:t>Biden’s</w:t>
      </w:r>
      <w:r w:rsidRPr="00F61038">
        <w:rPr>
          <w:rFonts w:asciiTheme="minorHAnsi" w:hAnsiTheme="minorHAnsi" w:cstheme="minorHAnsi"/>
          <w:sz w:val="16"/>
          <w:highlight w:val="cyan"/>
        </w:rPr>
        <w:t xml:space="preserve"> </w:t>
      </w:r>
      <w:r w:rsidRPr="00F61038">
        <w:rPr>
          <w:rFonts w:asciiTheme="minorHAnsi" w:hAnsiTheme="minorHAnsi" w:cstheme="minorHAnsi"/>
          <w:sz w:val="16"/>
        </w:rPr>
        <w:t xml:space="preserve">climate </w:t>
      </w:r>
      <w:r w:rsidRPr="00F61038">
        <w:rPr>
          <w:rStyle w:val="StyleUnderline"/>
          <w:rFonts w:asciiTheme="minorHAnsi" w:hAnsiTheme="minorHAnsi" w:cstheme="minorHAnsi"/>
          <w:highlight w:val="cyan"/>
        </w:rPr>
        <w:t>policies</w:t>
      </w:r>
      <w:r w:rsidRPr="00F61038">
        <w:rPr>
          <w:rFonts w:asciiTheme="minorHAnsi" w:hAnsiTheme="minorHAnsi" w:cstheme="minorHAnsi"/>
          <w:sz w:val="16"/>
        </w:rPr>
        <w:t xml:space="preserve">. It </w:t>
      </w:r>
      <w:r w:rsidRPr="00F61038">
        <w:rPr>
          <w:rStyle w:val="Emphasis"/>
          <w:rFonts w:asciiTheme="minorHAnsi" w:hAnsiTheme="minorHAnsi" w:cstheme="minorHAnsi"/>
          <w:highlight w:val="cyan"/>
        </w:rPr>
        <w:t>dominated</w:t>
      </w:r>
      <w:r w:rsidRPr="00F61038">
        <w:rPr>
          <w:rFonts w:asciiTheme="minorHAnsi" w:hAnsiTheme="minorHAnsi" w:cstheme="minorHAnsi"/>
          <w:sz w:val="16"/>
          <w:highlight w:val="cyan"/>
        </w:rPr>
        <w:t xml:space="preserve"> </w:t>
      </w:r>
      <w:r w:rsidRPr="00F61038">
        <w:rPr>
          <w:rFonts w:asciiTheme="minorHAnsi" w:hAnsiTheme="minorHAnsi" w:cstheme="minorHAnsi"/>
          <w:sz w:val="16"/>
        </w:rPr>
        <w:t xml:space="preserve">the </w:t>
      </w:r>
      <w:r w:rsidRPr="00F61038">
        <w:rPr>
          <w:rStyle w:val="Emphasis"/>
          <w:rFonts w:asciiTheme="minorHAnsi" w:hAnsiTheme="minorHAnsi" w:cstheme="minorHAnsi"/>
          <w:highlight w:val="cyan"/>
        </w:rPr>
        <w:t>news</w:t>
      </w:r>
      <w:r w:rsidRPr="00F61038">
        <w:rPr>
          <w:rFonts w:asciiTheme="minorHAnsi" w:hAnsiTheme="minorHAnsi" w:cstheme="minorHAnsi"/>
          <w:sz w:val="16"/>
          <w:highlight w:val="cyan"/>
        </w:rPr>
        <w:t xml:space="preserve"> </w:t>
      </w:r>
      <w:r w:rsidRPr="00F61038">
        <w:rPr>
          <w:rFonts w:asciiTheme="minorHAnsi" w:hAnsiTheme="minorHAnsi" w:cstheme="minorHAnsi"/>
          <w:sz w:val="16"/>
        </w:rPr>
        <w:t xml:space="preserve">for a day or two. It was Fox News just making up — just completely making up — </w:t>
      </w:r>
      <w:r w:rsidRPr="00F61038">
        <w:rPr>
          <w:rStyle w:val="StyleUnderline"/>
          <w:rFonts w:asciiTheme="minorHAnsi" w:hAnsiTheme="minorHAnsi" w:cstheme="minorHAnsi"/>
          <w:highlight w:val="cyan"/>
        </w:rPr>
        <w:t>a</w:t>
      </w:r>
      <w:r w:rsidRPr="00F61038">
        <w:rPr>
          <w:rFonts w:asciiTheme="minorHAnsi" w:hAnsiTheme="minorHAnsi" w:cstheme="minorHAnsi"/>
          <w:sz w:val="16"/>
          <w:highlight w:val="cyan"/>
        </w:rPr>
        <w:t xml:space="preserve"> </w:t>
      </w:r>
      <w:r w:rsidRPr="00F61038">
        <w:rPr>
          <w:rFonts w:asciiTheme="minorHAnsi" w:hAnsiTheme="minorHAnsi" w:cstheme="minorHAnsi"/>
          <w:sz w:val="16"/>
        </w:rPr>
        <w:t xml:space="preserve">false </w:t>
      </w:r>
      <w:r w:rsidRPr="00F61038">
        <w:rPr>
          <w:rStyle w:val="StyleUnderline"/>
          <w:rFonts w:asciiTheme="minorHAnsi" w:hAnsiTheme="minorHAnsi" w:cstheme="minorHAnsi"/>
          <w:highlight w:val="cyan"/>
        </w:rPr>
        <w:t xml:space="preserve">claim </w:t>
      </w:r>
      <w:r w:rsidRPr="00F61038">
        <w:rPr>
          <w:rStyle w:val="StyleUnderline"/>
          <w:rFonts w:asciiTheme="minorHAnsi" w:hAnsiTheme="minorHAnsi" w:cstheme="minorHAnsi"/>
        </w:rPr>
        <w:t xml:space="preserve">that </w:t>
      </w:r>
      <w:r w:rsidRPr="00F61038">
        <w:rPr>
          <w:rStyle w:val="StyleUnderline"/>
          <w:rFonts w:asciiTheme="minorHAnsi" w:hAnsiTheme="minorHAnsi" w:cstheme="minorHAnsi"/>
          <w:highlight w:val="cyan"/>
        </w:rPr>
        <w:t xml:space="preserve">Biden was going to </w:t>
      </w:r>
      <w:r w:rsidRPr="00F61038">
        <w:rPr>
          <w:rStyle w:val="Emphasis"/>
          <w:rFonts w:asciiTheme="minorHAnsi" w:hAnsiTheme="minorHAnsi" w:cstheme="minorHAnsi"/>
          <w:highlight w:val="cyan"/>
        </w:rPr>
        <w:t xml:space="preserve">limit </w:t>
      </w:r>
      <w:r w:rsidRPr="00F61038">
        <w:rPr>
          <w:rStyle w:val="Emphasis"/>
          <w:rFonts w:asciiTheme="minorHAnsi" w:hAnsiTheme="minorHAnsi" w:cstheme="minorHAnsi"/>
        </w:rPr>
        <w:t xml:space="preserve">or restrict red </w:t>
      </w:r>
      <w:r w:rsidRPr="00F61038">
        <w:rPr>
          <w:rStyle w:val="Emphasis"/>
          <w:rFonts w:asciiTheme="minorHAnsi" w:hAnsiTheme="minorHAnsi" w:cstheme="minorHAnsi"/>
          <w:highlight w:val="cyan"/>
        </w:rPr>
        <w:t>meat</w:t>
      </w:r>
      <w:r w:rsidRPr="00F61038">
        <w:rPr>
          <w:rFonts w:asciiTheme="minorHAnsi" w:hAnsiTheme="minorHAnsi" w:cstheme="minorHAnsi"/>
          <w:sz w:val="16"/>
        </w:rPr>
        <w:t>.</w:t>
      </w:r>
    </w:p>
    <w:p w14:paraId="64FAEB46" w14:textId="77777777" w:rsidR="00F61038" w:rsidRPr="00F61038" w:rsidRDefault="00F61038" w:rsidP="00F61038">
      <w:pPr>
        <w:rPr>
          <w:rFonts w:asciiTheme="minorHAnsi" w:hAnsiTheme="minorHAnsi" w:cstheme="minorHAnsi"/>
          <w:sz w:val="16"/>
          <w:szCs w:val="16"/>
        </w:rPr>
      </w:pPr>
      <w:r w:rsidRPr="00F61038">
        <w:rPr>
          <w:rFonts w:asciiTheme="minorHAnsi" w:hAnsiTheme="minorHAnsi" w:cstheme="minorHAnsi"/>
          <w:sz w:val="16"/>
          <w:szCs w:val="16"/>
        </w:rPr>
        <w:t>ANNIE GALVIN: Right. [LAUGHS]</w:t>
      </w:r>
    </w:p>
    <w:p w14:paraId="0920D3B8" w14:textId="77777777" w:rsidR="00F61038" w:rsidRPr="00F61038" w:rsidRDefault="00F61038" w:rsidP="00F61038">
      <w:pPr>
        <w:rPr>
          <w:rFonts w:asciiTheme="minorHAnsi" w:hAnsiTheme="minorHAnsi" w:cstheme="minorHAnsi"/>
          <w:sz w:val="16"/>
        </w:rPr>
      </w:pPr>
      <w:r w:rsidRPr="00F61038">
        <w:rPr>
          <w:rFonts w:asciiTheme="minorHAnsi" w:hAnsiTheme="minorHAnsi" w:cstheme="minorHAnsi"/>
          <w:sz w:val="16"/>
        </w:rPr>
        <w:t xml:space="preserve">EZRA KLEIN: </w:t>
      </w:r>
      <w:proofErr w:type="gramStart"/>
      <w:r w:rsidRPr="00F61038">
        <w:rPr>
          <w:rFonts w:asciiTheme="minorHAnsi" w:hAnsiTheme="minorHAnsi" w:cstheme="minorHAnsi"/>
          <w:sz w:val="16"/>
        </w:rPr>
        <w:t>So</w:t>
      </w:r>
      <w:proofErr w:type="gramEnd"/>
      <w:r w:rsidRPr="00F61038">
        <w:rPr>
          <w:rFonts w:asciiTheme="minorHAnsi" w:hAnsiTheme="minorHAnsi" w:cstheme="minorHAnsi"/>
          <w:sz w:val="16"/>
        </w:rPr>
        <w:t xml:space="preserve"> my worry with </w:t>
      </w:r>
      <w:r w:rsidRPr="00F61038">
        <w:rPr>
          <w:rStyle w:val="StyleUnderline"/>
          <w:rFonts w:asciiTheme="minorHAnsi" w:hAnsiTheme="minorHAnsi" w:cstheme="minorHAnsi"/>
        </w:rPr>
        <w:t>degrowth</w:t>
      </w:r>
      <w:r w:rsidRPr="00F61038">
        <w:rPr>
          <w:rFonts w:asciiTheme="minorHAnsi" w:hAnsiTheme="minorHAnsi" w:cstheme="minorHAnsi"/>
          <w:sz w:val="16"/>
        </w:rPr>
        <w:t xml:space="preserve"> is that it </w:t>
      </w:r>
      <w:r w:rsidRPr="00F61038">
        <w:rPr>
          <w:rStyle w:val="StyleUnderline"/>
          <w:rFonts w:asciiTheme="minorHAnsi" w:hAnsiTheme="minorHAnsi" w:cstheme="minorHAnsi"/>
        </w:rPr>
        <w:t xml:space="preserve">is trying to take the politics out of politics. It is attacking the flaws of the current strategy as not moving fast enough when the impediments are </w:t>
      </w:r>
      <w:r w:rsidRPr="00F61038">
        <w:rPr>
          <w:rStyle w:val="Emphasis"/>
          <w:rFonts w:asciiTheme="minorHAnsi" w:hAnsiTheme="minorHAnsi" w:cstheme="minorHAnsi"/>
        </w:rPr>
        <w:t>political</w:t>
      </w:r>
      <w:r w:rsidRPr="00F61038">
        <w:rPr>
          <w:rStyle w:val="StyleUnderline"/>
          <w:rFonts w:asciiTheme="minorHAnsi" w:hAnsiTheme="minorHAnsi" w:cstheme="minorHAnsi"/>
        </w:rPr>
        <w:t xml:space="preserve">, but then </w:t>
      </w:r>
      <w:r w:rsidRPr="00F61038">
        <w:rPr>
          <w:rStyle w:val="Emphasis"/>
          <w:rFonts w:asciiTheme="minorHAnsi" w:hAnsiTheme="minorHAnsi" w:cstheme="minorHAnsi"/>
        </w:rPr>
        <w:t xml:space="preserve">not accepting </w:t>
      </w:r>
      <w:r w:rsidRPr="00F61038">
        <w:rPr>
          <w:rStyle w:val="Emphasis"/>
          <w:rFonts w:asciiTheme="minorHAnsi" w:hAnsiTheme="minorHAnsi" w:cstheme="minorHAnsi"/>
          <w:highlight w:val="cyan"/>
        </w:rPr>
        <w:t>the impediments to its own political path</w:t>
      </w:r>
      <w:r w:rsidRPr="00F61038">
        <w:rPr>
          <w:rStyle w:val="StyleUnderline"/>
          <w:rFonts w:asciiTheme="minorHAnsi" w:hAnsiTheme="minorHAnsi" w:cstheme="minorHAnsi"/>
        </w:rPr>
        <w:t xml:space="preserve"> forward.</w:t>
      </w:r>
    </w:p>
    <w:p w14:paraId="4B66F3EA" w14:textId="77777777" w:rsidR="00F61038" w:rsidRPr="00F61038" w:rsidRDefault="00F61038" w:rsidP="00F61038">
      <w:pPr>
        <w:rPr>
          <w:rFonts w:asciiTheme="minorHAnsi" w:hAnsiTheme="minorHAnsi" w:cstheme="minorHAnsi"/>
          <w:sz w:val="16"/>
        </w:rPr>
      </w:pPr>
      <w:r w:rsidRPr="00F61038">
        <w:rPr>
          <w:rFonts w:asciiTheme="minorHAnsi" w:hAnsiTheme="minorHAnsi" w:cstheme="minorHAnsi"/>
          <w:sz w:val="16"/>
        </w:rPr>
        <w:t xml:space="preserve">I will say, because I think it’ll be weird to people if I don’t mention this, that there is the big problem, of course, that </w:t>
      </w:r>
      <w:r w:rsidRPr="00F61038">
        <w:rPr>
          <w:rStyle w:val="StyleUnderline"/>
          <w:rFonts w:asciiTheme="minorHAnsi" w:hAnsiTheme="minorHAnsi" w:cstheme="minorHAnsi"/>
        </w:rPr>
        <w:t xml:space="preserve">the rising generation of emissions is coming </w:t>
      </w:r>
      <w:r w:rsidRPr="00F61038">
        <w:rPr>
          <w:rStyle w:val="Emphasis"/>
          <w:rFonts w:asciiTheme="minorHAnsi" w:hAnsiTheme="minorHAnsi" w:cstheme="minorHAnsi"/>
        </w:rPr>
        <w:t>from China, from India</w:t>
      </w:r>
      <w:r w:rsidRPr="00F61038">
        <w:rPr>
          <w:rFonts w:asciiTheme="minorHAnsi" w:hAnsiTheme="minorHAnsi" w:cstheme="minorHAnsi"/>
          <w:sz w:val="16"/>
        </w:rPr>
        <w:t xml:space="preserve">. I think it’s something like </w:t>
      </w:r>
      <w:r w:rsidRPr="00F61038">
        <w:rPr>
          <w:rStyle w:val="StyleUnderline"/>
          <w:rFonts w:asciiTheme="minorHAnsi" w:hAnsiTheme="minorHAnsi" w:cstheme="minorHAnsi"/>
        </w:rPr>
        <w:t xml:space="preserve">⅔ of emissions are now from </w:t>
      </w:r>
      <w:r w:rsidRPr="00F61038">
        <w:rPr>
          <w:rStyle w:val="Emphasis"/>
          <w:rFonts w:asciiTheme="minorHAnsi" w:hAnsiTheme="minorHAnsi" w:cstheme="minorHAnsi"/>
        </w:rPr>
        <w:t>middle income countries</w:t>
      </w:r>
      <w:r w:rsidRPr="00F61038">
        <w:rPr>
          <w:rStyle w:val="StyleUnderline"/>
          <w:rFonts w:asciiTheme="minorHAnsi" w:hAnsiTheme="minorHAnsi" w:cstheme="minorHAnsi"/>
        </w:rPr>
        <w:t xml:space="preserve">. That is </w:t>
      </w:r>
      <w:r w:rsidRPr="00F61038">
        <w:rPr>
          <w:rStyle w:val="Emphasis"/>
          <w:rFonts w:asciiTheme="minorHAnsi" w:hAnsiTheme="minorHAnsi" w:cstheme="minorHAnsi"/>
        </w:rPr>
        <w:t>only going up</w:t>
      </w:r>
      <w:r w:rsidRPr="00F61038">
        <w:rPr>
          <w:rFonts w:asciiTheme="minorHAnsi" w:hAnsiTheme="minorHAnsi" w:cstheme="minorHAnsi"/>
          <w:sz w:val="16"/>
        </w:rPr>
        <w:t>.</w:t>
      </w:r>
    </w:p>
    <w:p w14:paraId="47A82915" w14:textId="77777777" w:rsidR="00F61038" w:rsidRPr="00F61038" w:rsidRDefault="00F61038" w:rsidP="00F61038">
      <w:pPr>
        <w:rPr>
          <w:rFonts w:asciiTheme="minorHAnsi" w:hAnsiTheme="minorHAnsi" w:cstheme="minorHAnsi"/>
          <w:sz w:val="16"/>
        </w:rPr>
      </w:pPr>
      <w:r w:rsidRPr="00F61038">
        <w:rPr>
          <w:rFonts w:asciiTheme="minorHAnsi" w:hAnsiTheme="minorHAnsi" w:cstheme="minorHAnsi"/>
          <w:sz w:val="16"/>
        </w:rPr>
        <w:t xml:space="preserve">Hickel and other degrowthers will say that, yes, the point of this is that the rich countries, which have already used more than their fair share of the carbon budget, should cut their carbon usage so poor countries can grow. </w:t>
      </w:r>
      <w:r w:rsidRPr="00F61038">
        <w:rPr>
          <w:rStyle w:val="StyleUnderline"/>
          <w:rFonts w:asciiTheme="minorHAnsi" w:hAnsiTheme="minorHAnsi" w:cstheme="minorHAnsi"/>
        </w:rPr>
        <w:t>I cannot imagine how you are going to enforce this as a political and economic planning regime</w:t>
      </w:r>
      <w:r w:rsidRPr="00F61038">
        <w:rPr>
          <w:rFonts w:asciiTheme="minorHAnsi" w:hAnsiTheme="minorHAnsi" w:cstheme="minorHAnsi"/>
          <w:sz w:val="16"/>
        </w:rPr>
        <w:t xml:space="preserve">. </w:t>
      </w:r>
      <w:r w:rsidRPr="00F61038">
        <w:rPr>
          <w:rStyle w:val="Emphasis"/>
          <w:rFonts w:asciiTheme="minorHAnsi" w:hAnsiTheme="minorHAnsi" w:cstheme="minorHAnsi"/>
          <w:highlight w:val="cyan"/>
        </w:rPr>
        <w:t>How you will get rich countries to agree</w:t>
      </w:r>
      <w:r w:rsidRPr="00F61038">
        <w:rPr>
          <w:rFonts w:asciiTheme="minorHAnsi" w:hAnsiTheme="minorHAnsi" w:cstheme="minorHAnsi"/>
          <w:sz w:val="16"/>
        </w:rPr>
        <w:t xml:space="preserve"> to do less so poor countries can have more. I mean, </w:t>
      </w:r>
      <w:r w:rsidRPr="00F61038">
        <w:rPr>
          <w:rStyle w:val="StyleUnderline"/>
          <w:rFonts w:asciiTheme="minorHAnsi" w:hAnsiTheme="minorHAnsi" w:cstheme="minorHAnsi"/>
          <w:highlight w:val="cyan"/>
        </w:rPr>
        <w:t xml:space="preserve">look at </w:t>
      </w:r>
      <w:r w:rsidRPr="00F61038">
        <w:rPr>
          <w:rStyle w:val="StyleUnderline"/>
          <w:rFonts w:asciiTheme="minorHAnsi" w:hAnsiTheme="minorHAnsi" w:cstheme="minorHAnsi"/>
        </w:rPr>
        <w:t xml:space="preserve">what has happened with </w:t>
      </w:r>
      <w:r w:rsidRPr="00F61038">
        <w:rPr>
          <w:rStyle w:val="Emphasis"/>
          <w:rFonts w:asciiTheme="minorHAnsi" w:hAnsiTheme="minorHAnsi" w:cstheme="minorHAnsi"/>
          <w:highlight w:val="cyan"/>
        </w:rPr>
        <w:t>vaccine hoarding</w:t>
      </w:r>
      <w:r w:rsidRPr="00F61038">
        <w:rPr>
          <w:rFonts w:asciiTheme="minorHAnsi" w:hAnsiTheme="minorHAnsi" w:cstheme="minorHAnsi"/>
          <w:sz w:val="16"/>
        </w:rPr>
        <w:t>.</w:t>
      </w:r>
    </w:p>
    <w:p w14:paraId="193CD2A3" w14:textId="77777777" w:rsidR="00F61038" w:rsidRPr="00F61038" w:rsidRDefault="00F61038" w:rsidP="00F61038">
      <w:pPr>
        <w:rPr>
          <w:rFonts w:asciiTheme="minorHAnsi" w:hAnsiTheme="minorHAnsi" w:cstheme="minorHAnsi"/>
          <w:sz w:val="16"/>
        </w:rPr>
      </w:pPr>
      <w:r w:rsidRPr="00F61038">
        <w:rPr>
          <w:rFonts w:asciiTheme="minorHAnsi" w:hAnsiTheme="minorHAnsi" w:cstheme="minorHAnsi"/>
          <w:sz w:val="16"/>
        </w:rPr>
        <w:t xml:space="preserve">I don’t want to say that this isn’t a good moral weight on the conversation or, in the long term, a good push for people to think about different ways of having growth, different ways of human flourishing. But the entirety — as the degrowth people will agree — </w:t>
      </w:r>
      <w:r w:rsidRPr="00F61038">
        <w:rPr>
          <w:rStyle w:val="StyleUnderline"/>
          <w:rFonts w:asciiTheme="minorHAnsi" w:hAnsiTheme="minorHAnsi" w:cstheme="minorHAnsi"/>
        </w:rPr>
        <w:t xml:space="preserve">the entire question of the climate change conversation is </w:t>
      </w:r>
      <w:r w:rsidRPr="00F61038">
        <w:rPr>
          <w:rStyle w:val="Emphasis"/>
          <w:rFonts w:asciiTheme="minorHAnsi" w:hAnsiTheme="minorHAnsi" w:cstheme="minorHAnsi"/>
        </w:rPr>
        <w:t>speed</w:t>
      </w:r>
      <w:r w:rsidRPr="00F61038">
        <w:rPr>
          <w:rFonts w:asciiTheme="minorHAnsi" w:hAnsiTheme="minorHAnsi" w:cstheme="minorHAnsi"/>
          <w:sz w:val="16"/>
        </w:rPr>
        <w:t xml:space="preserve">. And </w:t>
      </w:r>
      <w:r w:rsidRPr="00F61038">
        <w:rPr>
          <w:rStyle w:val="StyleUnderline"/>
          <w:rFonts w:asciiTheme="minorHAnsi" w:hAnsiTheme="minorHAnsi" w:cstheme="minorHAnsi"/>
          <w:highlight w:val="cyan"/>
        </w:rPr>
        <w:t>I</w:t>
      </w:r>
      <w:r w:rsidRPr="00F61038">
        <w:rPr>
          <w:rFonts w:asciiTheme="minorHAnsi" w:hAnsiTheme="minorHAnsi" w:cstheme="minorHAnsi"/>
          <w:sz w:val="16"/>
          <w:highlight w:val="cyan"/>
        </w:rPr>
        <w:t xml:space="preserve"> </w:t>
      </w:r>
      <w:r w:rsidRPr="00F61038">
        <w:rPr>
          <w:rFonts w:asciiTheme="minorHAnsi" w:hAnsiTheme="minorHAnsi" w:cstheme="minorHAnsi"/>
          <w:sz w:val="16"/>
        </w:rPr>
        <w:t xml:space="preserve">just </w:t>
      </w:r>
      <w:r w:rsidRPr="00F61038">
        <w:rPr>
          <w:rStyle w:val="StyleUnderline"/>
          <w:rFonts w:asciiTheme="minorHAnsi" w:hAnsiTheme="minorHAnsi" w:cstheme="minorHAnsi"/>
          <w:highlight w:val="cyan"/>
        </w:rPr>
        <w:t xml:space="preserve">don’t see </w:t>
      </w:r>
      <w:r w:rsidRPr="00F61038">
        <w:rPr>
          <w:rStyle w:val="StyleUnderline"/>
          <w:rFonts w:asciiTheme="minorHAnsi" w:hAnsiTheme="minorHAnsi" w:cstheme="minorHAnsi"/>
        </w:rPr>
        <w:t xml:space="preserve">the argument for </w:t>
      </w:r>
      <w:r w:rsidRPr="00F61038">
        <w:rPr>
          <w:rStyle w:val="StyleUnderline"/>
          <w:rFonts w:asciiTheme="minorHAnsi" w:hAnsiTheme="minorHAnsi" w:cstheme="minorHAnsi"/>
          <w:highlight w:val="cyan"/>
        </w:rPr>
        <w:t xml:space="preserve">degrowth as being anything but an </w:t>
      </w:r>
      <w:r w:rsidRPr="00F61038">
        <w:rPr>
          <w:rStyle w:val="Emphasis"/>
          <w:rFonts w:asciiTheme="minorHAnsi" w:hAnsiTheme="minorHAnsi" w:cstheme="minorHAnsi"/>
          <w:highlight w:val="cyan"/>
        </w:rPr>
        <w:t>extraordinarily slower way of approaching the politics</w:t>
      </w:r>
      <w:r w:rsidRPr="00F61038">
        <w:rPr>
          <w:rFonts w:asciiTheme="minorHAnsi" w:hAnsiTheme="minorHAnsi" w:cstheme="minorHAnsi"/>
          <w:sz w:val="16"/>
        </w:rPr>
        <w:t xml:space="preserve">, probably </w:t>
      </w:r>
      <w:r w:rsidRPr="00F61038">
        <w:rPr>
          <w:rStyle w:val="Emphasis"/>
          <w:rFonts w:asciiTheme="minorHAnsi" w:hAnsiTheme="minorHAnsi" w:cstheme="minorHAnsi"/>
          <w:highlight w:val="cyan"/>
        </w:rPr>
        <w:t>counterproductive compared to what we’re doing</w:t>
      </w:r>
      <w:r w:rsidRPr="00F61038">
        <w:rPr>
          <w:rFonts w:asciiTheme="minorHAnsi" w:hAnsiTheme="minorHAnsi" w:cstheme="minorHAnsi"/>
          <w:sz w:val="16"/>
        </w:rPr>
        <w:t xml:space="preserve">, which is I think </w:t>
      </w:r>
      <w:r w:rsidRPr="00F61038">
        <w:rPr>
          <w:rStyle w:val="StyleUnderline"/>
          <w:rFonts w:asciiTheme="minorHAnsi" w:hAnsiTheme="minorHAnsi" w:cstheme="minorHAnsi"/>
          <w:highlight w:val="cyan"/>
        </w:rPr>
        <w:t>you can make tremendous strides</w:t>
      </w:r>
      <w:r w:rsidRPr="00F61038">
        <w:rPr>
          <w:rFonts w:asciiTheme="minorHAnsi" w:hAnsiTheme="minorHAnsi" w:cstheme="minorHAnsi"/>
          <w:sz w:val="16"/>
        </w:rPr>
        <w:t xml:space="preserve"> on climate change </w:t>
      </w:r>
      <w:r w:rsidRPr="00F61038">
        <w:rPr>
          <w:rStyle w:val="StyleUnderline"/>
          <w:rFonts w:asciiTheme="minorHAnsi" w:hAnsiTheme="minorHAnsi" w:cstheme="minorHAnsi"/>
          <w:highlight w:val="cyan"/>
        </w:rPr>
        <w:t>by deploying</w:t>
      </w:r>
      <w:r w:rsidRPr="00F61038">
        <w:rPr>
          <w:rFonts w:asciiTheme="minorHAnsi" w:hAnsiTheme="minorHAnsi" w:cstheme="minorHAnsi"/>
          <w:sz w:val="16"/>
        </w:rPr>
        <w:t xml:space="preserve"> renewable energy </w:t>
      </w:r>
      <w:r w:rsidRPr="00F61038">
        <w:rPr>
          <w:rStyle w:val="Emphasis"/>
          <w:rFonts w:asciiTheme="minorHAnsi" w:hAnsiTheme="minorHAnsi" w:cstheme="minorHAnsi"/>
          <w:highlight w:val="cyan"/>
        </w:rPr>
        <w:t>technologies</w:t>
      </w:r>
      <w:r w:rsidRPr="00F61038">
        <w:rPr>
          <w:rFonts w:asciiTheme="minorHAnsi" w:hAnsiTheme="minorHAnsi" w:cstheme="minorHAnsi"/>
          <w:sz w:val="16"/>
        </w:rPr>
        <w:t xml:space="preserve"> </w:t>
      </w:r>
      <w:r w:rsidRPr="00F61038">
        <w:rPr>
          <w:rStyle w:val="StyleUnderline"/>
          <w:rFonts w:asciiTheme="minorHAnsi" w:hAnsiTheme="minorHAnsi" w:cstheme="minorHAnsi"/>
        </w:rPr>
        <w:t>and giving people</w:t>
      </w:r>
      <w:r w:rsidRPr="00F61038">
        <w:rPr>
          <w:rFonts w:asciiTheme="minorHAnsi" w:hAnsiTheme="minorHAnsi" w:cstheme="minorHAnsi"/>
          <w:sz w:val="16"/>
        </w:rPr>
        <w:t xml:space="preserve"> the </w:t>
      </w:r>
      <w:r w:rsidRPr="00F61038">
        <w:rPr>
          <w:rStyle w:val="StyleUnderline"/>
          <w:rFonts w:asciiTheme="minorHAnsi" w:hAnsiTheme="minorHAnsi" w:cstheme="minorHAnsi"/>
        </w:rPr>
        <w:t>opportunity to have a more materially fulfilling life</w:t>
      </w:r>
      <w:r w:rsidRPr="00F61038">
        <w:rPr>
          <w:rFonts w:asciiTheme="minorHAnsi" w:hAnsiTheme="minorHAnsi" w:cstheme="minorHAnsi"/>
          <w:sz w:val="16"/>
        </w:rPr>
        <w:t xml:space="preserve"> atop those technologies.</w:t>
      </w:r>
    </w:p>
    <w:p w14:paraId="4D69800B" w14:textId="77777777" w:rsidR="00F61038" w:rsidRPr="00F61038" w:rsidRDefault="00F61038" w:rsidP="00F61038">
      <w:pPr>
        <w:rPr>
          <w:rFonts w:asciiTheme="minorHAnsi" w:hAnsiTheme="minorHAnsi" w:cstheme="minorHAnsi"/>
          <w:sz w:val="16"/>
        </w:rPr>
      </w:pPr>
      <w:r w:rsidRPr="00F61038">
        <w:rPr>
          <w:rFonts w:asciiTheme="minorHAnsi" w:hAnsiTheme="minorHAnsi" w:cstheme="minorHAnsi"/>
          <w:sz w:val="16"/>
        </w:rPr>
        <w:t xml:space="preserve">And by the way, when that happens in </w:t>
      </w:r>
      <w:r w:rsidRPr="00F61038">
        <w:rPr>
          <w:rStyle w:val="StyleUnderline"/>
          <w:rFonts w:asciiTheme="minorHAnsi" w:hAnsiTheme="minorHAnsi" w:cstheme="minorHAnsi"/>
        </w:rPr>
        <w:t>rich countries</w:t>
      </w:r>
      <w:r w:rsidRPr="00F61038">
        <w:rPr>
          <w:rFonts w:asciiTheme="minorHAnsi" w:hAnsiTheme="minorHAnsi" w:cstheme="minorHAnsi"/>
          <w:sz w:val="16"/>
        </w:rPr>
        <w:t xml:space="preserve">, as we have seen, it </w:t>
      </w:r>
      <w:r w:rsidRPr="00F61038">
        <w:rPr>
          <w:rStyle w:val="StyleUnderline"/>
          <w:rFonts w:asciiTheme="minorHAnsi" w:hAnsiTheme="minorHAnsi" w:cstheme="minorHAnsi"/>
        </w:rPr>
        <w:t>ends up subsidizing these renewable energy technological advances for poorer countries</w:t>
      </w:r>
      <w:r w:rsidRPr="00F61038">
        <w:rPr>
          <w:rFonts w:asciiTheme="minorHAnsi" w:hAnsiTheme="minorHAnsi" w:cstheme="minorHAnsi"/>
          <w:sz w:val="16"/>
        </w:rPr>
        <w:t xml:space="preserve">. </w:t>
      </w:r>
      <w:proofErr w:type="gramStart"/>
      <w:r w:rsidRPr="00F61038">
        <w:rPr>
          <w:rFonts w:asciiTheme="minorHAnsi" w:hAnsiTheme="minorHAnsi" w:cstheme="minorHAnsi"/>
          <w:sz w:val="16"/>
        </w:rPr>
        <w:t>So</w:t>
      </w:r>
      <w:proofErr w:type="gramEnd"/>
      <w:r w:rsidRPr="00F61038">
        <w:rPr>
          <w:rFonts w:asciiTheme="minorHAnsi" w:hAnsiTheme="minorHAnsi" w:cstheme="minorHAnsi"/>
          <w:sz w:val="16"/>
        </w:rPr>
        <w:t xml:space="preserve"> it is a fact that Germany and </w:t>
      </w:r>
      <w:r w:rsidRPr="00F61038">
        <w:rPr>
          <w:rStyle w:val="StyleUnderline"/>
          <w:rFonts w:asciiTheme="minorHAnsi" w:hAnsiTheme="minorHAnsi" w:cstheme="minorHAnsi"/>
        </w:rPr>
        <w:t>other countries did so much to subsidize solar for themselves, it has also made it possible for countries like China and India to have such a rapid advance in solar technology that it’s affordable for them to do a lot of their growth on that platform</w:t>
      </w:r>
      <w:r w:rsidRPr="00F61038">
        <w:rPr>
          <w:rFonts w:asciiTheme="minorHAnsi" w:hAnsiTheme="minorHAnsi" w:cstheme="minorHAnsi"/>
          <w:sz w:val="16"/>
        </w:rPr>
        <w:t>.</w:t>
      </w:r>
    </w:p>
    <w:p w14:paraId="6362151D" w14:textId="77777777" w:rsidR="00F61038" w:rsidRPr="00F61038" w:rsidRDefault="00F61038" w:rsidP="00F61038">
      <w:pPr>
        <w:rPr>
          <w:rFonts w:asciiTheme="minorHAnsi" w:hAnsiTheme="minorHAnsi" w:cstheme="minorHAnsi"/>
          <w:sz w:val="16"/>
        </w:rPr>
      </w:pPr>
      <w:proofErr w:type="gramStart"/>
      <w:r w:rsidRPr="00F61038">
        <w:rPr>
          <w:rFonts w:asciiTheme="minorHAnsi" w:hAnsiTheme="minorHAnsi" w:cstheme="minorHAnsi"/>
          <w:sz w:val="16"/>
        </w:rPr>
        <w:t>So</w:t>
      </w:r>
      <w:proofErr w:type="gramEnd"/>
      <w:r w:rsidRPr="00F61038">
        <w:rPr>
          <w:rFonts w:asciiTheme="minorHAnsi" w:hAnsiTheme="minorHAnsi" w:cstheme="minorHAnsi"/>
          <w:sz w:val="16"/>
        </w:rPr>
        <w:t xml:space="preserve"> I also think there are cross-subsidies in rich countries trying to maintain growth renewable energy deployment that end up helping poor countries change what they’re doing in a useful way, too. So </w:t>
      </w:r>
      <w:r w:rsidRPr="00F61038">
        <w:rPr>
          <w:rStyle w:val="StyleUnderline"/>
          <w:rFonts w:asciiTheme="minorHAnsi" w:hAnsiTheme="minorHAnsi" w:cstheme="minorHAnsi"/>
        </w:rPr>
        <w:t>that’s my take on degrowth</w:t>
      </w:r>
      <w:r w:rsidRPr="00F61038">
        <w:rPr>
          <w:rFonts w:asciiTheme="minorHAnsi" w:hAnsiTheme="minorHAnsi" w:cstheme="minorHAnsi"/>
          <w:sz w:val="16"/>
        </w:rPr>
        <w:t xml:space="preserve">. But I understand its appeal. </w:t>
      </w:r>
      <w:r w:rsidRPr="00F61038">
        <w:rPr>
          <w:rStyle w:val="StyleUnderline"/>
          <w:rFonts w:asciiTheme="minorHAnsi" w:hAnsiTheme="minorHAnsi" w:cstheme="minorHAnsi"/>
        </w:rPr>
        <w:t>I</w:t>
      </w:r>
      <w:r w:rsidRPr="00F61038">
        <w:rPr>
          <w:rFonts w:asciiTheme="minorHAnsi" w:hAnsiTheme="minorHAnsi" w:cstheme="minorHAnsi"/>
          <w:sz w:val="16"/>
        </w:rPr>
        <w:t xml:space="preserve"> just </w:t>
      </w:r>
      <w:r w:rsidRPr="00F61038">
        <w:rPr>
          <w:rStyle w:val="Emphasis"/>
          <w:rFonts w:asciiTheme="minorHAnsi" w:hAnsiTheme="minorHAnsi" w:cstheme="minorHAnsi"/>
        </w:rPr>
        <w:t>don’t understand its politics</w:t>
      </w:r>
      <w:r w:rsidRPr="00F61038">
        <w:rPr>
          <w:rFonts w:asciiTheme="minorHAnsi" w:hAnsiTheme="minorHAnsi" w:cstheme="minorHAnsi"/>
          <w:sz w:val="16"/>
        </w:rPr>
        <w:t>.</w:t>
      </w:r>
    </w:p>
    <w:p w14:paraId="41D30510" w14:textId="77777777" w:rsidR="00F61038" w:rsidRPr="009B54AF" w:rsidRDefault="00F61038" w:rsidP="00F61038">
      <w:pPr>
        <w:pStyle w:val="Heading4"/>
        <w:rPr>
          <w:rFonts w:cs="Arial"/>
        </w:rPr>
      </w:pPr>
      <w:r w:rsidRPr="00F61038">
        <w:rPr>
          <w:rFonts w:asciiTheme="minorHAnsi" w:hAnsiTheme="minorHAnsi" w:cstheme="minorHAnsi"/>
        </w:rPr>
        <w:t xml:space="preserve"> </w:t>
      </w:r>
      <w:r w:rsidRPr="009B54AF">
        <w:rPr>
          <w:rFonts w:cs="Arial"/>
        </w:rPr>
        <w:t xml:space="preserve">1. Only </w:t>
      </w:r>
      <w:r w:rsidRPr="009B54AF">
        <w:rPr>
          <w:rFonts w:cs="Arial"/>
          <w:u w:val="single"/>
        </w:rPr>
        <w:t>carbon capture</w:t>
      </w:r>
      <w:r w:rsidRPr="009B54AF">
        <w:rPr>
          <w:rFonts w:cs="Arial"/>
        </w:rPr>
        <w:t xml:space="preserve"> solves warming.</w:t>
      </w:r>
    </w:p>
    <w:p w14:paraId="57761F7C" w14:textId="77777777" w:rsidR="00F61038" w:rsidRPr="009B54AF" w:rsidRDefault="00F61038" w:rsidP="00F61038">
      <w:r w:rsidRPr="009B54AF">
        <w:t xml:space="preserve">Adele </w:t>
      </w:r>
      <w:r w:rsidRPr="009B54AF">
        <w:rPr>
          <w:rStyle w:val="Style13ptBold"/>
        </w:rPr>
        <w:t>Peters 20</w:t>
      </w:r>
      <w:r w:rsidRPr="009B54AF">
        <w:t>. Staff writer. Citing Jorgen Randers, professor emeritus of climate strategy at BI Norwegian Business School. "We’re already past critical climate tipping points. Here’s why we still need to cut emissions now". Fast Company. 11-12-2020. https://www.fastcompany.com/90574545/were-already-past-critical-climate-tipping-points-heres-why-we-still-need-to-cut-emissions-now</w:t>
      </w:r>
    </w:p>
    <w:p w14:paraId="69A2CEBB" w14:textId="77777777" w:rsidR="00F61038" w:rsidRPr="009B54AF" w:rsidRDefault="00F61038" w:rsidP="00F61038">
      <w:pPr>
        <w:rPr>
          <w:sz w:val="16"/>
        </w:rPr>
      </w:pPr>
      <w:r w:rsidRPr="009B54AF">
        <w:rPr>
          <w:rStyle w:val="StyleUnderline"/>
          <w:highlight w:val="cyan"/>
        </w:rPr>
        <w:t>If</w:t>
      </w:r>
      <w:r w:rsidRPr="009B54AF">
        <w:rPr>
          <w:sz w:val="16"/>
        </w:rPr>
        <w:t xml:space="preserve"> every country in </w:t>
      </w:r>
      <w:r w:rsidRPr="009B54AF">
        <w:rPr>
          <w:rStyle w:val="StyleUnderline"/>
        </w:rPr>
        <w:t xml:space="preserve">the </w:t>
      </w:r>
      <w:r w:rsidRPr="009B54AF">
        <w:rPr>
          <w:rStyle w:val="StyleUnderline"/>
          <w:highlight w:val="cyan"/>
        </w:rPr>
        <w:t xml:space="preserve">world </w:t>
      </w:r>
      <w:r w:rsidRPr="009B54AF">
        <w:rPr>
          <w:rStyle w:val="Emphasis"/>
          <w:highlight w:val="cyan"/>
        </w:rPr>
        <w:t>cuts</w:t>
      </w:r>
      <w:r w:rsidRPr="009B54AF">
        <w:rPr>
          <w:rStyle w:val="StyleUnderline"/>
        </w:rPr>
        <w:t xml:space="preserve"> global</w:t>
      </w:r>
      <w:r w:rsidRPr="009B54AF">
        <w:rPr>
          <w:sz w:val="16"/>
        </w:rPr>
        <w:t xml:space="preserve"> greenhouse gas </w:t>
      </w:r>
      <w:r w:rsidRPr="009B54AF">
        <w:rPr>
          <w:rStyle w:val="Emphasis"/>
          <w:highlight w:val="cyan"/>
        </w:rPr>
        <w:t>emissions</w:t>
      </w:r>
      <w:r w:rsidRPr="009B54AF">
        <w:rPr>
          <w:rStyle w:val="StyleUnderline"/>
          <w:highlight w:val="cyan"/>
        </w:rPr>
        <w:t xml:space="preserve"> to </w:t>
      </w:r>
      <w:r w:rsidRPr="009B54AF">
        <w:rPr>
          <w:rStyle w:val="Emphasis"/>
          <w:highlight w:val="cyan"/>
        </w:rPr>
        <w:t>zero</w:t>
      </w:r>
      <w:r w:rsidRPr="009B54AF">
        <w:rPr>
          <w:sz w:val="16"/>
        </w:rPr>
        <w:t xml:space="preserve"> by the end of the century—or even if they managed to do it by the end 2020—</w:t>
      </w:r>
      <w:r w:rsidRPr="009B54AF">
        <w:rPr>
          <w:rStyle w:val="StyleUnderline"/>
        </w:rPr>
        <w:t xml:space="preserve">the </w:t>
      </w:r>
      <w:r w:rsidRPr="009B54AF">
        <w:rPr>
          <w:rStyle w:val="StyleUnderline"/>
          <w:highlight w:val="cyan"/>
        </w:rPr>
        <w:t>planet</w:t>
      </w:r>
      <w:r w:rsidRPr="009B54AF">
        <w:rPr>
          <w:rStyle w:val="StyleUnderline"/>
        </w:rPr>
        <w:t xml:space="preserve"> would still </w:t>
      </w:r>
      <w:r w:rsidRPr="009B54AF">
        <w:rPr>
          <w:rStyle w:val="Emphasis"/>
          <w:highlight w:val="cyan"/>
        </w:rPr>
        <w:t>keep warming</w:t>
      </w:r>
      <w:r w:rsidRPr="009B54AF">
        <w:rPr>
          <w:rStyle w:val="StyleUnderline"/>
          <w:highlight w:val="cyan"/>
        </w:rPr>
        <w:t xml:space="preserve"> for </w:t>
      </w:r>
      <w:r w:rsidRPr="009B54AF">
        <w:rPr>
          <w:rStyle w:val="Emphasis"/>
          <w:highlight w:val="cyan"/>
        </w:rPr>
        <w:t>hundreds</w:t>
      </w:r>
      <w:r w:rsidRPr="009B54AF">
        <w:rPr>
          <w:rStyle w:val="StyleUnderline"/>
          <w:highlight w:val="cyan"/>
        </w:rPr>
        <w:t xml:space="preserve"> of </w:t>
      </w:r>
      <w:r w:rsidRPr="009B54AF">
        <w:rPr>
          <w:rStyle w:val="Emphasis"/>
          <w:highlight w:val="cyan"/>
        </w:rPr>
        <w:t>years</w:t>
      </w:r>
      <w:r w:rsidRPr="009B54AF">
        <w:rPr>
          <w:sz w:val="16"/>
        </w:rPr>
        <w:t>, says a new study. Researchers found that humans would have had to stop all emissions sometime between 1960 and 1970 to stop the global temperature and sea levels from continuing to rise.</w:t>
      </w:r>
    </w:p>
    <w:p w14:paraId="25E1D159" w14:textId="77777777" w:rsidR="00F61038" w:rsidRPr="009B54AF" w:rsidRDefault="00F61038" w:rsidP="00F61038">
      <w:pPr>
        <w:rPr>
          <w:sz w:val="16"/>
        </w:rPr>
      </w:pPr>
      <w:r w:rsidRPr="009B54AF">
        <w:rPr>
          <w:sz w:val="16"/>
        </w:rPr>
        <w:t xml:space="preserve">The study, published in Scientific Reports, modeled the global climate from 1850 to the year 2500, and found that </w:t>
      </w:r>
      <w:r w:rsidRPr="009B54AF">
        <w:rPr>
          <w:rStyle w:val="StyleUnderline"/>
        </w:rPr>
        <w:t xml:space="preserve">we’ve </w:t>
      </w:r>
      <w:r w:rsidRPr="009B54AF">
        <w:rPr>
          <w:rStyle w:val="Emphasis"/>
          <w:highlight w:val="cyan"/>
        </w:rPr>
        <w:t>already passed critical tipping points</w:t>
      </w:r>
      <w:r w:rsidRPr="009B54AF">
        <w:rPr>
          <w:sz w:val="16"/>
        </w:rPr>
        <w:t xml:space="preserve">. The </w:t>
      </w:r>
      <w:r w:rsidRPr="009B54AF">
        <w:rPr>
          <w:rStyle w:val="Emphasis"/>
          <w:highlight w:val="cyan"/>
        </w:rPr>
        <w:t>permafrost</w:t>
      </w:r>
      <w:r w:rsidRPr="009B54AF">
        <w:rPr>
          <w:rStyle w:val="StyleUnderline"/>
        </w:rPr>
        <w:t xml:space="preserve"> in</w:t>
      </w:r>
      <w:r w:rsidRPr="009B54AF">
        <w:rPr>
          <w:sz w:val="16"/>
        </w:rPr>
        <w:t xml:space="preserve"> the </w:t>
      </w:r>
      <w:r w:rsidRPr="009B54AF">
        <w:rPr>
          <w:rStyle w:val="StyleUnderline"/>
        </w:rPr>
        <w:t>Arctic</w:t>
      </w:r>
      <w:r w:rsidRPr="009B54AF">
        <w:rPr>
          <w:sz w:val="16"/>
        </w:rPr>
        <w:t>—which holds nearly twice as much carbon as the atmosphere now—</w:t>
      </w:r>
      <w:r w:rsidRPr="009B54AF">
        <w:rPr>
          <w:rStyle w:val="StyleUnderline"/>
        </w:rPr>
        <w:t xml:space="preserve">is starting to </w:t>
      </w:r>
      <w:r w:rsidRPr="009B54AF">
        <w:rPr>
          <w:rStyle w:val="Emphasis"/>
          <w:highlight w:val="cyan"/>
        </w:rPr>
        <w:t>melt</w:t>
      </w:r>
      <w:r w:rsidRPr="009B54AF">
        <w:rPr>
          <w:rStyle w:val="StyleUnderline"/>
          <w:highlight w:val="cyan"/>
        </w:rPr>
        <w:t>, releasing</w:t>
      </w:r>
      <w:r w:rsidRPr="009B54AF">
        <w:rPr>
          <w:sz w:val="16"/>
        </w:rPr>
        <w:t xml:space="preserve"> both </w:t>
      </w:r>
      <w:r w:rsidRPr="009B54AF">
        <w:rPr>
          <w:rStyle w:val="Emphasis"/>
          <w:highlight w:val="cyan"/>
        </w:rPr>
        <w:t>CO2</w:t>
      </w:r>
      <w:r w:rsidRPr="009B54AF">
        <w:rPr>
          <w:rStyle w:val="StyleUnderline"/>
        </w:rPr>
        <w:t xml:space="preserve"> and </w:t>
      </w:r>
      <w:r w:rsidRPr="009B54AF">
        <w:rPr>
          <w:rStyle w:val="Emphasis"/>
          <w:highlight w:val="cyan"/>
        </w:rPr>
        <w:t>methane</w:t>
      </w:r>
      <w:r w:rsidRPr="009B54AF">
        <w:rPr>
          <w:rStyle w:val="StyleUnderline"/>
          <w:highlight w:val="cyan"/>
        </w:rPr>
        <w:t xml:space="preserve">, </w:t>
      </w:r>
      <w:r w:rsidRPr="009B54AF">
        <w:rPr>
          <w:rStyle w:val="Emphasis"/>
          <w:highlight w:val="cyan"/>
        </w:rPr>
        <w:t>locking</w:t>
      </w:r>
      <w:r w:rsidRPr="009B54AF">
        <w:rPr>
          <w:rStyle w:val="StyleUnderline"/>
        </w:rPr>
        <w:t xml:space="preserve"> it </w:t>
      </w:r>
      <w:r w:rsidRPr="009B54AF">
        <w:rPr>
          <w:rStyle w:val="Emphasis"/>
          <w:highlight w:val="cyan"/>
        </w:rPr>
        <w:t>in</w:t>
      </w:r>
      <w:r w:rsidRPr="009B54AF">
        <w:rPr>
          <w:rStyle w:val="StyleUnderline"/>
        </w:rPr>
        <w:t>to</w:t>
      </w:r>
      <w:r w:rsidRPr="009B54AF">
        <w:rPr>
          <w:sz w:val="16"/>
        </w:rPr>
        <w:t xml:space="preserve"> a </w:t>
      </w:r>
      <w:r w:rsidRPr="009B54AF">
        <w:rPr>
          <w:rStyle w:val="Emphasis"/>
          <w:highlight w:val="cyan"/>
        </w:rPr>
        <w:t>cycle</w:t>
      </w:r>
      <w:r w:rsidRPr="009B54AF">
        <w:rPr>
          <w:rStyle w:val="StyleUnderline"/>
          <w:highlight w:val="cyan"/>
        </w:rPr>
        <w:t xml:space="preserve"> of warming</w:t>
      </w:r>
      <w:r w:rsidRPr="009B54AF">
        <w:rPr>
          <w:sz w:val="16"/>
        </w:rPr>
        <w:t xml:space="preserve"> even if emissions stop. As snow and ice melt, the surface of the Earth is getting darker, making it warmer, and triggering more melting. Water vapor is also keeping temperatures high. If human-caused emissions peak in the 2030s and reach zero by the end of the century, the study found, global temperatures will be 3 degrees Celsius hotter by 2500 than they were in 1850. The sea level will be more than 8 feet higher, putting current coastlines underwater.</w:t>
      </w:r>
    </w:p>
    <w:p w14:paraId="63290F02" w14:textId="77777777" w:rsidR="00F61038" w:rsidRPr="009B54AF" w:rsidRDefault="00F61038" w:rsidP="00F61038">
      <w:pPr>
        <w:rPr>
          <w:sz w:val="16"/>
        </w:rPr>
      </w:pPr>
      <w:r w:rsidRPr="009B54AF">
        <w:rPr>
          <w:rStyle w:val="StyleUnderline"/>
        </w:rPr>
        <w:t xml:space="preserve">That </w:t>
      </w:r>
      <w:r w:rsidRPr="009B54AF">
        <w:rPr>
          <w:rStyle w:val="Emphasis"/>
          <w:highlight w:val="cyan"/>
        </w:rPr>
        <w:t>doesn’t</w:t>
      </w:r>
      <w:r w:rsidRPr="009B54AF">
        <w:rPr>
          <w:rStyle w:val="StyleUnderline"/>
          <w:highlight w:val="cyan"/>
        </w:rPr>
        <w:t xml:space="preserve"> mean</w:t>
      </w:r>
      <w:r w:rsidRPr="009B54AF">
        <w:rPr>
          <w:sz w:val="16"/>
        </w:rPr>
        <w:t xml:space="preserve">, however, that </w:t>
      </w:r>
      <w:r w:rsidRPr="009B54AF">
        <w:rPr>
          <w:rStyle w:val="StyleUnderline"/>
        </w:rPr>
        <w:t xml:space="preserve">it’s </w:t>
      </w:r>
      <w:r w:rsidRPr="009B54AF">
        <w:rPr>
          <w:rStyle w:val="Emphasis"/>
          <w:highlight w:val="cyan"/>
        </w:rPr>
        <w:t>too late</w:t>
      </w:r>
      <w:r w:rsidRPr="009B54AF">
        <w:rPr>
          <w:rStyle w:val="StyleUnderline"/>
        </w:rPr>
        <w:t xml:space="preserve"> to act</w:t>
      </w:r>
      <w:r w:rsidRPr="009B54AF">
        <w:rPr>
          <w:sz w:val="16"/>
        </w:rPr>
        <w:t xml:space="preserve">. In fact, </w:t>
      </w:r>
      <w:r w:rsidRPr="009B54AF">
        <w:rPr>
          <w:rStyle w:val="StyleUnderline"/>
        </w:rPr>
        <w:t>it’s</w:t>
      </w:r>
      <w:r w:rsidRPr="009B54AF">
        <w:rPr>
          <w:sz w:val="16"/>
        </w:rPr>
        <w:t xml:space="preserve"> even more </w:t>
      </w:r>
      <w:r w:rsidRPr="009B54AF">
        <w:rPr>
          <w:rStyle w:val="Emphasis"/>
          <w:highlight w:val="cyan"/>
        </w:rPr>
        <w:t>urgent</w:t>
      </w:r>
      <w:r w:rsidRPr="009B54AF">
        <w:rPr>
          <w:sz w:val="16"/>
        </w:rPr>
        <w:t xml:space="preserve"> to act quickly to cut emissions, and </w:t>
      </w:r>
      <w:r w:rsidRPr="009B54AF">
        <w:rPr>
          <w:rStyle w:val="StyleUnderline"/>
          <w:highlight w:val="cyan"/>
        </w:rPr>
        <w:t>to take</w:t>
      </w:r>
      <w:r w:rsidRPr="009B54AF">
        <w:rPr>
          <w:rStyle w:val="StyleUnderline"/>
        </w:rPr>
        <w:t xml:space="preserve"> the</w:t>
      </w:r>
      <w:r w:rsidRPr="009B54AF">
        <w:rPr>
          <w:sz w:val="16"/>
        </w:rPr>
        <w:t xml:space="preserve"> additional </w:t>
      </w:r>
      <w:r w:rsidRPr="009B54AF">
        <w:rPr>
          <w:rStyle w:val="StyleUnderline"/>
          <w:highlight w:val="cyan"/>
        </w:rPr>
        <w:t xml:space="preserve">step of </w:t>
      </w:r>
      <w:r w:rsidRPr="009B54AF">
        <w:rPr>
          <w:rStyle w:val="Emphasis"/>
          <w:highlight w:val="cyan"/>
        </w:rPr>
        <w:t>large-scale carbon removal</w:t>
      </w:r>
      <w:r w:rsidRPr="009B54AF">
        <w:rPr>
          <w:rStyle w:val="StyleUnderline"/>
          <w:highlight w:val="cyan"/>
        </w:rPr>
        <w:t xml:space="preserve">, using </w:t>
      </w:r>
      <w:r w:rsidRPr="009B54AF">
        <w:rPr>
          <w:rStyle w:val="Emphasis"/>
          <w:highlight w:val="cyan"/>
        </w:rPr>
        <w:t>tech</w:t>
      </w:r>
      <w:r w:rsidRPr="009B54AF">
        <w:rPr>
          <w:sz w:val="16"/>
        </w:rPr>
        <w:t xml:space="preserve">nology such as machines </w:t>
      </w:r>
      <w:r w:rsidRPr="009B54AF">
        <w:rPr>
          <w:rStyle w:val="StyleUnderline"/>
        </w:rPr>
        <w:t xml:space="preserve">that can </w:t>
      </w:r>
      <w:r w:rsidRPr="009B54AF">
        <w:rPr>
          <w:rStyle w:val="Emphasis"/>
        </w:rPr>
        <w:t>pull carbon</w:t>
      </w:r>
      <w:r w:rsidRPr="009B54AF">
        <w:rPr>
          <w:rStyle w:val="StyleUnderline"/>
        </w:rPr>
        <w:t xml:space="preserve"> from the </w:t>
      </w:r>
      <w:r w:rsidRPr="009B54AF">
        <w:rPr>
          <w:rStyle w:val="Emphasis"/>
        </w:rPr>
        <w:t>atmosphere</w:t>
      </w:r>
      <w:r w:rsidRPr="009B54AF">
        <w:rPr>
          <w:sz w:val="16"/>
        </w:rPr>
        <w:t xml:space="preserve"> so it can be stored underground. If we suck 33 gigatons of CO2 from the atmosphere every year, </w:t>
      </w:r>
      <w:r w:rsidRPr="009B54AF">
        <w:rPr>
          <w:rStyle w:val="StyleUnderline"/>
          <w:highlight w:val="cyan"/>
        </w:rPr>
        <w:t>warming could</w:t>
      </w:r>
      <w:r w:rsidRPr="009B54AF">
        <w:rPr>
          <w:rStyle w:val="StyleUnderline"/>
        </w:rPr>
        <w:t xml:space="preserve"> still </w:t>
      </w:r>
      <w:r w:rsidRPr="009B54AF">
        <w:rPr>
          <w:rStyle w:val="Emphasis"/>
          <w:highlight w:val="cyan"/>
        </w:rPr>
        <w:t>stop</w:t>
      </w:r>
      <w:r w:rsidRPr="009B54AF">
        <w:rPr>
          <w:sz w:val="16"/>
        </w:rPr>
        <w:t xml:space="preserve">. And </w:t>
      </w:r>
      <w:r w:rsidRPr="009B54AF">
        <w:rPr>
          <w:rStyle w:val="StyleUnderline"/>
        </w:rPr>
        <w:t xml:space="preserve">the </w:t>
      </w:r>
      <w:r w:rsidRPr="009B54AF">
        <w:rPr>
          <w:rStyle w:val="Emphasis"/>
          <w:highlight w:val="cyan"/>
        </w:rPr>
        <w:t>impacts</w:t>
      </w:r>
      <w:r w:rsidRPr="009B54AF">
        <w:rPr>
          <w:rStyle w:val="StyleUnderline"/>
          <w:highlight w:val="cyan"/>
        </w:rPr>
        <w:t xml:space="preserve"> of climate change get</w:t>
      </w:r>
      <w:r w:rsidRPr="009B54AF">
        <w:rPr>
          <w:rStyle w:val="StyleUnderline"/>
        </w:rPr>
        <w:t xml:space="preserve"> far </w:t>
      </w:r>
      <w:r w:rsidRPr="009B54AF">
        <w:rPr>
          <w:rStyle w:val="Emphasis"/>
          <w:highlight w:val="cyan"/>
        </w:rPr>
        <w:t>worse</w:t>
      </w:r>
      <w:r w:rsidRPr="009B54AF">
        <w:rPr>
          <w:rStyle w:val="StyleUnderline"/>
        </w:rPr>
        <w:t xml:space="preserve"> by </w:t>
      </w:r>
      <w:r w:rsidRPr="009B54AF">
        <w:rPr>
          <w:rStyle w:val="StyleUnderline"/>
          <w:highlight w:val="cyan"/>
        </w:rPr>
        <w:t xml:space="preserve">each </w:t>
      </w:r>
      <w:r w:rsidRPr="009B54AF">
        <w:rPr>
          <w:rStyle w:val="Emphasis"/>
          <w:highlight w:val="cyan"/>
        </w:rPr>
        <w:t>half-degree</w:t>
      </w:r>
      <w:r w:rsidRPr="009B54AF">
        <w:rPr>
          <w:rStyle w:val="StyleUnderline"/>
        </w:rPr>
        <w:t xml:space="preserve"> the planet </w:t>
      </w:r>
      <w:r w:rsidRPr="009B54AF">
        <w:rPr>
          <w:rStyle w:val="Emphasis"/>
        </w:rPr>
        <w:t>warms</w:t>
      </w:r>
      <w:r w:rsidRPr="009B54AF">
        <w:rPr>
          <w:sz w:val="16"/>
        </w:rPr>
        <w:t xml:space="preserve">; the more we can slow the process down, the better. </w:t>
      </w:r>
      <w:r w:rsidRPr="009B54AF">
        <w:rPr>
          <w:rStyle w:val="StyleUnderline"/>
          <w:highlight w:val="cyan"/>
        </w:rPr>
        <w:t>If</w:t>
      </w:r>
      <w:r w:rsidRPr="009B54AF">
        <w:rPr>
          <w:rStyle w:val="StyleUnderline"/>
        </w:rPr>
        <w:t xml:space="preserve"> the</w:t>
      </w:r>
      <w:r w:rsidRPr="009B54AF">
        <w:rPr>
          <w:sz w:val="16"/>
        </w:rPr>
        <w:t xml:space="preserve"> planet’s </w:t>
      </w:r>
      <w:r w:rsidRPr="009B54AF">
        <w:rPr>
          <w:rStyle w:val="StyleUnderline"/>
          <w:highlight w:val="cyan"/>
        </w:rPr>
        <w:t>temperature</w:t>
      </w:r>
      <w:r w:rsidRPr="009B54AF">
        <w:rPr>
          <w:rStyle w:val="StyleUnderline"/>
        </w:rPr>
        <w:t xml:space="preserve"> is as </w:t>
      </w:r>
      <w:r w:rsidRPr="009B54AF">
        <w:rPr>
          <w:rStyle w:val="Emphasis"/>
          <w:highlight w:val="cyan"/>
        </w:rPr>
        <w:t>low</w:t>
      </w:r>
      <w:r w:rsidRPr="009B54AF">
        <w:rPr>
          <w:rStyle w:val="StyleUnderline"/>
        </w:rPr>
        <w:t xml:space="preserve"> as possible </w:t>
      </w:r>
      <w:r w:rsidRPr="009B54AF">
        <w:rPr>
          <w:rStyle w:val="StyleUnderline"/>
          <w:highlight w:val="cyan"/>
        </w:rPr>
        <w:t>when</w:t>
      </w:r>
      <w:r w:rsidRPr="009B54AF">
        <w:rPr>
          <w:sz w:val="16"/>
        </w:rPr>
        <w:t xml:space="preserve"> some of </w:t>
      </w:r>
      <w:r w:rsidRPr="009B54AF">
        <w:rPr>
          <w:rStyle w:val="StyleUnderline"/>
        </w:rPr>
        <w:t xml:space="preserve">these warming </w:t>
      </w:r>
      <w:r w:rsidRPr="009B54AF">
        <w:rPr>
          <w:rStyle w:val="StyleUnderline"/>
          <w:highlight w:val="cyan"/>
        </w:rPr>
        <w:t xml:space="preserve">cycles </w:t>
      </w:r>
      <w:r w:rsidRPr="009B54AF">
        <w:rPr>
          <w:rStyle w:val="Emphasis"/>
          <w:highlight w:val="cyan"/>
        </w:rPr>
        <w:t>begin</w:t>
      </w:r>
      <w:r w:rsidRPr="009B54AF">
        <w:rPr>
          <w:rStyle w:val="StyleUnderline"/>
        </w:rPr>
        <w:t xml:space="preserve">, it can </w:t>
      </w:r>
      <w:r w:rsidRPr="009B54AF">
        <w:rPr>
          <w:rStyle w:val="Emphasis"/>
          <w:highlight w:val="cyan"/>
        </w:rPr>
        <w:t>mitigate</w:t>
      </w:r>
      <w:r w:rsidRPr="009B54AF">
        <w:rPr>
          <w:rStyle w:val="StyleUnderline"/>
        </w:rPr>
        <w:t xml:space="preserve"> some of their </w:t>
      </w:r>
      <w:r w:rsidRPr="009B54AF">
        <w:rPr>
          <w:rStyle w:val="StyleUnderline"/>
          <w:highlight w:val="cyan"/>
        </w:rPr>
        <w:t xml:space="preserve">effects. If we </w:t>
      </w:r>
      <w:r w:rsidRPr="009B54AF">
        <w:rPr>
          <w:rStyle w:val="Emphasis"/>
          <w:highlight w:val="cyan"/>
        </w:rPr>
        <w:t>do nothing</w:t>
      </w:r>
      <w:r w:rsidRPr="009B54AF">
        <w:rPr>
          <w:rStyle w:val="StyleUnderline"/>
        </w:rPr>
        <w:t xml:space="preserve"> now, they’ll be </w:t>
      </w:r>
      <w:r w:rsidRPr="009B54AF">
        <w:rPr>
          <w:rStyle w:val="Emphasis"/>
          <w:highlight w:val="cyan"/>
        </w:rPr>
        <w:t>much more deadly</w:t>
      </w:r>
      <w:r w:rsidRPr="009B54AF">
        <w:rPr>
          <w:sz w:val="16"/>
        </w:rPr>
        <w:t>.</w:t>
      </w:r>
    </w:p>
    <w:p w14:paraId="3931AB19" w14:textId="77777777" w:rsidR="00F61038" w:rsidRPr="009B54AF" w:rsidRDefault="00F61038" w:rsidP="00F61038"/>
    <w:p w14:paraId="417DC316" w14:textId="77777777" w:rsidR="00F61038" w:rsidRPr="009B54AF" w:rsidRDefault="00F61038" w:rsidP="00F61038">
      <w:pPr>
        <w:pStyle w:val="Heading4"/>
        <w:rPr>
          <w:rFonts w:cs="Arial"/>
        </w:rPr>
      </w:pPr>
      <w:r>
        <w:rPr>
          <w:rFonts w:cs="Arial"/>
        </w:rPr>
        <w:t xml:space="preserve">2. </w:t>
      </w:r>
      <w:r w:rsidRPr="009B54AF">
        <w:rPr>
          <w:rFonts w:cs="Arial"/>
        </w:rPr>
        <w:t xml:space="preserve">Tech is </w:t>
      </w:r>
      <w:r w:rsidRPr="009B54AF">
        <w:rPr>
          <w:rFonts w:cs="Arial"/>
          <w:u w:val="single"/>
        </w:rPr>
        <w:t>key</w:t>
      </w:r>
      <w:r w:rsidRPr="009B54AF">
        <w:rPr>
          <w:rFonts w:cs="Arial"/>
        </w:rPr>
        <w:t xml:space="preserve"> to solve </w:t>
      </w:r>
      <w:r w:rsidRPr="009B54AF">
        <w:rPr>
          <w:rFonts w:cs="Arial"/>
          <w:u w:val="single"/>
        </w:rPr>
        <w:t>resource scarcity</w:t>
      </w:r>
      <w:r w:rsidRPr="009B54AF">
        <w:rPr>
          <w:rFonts w:cs="Arial"/>
        </w:rPr>
        <w:t xml:space="preserve"> and </w:t>
      </w:r>
      <w:r w:rsidRPr="009B54AF">
        <w:rPr>
          <w:rFonts w:cs="Arial"/>
          <w:u w:val="single"/>
        </w:rPr>
        <w:t>climate change</w:t>
      </w:r>
      <w:r w:rsidRPr="009B54AF">
        <w:rPr>
          <w:rFonts w:cs="Arial"/>
        </w:rPr>
        <w:t xml:space="preserve">. </w:t>
      </w:r>
    </w:p>
    <w:p w14:paraId="10B1F724" w14:textId="77777777" w:rsidR="00F61038" w:rsidRPr="009B54AF" w:rsidRDefault="00F61038" w:rsidP="00F61038">
      <w:r w:rsidRPr="009B54AF">
        <w:t xml:space="preserve">Rainer </w:t>
      </w:r>
      <w:r w:rsidRPr="009B54AF">
        <w:rPr>
          <w:rStyle w:val="Style13ptBold"/>
        </w:rPr>
        <w:t>Zitelmann 21</w:t>
      </w:r>
      <w:r w:rsidRPr="009B54AF">
        <w:t xml:space="preserve">. German historian and author of “The Rich in Public Opinion.” "Consumption Presumption: Are Human Beings Destroying the World?" National Interest. 2-12-2021. https://nationalinterest.org/feature/consumption-presumption-are-human-beings-destroying-world-178114 </w:t>
      </w:r>
    </w:p>
    <w:p w14:paraId="1662D2E2" w14:textId="77777777" w:rsidR="00F61038" w:rsidRPr="009B54AF" w:rsidRDefault="00F61038" w:rsidP="00F61038">
      <w:pPr>
        <w:rPr>
          <w:sz w:val="16"/>
        </w:rPr>
      </w:pPr>
      <w:r w:rsidRPr="009B54AF">
        <w:rPr>
          <w:rStyle w:val="StyleUnderline"/>
        </w:rPr>
        <w:t>Some people claim that we need to cut our consumption or there will be no hope for the planet</w:t>
      </w:r>
      <w:r w:rsidRPr="009B54AF">
        <w:rPr>
          <w:sz w:val="16"/>
        </w:rPr>
        <w:t xml:space="preserve">. </w:t>
      </w:r>
      <w:r w:rsidRPr="009B54AF">
        <w:rPr>
          <w:rStyle w:val="StyleUnderline"/>
        </w:rPr>
        <w:t>Such claims are based on the thesis that continued growth increases the rate at which the earth’s finite resources are consumed and, moreover, leads to irreversible climate change</w:t>
      </w:r>
      <w:r w:rsidRPr="009B54AF">
        <w:rPr>
          <w:sz w:val="16"/>
        </w:rPr>
        <w:t>. And such warnings are by no means new. In 1970, for instance, the Club of Rome attracted a great deal of attention with the publication of The Limits to Growth. A Report for the Club of Rome’s Project on the Predicament of Mankind, which has to date sold more than thirty million copies in thirty languages. The book warned people to change their ways and had a clear message: the world’s raw materials, and in particular, oil would soon be used up. In twenty years, the scientists predicted, we would have used the very last drop of oil. Of course, the Club of Rome’s models for the depletion of oil—and almost all other major raw materials—were wrong. According to the scenarios presented in The Limits to Growth, we should now be living on a planet that has been devoid of natural gas, copper, lead, aluminum and tungsten for decades. And we were supposed to have run out of silver in 1985. Despite the bleak forecasts, as of January 2020, the United States Geological Survey estimated silver reserves worldwide at 560,000 tons.</w:t>
      </w:r>
    </w:p>
    <w:p w14:paraId="6840E16B" w14:textId="77777777" w:rsidR="00F61038" w:rsidRPr="009B54AF" w:rsidRDefault="00F61038" w:rsidP="00F61038">
      <w:pPr>
        <w:rPr>
          <w:sz w:val="16"/>
          <w:szCs w:val="16"/>
        </w:rPr>
      </w:pPr>
      <w:r w:rsidRPr="009B54AF">
        <w:rPr>
          <w:sz w:val="16"/>
          <w:szCs w:val="16"/>
        </w:rPr>
        <w:t>More from Less </w:t>
      </w:r>
    </w:p>
    <w:p w14:paraId="1C14C45A" w14:textId="77777777" w:rsidR="00F61038" w:rsidRPr="009B54AF" w:rsidRDefault="00F61038" w:rsidP="00F61038">
      <w:pPr>
        <w:rPr>
          <w:sz w:val="16"/>
        </w:rPr>
      </w:pPr>
      <w:r w:rsidRPr="009B54AF">
        <w:rPr>
          <w:rStyle w:val="StyleUnderline"/>
          <w:highlight w:val="cyan"/>
        </w:rPr>
        <w:t>Employing</w:t>
      </w:r>
      <w:r w:rsidRPr="009B54AF">
        <w:rPr>
          <w:rStyle w:val="StyleUnderline"/>
        </w:rPr>
        <w:t xml:space="preserve"> an </w:t>
      </w:r>
      <w:r w:rsidRPr="009B54AF">
        <w:rPr>
          <w:rStyle w:val="StyleUnderline"/>
          <w:highlight w:val="cyan"/>
        </w:rPr>
        <w:t>extensive</w:t>
      </w:r>
      <w:r w:rsidRPr="009B54AF">
        <w:rPr>
          <w:rStyle w:val="StyleUnderline"/>
        </w:rPr>
        <w:t xml:space="preserve"> array of </w:t>
      </w:r>
      <w:r w:rsidRPr="009B54AF">
        <w:rPr>
          <w:rStyle w:val="StyleUnderline"/>
          <w:highlight w:val="cyan"/>
        </w:rPr>
        <w:t>data</w:t>
      </w:r>
      <w:r w:rsidRPr="009B54AF">
        <w:rPr>
          <w:sz w:val="16"/>
        </w:rPr>
        <w:t xml:space="preserve">, the </w:t>
      </w:r>
      <w:r w:rsidRPr="009B54AF">
        <w:rPr>
          <w:rStyle w:val="StyleUnderline"/>
        </w:rPr>
        <w:t xml:space="preserve">American scientist Andrew </w:t>
      </w:r>
      <w:r w:rsidRPr="009B54AF">
        <w:rPr>
          <w:rStyle w:val="StyleUnderline"/>
          <w:highlight w:val="cyan"/>
        </w:rPr>
        <w:t>McAfee proves</w:t>
      </w:r>
      <w:r w:rsidRPr="009B54AF">
        <w:rPr>
          <w:rStyle w:val="StyleUnderline"/>
        </w:rPr>
        <w:t xml:space="preserve"> in his book More from Less that</w:t>
      </w:r>
      <w:r w:rsidRPr="009B54AF">
        <w:rPr>
          <w:sz w:val="16"/>
        </w:rPr>
        <w:t xml:space="preserve"> </w:t>
      </w:r>
      <w:r w:rsidRPr="009B54AF">
        <w:rPr>
          <w:rStyle w:val="Emphasis"/>
          <w:highlight w:val="cyan"/>
        </w:rPr>
        <w:t>economic growth</w:t>
      </w:r>
      <w:r w:rsidRPr="009B54AF">
        <w:rPr>
          <w:rStyle w:val="Emphasis"/>
        </w:rPr>
        <w:t xml:space="preserve"> is </w:t>
      </w:r>
      <w:r w:rsidRPr="009B54AF">
        <w:rPr>
          <w:rStyle w:val="Emphasis"/>
          <w:highlight w:val="cyan"/>
        </w:rPr>
        <w:t xml:space="preserve">no longer coupled to </w:t>
      </w:r>
      <w:r w:rsidRPr="009B54AF">
        <w:rPr>
          <w:rStyle w:val="Emphasis"/>
        </w:rPr>
        <w:t xml:space="preserve">the consumption of </w:t>
      </w:r>
      <w:r w:rsidRPr="009B54AF">
        <w:rPr>
          <w:rStyle w:val="Emphasis"/>
          <w:highlight w:val="cyan"/>
        </w:rPr>
        <w:t>raw materials</w:t>
      </w:r>
      <w:r w:rsidRPr="009B54AF">
        <w:rPr>
          <w:sz w:val="16"/>
        </w:rPr>
        <w:t xml:space="preserve">. </w:t>
      </w:r>
      <w:r w:rsidRPr="009B54AF">
        <w:rPr>
          <w:rStyle w:val="StyleUnderline"/>
        </w:rPr>
        <w:t>Data for the United States</w:t>
      </w:r>
      <w:r w:rsidRPr="009B54AF">
        <w:rPr>
          <w:sz w:val="16"/>
        </w:rPr>
        <w:t xml:space="preserve">, for example, </w:t>
      </w:r>
      <w:r w:rsidRPr="009B54AF">
        <w:rPr>
          <w:rStyle w:val="StyleUnderline"/>
        </w:rPr>
        <w:t xml:space="preserve">show that </w:t>
      </w:r>
      <w:r w:rsidRPr="009B54AF">
        <w:rPr>
          <w:rStyle w:val="StyleUnderline"/>
          <w:highlight w:val="cyan"/>
        </w:rPr>
        <w:t>of seventy-two resources</w:t>
      </w:r>
      <w:r w:rsidRPr="009B54AF">
        <w:rPr>
          <w:rStyle w:val="StyleUnderline"/>
        </w:rPr>
        <w:t>, from aluminum to zinc</w:t>
      </w:r>
      <w:r w:rsidRPr="009B54AF">
        <w:rPr>
          <w:sz w:val="16"/>
        </w:rPr>
        <w:t xml:space="preserve">, </w:t>
      </w:r>
      <w:r w:rsidRPr="009B54AF">
        <w:rPr>
          <w:rStyle w:val="Emphasis"/>
          <w:highlight w:val="cyan"/>
        </w:rPr>
        <w:t>only six are not yet post-peak</w:t>
      </w:r>
      <w:r w:rsidRPr="009B54AF">
        <w:rPr>
          <w:sz w:val="16"/>
        </w:rPr>
        <w:t xml:space="preserve">. Nevertheless, despite the fact that the U.S. economy has grown strongly in recent years, </w:t>
      </w:r>
      <w:r w:rsidRPr="009B54AF">
        <w:rPr>
          <w:rStyle w:val="Emphasis"/>
        </w:rPr>
        <w:t>consumption of many commodities is actually decreasing</w:t>
      </w:r>
      <w:r w:rsidRPr="009B54AF">
        <w:rPr>
          <w:sz w:val="16"/>
        </w:rPr>
        <w:t>.  </w:t>
      </w:r>
    </w:p>
    <w:p w14:paraId="63BD7B8C" w14:textId="77777777" w:rsidR="00F61038" w:rsidRPr="009B54AF" w:rsidRDefault="00F61038" w:rsidP="00F61038">
      <w:pPr>
        <w:rPr>
          <w:sz w:val="16"/>
        </w:rPr>
      </w:pPr>
      <w:r w:rsidRPr="009B54AF">
        <w:rPr>
          <w:sz w:val="16"/>
        </w:rPr>
        <w:t xml:space="preserve">Back in 2015, the American environmental scientist Jesse Ausubel wrote an essay, “The Return of Nature: How Technology Liberates the Environment,” showing </w:t>
      </w:r>
      <w:r w:rsidRPr="009B54AF">
        <w:rPr>
          <w:rStyle w:val="Emphasis"/>
        </w:rPr>
        <w:t xml:space="preserve">that </w:t>
      </w:r>
      <w:r w:rsidRPr="009B54AF">
        <w:rPr>
          <w:rStyle w:val="Emphasis"/>
          <w:highlight w:val="cyan"/>
        </w:rPr>
        <w:t>Americans</w:t>
      </w:r>
      <w:r w:rsidRPr="009B54AF">
        <w:rPr>
          <w:rStyle w:val="Emphasis"/>
        </w:rPr>
        <w:t xml:space="preserve"> are </w:t>
      </w:r>
      <w:r w:rsidRPr="009B54AF">
        <w:rPr>
          <w:rStyle w:val="Emphasis"/>
          <w:highlight w:val="cyan"/>
        </w:rPr>
        <w:t>consuming fewer</w:t>
      </w:r>
      <w:r w:rsidRPr="009B54AF">
        <w:rPr>
          <w:rStyle w:val="Emphasis"/>
        </w:rPr>
        <w:t xml:space="preserve"> and fewer </w:t>
      </w:r>
      <w:r w:rsidRPr="009B54AF">
        <w:rPr>
          <w:rStyle w:val="Emphasis"/>
          <w:highlight w:val="cyan"/>
        </w:rPr>
        <w:t>raw materials per capita</w:t>
      </w:r>
      <w:r w:rsidRPr="009B54AF">
        <w:rPr>
          <w:sz w:val="16"/>
        </w:rPr>
        <w:t xml:space="preserve">. </w:t>
      </w:r>
      <w:r w:rsidRPr="009B54AF">
        <w:rPr>
          <w:rStyle w:val="StyleUnderline"/>
        </w:rPr>
        <w:t xml:space="preserve">Total </w:t>
      </w:r>
      <w:r w:rsidRPr="009B54AF">
        <w:rPr>
          <w:rStyle w:val="StyleUnderline"/>
          <w:highlight w:val="cyan"/>
        </w:rPr>
        <w:t>consumption</w:t>
      </w:r>
      <w:r w:rsidRPr="009B54AF">
        <w:rPr>
          <w:rStyle w:val="StyleUnderline"/>
        </w:rPr>
        <w:t xml:space="preserve"> of steel, copper, fertilizer, wood and paper</w:t>
      </w:r>
      <w:r w:rsidRPr="009B54AF">
        <w:rPr>
          <w:sz w:val="16"/>
        </w:rPr>
        <w:t xml:space="preserve">, which had previously always risen in line with economic growth, </w:t>
      </w:r>
      <w:r w:rsidRPr="009B54AF">
        <w:rPr>
          <w:rStyle w:val="Emphasis"/>
        </w:rPr>
        <w:t xml:space="preserve">had </w:t>
      </w:r>
      <w:r w:rsidRPr="009B54AF">
        <w:rPr>
          <w:rStyle w:val="Emphasis"/>
          <w:highlight w:val="cyan"/>
        </w:rPr>
        <w:t>plateaued and</w:t>
      </w:r>
      <w:r w:rsidRPr="009B54AF">
        <w:rPr>
          <w:rStyle w:val="Emphasis"/>
        </w:rPr>
        <w:t xml:space="preserve"> was </w:t>
      </w:r>
      <w:r w:rsidRPr="009B54AF">
        <w:rPr>
          <w:rStyle w:val="Emphasis"/>
          <w:highlight w:val="cyan"/>
        </w:rPr>
        <w:t>now in constant decline</w:t>
      </w:r>
      <w:r w:rsidRPr="009B54AF">
        <w:rPr>
          <w:sz w:val="16"/>
        </w:rPr>
        <w:t>. </w:t>
      </w:r>
    </w:p>
    <w:p w14:paraId="7739954E" w14:textId="77777777" w:rsidR="00F61038" w:rsidRPr="009B54AF" w:rsidRDefault="00F61038" w:rsidP="00F61038">
      <w:pPr>
        <w:rPr>
          <w:sz w:val="16"/>
        </w:rPr>
      </w:pPr>
      <w:r w:rsidRPr="009B54AF">
        <w:rPr>
          <w:rStyle w:val="Emphasis"/>
          <w:highlight w:val="cyan"/>
        </w:rPr>
        <w:t>Such</w:t>
      </w:r>
      <w:r w:rsidRPr="009B54AF">
        <w:rPr>
          <w:rStyle w:val="Emphasis"/>
        </w:rPr>
        <w:t xml:space="preserve"> across-the-board </w:t>
      </w:r>
      <w:r w:rsidRPr="009B54AF">
        <w:rPr>
          <w:rStyle w:val="Emphasis"/>
          <w:highlight w:val="cyan"/>
        </w:rPr>
        <w:t>reductions</w:t>
      </w:r>
      <w:r w:rsidRPr="009B54AF">
        <w:rPr>
          <w:rStyle w:val="Emphasis"/>
        </w:rPr>
        <w:t xml:space="preserve"> in natural resource consumption are </w:t>
      </w:r>
      <w:r w:rsidRPr="009B54AF">
        <w:rPr>
          <w:rStyle w:val="Emphasis"/>
          <w:highlight w:val="cyan"/>
        </w:rPr>
        <w:t>only possible because of</w:t>
      </w:r>
      <w:r w:rsidRPr="009B54AF">
        <w:rPr>
          <w:rStyle w:val="Emphasis"/>
        </w:rPr>
        <w:t xml:space="preserve"> much-maligned </w:t>
      </w:r>
      <w:r w:rsidRPr="009B54AF">
        <w:rPr>
          <w:rStyle w:val="Emphasis"/>
          <w:highlight w:val="cyan"/>
        </w:rPr>
        <w:t>cap</w:t>
      </w:r>
      <w:r w:rsidRPr="009B54AF">
        <w:rPr>
          <w:rStyle w:val="Emphasis"/>
        </w:rPr>
        <w:t>italism</w:t>
      </w:r>
      <w:r w:rsidRPr="009B54AF">
        <w:rPr>
          <w:sz w:val="16"/>
        </w:rPr>
        <w:t xml:space="preserve">: </w:t>
      </w:r>
      <w:r w:rsidRPr="009B54AF">
        <w:rPr>
          <w:rStyle w:val="StyleUnderline"/>
          <w:highlight w:val="cyan"/>
        </w:rPr>
        <w:t>companies</w:t>
      </w:r>
      <w:r w:rsidRPr="009B54AF">
        <w:rPr>
          <w:rStyle w:val="StyleUnderline"/>
        </w:rPr>
        <w:t xml:space="preserve"> are </w:t>
      </w:r>
      <w:r w:rsidRPr="009B54AF">
        <w:rPr>
          <w:rStyle w:val="StyleUnderline"/>
          <w:highlight w:val="cyan"/>
        </w:rPr>
        <w:t>constantly developing more efficient production methods and reducing</w:t>
      </w:r>
      <w:r w:rsidRPr="009B54AF">
        <w:rPr>
          <w:rStyle w:val="StyleUnderline"/>
        </w:rPr>
        <w:t xml:space="preserve"> the </w:t>
      </w:r>
      <w:proofErr w:type="gramStart"/>
      <w:r w:rsidRPr="009B54AF">
        <w:rPr>
          <w:rStyle w:val="StyleUnderline"/>
        </w:rPr>
        <w:t>amount</w:t>
      </w:r>
      <w:proofErr w:type="gramEnd"/>
      <w:r w:rsidRPr="009B54AF">
        <w:rPr>
          <w:rStyle w:val="StyleUnderline"/>
        </w:rPr>
        <w:t xml:space="preserve"> of </w:t>
      </w:r>
      <w:r w:rsidRPr="009B54AF">
        <w:rPr>
          <w:rStyle w:val="StyleUnderline"/>
          <w:highlight w:val="cyan"/>
        </w:rPr>
        <w:t>raw materials they consume</w:t>
      </w:r>
      <w:r w:rsidRPr="009B54AF">
        <w:rPr>
          <w:sz w:val="16"/>
        </w:rPr>
        <w:t>. Of course, they are not doing this primarily to protect the environment but to cut costs.  </w:t>
      </w:r>
    </w:p>
    <w:p w14:paraId="7721BD4E" w14:textId="77777777" w:rsidR="00F61038" w:rsidRPr="009B54AF" w:rsidRDefault="00F61038" w:rsidP="00F61038">
      <w:pPr>
        <w:rPr>
          <w:sz w:val="16"/>
        </w:rPr>
      </w:pPr>
      <w:r w:rsidRPr="009B54AF">
        <w:rPr>
          <w:sz w:val="16"/>
        </w:rPr>
        <w:t xml:space="preserve">What's more, a constant stream of innovations has promoted the trend of miniaturization or dematerialization. </w:t>
      </w:r>
      <w:r w:rsidRPr="009B54AF">
        <w:rPr>
          <w:rStyle w:val="StyleUnderline"/>
        </w:rPr>
        <w:t>Just think of your smartphone. How many devices has your smartphone replaced</w:t>
      </w:r>
      <w:r w:rsidRPr="009B54AF">
        <w:rPr>
          <w:sz w:val="16"/>
        </w:rPr>
        <w:t xml:space="preserve"> and how many raw materials did they use to consume? </w:t>
      </w:r>
    </w:p>
    <w:p w14:paraId="64684FCC" w14:textId="77777777" w:rsidR="00F61038" w:rsidRPr="009B54AF" w:rsidRDefault="00F61038" w:rsidP="00F61038">
      <w:pPr>
        <w:rPr>
          <w:rStyle w:val="StyleUnderline"/>
        </w:rPr>
      </w:pPr>
      <w:r w:rsidRPr="009B54AF">
        <w:rPr>
          <w:rStyle w:val="StyleUnderline"/>
        </w:rPr>
        <w:t>Calculator </w:t>
      </w:r>
    </w:p>
    <w:p w14:paraId="10CA25B2" w14:textId="77777777" w:rsidR="00F61038" w:rsidRPr="009B54AF" w:rsidRDefault="00F61038" w:rsidP="00F61038">
      <w:pPr>
        <w:rPr>
          <w:rStyle w:val="StyleUnderline"/>
        </w:rPr>
      </w:pPr>
      <w:r w:rsidRPr="009B54AF">
        <w:rPr>
          <w:rStyle w:val="StyleUnderline"/>
        </w:rPr>
        <w:t>Telephone</w:t>
      </w:r>
    </w:p>
    <w:p w14:paraId="3614D650" w14:textId="77777777" w:rsidR="00F61038" w:rsidRPr="009B54AF" w:rsidRDefault="00F61038" w:rsidP="00F61038">
      <w:pPr>
        <w:rPr>
          <w:sz w:val="16"/>
          <w:szCs w:val="16"/>
        </w:rPr>
      </w:pPr>
      <w:r w:rsidRPr="009B54AF">
        <w:rPr>
          <w:sz w:val="16"/>
          <w:szCs w:val="16"/>
        </w:rPr>
        <w:t>Video camera </w:t>
      </w:r>
    </w:p>
    <w:p w14:paraId="586E7AD3" w14:textId="77777777" w:rsidR="00F61038" w:rsidRPr="009B54AF" w:rsidRDefault="00F61038" w:rsidP="00F61038">
      <w:pPr>
        <w:rPr>
          <w:rStyle w:val="StyleUnderline"/>
        </w:rPr>
      </w:pPr>
      <w:r w:rsidRPr="009B54AF">
        <w:rPr>
          <w:rStyle w:val="StyleUnderline"/>
        </w:rPr>
        <w:t>Alarm clock</w:t>
      </w:r>
    </w:p>
    <w:p w14:paraId="216AE099" w14:textId="77777777" w:rsidR="00F61038" w:rsidRPr="009B54AF" w:rsidRDefault="00F61038" w:rsidP="00F61038">
      <w:pPr>
        <w:rPr>
          <w:sz w:val="16"/>
          <w:szCs w:val="16"/>
        </w:rPr>
      </w:pPr>
      <w:r w:rsidRPr="009B54AF">
        <w:rPr>
          <w:sz w:val="16"/>
          <w:szCs w:val="16"/>
        </w:rPr>
        <w:t>Voice recorder</w:t>
      </w:r>
    </w:p>
    <w:p w14:paraId="1C370F4C" w14:textId="77777777" w:rsidR="00F61038" w:rsidRPr="009B54AF" w:rsidRDefault="00F61038" w:rsidP="00F61038">
      <w:pPr>
        <w:rPr>
          <w:sz w:val="16"/>
          <w:szCs w:val="16"/>
        </w:rPr>
      </w:pPr>
      <w:r w:rsidRPr="009B54AF">
        <w:rPr>
          <w:sz w:val="16"/>
          <w:szCs w:val="16"/>
        </w:rPr>
        <w:t>Navigation system </w:t>
      </w:r>
    </w:p>
    <w:p w14:paraId="0752958E" w14:textId="77777777" w:rsidR="00F61038" w:rsidRPr="009B54AF" w:rsidRDefault="00F61038" w:rsidP="00F61038">
      <w:pPr>
        <w:rPr>
          <w:rStyle w:val="StyleUnderline"/>
        </w:rPr>
      </w:pPr>
      <w:r w:rsidRPr="009B54AF">
        <w:rPr>
          <w:rStyle w:val="StyleUnderline"/>
        </w:rPr>
        <w:t>Camera</w:t>
      </w:r>
    </w:p>
    <w:p w14:paraId="06400BE2" w14:textId="77777777" w:rsidR="00F61038" w:rsidRPr="009B54AF" w:rsidRDefault="00F61038" w:rsidP="00F61038">
      <w:pPr>
        <w:rPr>
          <w:sz w:val="16"/>
          <w:szCs w:val="16"/>
        </w:rPr>
      </w:pPr>
      <w:r w:rsidRPr="009B54AF">
        <w:rPr>
          <w:sz w:val="16"/>
          <w:szCs w:val="16"/>
        </w:rPr>
        <w:t>CD-player/radio </w:t>
      </w:r>
    </w:p>
    <w:p w14:paraId="62147F6B" w14:textId="77777777" w:rsidR="00F61038" w:rsidRPr="009B54AF" w:rsidRDefault="00F61038" w:rsidP="00F61038">
      <w:pPr>
        <w:rPr>
          <w:sz w:val="16"/>
          <w:szCs w:val="16"/>
        </w:rPr>
      </w:pPr>
      <w:r w:rsidRPr="009B54AF">
        <w:rPr>
          <w:sz w:val="16"/>
          <w:szCs w:val="16"/>
        </w:rPr>
        <w:t>Compass</w:t>
      </w:r>
    </w:p>
    <w:p w14:paraId="47690D0E" w14:textId="77777777" w:rsidR="00F61038" w:rsidRPr="009B54AF" w:rsidRDefault="00F61038" w:rsidP="00F61038">
      <w:pPr>
        <w:rPr>
          <w:sz w:val="16"/>
        </w:rPr>
      </w:pPr>
      <w:r w:rsidRPr="009B54AF">
        <w:rPr>
          <w:rStyle w:val="StyleUnderline"/>
        </w:rPr>
        <w:t>Nowadays, many people no longer have a fax machine or street atlas because they have everything they need on their smartphone</w:t>
      </w:r>
      <w:r w:rsidRPr="009B54AF">
        <w:rPr>
          <w:sz w:val="16"/>
        </w:rPr>
        <w:t>. Some even use their phones instead of a wristwatch. You used to need four separate microphones in your telephone, cassette recorder, Dictaphone and video camera, today you just need one—in your smartphone. </w:t>
      </w:r>
    </w:p>
    <w:p w14:paraId="24269C1E" w14:textId="77777777" w:rsidR="00F61038" w:rsidRPr="009B54AF" w:rsidRDefault="00F61038" w:rsidP="00F61038">
      <w:pPr>
        <w:rPr>
          <w:sz w:val="16"/>
          <w:szCs w:val="16"/>
        </w:rPr>
      </w:pPr>
      <w:r w:rsidRPr="009B54AF">
        <w:rPr>
          <w:sz w:val="16"/>
          <w:szCs w:val="16"/>
        </w:rPr>
        <w:t>Fighting climate change with nuclear energy </w:t>
      </w:r>
    </w:p>
    <w:p w14:paraId="783FF00E" w14:textId="77777777" w:rsidR="00F61038" w:rsidRPr="009B54AF" w:rsidRDefault="00F61038" w:rsidP="00F61038">
      <w:pPr>
        <w:rPr>
          <w:sz w:val="16"/>
        </w:rPr>
      </w:pPr>
      <w:r w:rsidRPr="009B54AF">
        <w:rPr>
          <w:rStyle w:val="StyleUnderline"/>
        </w:rPr>
        <w:t xml:space="preserve">The </w:t>
      </w:r>
      <w:r w:rsidRPr="009B54AF">
        <w:rPr>
          <w:rStyle w:val="StyleUnderline"/>
          <w:highlight w:val="cyan"/>
        </w:rPr>
        <w:t>finite</w:t>
      </w:r>
      <w:r w:rsidRPr="009B54AF">
        <w:rPr>
          <w:rStyle w:val="StyleUnderline"/>
        </w:rPr>
        <w:t xml:space="preserve"> nature of the world’s natural </w:t>
      </w:r>
      <w:r w:rsidRPr="009B54AF">
        <w:rPr>
          <w:rStyle w:val="StyleUnderline"/>
          <w:highlight w:val="cyan"/>
        </w:rPr>
        <w:t>resources</w:t>
      </w:r>
      <w:r w:rsidRPr="009B54AF">
        <w:rPr>
          <w:rStyle w:val="StyleUnderline"/>
        </w:rPr>
        <w:t xml:space="preserve"> is </w:t>
      </w:r>
      <w:r w:rsidRPr="009B54AF">
        <w:rPr>
          <w:rStyle w:val="StyleUnderline"/>
          <w:highlight w:val="cyan"/>
        </w:rPr>
        <w:t>one arg</w:t>
      </w:r>
      <w:r w:rsidRPr="009B54AF">
        <w:rPr>
          <w:rStyle w:val="StyleUnderline"/>
        </w:rPr>
        <w:t>ument</w:t>
      </w:r>
      <w:r w:rsidRPr="009B54AF">
        <w:rPr>
          <w:rStyle w:val="StyleUnderline"/>
          <w:highlight w:val="cyan"/>
        </w:rPr>
        <w:t xml:space="preserve"> against growth, climate change is another</w:t>
      </w:r>
      <w:r w:rsidRPr="009B54AF">
        <w:rPr>
          <w:sz w:val="16"/>
        </w:rPr>
        <w:t xml:space="preserve">. </w:t>
      </w:r>
      <w:r w:rsidRPr="009B54AF">
        <w:rPr>
          <w:rStyle w:val="StyleUnderline"/>
        </w:rPr>
        <w:t>Let’s take China as an example: China currently emits more CO2 than any other country in the world</w:t>
      </w:r>
      <w:r w:rsidRPr="009B54AF">
        <w:rPr>
          <w:sz w:val="16"/>
        </w:rPr>
        <w:t xml:space="preserve"> </w:t>
      </w:r>
      <w:r w:rsidRPr="009B54AF">
        <w:rPr>
          <w:rStyle w:val="Emphasis"/>
        </w:rPr>
        <w:t>and is building a number of new nuclear power plants in order to achieve carbon neutrality by 2060</w:t>
      </w:r>
      <w:r w:rsidRPr="009B54AF">
        <w:rPr>
          <w:sz w:val="16"/>
        </w:rPr>
        <w:t>. With the new build program well underway, China’s first new-generation nuclear power plant recently went into operation.</w:t>
      </w:r>
    </w:p>
    <w:p w14:paraId="47E93C07" w14:textId="77777777" w:rsidR="00F61038" w:rsidRPr="009B54AF" w:rsidRDefault="00F61038" w:rsidP="00F61038">
      <w:pPr>
        <w:rPr>
          <w:sz w:val="16"/>
        </w:rPr>
      </w:pPr>
      <w:r w:rsidRPr="009B54AF">
        <w:rPr>
          <w:sz w:val="16"/>
        </w:rPr>
        <w:t xml:space="preserve">In the very near future, </w:t>
      </w:r>
      <w:r w:rsidRPr="009B54AF">
        <w:rPr>
          <w:rStyle w:val="StyleUnderline"/>
        </w:rPr>
        <w:t>China intends to start exporting power plants</w:t>
      </w:r>
      <w:r w:rsidRPr="009B54AF">
        <w:rPr>
          <w:sz w:val="16"/>
        </w:rPr>
        <w:t xml:space="preserve">. </w:t>
      </w:r>
      <w:r w:rsidRPr="009B54AF">
        <w:rPr>
          <w:rStyle w:val="Emphasis"/>
        </w:rPr>
        <w:t xml:space="preserve">The </w:t>
      </w:r>
      <w:r w:rsidRPr="009B54AF">
        <w:rPr>
          <w:rStyle w:val="Emphasis"/>
          <w:highlight w:val="cyan"/>
        </w:rPr>
        <w:t>latest generation of nuclear power plants</w:t>
      </w:r>
      <w:r w:rsidRPr="009B54AF">
        <w:rPr>
          <w:rStyle w:val="Emphasis"/>
        </w:rPr>
        <w:t xml:space="preserve"> is </w:t>
      </w:r>
      <w:r w:rsidRPr="009B54AF">
        <w:rPr>
          <w:rStyle w:val="Emphasis"/>
          <w:highlight w:val="cyan"/>
        </w:rPr>
        <w:t>much</w:t>
      </w:r>
      <w:r w:rsidRPr="009B54AF">
        <w:rPr>
          <w:rStyle w:val="Emphasis"/>
        </w:rPr>
        <w:t xml:space="preserve"> safer than earlier models—</w:t>
      </w:r>
      <w:r w:rsidRPr="009B54AF">
        <w:rPr>
          <w:rStyle w:val="Emphasis"/>
          <w:highlight w:val="cyan"/>
        </w:rPr>
        <w:t>and</w:t>
      </w:r>
      <w:r w:rsidRPr="009B54AF">
        <w:rPr>
          <w:rStyle w:val="Emphasis"/>
        </w:rPr>
        <w:t xml:space="preserve"> can </w:t>
      </w:r>
      <w:r w:rsidRPr="009B54AF">
        <w:rPr>
          <w:rStyle w:val="Emphasis"/>
          <w:highlight w:val="cyan"/>
        </w:rPr>
        <w:t>play a pivotal role in the fight against climate change</w:t>
      </w:r>
      <w:r w:rsidRPr="009B54AF">
        <w:rPr>
          <w:sz w:val="16"/>
        </w:rPr>
        <w:t>. In the United States, Joe Biden is already evaluating the advantages of small modular reactor (SMR) nuclear power plants. As the name suggests, SMRs are smaller than traditional nuclear fission reactors and offer a maximum capacity of three hundred megawatts. In the United Kingdom, for example, a consortium led by Rolls-Royce has announced plans to build up to sixteen SMR power plants.  </w:t>
      </w:r>
    </w:p>
    <w:p w14:paraId="59B0A498" w14:textId="77777777" w:rsidR="00F61038" w:rsidRPr="009B54AF" w:rsidRDefault="00F61038" w:rsidP="00F61038">
      <w:pPr>
        <w:rPr>
          <w:sz w:val="16"/>
          <w:szCs w:val="16"/>
        </w:rPr>
      </w:pPr>
      <w:r w:rsidRPr="009B54AF">
        <w:rPr>
          <w:sz w:val="16"/>
          <w:szCs w:val="16"/>
        </w:rPr>
        <w:t xml:space="preserve">So far, two reactors of this type are in operation, both onboard the floating nuclear power </w:t>
      </w:r>
      <w:proofErr w:type="gramStart"/>
      <w:r w:rsidRPr="009B54AF">
        <w:rPr>
          <w:sz w:val="16"/>
          <w:szCs w:val="16"/>
        </w:rPr>
        <w:t>plant  “</w:t>
      </w:r>
      <w:proofErr w:type="gramEnd"/>
      <w:r w:rsidRPr="009B54AF">
        <w:rPr>
          <w:sz w:val="16"/>
          <w:szCs w:val="16"/>
        </w:rPr>
        <w:t>\Akademik Lomonosov, which supplies heat and electricity to the Siberian city of Pevec and its one hundred thousand inhabitants.  </w:t>
      </w:r>
    </w:p>
    <w:p w14:paraId="68A74311" w14:textId="77777777" w:rsidR="00F61038" w:rsidRPr="009B54AF" w:rsidRDefault="00F61038" w:rsidP="00F61038">
      <w:pPr>
        <w:rPr>
          <w:sz w:val="16"/>
        </w:rPr>
      </w:pPr>
      <w:r w:rsidRPr="009B54AF">
        <w:rPr>
          <w:rStyle w:val="StyleUnderline"/>
        </w:rPr>
        <w:t>Anticapitalists blame capitalism for resource consumption and climate change</w:t>
      </w:r>
      <w:r w:rsidRPr="009B54AF">
        <w:rPr>
          <w:sz w:val="16"/>
        </w:rPr>
        <w:t xml:space="preserve">. </w:t>
      </w:r>
      <w:r w:rsidRPr="009B54AF">
        <w:rPr>
          <w:rStyle w:val="Emphasis"/>
        </w:rPr>
        <w:t>But political decisions</w:t>
      </w:r>
      <w:r w:rsidRPr="009B54AF">
        <w:rPr>
          <w:sz w:val="16"/>
        </w:rPr>
        <w:t>—such as Germany’s decision to phase out nuclear energy—</w:t>
      </w:r>
      <w:r w:rsidRPr="009B54AF">
        <w:rPr>
          <w:rStyle w:val="Emphasis"/>
        </w:rPr>
        <w:t>frequently have a negative impact on climate change</w:t>
      </w:r>
      <w:r w:rsidRPr="009B54AF">
        <w:rPr>
          <w:sz w:val="16"/>
        </w:rPr>
        <w:t>.  </w:t>
      </w:r>
    </w:p>
    <w:p w14:paraId="73C4D9EF" w14:textId="77777777" w:rsidR="00F61038" w:rsidRPr="009B54AF" w:rsidRDefault="00F61038" w:rsidP="00F61038">
      <w:pPr>
        <w:rPr>
          <w:sz w:val="16"/>
        </w:rPr>
      </w:pPr>
      <w:r w:rsidRPr="009B54AF">
        <w:rPr>
          <w:sz w:val="16"/>
        </w:rPr>
        <w:t xml:space="preserve">Telling people to cut their consumption must seem like pure mockery to the hundreds of millions of people around the world who are still living in extreme poverty. What they need is more capitalism and economic growth. Just like in China, where the number of people living in extreme poverty has fallen from 88 percent in 1981 to less than 1 percent today. </w:t>
      </w:r>
      <w:r w:rsidRPr="009B54AF">
        <w:rPr>
          <w:rStyle w:val="StyleUnderline"/>
        </w:rPr>
        <w:t>Andrew McAfee’s book has an optimistic message about how we don't have to turn back the clocks and cut our consumption</w:t>
      </w:r>
      <w:r w:rsidRPr="009B54AF">
        <w:rPr>
          <w:sz w:val="16"/>
        </w:rPr>
        <w:t xml:space="preserve">: </w:t>
      </w:r>
      <w:r w:rsidRPr="009B54AF">
        <w:rPr>
          <w:rStyle w:val="Emphasis"/>
          <w:highlight w:val="cyan"/>
        </w:rPr>
        <w:t>cap</w:t>
      </w:r>
      <w:r w:rsidRPr="009B54AF">
        <w:rPr>
          <w:rStyle w:val="Emphasis"/>
        </w:rPr>
        <w:t xml:space="preserve">italism </w:t>
      </w:r>
      <w:r w:rsidRPr="009B54AF">
        <w:rPr>
          <w:rStyle w:val="Emphasis"/>
          <w:highlight w:val="cyan"/>
        </w:rPr>
        <w:t>and</w:t>
      </w:r>
      <w:r w:rsidRPr="009B54AF">
        <w:rPr>
          <w:rStyle w:val="Emphasis"/>
        </w:rPr>
        <w:t xml:space="preserve"> </w:t>
      </w:r>
      <w:r w:rsidRPr="009B54AF">
        <w:rPr>
          <w:rStyle w:val="Emphasis"/>
          <w:highlight w:val="cyan"/>
        </w:rPr>
        <w:t>tech</w:t>
      </w:r>
      <w:r w:rsidRPr="009B54AF">
        <w:rPr>
          <w:rStyle w:val="Emphasis"/>
        </w:rPr>
        <w:t xml:space="preserve">nological progress are </w:t>
      </w:r>
      <w:r w:rsidRPr="009B54AF">
        <w:rPr>
          <w:rStyle w:val="Emphasis"/>
          <w:highlight w:val="cyan"/>
        </w:rPr>
        <w:t>allow</w:t>
      </w:r>
      <w:r w:rsidRPr="009B54AF">
        <w:rPr>
          <w:rStyle w:val="Emphasis"/>
        </w:rPr>
        <w:t xml:space="preserve">ing </w:t>
      </w:r>
      <w:r w:rsidRPr="009B54AF">
        <w:rPr>
          <w:rStyle w:val="Emphasis"/>
          <w:highlight w:val="cyan"/>
        </w:rPr>
        <w:t>us to steward the world’s resources</w:t>
      </w:r>
      <w:r w:rsidRPr="009B54AF">
        <w:rPr>
          <w:sz w:val="16"/>
        </w:rPr>
        <w:t xml:space="preserve">, </w:t>
      </w:r>
      <w:r w:rsidRPr="009B54AF">
        <w:rPr>
          <w:rStyle w:val="StyleUnderline"/>
        </w:rPr>
        <w:t>rather than stripping them bare</w:t>
      </w:r>
      <w:r w:rsidRPr="009B54AF">
        <w:rPr>
          <w:sz w:val="16"/>
        </w:rPr>
        <w:t>.</w:t>
      </w:r>
    </w:p>
    <w:p w14:paraId="61E9A234" w14:textId="77777777" w:rsidR="00F61038" w:rsidRPr="009174E4" w:rsidRDefault="00F61038" w:rsidP="00F61038">
      <w:pPr>
        <w:pStyle w:val="Heading4"/>
        <w:rPr>
          <w:rFonts w:asciiTheme="majorHAnsi" w:hAnsiTheme="majorHAnsi" w:cstheme="majorHAnsi"/>
        </w:rPr>
      </w:pPr>
      <w:r>
        <w:rPr>
          <w:rFonts w:asciiTheme="majorHAnsi" w:hAnsiTheme="majorHAnsi" w:cstheme="majorHAnsi"/>
          <w:u w:val="single"/>
        </w:rPr>
        <w:t xml:space="preserve">3. </w:t>
      </w:r>
      <w:r w:rsidRPr="009174E4">
        <w:rPr>
          <w:rFonts w:asciiTheme="majorHAnsi" w:hAnsiTheme="majorHAnsi" w:cstheme="majorHAnsi"/>
          <w:u w:val="single"/>
        </w:rPr>
        <w:t>Innovation</w:t>
      </w:r>
      <w:r w:rsidRPr="009174E4">
        <w:rPr>
          <w:rFonts w:asciiTheme="majorHAnsi" w:hAnsiTheme="majorHAnsi" w:cstheme="majorHAnsi"/>
        </w:rPr>
        <w:t xml:space="preserve"> solves climate---</w:t>
      </w:r>
      <w:r w:rsidRPr="009174E4">
        <w:rPr>
          <w:rFonts w:asciiTheme="majorHAnsi" w:hAnsiTheme="majorHAnsi" w:cstheme="majorHAnsi"/>
          <w:u w:val="single"/>
        </w:rPr>
        <w:t>monetary incentives</w:t>
      </w:r>
      <w:r w:rsidRPr="009174E4">
        <w:rPr>
          <w:rFonts w:asciiTheme="majorHAnsi" w:hAnsiTheme="majorHAnsi" w:cstheme="majorHAnsi"/>
        </w:rPr>
        <w:t xml:space="preserve"> align even for </w:t>
      </w:r>
      <w:r w:rsidRPr="009174E4">
        <w:rPr>
          <w:rFonts w:asciiTheme="majorHAnsi" w:hAnsiTheme="majorHAnsi" w:cstheme="majorHAnsi"/>
          <w:u w:val="single"/>
        </w:rPr>
        <w:t>climate deniers</w:t>
      </w:r>
      <w:r w:rsidRPr="009174E4">
        <w:rPr>
          <w:rFonts w:asciiTheme="majorHAnsi" w:hAnsiTheme="majorHAnsi" w:cstheme="majorHAnsi"/>
        </w:rPr>
        <w:t>---</w:t>
      </w:r>
      <w:r w:rsidRPr="009174E4">
        <w:rPr>
          <w:rFonts w:asciiTheme="majorHAnsi" w:hAnsiTheme="majorHAnsi" w:cstheme="majorHAnsi"/>
          <w:u w:val="single"/>
        </w:rPr>
        <w:t>abandoning capitalism</w:t>
      </w:r>
      <w:r w:rsidRPr="009174E4">
        <w:rPr>
          <w:rFonts w:asciiTheme="majorHAnsi" w:hAnsiTheme="majorHAnsi" w:cstheme="majorHAnsi"/>
        </w:rPr>
        <w:t xml:space="preserve"> fails. </w:t>
      </w:r>
    </w:p>
    <w:p w14:paraId="5B0092CF" w14:textId="77777777" w:rsidR="00F61038" w:rsidRPr="009174E4" w:rsidRDefault="00F61038" w:rsidP="00F61038">
      <w:pPr>
        <w:rPr>
          <w:rFonts w:asciiTheme="majorHAnsi" w:hAnsiTheme="majorHAnsi" w:cstheme="majorHAnsi"/>
        </w:rPr>
      </w:pPr>
      <w:r w:rsidRPr="009174E4">
        <w:rPr>
          <w:rFonts w:asciiTheme="majorHAnsi" w:hAnsiTheme="majorHAnsi" w:cstheme="majorHAnsi"/>
        </w:rPr>
        <w:t xml:space="preserve">Noah </w:t>
      </w:r>
      <w:r w:rsidRPr="009174E4">
        <w:rPr>
          <w:rStyle w:val="Style13ptBold"/>
          <w:rFonts w:asciiTheme="majorHAnsi" w:hAnsiTheme="majorHAnsi" w:cstheme="majorHAnsi"/>
        </w:rPr>
        <w:t>Smith 9/24/21</w:t>
      </w:r>
      <w:r w:rsidRPr="009174E4">
        <w:rPr>
          <w:rFonts w:asciiTheme="majorHAnsi" w:hAnsiTheme="majorHAnsi" w:cstheme="majorHAnsi"/>
        </w:rPr>
        <w:t>. Assistant Professor of finance @ SUNY Stony Brook, an economics PhD student at the University of Michigan, an academic editor in Japan, and a physics major at Stanford. “Climate optimism of the will.” https://noahpinion.substack.com/p/climate-optimism-of-the-will</w:t>
      </w:r>
    </w:p>
    <w:p w14:paraId="400CFAF2" w14:textId="77777777" w:rsidR="00F61038" w:rsidRPr="009174E4" w:rsidRDefault="00F61038" w:rsidP="00F61038">
      <w:pPr>
        <w:rPr>
          <w:rFonts w:asciiTheme="majorHAnsi" w:hAnsiTheme="majorHAnsi" w:cstheme="majorHAnsi"/>
          <w:sz w:val="16"/>
        </w:rPr>
      </w:pPr>
      <w:r w:rsidRPr="009174E4">
        <w:rPr>
          <w:rFonts w:asciiTheme="majorHAnsi" w:hAnsiTheme="majorHAnsi" w:cstheme="majorHAnsi"/>
          <w:sz w:val="16"/>
        </w:rPr>
        <w:t xml:space="preserve">So yeah, I’m not going to tell young climate activists that things are going well. The planet is in a very tough spot. But what I am going to tell young climate activists is that despite their pessimism of the intellect, they should embrace optimism of the will. Not only does despair ultimately not help anything, but it’s increasingly unwarranted — yes, things are tough right now, but </w:t>
      </w:r>
      <w:r w:rsidRPr="009174E4">
        <w:rPr>
          <w:rStyle w:val="StyleUnderline"/>
          <w:rFonts w:asciiTheme="majorHAnsi" w:hAnsiTheme="majorHAnsi" w:cstheme="majorHAnsi"/>
        </w:rPr>
        <w:t xml:space="preserve">recent developments mean that the </w:t>
      </w:r>
      <w:r w:rsidRPr="009174E4">
        <w:rPr>
          <w:rStyle w:val="StyleUnderline"/>
          <w:rFonts w:asciiTheme="majorHAnsi" w:hAnsiTheme="majorHAnsi" w:cstheme="majorHAnsi"/>
          <w:highlight w:val="cyan"/>
        </w:rPr>
        <w:t>climate has more of a fighting chance</w:t>
      </w:r>
      <w:r w:rsidRPr="009174E4">
        <w:rPr>
          <w:rStyle w:val="StyleUnderline"/>
          <w:rFonts w:asciiTheme="majorHAnsi" w:hAnsiTheme="majorHAnsi" w:cstheme="majorHAnsi"/>
        </w:rPr>
        <w:t xml:space="preserve"> than it has in recent memory</w:t>
      </w:r>
      <w:r w:rsidRPr="009174E4">
        <w:rPr>
          <w:rFonts w:asciiTheme="majorHAnsi" w:hAnsiTheme="majorHAnsi" w:cstheme="majorHAnsi"/>
          <w:sz w:val="16"/>
        </w:rPr>
        <w:t xml:space="preserve">. And the reason is that </w:t>
      </w:r>
      <w:r w:rsidRPr="009174E4">
        <w:rPr>
          <w:rStyle w:val="StyleUnderline"/>
          <w:rFonts w:asciiTheme="majorHAnsi" w:hAnsiTheme="majorHAnsi" w:cstheme="majorHAnsi"/>
        </w:rPr>
        <w:t>unlike the discouraged climate activists, can-do types in science, business and government have been rolling up their sleeves and fighting</w:t>
      </w:r>
      <w:r w:rsidRPr="009174E4">
        <w:rPr>
          <w:rFonts w:asciiTheme="majorHAnsi" w:hAnsiTheme="majorHAnsi" w:cstheme="majorHAnsi"/>
          <w:sz w:val="16"/>
        </w:rPr>
        <w:t xml:space="preserve"> the good fight.</w:t>
      </w:r>
    </w:p>
    <w:p w14:paraId="4D03F765" w14:textId="77777777" w:rsidR="00F61038" w:rsidRPr="009174E4" w:rsidRDefault="00F61038" w:rsidP="00F61038">
      <w:pPr>
        <w:rPr>
          <w:rFonts w:asciiTheme="majorHAnsi" w:hAnsiTheme="majorHAnsi" w:cstheme="majorHAnsi"/>
          <w:sz w:val="16"/>
          <w:szCs w:val="16"/>
        </w:rPr>
      </w:pPr>
      <w:r w:rsidRPr="009174E4">
        <w:rPr>
          <w:rFonts w:asciiTheme="majorHAnsi" w:hAnsiTheme="majorHAnsi" w:cstheme="majorHAnsi"/>
          <w:sz w:val="16"/>
          <w:szCs w:val="16"/>
        </w:rPr>
        <w:t>The fightback against climate doom has begun</w:t>
      </w:r>
    </w:p>
    <w:p w14:paraId="2C36C398" w14:textId="77777777" w:rsidR="00F61038" w:rsidRPr="009174E4" w:rsidRDefault="00F61038" w:rsidP="00F61038">
      <w:pPr>
        <w:rPr>
          <w:rFonts w:asciiTheme="majorHAnsi" w:hAnsiTheme="majorHAnsi" w:cstheme="majorHAnsi"/>
          <w:sz w:val="16"/>
        </w:rPr>
      </w:pPr>
      <w:r w:rsidRPr="009174E4">
        <w:rPr>
          <w:rStyle w:val="StyleUnderline"/>
          <w:rFonts w:asciiTheme="majorHAnsi" w:hAnsiTheme="majorHAnsi" w:cstheme="majorHAnsi"/>
        </w:rPr>
        <w:t>Activists are</w:t>
      </w:r>
      <w:r w:rsidRPr="009174E4">
        <w:rPr>
          <w:rFonts w:asciiTheme="majorHAnsi" w:hAnsiTheme="majorHAnsi" w:cstheme="majorHAnsi"/>
          <w:sz w:val="16"/>
        </w:rPr>
        <w:t xml:space="preserve"> understandably </w:t>
      </w:r>
      <w:r w:rsidRPr="009174E4">
        <w:rPr>
          <w:rStyle w:val="StyleUnderline"/>
          <w:rFonts w:asciiTheme="majorHAnsi" w:hAnsiTheme="majorHAnsi" w:cstheme="majorHAnsi"/>
        </w:rPr>
        <w:t>leery of the idea that new technologies will come along to save the planet just</w:t>
      </w:r>
      <w:r w:rsidRPr="009174E4">
        <w:rPr>
          <w:rFonts w:asciiTheme="majorHAnsi" w:hAnsiTheme="majorHAnsi" w:cstheme="majorHAnsi"/>
          <w:sz w:val="16"/>
        </w:rPr>
        <w:t xml:space="preserve"> in the nick of time. After all, the incentives are in no way aligned for such a deus ex machina — given the fundamental externality of carbon emissions, there’s no reason why scientists and engineers should care enough about the climate to spend their lives inventing stuff to fix it.</w:t>
      </w:r>
    </w:p>
    <w:p w14:paraId="4BFA7942" w14:textId="77777777" w:rsidR="00F61038" w:rsidRPr="009174E4" w:rsidRDefault="00F61038" w:rsidP="00F61038">
      <w:pPr>
        <w:rPr>
          <w:rFonts w:asciiTheme="majorHAnsi" w:hAnsiTheme="majorHAnsi" w:cstheme="majorHAnsi"/>
          <w:sz w:val="16"/>
        </w:rPr>
      </w:pPr>
      <w:r w:rsidRPr="009174E4">
        <w:rPr>
          <w:rFonts w:asciiTheme="majorHAnsi" w:hAnsiTheme="majorHAnsi" w:cstheme="majorHAnsi"/>
          <w:sz w:val="16"/>
        </w:rPr>
        <w:t xml:space="preserve">And </w:t>
      </w:r>
      <w:r w:rsidRPr="009174E4">
        <w:rPr>
          <w:rStyle w:val="StyleUnderline"/>
          <w:rFonts w:asciiTheme="majorHAnsi" w:hAnsiTheme="majorHAnsi" w:cstheme="majorHAnsi"/>
        </w:rPr>
        <w:t>yet</w:t>
      </w:r>
      <w:r w:rsidRPr="009174E4">
        <w:rPr>
          <w:rFonts w:asciiTheme="majorHAnsi" w:hAnsiTheme="majorHAnsi" w:cstheme="majorHAnsi"/>
          <w:sz w:val="16"/>
        </w:rPr>
        <w:t xml:space="preserve">, they do. </w:t>
      </w:r>
      <w:r w:rsidRPr="009174E4">
        <w:rPr>
          <w:rStyle w:val="StyleUnderline"/>
          <w:rFonts w:asciiTheme="majorHAnsi" w:hAnsiTheme="majorHAnsi" w:cstheme="majorHAnsi"/>
        </w:rPr>
        <w:t xml:space="preserve">Even if the public doesn’t take the climate problem seriously enough, </w:t>
      </w:r>
      <w:r w:rsidRPr="009174E4">
        <w:rPr>
          <w:rStyle w:val="StyleUnderline"/>
          <w:rFonts w:asciiTheme="majorHAnsi" w:hAnsiTheme="majorHAnsi" w:cstheme="majorHAnsi"/>
          <w:highlight w:val="cyan"/>
        </w:rPr>
        <w:t>scientists and engineers</w:t>
      </w:r>
      <w:r w:rsidRPr="009174E4">
        <w:rPr>
          <w:rStyle w:val="StyleUnderline"/>
          <w:rFonts w:asciiTheme="majorHAnsi" w:hAnsiTheme="majorHAnsi" w:cstheme="majorHAnsi"/>
        </w:rPr>
        <w:t xml:space="preserve"> do. And they have </w:t>
      </w:r>
      <w:r w:rsidRPr="009174E4">
        <w:rPr>
          <w:rStyle w:val="StyleUnderline"/>
          <w:rFonts w:asciiTheme="majorHAnsi" w:hAnsiTheme="majorHAnsi" w:cstheme="majorHAnsi"/>
          <w:highlight w:val="cyan"/>
        </w:rPr>
        <w:t>poured</w:t>
      </w:r>
      <w:r w:rsidRPr="009174E4">
        <w:rPr>
          <w:rStyle w:val="StyleUnderline"/>
          <w:rFonts w:asciiTheme="majorHAnsi" w:hAnsiTheme="majorHAnsi" w:cstheme="majorHAnsi"/>
        </w:rPr>
        <w:t xml:space="preserve"> their hearts and souls and careers and fortunes </w:t>
      </w:r>
      <w:r w:rsidRPr="009174E4">
        <w:rPr>
          <w:rStyle w:val="StyleUnderline"/>
          <w:rFonts w:asciiTheme="majorHAnsi" w:hAnsiTheme="majorHAnsi" w:cstheme="majorHAnsi"/>
          <w:highlight w:val="cyan"/>
        </w:rPr>
        <w:t xml:space="preserve">into creating </w:t>
      </w:r>
      <w:r w:rsidRPr="009174E4">
        <w:rPr>
          <w:rStyle w:val="Emphasis"/>
          <w:rFonts w:asciiTheme="majorHAnsi" w:hAnsiTheme="majorHAnsi" w:cstheme="majorHAnsi"/>
          <w:highlight w:val="cyan"/>
        </w:rPr>
        <w:t>cheap solar, cheap wind, cheap reliable batteries</w:t>
      </w:r>
      <w:r w:rsidRPr="009174E4">
        <w:rPr>
          <w:rFonts w:asciiTheme="majorHAnsi" w:hAnsiTheme="majorHAnsi" w:cstheme="majorHAnsi"/>
          <w:sz w:val="16"/>
        </w:rPr>
        <w:t>. Let me just re-post my favorite graph:</w:t>
      </w:r>
    </w:p>
    <w:p w14:paraId="630AA70D" w14:textId="77777777" w:rsidR="00F61038" w:rsidRPr="009174E4" w:rsidRDefault="00F61038" w:rsidP="00F61038">
      <w:pPr>
        <w:rPr>
          <w:rFonts w:asciiTheme="majorHAnsi" w:hAnsiTheme="majorHAnsi" w:cstheme="majorHAnsi"/>
        </w:rPr>
      </w:pPr>
    </w:p>
    <w:p w14:paraId="2AB781E7" w14:textId="77777777" w:rsidR="00F61038" w:rsidRPr="009174E4" w:rsidRDefault="00F61038" w:rsidP="00F61038">
      <w:pPr>
        <w:shd w:val="clear" w:color="auto" w:fill="FFFFFF"/>
        <w:jc w:val="center"/>
        <w:rPr>
          <w:rFonts w:asciiTheme="majorHAnsi" w:eastAsia="Times New Roman" w:hAnsiTheme="majorHAnsi" w:cstheme="majorHAnsi"/>
          <w:color w:val="1A1A1A"/>
          <w:sz w:val="29"/>
          <w:szCs w:val="29"/>
        </w:rPr>
      </w:pPr>
      <w:r w:rsidRPr="009174E4">
        <w:rPr>
          <w:rFonts w:asciiTheme="majorHAnsi" w:eastAsia="Times New Roman" w:hAnsiTheme="majorHAnsi" w:cstheme="majorHAnsi"/>
          <w:noProof/>
          <w:color w:val="1A1A1A"/>
          <w:sz w:val="29"/>
          <w:szCs w:val="29"/>
          <w:bdr w:val="none" w:sz="0" w:space="0" w:color="auto" w:frame="1"/>
        </w:rPr>
        <w:drawing>
          <wp:inline distT="0" distB="0" distL="0" distR="0" wp14:anchorId="657DC0F9" wp14:editId="2460FE9B">
            <wp:extent cx="3034917" cy="4686133"/>
            <wp:effectExtent l="0" t="0" r="0" b="635"/>
            <wp:docPr id="5" name="Picture 5" descr="Chart, diagram, line chart&#10;&#10;Description automatically generated">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diagram, line chart&#10;&#10;Description automatically generated">
                      <a:hlinkClick r:id="rId10" tgtFrame="&quot;_blank&quo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0956" cy="4695457"/>
                    </a:xfrm>
                    <a:prstGeom prst="rect">
                      <a:avLst/>
                    </a:prstGeom>
                    <a:noFill/>
                    <a:ln>
                      <a:noFill/>
                    </a:ln>
                  </pic:spPr>
                </pic:pic>
              </a:graphicData>
            </a:graphic>
          </wp:inline>
        </w:drawing>
      </w:r>
    </w:p>
    <w:p w14:paraId="5CFF4F23" w14:textId="77777777" w:rsidR="00F61038" w:rsidRPr="009174E4" w:rsidRDefault="00F61038" w:rsidP="00F61038">
      <w:pPr>
        <w:rPr>
          <w:rFonts w:asciiTheme="majorHAnsi" w:hAnsiTheme="majorHAnsi" w:cstheme="majorHAnsi"/>
          <w:sz w:val="16"/>
          <w:szCs w:val="16"/>
        </w:rPr>
      </w:pPr>
      <w:r w:rsidRPr="009174E4">
        <w:rPr>
          <w:rFonts w:asciiTheme="majorHAnsi" w:hAnsiTheme="majorHAnsi" w:cstheme="majorHAnsi"/>
          <w:sz w:val="16"/>
          <w:szCs w:val="16"/>
        </w:rPr>
        <w:t>This is the result of many decades of hard work by a huge number of actors in government, academia, and business.</w:t>
      </w:r>
    </w:p>
    <w:p w14:paraId="498BD1D9" w14:textId="77777777" w:rsidR="00F61038" w:rsidRPr="009174E4" w:rsidRDefault="00F61038" w:rsidP="00F61038">
      <w:pPr>
        <w:rPr>
          <w:rFonts w:asciiTheme="majorHAnsi" w:hAnsiTheme="majorHAnsi" w:cstheme="majorHAnsi"/>
          <w:sz w:val="16"/>
        </w:rPr>
      </w:pPr>
      <w:proofErr w:type="gramStart"/>
      <w:r w:rsidRPr="009174E4">
        <w:rPr>
          <w:rFonts w:asciiTheme="majorHAnsi" w:hAnsiTheme="majorHAnsi" w:cstheme="majorHAnsi"/>
          <w:sz w:val="16"/>
        </w:rPr>
        <w:t>Of course</w:t>
      </w:r>
      <w:proofErr w:type="gramEnd"/>
      <w:r w:rsidRPr="009174E4">
        <w:rPr>
          <w:rFonts w:asciiTheme="majorHAnsi" w:hAnsiTheme="majorHAnsi" w:cstheme="majorHAnsi"/>
          <w:sz w:val="16"/>
        </w:rPr>
        <w:t xml:space="preserve"> </w:t>
      </w:r>
      <w:r w:rsidRPr="009174E4">
        <w:rPr>
          <w:rStyle w:val="StyleUnderline"/>
          <w:rFonts w:asciiTheme="majorHAnsi" w:hAnsiTheme="majorHAnsi" w:cstheme="majorHAnsi"/>
        </w:rPr>
        <w:t>cheap solar and wind are only one piece of the technological puzzle here</w:t>
      </w:r>
      <w:r w:rsidRPr="009174E4">
        <w:rPr>
          <w:rFonts w:asciiTheme="majorHAnsi" w:hAnsiTheme="majorHAnsi" w:cstheme="majorHAnsi"/>
          <w:sz w:val="16"/>
        </w:rPr>
        <w:t xml:space="preserve">. For one thing, you need to store energy for when the sun isn’t shining and the wind isn’t blowing — not just from day to night, but from summer to winter. Normal lithium-ion batteries work great for the short term and have come down in cost enormously, but they won’t cut it for the longer-term stuff. But as David Roberts explains, </w:t>
      </w:r>
      <w:r w:rsidRPr="009174E4">
        <w:rPr>
          <w:rStyle w:val="StyleUnderline"/>
          <w:rFonts w:asciiTheme="majorHAnsi" w:hAnsiTheme="majorHAnsi" w:cstheme="majorHAnsi"/>
        </w:rPr>
        <w:t>some new longer-term storage technologies</w:t>
      </w:r>
      <w:r w:rsidRPr="009174E4">
        <w:rPr>
          <w:rFonts w:asciiTheme="majorHAnsi" w:hAnsiTheme="majorHAnsi" w:cstheme="majorHAnsi"/>
          <w:sz w:val="16"/>
        </w:rPr>
        <w:t xml:space="preserve"> like Form Energy’s iron-based batteries </w:t>
      </w:r>
      <w:r w:rsidRPr="009174E4">
        <w:rPr>
          <w:rStyle w:val="StyleUnderline"/>
          <w:rFonts w:asciiTheme="majorHAnsi" w:hAnsiTheme="majorHAnsi" w:cstheme="majorHAnsi"/>
        </w:rPr>
        <w:t xml:space="preserve">may already be </w:t>
      </w:r>
      <w:r w:rsidRPr="009174E4">
        <w:rPr>
          <w:rStyle w:val="Emphasis"/>
          <w:rFonts w:asciiTheme="majorHAnsi" w:hAnsiTheme="majorHAnsi" w:cstheme="majorHAnsi"/>
        </w:rPr>
        <w:t>competitive</w:t>
      </w:r>
      <w:r w:rsidRPr="009174E4">
        <w:rPr>
          <w:rFonts w:asciiTheme="majorHAnsi" w:hAnsiTheme="majorHAnsi" w:cstheme="majorHAnsi"/>
          <w:sz w:val="16"/>
        </w:rPr>
        <w:t xml:space="preserve"> with gas plants for firming up the grid in some markets.</w:t>
      </w:r>
    </w:p>
    <w:p w14:paraId="13FE4D66" w14:textId="77777777" w:rsidR="00F61038" w:rsidRPr="009174E4" w:rsidRDefault="00F61038" w:rsidP="00F61038">
      <w:pPr>
        <w:rPr>
          <w:rFonts w:asciiTheme="majorHAnsi" w:hAnsiTheme="majorHAnsi" w:cstheme="majorHAnsi"/>
          <w:sz w:val="16"/>
        </w:rPr>
      </w:pPr>
      <w:r w:rsidRPr="009174E4">
        <w:rPr>
          <w:rFonts w:asciiTheme="majorHAnsi" w:hAnsiTheme="majorHAnsi" w:cstheme="majorHAnsi"/>
          <w:sz w:val="16"/>
        </w:rPr>
        <w:t xml:space="preserve">Meanwhile, electricity and transportation only account for a little over half of emissions. But </w:t>
      </w:r>
      <w:r w:rsidRPr="009174E4">
        <w:rPr>
          <w:rStyle w:val="Emphasis"/>
          <w:rFonts w:asciiTheme="majorHAnsi" w:hAnsiTheme="majorHAnsi" w:cstheme="majorHAnsi"/>
          <w:highlight w:val="cyan"/>
        </w:rPr>
        <w:t>tech</w:t>
      </w:r>
      <w:r w:rsidRPr="009174E4">
        <w:rPr>
          <w:rStyle w:val="Emphasis"/>
          <w:rFonts w:asciiTheme="majorHAnsi" w:hAnsiTheme="majorHAnsi" w:cstheme="majorHAnsi"/>
        </w:rPr>
        <w:t xml:space="preserve">nology </w:t>
      </w:r>
      <w:r w:rsidRPr="009174E4">
        <w:rPr>
          <w:rStyle w:val="Emphasis"/>
          <w:rFonts w:asciiTheme="majorHAnsi" w:hAnsiTheme="majorHAnsi" w:cstheme="majorHAnsi"/>
          <w:highlight w:val="cyan"/>
        </w:rPr>
        <w:t>is pressing ahead</w:t>
      </w:r>
      <w:r w:rsidRPr="009174E4">
        <w:rPr>
          <w:rStyle w:val="Emphasis"/>
          <w:rFonts w:asciiTheme="majorHAnsi" w:hAnsiTheme="majorHAnsi" w:cstheme="majorHAnsi"/>
        </w:rPr>
        <w:t xml:space="preserve"> on every front</w:t>
      </w:r>
      <w:r w:rsidRPr="009174E4">
        <w:rPr>
          <w:rFonts w:asciiTheme="majorHAnsi" w:hAnsiTheme="majorHAnsi" w:cstheme="majorHAnsi"/>
          <w:sz w:val="16"/>
        </w:rPr>
        <w:t xml:space="preserve">! </w:t>
      </w:r>
      <w:r w:rsidRPr="009174E4">
        <w:rPr>
          <w:rStyle w:val="StyleUnderline"/>
          <w:rFonts w:asciiTheme="majorHAnsi" w:hAnsiTheme="majorHAnsi" w:cstheme="majorHAnsi"/>
        </w:rPr>
        <w:t xml:space="preserve">Industrial processes need heat; </w:t>
      </w:r>
      <w:proofErr w:type="gramStart"/>
      <w:r w:rsidRPr="009174E4">
        <w:rPr>
          <w:rStyle w:val="StyleUnderline"/>
          <w:rFonts w:asciiTheme="majorHAnsi" w:hAnsiTheme="majorHAnsi" w:cstheme="majorHAnsi"/>
        </w:rPr>
        <w:t>so</w:t>
      </w:r>
      <w:proofErr w:type="gramEnd"/>
      <w:r w:rsidRPr="009174E4">
        <w:rPr>
          <w:rStyle w:val="StyleUnderline"/>
          <w:rFonts w:asciiTheme="majorHAnsi" w:hAnsiTheme="majorHAnsi" w:cstheme="majorHAnsi"/>
        </w:rPr>
        <w:t xml:space="preserve"> we’ll use </w:t>
      </w:r>
      <w:r w:rsidRPr="009174E4">
        <w:rPr>
          <w:rStyle w:val="Emphasis"/>
          <w:rFonts w:asciiTheme="majorHAnsi" w:hAnsiTheme="majorHAnsi" w:cstheme="majorHAnsi"/>
        </w:rPr>
        <w:t>hydrogen</w:t>
      </w:r>
      <w:r w:rsidRPr="009174E4">
        <w:rPr>
          <w:rFonts w:asciiTheme="majorHAnsi" w:hAnsiTheme="majorHAnsi" w:cstheme="majorHAnsi"/>
          <w:sz w:val="16"/>
        </w:rPr>
        <w:t xml:space="preserve"> to store energy from renewable sources and burn it for heat. </w:t>
      </w:r>
      <w:r w:rsidRPr="009174E4">
        <w:rPr>
          <w:rStyle w:val="StyleUnderline"/>
          <w:rFonts w:asciiTheme="majorHAnsi" w:hAnsiTheme="majorHAnsi" w:cstheme="majorHAnsi"/>
        </w:rPr>
        <w:t xml:space="preserve">Steel requires carbon to make, but we have an increasing array of </w:t>
      </w:r>
      <w:r w:rsidRPr="009174E4">
        <w:rPr>
          <w:rStyle w:val="Emphasis"/>
          <w:rFonts w:asciiTheme="majorHAnsi" w:hAnsiTheme="majorHAnsi" w:cstheme="majorHAnsi"/>
        </w:rPr>
        <w:t>new technologies</w:t>
      </w:r>
      <w:r w:rsidRPr="009174E4">
        <w:rPr>
          <w:rFonts w:asciiTheme="majorHAnsi" w:hAnsiTheme="majorHAnsi" w:cstheme="majorHAnsi"/>
          <w:sz w:val="16"/>
        </w:rPr>
        <w:t xml:space="preserve"> to address that too. </w:t>
      </w:r>
      <w:r w:rsidRPr="009174E4">
        <w:rPr>
          <w:rStyle w:val="StyleUnderline"/>
          <w:rFonts w:asciiTheme="majorHAnsi" w:hAnsiTheme="majorHAnsi" w:cstheme="majorHAnsi"/>
        </w:rPr>
        <w:t>Same for cement</w:t>
      </w:r>
      <w:r w:rsidRPr="009174E4">
        <w:rPr>
          <w:rFonts w:asciiTheme="majorHAnsi" w:hAnsiTheme="majorHAnsi" w:cstheme="majorHAnsi"/>
          <w:sz w:val="16"/>
        </w:rPr>
        <w:t xml:space="preserve">. </w:t>
      </w:r>
      <w:r w:rsidRPr="009174E4">
        <w:rPr>
          <w:rStyle w:val="StyleUnderline"/>
          <w:rFonts w:asciiTheme="majorHAnsi" w:hAnsiTheme="majorHAnsi" w:cstheme="majorHAnsi"/>
        </w:rPr>
        <w:t>And as for retrofitting buildings cheaply to use electricity instead of gas, I know of some very promising developments</w:t>
      </w:r>
      <w:r w:rsidRPr="009174E4">
        <w:rPr>
          <w:rFonts w:asciiTheme="majorHAnsi" w:hAnsiTheme="majorHAnsi" w:cstheme="majorHAnsi"/>
          <w:sz w:val="16"/>
        </w:rPr>
        <w:t xml:space="preserve"> in that area as well (more to come on that later).</w:t>
      </w:r>
    </w:p>
    <w:p w14:paraId="1DEBF42F" w14:textId="77777777" w:rsidR="00F61038" w:rsidRPr="009174E4" w:rsidRDefault="00F61038" w:rsidP="00F61038">
      <w:pPr>
        <w:rPr>
          <w:rFonts w:asciiTheme="majorHAnsi" w:hAnsiTheme="majorHAnsi" w:cstheme="majorHAnsi"/>
          <w:sz w:val="16"/>
        </w:rPr>
      </w:pPr>
      <w:r w:rsidRPr="009174E4">
        <w:rPr>
          <w:rFonts w:asciiTheme="majorHAnsi" w:hAnsiTheme="majorHAnsi" w:cstheme="majorHAnsi"/>
          <w:sz w:val="16"/>
        </w:rPr>
        <w:t xml:space="preserve">The point here is that </w:t>
      </w:r>
      <w:r w:rsidRPr="009174E4">
        <w:rPr>
          <w:rStyle w:val="StyleUnderline"/>
          <w:rFonts w:asciiTheme="majorHAnsi" w:hAnsiTheme="majorHAnsi" w:cstheme="majorHAnsi"/>
        </w:rPr>
        <w:t>we don’t have to depend on any one magical deus ex machina technology</w:t>
      </w:r>
      <w:r w:rsidRPr="009174E4">
        <w:rPr>
          <w:rFonts w:asciiTheme="majorHAnsi" w:hAnsiTheme="majorHAnsi" w:cstheme="majorHAnsi"/>
          <w:sz w:val="16"/>
        </w:rPr>
        <w:t xml:space="preserve"> to come and save us. </w:t>
      </w:r>
      <w:r w:rsidRPr="009174E4">
        <w:rPr>
          <w:rStyle w:val="StyleUnderline"/>
          <w:rFonts w:asciiTheme="majorHAnsi" w:hAnsiTheme="majorHAnsi" w:cstheme="majorHAnsi"/>
        </w:rPr>
        <w:t xml:space="preserve">There is no single such technology. Instead, </w:t>
      </w:r>
      <w:r w:rsidRPr="009174E4">
        <w:rPr>
          <w:rStyle w:val="Emphasis"/>
          <w:rFonts w:asciiTheme="majorHAnsi" w:hAnsiTheme="majorHAnsi" w:cstheme="majorHAnsi"/>
          <w:highlight w:val="cyan"/>
        </w:rPr>
        <w:t>everywhere you look</w:t>
      </w:r>
      <w:r w:rsidRPr="009174E4">
        <w:rPr>
          <w:rFonts w:asciiTheme="majorHAnsi" w:hAnsiTheme="majorHAnsi" w:cstheme="majorHAnsi"/>
          <w:sz w:val="16"/>
        </w:rPr>
        <w:t xml:space="preserve">, scientists and </w:t>
      </w:r>
      <w:r w:rsidRPr="009174E4">
        <w:rPr>
          <w:rStyle w:val="Emphasis"/>
          <w:rFonts w:asciiTheme="majorHAnsi" w:hAnsiTheme="majorHAnsi" w:cstheme="majorHAnsi"/>
          <w:highlight w:val="cyan"/>
        </w:rPr>
        <w:t>engineers are inventing new tech</w:t>
      </w:r>
      <w:r w:rsidRPr="009174E4">
        <w:rPr>
          <w:rStyle w:val="Emphasis"/>
          <w:rFonts w:asciiTheme="majorHAnsi" w:hAnsiTheme="majorHAnsi" w:cstheme="majorHAnsi"/>
        </w:rPr>
        <w:t xml:space="preserve">nologies </w:t>
      </w:r>
      <w:r w:rsidRPr="009174E4">
        <w:rPr>
          <w:rStyle w:val="Emphasis"/>
          <w:rFonts w:asciiTheme="majorHAnsi" w:hAnsiTheme="majorHAnsi" w:cstheme="majorHAnsi"/>
          <w:highlight w:val="cyan"/>
        </w:rPr>
        <w:t>to maintain</w:t>
      </w:r>
      <w:r w:rsidRPr="009174E4">
        <w:rPr>
          <w:rStyle w:val="Emphasis"/>
          <w:rFonts w:asciiTheme="majorHAnsi" w:hAnsiTheme="majorHAnsi" w:cstheme="majorHAnsi"/>
        </w:rPr>
        <w:t xml:space="preserve"> our </w:t>
      </w:r>
      <w:r w:rsidRPr="009174E4">
        <w:rPr>
          <w:rStyle w:val="Emphasis"/>
          <w:rFonts w:asciiTheme="majorHAnsi" w:hAnsiTheme="majorHAnsi" w:cstheme="majorHAnsi"/>
          <w:highlight w:val="cyan"/>
        </w:rPr>
        <w:t>industrial society</w:t>
      </w:r>
      <w:r w:rsidRPr="009174E4">
        <w:rPr>
          <w:rFonts w:asciiTheme="majorHAnsi" w:hAnsiTheme="majorHAnsi" w:cstheme="majorHAnsi"/>
          <w:sz w:val="16"/>
        </w:rPr>
        <w:t xml:space="preserve"> while </w:t>
      </w:r>
      <w:r w:rsidRPr="009174E4">
        <w:rPr>
          <w:rStyle w:val="StyleUnderline"/>
          <w:rFonts w:asciiTheme="majorHAnsi" w:hAnsiTheme="majorHAnsi" w:cstheme="majorHAnsi"/>
        </w:rPr>
        <w:t>eliminating greenhouse emissions</w:t>
      </w:r>
      <w:r w:rsidRPr="009174E4">
        <w:rPr>
          <w:rFonts w:asciiTheme="majorHAnsi" w:hAnsiTheme="majorHAnsi" w:cstheme="majorHAnsi"/>
          <w:sz w:val="16"/>
        </w:rPr>
        <w:t xml:space="preserve">. And everywhere you look, </w:t>
      </w:r>
      <w:r w:rsidRPr="009174E4">
        <w:rPr>
          <w:rStyle w:val="StyleUnderline"/>
          <w:rFonts w:asciiTheme="majorHAnsi" w:hAnsiTheme="majorHAnsi" w:cstheme="majorHAnsi"/>
        </w:rPr>
        <w:t xml:space="preserve">companies are </w:t>
      </w:r>
      <w:r w:rsidRPr="009174E4">
        <w:rPr>
          <w:rStyle w:val="Emphasis"/>
          <w:rFonts w:asciiTheme="majorHAnsi" w:hAnsiTheme="majorHAnsi" w:cstheme="majorHAnsi"/>
        </w:rPr>
        <w:t>eager</w:t>
      </w:r>
      <w:r w:rsidRPr="009174E4">
        <w:rPr>
          <w:rFonts w:asciiTheme="majorHAnsi" w:hAnsiTheme="majorHAnsi" w:cstheme="majorHAnsi"/>
          <w:sz w:val="16"/>
        </w:rPr>
        <w:t xml:space="preserve"> </w:t>
      </w:r>
      <w:r w:rsidRPr="009174E4">
        <w:rPr>
          <w:rStyle w:val="StyleUnderline"/>
          <w:rFonts w:asciiTheme="majorHAnsi" w:hAnsiTheme="majorHAnsi" w:cstheme="majorHAnsi"/>
        </w:rPr>
        <w:t>to</w:t>
      </w:r>
      <w:r w:rsidRPr="009174E4">
        <w:rPr>
          <w:rFonts w:asciiTheme="majorHAnsi" w:hAnsiTheme="majorHAnsi" w:cstheme="majorHAnsi"/>
          <w:sz w:val="16"/>
        </w:rPr>
        <w:t xml:space="preserve"> both </w:t>
      </w:r>
      <w:r w:rsidRPr="009174E4">
        <w:rPr>
          <w:rStyle w:val="StyleUnderline"/>
          <w:rFonts w:asciiTheme="majorHAnsi" w:hAnsiTheme="majorHAnsi" w:cstheme="majorHAnsi"/>
        </w:rPr>
        <w:t>develop and purchase these technologies</w:t>
      </w:r>
      <w:r w:rsidRPr="009174E4">
        <w:rPr>
          <w:rFonts w:asciiTheme="majorHAnsi" w:hAnsiTheme="majorHAnsi" w:cstheme="majorHAnsi"/>
          <w:sz w:val="16"/>
        </w:rPr>
        <w:t>, promising to bring them down in cost the way solar and batteries have fallen in cost.</w:t>
      </w:r>
    </w:p>
    <w:p w14:paraId="00037669" w14:textId="77777777" w:rsidR="00F61038" w:rsidRPr="009174E4" w:rsidRDefault="00F61038" w:rsidP="00F61038">
      <w:pPr>
        <w:rPr>
          <w:rStyle w:val="StyleUnderline"/>
          <w:rFonts w:asciiTheme="majorHAnsi" w:hAnsiTheme="majorHAnsi" w:cstheme="majorHAnsi"/>
        </w:rPr>
      </w:pPr>
      <w:r w:rsidRPr="009174E4">
        <w:rPr>
          <w:rFonts w:asciiTheme="majorHAnsi" w:hAnsiTheme="majorHAnsi" w:cstheme="majorHAnsi"/>
          <w:sz w:val="16"/>
        </w:rPr>
        <w:t xml:space="preserve">And a new report from the Institute for New Economic thinking suggests that </w:t>
      </w:r>
      <w:r w:rsidRPr="009174E4">
        <w:rPr>
          <w:rStyle w:val="StyleUnderline"/>
          <w:rFonts w:asciiTheme="majorHAnsi" w:hAnsiTheme="majorHAnsi" w:cstheme="majorHAnsi"/>
        </w:rPr>
        <w:t>this flurry of technological innovation has already changed the game</w:t>
      </w:r>
      <w:r w:rsidRPr="009174E4">
        <w:rPr>
          <w:rFonts w:asciiTheme="majorHAnsi" w:hAnsiTheme="majorHAnsi" w:cstheme="majorHAnsi"/>
          <w:sz w:val="16"/>
        </w:rPr>
        <w:t xml:space="preserve"> in a fundamental way. In “Empirically grounded technology forecasts and the energy transition”, INET’s team notes that </w:t>
      </w:r>
      <w:r w:rsidRPr="009174E4">
        <w:rPr>
          <w:rStyle w:val="Emphasis"/>
          <w:rFonts w:asciiTheme="majorHAnsi" w:hAnsiTheme="majorHAnsi" w:cstheme="majorHAnsi"/>
          <w:highlight w:val="cyan"/>
        </w:rPr>
        <w:t>we’ve</w:t>
      </w:r>
      <w:r w:rsidRPr="009174E4">
        <w:rPr>
          <w:rStyle w:val="Emphasis"/>
          <w:rFonts w:asciiTheme="majorHAnsi" w:hAnsiTheme="majorHAnsi" w:cstheme="majorHAnsi"/>
        </w:rPr>
        <w:t xml:space="preserve"> consistently </w:t>
      </w:r>
      <w:r w:rsidRPr="009174E4">
        <w:rPr>
          <w:rStyle w:val="Emphasis"/>
          <w:rFonts w:asciiTheme="majorHAnsi" w:hAnsiTheme="majorHAnsi" w:cstheme="majorHAnsi"/>
          <w:highlight w:val="cyan"/>
        </w:rPr>
        <w:t>underestimated progress in renewable</w:t>
      </w:r>
      <w:r w:rsidRPr="009174E4">
        <w:rPr>
          <w:rStyle w:val="Emphasis"/>
          <w:rFonts w:asciiTheme="majorHAnsi" w:hAnsiTheme="majorHAnsi" w:cstheme="majorHAnsi"/>
        </w:rPr>
        <w:t xml:space="preserve"> technology</w:t>
      </w:r>
      <w:r w:rsidRPr="009174E4">
        <w:rPr>
          <w:rFonts w:asciiTheme="majorHAnsi" w:hAnsiTheme="majorHAnsi" w:cstheme="majorHAnsi"/>
          <w:sz w:val="16"/>
        </w:rPr>
        <w:t xml:space="preserve">. They argue that </w:t>
      </w:r>
      <w:r w:rsidRPr="009174E4">
        <w:rPr>
          <w:rStyle w:val="StyleUnderline"/>
          <w:rFonts w:asciiTheme="majorHAnsi" w:hAnsiTheme="majorHAnsi" w:cstheme="majorHAnsi"/>
        </w:rPr>
        <w:t xml:space="preserve">realistic forecasts mean that green energy will be so cheap that even businesses that don’t care about climate at all will now find it worth their while to </w:t>
      </w:r>
      <w:r w:rsidRPr="009174E4">
        <w:rPr>
          <w:rStyle w:val="Emphasis"/>
          <w:rFonts w:asciiTheme="majorHAnsi" w:hAnsiTheme="majorHAnsi" w:cstheme="majorHAnsi"/>
        </w:rPr>
        <w:t>ditch fossil fuels</w:t>
      </w:r>
      <w:r w:rsidRPr="009174E4">
        <w:rPr>
          <w:rStyle w:val="StyleUnderline"/>
          <w:rFonts w:asciiTheme="majorHAnsi" w:hAnsiTheme="majorHAnsi" w:cstheme="majorHAnsi"/>
        </w:rPr>
        <w:t>:</w:t>
      </w:r>
    </w:p>
    <w:p w14:paraId="1FE24AA0" w14:textId="77777777" w:rsidR="00F61038" w:rsidRPr="009174E4" w:rsidRDefault="00F61038" w:rsidP="00F61038">
      <w:pPr>
        <w:ind w:left="720"/>
        <w:rPr>
          <w:rFonts w:asciiTheme="majorHAnsi" w:hAnsiTheme="majorHAnsi" w:cstheme="majorHAnsi"/>
          <w:sz w:val="16"/>
        </w:rPr>
      </w:pPr>
      <w:r w:rsidRPr="009174E4">
        <w:rPr>
          <w:rFonts w:asciiTheme="majorHAnsi" w:hAnsiTheme="majorHAnsi" w:cstheme="majorHAnsi"/>
          <w:sz w:val="16"/>
        </w:rPr>
        <w:t xml:space="preserve">Here we take a new approach </w:t>
      </w:r>
      <w:r w:rsidRPr="009174E4">
        <w:rPr>
          <w:rStyle w:val="StyleUnderline"/>
          <w:rFonts w:asciiTheme="majorHAnsi" w:hAnsiTheme="majorHAnsi" w:cstheme="majorHAnsi"/>
        </w:rPr>
        <w:t>based on probabilistic</w:t>
      </w:r>
      <w:r w:rsidRPr="009174E4">
        <w:rPr>
          <w:rFonts w:asciiTheme="majorHAnsi" w:hAnsiTheme="majorHAnsi" w:cstheme="majorHAnsi"/>
          <w:sz w:val="16"/>
        </w:rPr>
        <w:t xml:space="preserve"> cost </w:t>
      </w:r>
      <w:r w:rsidRPr="009174E4">
        <w:rPr>
          <w:rStyle w:val="StyleUnderline"/>
          <w:rFonts w:asciiTheme="majorHAnsi" w:hAnsiTheme="majorHAnsi" w:cstheme="majorHAnsi"/>
        </w:rPr>
        <w:t>forecasting methods that made reliable predictions when they were empirically tested on more than 50 technologies</w:t>
      </w:r>
      <w:r w:rsidRPr="009174E4">
        <w:rPr>
          <w:rFonts w:asciiTheme="majorHAnsi" w:hAnsiTheme="majorHAnsi" w:cstheme="majorHAnsi"/>
          <w:sz w:val="16"/>
        </w:rPr>
        <w:t xml:space="preserve">. </w:t>
      </w:r>
      <w:r w:rsidRPr="009174E4">
        <w:rPr>
          <w:rStyle w:val="StyleUnderline"/>
          <w:rFonts w:asciiTheme="majorHAnsi" w:hAnsiTheme="majorHAnsi" w:cstheme="majorHAnsi"/>
        </w:rPr>
        <w:t>We</w:t>
      </w:r>
      <w:r w:rsidRPr="009174E4">
        <w:rPr>
          <w:rFonts w:asciiTheme="majorHAnsi" w:hAnsiTheme="majorHAnsi" w:cstheme="majorHAnsi"/>
          <w:sz w:val="16"/>
        </w:rPr>
        <w:t xml:space="preserve"> use these methods to </w:t>
      </w:r>
      <w:r w:rsidRPr="009174E4">
        <w:rPr>
          <w:rStyle w:val="StyleUnderline"/>
          <w:rFonts w:asciiTheme="majorHAnsi" w:hAnsiTheme="majorHAnsi" w:cstheme="majorHAnsi"/>
        </w:rPr>
        <w:t>estimate future energy system costs and find that, compared to continuing with a fossil-fuel-based system, a rapid green energy transition will likely result in overall net savings of many trillions of dollars</w:t>
      </w:r>
      <w:r w:rsidRPr="009174E4">
        <w:rPr>
          <w:rFonts w:asciiTheme="majorHAnsi" w:hAnsiTheme="majorHAnsi" w:cstheme="majorHAnsi"/>
          <w:sz w:val="16"/>
        </w:rPr>
        <w:t xml:space="preserve"> - even without accounting for climate damages or co-benefits of climate policy. </w:t>
      </w:r>
      <w:r w:rsidRPr="009174E4">
        <w:rPr>
          <w:rStyle w:val="StyleUnderline"/>
          <w:rFonts w:asciiTheme="majorHAnsi" w:hAnsiTheme="majorHAnsi" w:cstheme="majorHAnsi"/>
        </w:rPr>
        <w:t>We show that if solar photovoltaics, wind, batteries and hydrogen electrolyzers continue to follow their current exponentially increasing deployment trends</w:t>
      </w:r>
      <w:r w:rsidRPr="009174E4">
        <w:rPr>
          <w:rFonts w:asciiTheme="majorHAnsi" w:hAnsiTheme="majorHAnsi" w:cstheme="majorHAnsi"/>
          <w:sz w:val="16"/>
        </w:rPr>
        <w:t xml:space="preserve"> for another decade, </w:t>
      </w:r>
      <w:r w:rsidRPr="009174E4">
        <w:rPr>
          <w:rStyle w:val="Emphasis"/>
          <w:rFonts w:asciiTheme="majorHAnsi" w:hAnsiTheme="majorHAnsi" w:cstheme="majorHAnsi"/>
        </w:rPr>
        <w:t>we achieve a near-net-zero emissions energy system within twenty-five years</w:t>
      </w:r>
      <w:r w:rsidRPr="009174E4">
        <w:rPr>
          <w:rFonts w:asciiTheme="majorHAnsi" w:hAnsiTheme="majorHAnsi" w:cstheme="majorHAnsi"/>
          <w:sz w:val="16"/>
        </w:rPr>
        <w:t>. In contrast, a slower transition…is far more expensive. If non-energy sources of carbon emissions such as agriculture are brought under control, our analysis indicates that a rapid green energy transition would likely generate considerable economic savings while also meeting the 1.5 degrees Paris Agreement target. (</w:t>
      </w:r>
      <w:proofErr w:type="gramStart"/>
      <w:r w:rsidRPr="009174E4">
        <w:rPr>
          <w:rFonts w:asciiTheme="majorHAnsi" w:hAnsiTheme="majorHAnsi" w:cstheme="majorHAnsi"/>
          <w:sz w:val="16"/>
        </w:rPr>
        <w:t>emphasis</w:t>
      </w:r>
      <w:proofErr w:type="gramEnd"/>
      <w:r w:rsidRPr="009174E4">
        <w:rPr>
          <w:rFonts w:asciiTheme="majorHAnsi" w:hAnsiTheme="majorHAnsi" w:cstheme="majorHAnsi"/>
          <w:sz w:val="16"/>
        </w:rPr>
        <w:t xml:space="preserve"> mine).</w:t>
      </w:r>
    </w:p>
    <w:p w14:paraId="4755A39C" w14:textId="77777777" w:rsidR="00F61038" w:rsidRPr="009174E4" w:rsidRDefault="00F61038" w:rsidP="00F61038">
      <w:pPr>
        <w:rPr>
          <w:rFonts w:asciiTheme="majorHAnsi" w:hAnsiTheme="majorHAnsi" w:cstheme="majorHAnsi"/>
          <w:sz w:val="16"/>
        </w:rPr>
      </w:pPr>
      <w:r w:rsidRPr="009174E4">
        <w:rPr>
          <w:rStyle w:val="StyleUnderline"/>
          <w:rFonts w:asciiTheme="majorHAnsi" w:hAnsiTheme="majorHAnsi" w:cstheme="majorHAnsi"/>
          <w:highlight w:val="cyan"/>
        </w:rPr>
        <w:t>Cheap renewable energy means</w:t>
      </w:r>
      <w:r w:rsidRPr="009174E4">
        <w:rPr>
          <w:rStyle w:val="StyleUnderline"/>
          <w:rFonts w:asciiTheme="majorHAnsi" w:hAnsiTheme="majorHAnsi" w:cstheme="majorHAnsi"/>
        </w:rPr>
        <w:t xml:space="preserve"> that </w:t>
      </w:r>
      <w:r w:rsidRPr="009174E4">
        <w:rPr>
          <w:rStyle w:val="StyleUnderline"/>
          <w:rFonts w:asciiTheme="majorHAnsi" w:hAnsiTheme="majorHAnsi" w:cstheme="majorHAnsi"/>
          <w:highlight w:val="cyan"/>
        </w:rPr>
        <w:t xml:space="preserve">we </w:t>
      </w:r>
      <w:r w:rsidRPr="009174E4">
        <w:rPr>
          <w:rStyle w:val="Emphasis"/>
          <w:rFonts w:asciiTheme="majorHAnsi" w:hAnsiTheme="majorHAnsi" w:cstheme="majorHAnsi"/>
          <w:highlight w:val="cyan"/>
        </w:rPr>
        <w:t>don’t have to convince everyone</w:t>
      </w:r>
      <w:r w:rsidRPr="009174E4">
        <w:rPr>
          <w:rFonts w:asciiTheme="majorHAnsi" w:hAnsiTheme="majorHAnsi" w:cstheme="majorHAnsi"/>
          <w:sz w:val="16"/>
        </w:rPr>
        <w:t xml:space="preserve"> in the world </w:t>
      </w:r>
      <w:r w:rsidRPr="009174E4">
        <w:rPr>
          <w:rStyle w:val="Emphasis"/>
          <w:rFonts w:asciiTheme="majorHAnsi" w:hAnsiTheme="majorHAnsi" w:cstheme="majorHAnsi"/>
        </w:rPr>
        <w:t>to sacrifice</w:t>
      </w:r>
      <w:r w:rsidRPr="009174E4">
        <w:rPr>
          <w:rFonts w:asciiTheme="majorHAnsi" w:hAnsiTheme="majorHAnsi" w:cstheme="majorHAnsi"/>
          <w:sz w:val="16"/>
        </w:rPr>
        <w:t xml:space="preserve"> for the climate. </w:t>
      </w:r>
      <w:r w:rsidRPr="009174E4">
        <w:rPr>
          <w:rStyle w:val="Emphasis"/>
          <w:rFonts w:asciiTheme="majorHAnsi" w:hAnsiTheme="majorHAnsi" w:cstheme="majorHAnsi"/>
          <w:highlight w:val="cyan"/>
        </w:rPr>
        <w:t>Every selfish businessperson</w:t>
      </w:r>
      <w:r w:rsidRPr="009174E4">
        <w:rPr>
          <w:rFonts w:asciiTheme="majorHAnsi" w:hAnsiTheme="majorHAnsi" w:cstheme="majorHAnsi"/>
          <w:sz w:val="16"/>
        </w:rPr>
        <w:t xml:space="preserve"> out there trying to make a buck now </w:t>
      </w:r>
      <w:r w:rsidRPr="009174E4">
        <w:rPr>
          <w:rStyle w:val="Emphasis"/>
          <w:rFonts w:asciiTheme="majorHAnsi" w:hAnsiTheme="majorHAnsi" w:cstheme="majorHAnsi"/>
          <w:highlight w:val="cyan"/>
        </w:rPr>
        <w:t>has an incentive to switch</w:t>
      </w:r>
      <w:r w:rsidRPr="009174E4">
        <w:rPr>
          <w:rFonts w:asciiTheme="majorHAnsi" w:hAnsiTheme="majorHAnsi" w:cstheme="majorHAnsi"/>
          <w:sz w:val="16"/>
        </w:rPr>
        <w:t xml:space="preserve"> from coal to solar, just because it’s cheaper. (Note that </w:t>
      </w:r>
      <w:r w:rsidRPr="009174E4">
        <w:rPr>
          <w:rStyle w:val="Emphasis"/>
          <w:rFonts w:asciiTheme="majorHAnsi" w:hAnsiTheme="majorHAnsi" w:cstheme="majorHAnsi"/>
        </w:rPr>
        <w:t>this completely blows degrowth arguments out of the water</w:t>
      </w:r>
      <w:r w:rsidRPr="009174E4">
        <w:rPr>
          <w:rFonts w:asciiTheme="majorHAnsi" w:hAnsiTheme="majorHAnsi" w:cstheme="majorHAnsi"/>
          <w:sz w:val="16"/>
        </w:rPr>
        <w:t>, at least as regards climate change.)</w:t>
      </w:r>
    </w:p>
    <w:p w14:paraId="3B7263E9" w14:textId="77777777" w:rsidR="00F61038" w:rsidRPr="009174E4" w:rsidRDefault="00F61038" w:rsidP="00F61038">
      <w:pPr>
        <w:rPr>
          <w:rFonts w:asciiTheme="majorHAnsi" w:hAnsiTheme="majorHAnsi" w:cstheme="majorHAnsi"/>
          <w:sz w:val="16"/>
        </w:rPr>
      </w:pPr>
      <w:r w:rsidRPr="009174E4">
        <w:rPr>
          <w:rFonts w:asciiTheme="majorHAnsi" w:hAnsiTheme="majorHAnsi" w:cstheme="majorHAnsi"/>
          <w:sz w:val="16"/>
        </w:rPr>
        <w:t xml:space="preserve">And </w:t>
      </w:r>
      <w:r w:rsidRPr="009174E4">
        <w:rPr>
          <w:rStyle w:val="StyleUnderline"/>
          <w:rFonts w:asciiTheme="majorHAnsi" w:hAnsiTheme="majorHAnsi" w:cstheme="majorHAnsi"/>
        </w:rPr>
        <w:t>you can already see this start to materialize</w:t>
      </w:r>
      <w:r w:rsidRPr="009174E4">
        <w:rPr>
          <w:rFonts w:asciiTheme="majorHAnsi" w:hAnsiTheme="majorHAnsi" w:cstheme="majorHAnsi"/>
          <w:sz w:val="16"/>
        </w:rPr>
        <w:t xml:space="preserve">. The governments of </w:t>
      </w:r>
      <w:r w:rsidRPr="009174E4">
        <w:rPr>
          <w:rStyle w:val="Emphasis"/>
          <w:rFonts w:asciiTheme="majorHAnsi" w:hAnsiTheme="majorHAnsi" w:cstheme="majorHAnsi"/>
          <w:highlight w:val="cyan"/>
        </w:rPr>
        <w:t>India and China</w:t>
      </w:r>
      <w:r w:rsidRPr="009174E4">
        <w:rPr>
          <w:rFonts w:asciiTheme="majorHAnsi" w:hAnsiTheme="majorHAnsi" w:cstheme="majorHAnsi"/>
          <w:sz w:val="16"/>
        </w:rPr>
        <w:t xml:space="preserve"> </w:t>
      </w:r>
      <w:r w:rsidRPr="009174E4">
        <w:rPr>
          <w:rStyle w:val="StyleUnderline"/>
          <w:rFonts w:asciiTheme="majorHAnsi" w:hAnsiTheme="majorHAnsi" w:cstheme="majorHAnsi"/>
        </w:rPr>
        <w:t>have been pushing back against emissions targets for years</w:t>
      </w:r>
      <w:r w:rsidRPr="009174E4">
        <w:rPr>
          <w:rFonts w:asciiTheme="majorHAnsi" w:hAnsiTheme="majorHAnsi" w:cstheme="majorHAnsi"/>
          <w:sz w:val="16"/>
        </w:rPr>
        <w:t xml:space="preserve">, arguing that their economies need to use fossil fuels in order to eliminate poverty. </w:t>
      </w:r>
      <w:r w:rsidRPr="009174E4">
        <w:rPr>
          <w:rStyle w:val="StyleUnderline"/>
          <w:rFonts w:asciiTheme="majorHAnsi" w:hAnsiTheme="majorHAnsi" w:cstheme="majorHAnsi"/>
        </w:rPr>
        <w:t>But thanks to</w:t>
      </w:r>
      <w:r w:rsidRPr="009174E4">
        <w:rPr>
          <w:rFonts w:asciiTheme="majorHAnsi" w:hAnsiTheme="majorHAnsi" w:cstheme="majorHAnsi"/>
          <w:sz w:val="16"/>
        </w:rPr>
        <w:t xml:space="preserve"> the valiant efforts of the people pushing </w:t>
      </w:r>
      <w:r w:rsidRPr="009174E4">
        <w:rPr>
          <w:rStyle w:val="StyleUnderline"/>
          <w:rFonts w:asciiTheme="majorHAnsi" w:hAnsiTheme="majorHAnsi" w:cstheme="majorHAnsi"/>
        </w:rPr>
        <w:t>renewable technologies</w:t>
      </w:r>
      <w:r w:rsidRPr="009174E4">
        <w:rPr>
          <w:rFonts w:asciiTheme="majorHAnsi" w:hAnsiTheme="majorHAnsi" w:cstheme="majorHAnsi"/>
          <w:sz w:val="16"/>
        </w:rPr>
        <w:t xml:space="preserve"> forward, </w:t>
      </w:r>
      <w:r w:rsidRPr="009174E4">
        <w:rPr>
          <w:rStyle w:val="StyleUnderline"/>
          <w:rFonts w:asciiTheme="majorHAnsi" w:hAnsiTheme="majorHAnsi" w:cstheme="majorHAnsi"/>
        </w:rPr>
        <w:t xml:space="preserve">these countries are now starting to </w:t>
      </w:r>
      <w:r w:rsidRPr="009174E4">
        <w:rPr>
          <w:rStyle w:val="Emphasis"/>
          <w:rFonts w:asciiTheme="majorHAnsi" w:hAnsiTheme="majorHAnsi" w:cstheme="majorHAnsi"/>
          <w:highlight w:val="cyan"/>
        </w:rPr>
        <w:t xml:space="preserve">decarbonize out of </w:t>
      </w:r>
      <w:r w:rsidRPr="009174E4">
        <w:rPr>
          <w:rStyle w:val="Emphasis"/>
          <w:rFonts w:asciiTheme="majorHAnsi" w:hAnsiTheme="majorHAnsi" w:cstheme="majorHAnsi"/>
        </w:rPr>
        <w:t xml:space="preserve">pure </w:t>
      </w:r>
      <w:r w:rsidRPr="009174E4">
        <w:rPr>
          <w:rStyle w:val="Emphasis"/>
          <w:rFonts w:asciiTheme="majorHAnsi" w:hAnsiTheme="majorHAnsi" w:cstheme="majorHAnsi"/>
          <w:highlight w:val="cyan"/>
        </w:rPr>
        <w:t>self-interest</w:t>
      </w:r>
      <w:r w:rsidRPr="009174E4">
        <w:rPr>
          <w:rFonts w:asciiTheme="majorHAnsi" w:hAnsiTheme="majorHAnsi" w:cstheme="majorHAnsi"/>
          <w:sz w:val="16"/>
        </w:rPr>
        <w:t xml:space="preserve">. </w:t>
      </w:r>
      <w:r w:rsidRPr="009174E4">
        <w:rPr>
          <w:rStyle w:val="StyleUnderline"/>
          <w:rFonts w:asciiTheme="majorHAnsi" w:hAnsiTheme="majorHAnsi" w:cstheme="majorHAnsi"/>
        </w:rPr>
        <w:t>India has been canceling coal plants left and right. China just announced that it’s canceling the financing of all new coal plants</w:t>
      </w:r>
      <w:r w:rsidRPr="009174E4">
        <w:rPr>
          <w:rFonts w:asciiTheme="majorHAnsi" w:hAnsiTheme="majorHAnsi" w:cstheme="majorHAnsi"/>
          <w:sz w:val="16"/>
        </w:rPr>
        <w:t xml:space="preserve"> overseas, </w:t>
      </w:r>
      <w:r w:rsidRPr="009174E4">
        <w:rPr>
          <w:rStyle w:val="StyleUnderline"/>
          <w:rFonts w:asciiTheme="majorHAnsi" w:hAnsiTheme="majorHAnsi" w:cstheme="majorHAnsi"/>
        </w:rPr>
        <w:t>suggesting</w:t>
      </w:r>
      <w:r w:rsidRPr="009174E4">
        <w:rPr>
          <w:rFonts w:asciiTheme="majorHAnsi" w:hAnsiTheme="majorHAnsi" w:cstheme="majorHAnsi"/>
          <w:sz w:val="16"/>
        </w:rPr>
        <w:t xml:space="preserve"> that </w:t>
      </w:r>
      <w:r w:rsidRPr="009174E4">
        <w:rPr>
          <w:rStyle w:val="StyleUnderline"/>
          <w:rFonts w:asciiTheme="majorHAnsi" w:hAnsiTheme="majorHAnsi" w:cstheme="majorHAnsi"/>
        </w:rPr>
        <w:t>Xi</w:t>
      </w:r>
      <w:r w:rsidRPr="009174E4">
        <w:rPr>
          <w:rFonts w:asciiTheme="majorHAnsi" w:hAnsiTheme="majorHAnsi" w:cstheme="majorHAnsi"/>
          <w:sz w:val="16"/>
        </w:rPr>
        <w:t xml:space="preserve"> Jinping </w:t>
      </w:r>
      <w:r w:rsidRPr="009174E4">
        <w:rPr>
          <w:rStyle w:val="StyleUnderline"/>
          <w:rFonts w:asciiTheme="majorHAnsi" w:hAnsiTheme="majorHAnsi" w:cstheme="majorHAnsi"/>
        </w:rPr>
        <w:t>might</w:t>
      </w:r>
      <w:r w:rsidRPr="009174E4">
        <w:rPr>
          <w:rFonts w:asciiTheme="majorHAnsi" w:hAnsiTheme="majorHAnsi" w:cstheme="majorHAnsi"/>
          <w:sz w:val="16"/>
        </w:rPr>
        <w:t xml:space="preserve"> have the political clout to </w:t>
      </w:r>
      <w:r w:rsidRPr="009174E4">
        <w:rPr>
          <w:rStyle w:val="StyleUnderline"/>
          <w:rFonts w:asciiTheme="majorHAnsi" w:hAnsiTheme="majorHAnsi" w:cstheme="majorHAnsi"/>
        </w:rPr>
        <w:t>take on</w:t>
      </w:r>
      <w:r w:rsidRPr="009174E4">
        <w:rPr>
          <w:rFonts w:asciiTheme="majorHAnsi" w:hAnsiTheme="majorHAnsi" w:cstheme="majorHAnsi"/>
          <w:sz w:val="16"/>
        </w:rPr>
        <w:t xml:space="preserve"> the entrenched, hugely powerful </w:t>
      </w:r>
      <w:r w:rsidRPr="009174E4">
        <w:rPr>
          <w:rStyle w:val="StyleUnderline"/>
          <w:rFonts w:asciiTheme="majorHAnsi" w:hAnsiTheme="majorHAnsi" w:cstheme="majorHAnsi"/>
        </w:rPr>
        <w:t>coal</w:t>
      </w:r>
      <w:r w:rsidRPr="009174E4">
        <w:rPr>
          <w:rFonts w:asciiTheme="majorHAnsi" w:hAnsiTheme="majorHAnsi" w:cstheme="majorHAnsi"/>
          <w:sz w:val="16"/>
        </w:rPr>
        <w:t xml:space="preserve"> industry. </w:t>
      </w:r>
      <w:r w:rsidRPr="009174E4">
        <w:rPr>
          <w:rStyle w:val="StyleUnderline"/>
          <w:rFonts w:asciiTheme="majorHAnsi" w:hAnsiTheme="majorHAnsi" w:cstheme="majorHAnsi"/>
        </w:rPr>
        <w:t>This would never have happened if technological innovation hadn’t made decarbonization an attractive economic prospect</w:t>
      </w:r>
      <w:r w:rsidRPr="009174E4">
        <w:rPr>
          <w:rFonts w:asciiTheme="majorHAnsi" w:hAnsiTheme="majorHAnsi" w:cstheme="majorHAnsi"/>
          <w:sz w:val="16"/>
        </w:rPr>
        <w:t xml:space="preserve"> in its own right.</w:t>
      </w:r>
    </w:p>
    <w:p w14:paraId="2E6FC7B3" w14:textId="77777777" w:rsidR="00F61038" w:rsidRPr="009174E4" w:rsidRDefault="00F61038" w:rsidP="00F61038">
      <w:pPr>
        <w:rPr>
          <w:rFonts w:asciiTheme="majorHAnsi" w:hAnsiTheme="majorHAnsi" w:cstheme="majorHAnsi"/>
          <w:sz w:val="16"/>
        </w:rPr>
      </w:pPr>
      <w:r w:rsidRPr="009174E4">
        <w:rPr>
          <w:rStyle w:val="Emphasis"/>
          <w:rFonts w:asciiTheme="majorHAnsi" w:hAnsiTheme="majorHAnsi" w:cstheme="majorHAnsi"/>
        </w:rPr>
        <w:t>Even</w:t>
      </w:r>
      <w:r w:rsidRPr="009174E4">
        <w:rPr>
          <w:rFonts w:asciiTheme="majorHAnsi" w:hAnsiTheme="majorHAnsi" w:cstheme="majorHAnsi"/>
          <w:sz w:val="16"/>
        </w:rPr>
        <w:t xml:space="preserve"> America’s </w:t>
      </w:r>
      <w:r w:rsidRPr="009174E4">
        <w:rPr>
          <w:rStyle w:val="Emphasis"/>
          <w:rFonts w:asciiTheme="majorHAnsi" w:hAnsiTheme="majorHAnsi" w:cstheme="majorHAnsi"/>
          <w:highlight w:val="cyan"/>
        </w:rPr>
        <w:t>Republicans may be starting to come around</w:t>
      </w:r>
      <w:r w:rsidRPr="009174E4">
        <w:rPr>
          <w:rFonts w:asciiTheme="majorHAnsi" w:hAnsiTheme="majorHAnsi" w:cstheme="majorHAnsi"/>
          <w:sz w:val="16"/>
        </w:rPr>
        <w:t xml:space="preserve">; despite controlling the Presidency and the Senate, </w:t>
      </w:r>
      <w:r w:rsidRPr="009174E4">
        <w:rPr>
          <w:rStyle w:val="StyleUnderline"/>
          <w:rFonts w:asciiTheme="majorHAnsi" w:hAnsiTheme="majorHAnsi" w:cstheme="majorHAnsi"/>
        </w:rPr>
        <w:t>they put significant climate provisions in the December Covid</w:t>
      </w:r>
      <w:r w:rsidRPr="009174E4">
        <w:rPr>
          <w:rFonts w:asciiTheme="majorHAnsi" w:hAnsiTheme="majorHAnsi" w:cstheme="majorHAnsi"/>
          <w:sz w:val="16"/>
        </w:rPr>
        <w:t xml:space="preserve"> relief </w:t>
      </w:r>
      <w:r w:rsidRPr="009174E4">
        <w:rPr>
          <w:rStyle w:val="StyleUnderline"/>
          <w:rFonts w:asciiTheme="majorHAnsi" w:hAnsiTheme="majorHAnsi" w:cstheme="majorHAnsi"/>
        </w:rPr>
        <w:t>bill</w:t>
      </w:r>
      <w:r w:rsidRPr="009174E4">
        <w:rPr>
          <w:rFonts w:asciiTheme="majorHAnsi" w:hAnsiTheme="majorHAnsi" w:cstheme="majorHAnsi"/>
          <w:sz w:val="16"/>
        </w:rPr>
        <w:t>.</w:t>
      </w:r>
    </w:p>
    <w:p w14:paraId="114CE0A4" w14:textId="77777777" w:rsidR="00F61038" w:rsidRPr="009174E4" w:rsidRDefault="00F61038" w:rsidP="00F61038">
      <w:pPr>
        <w:rPr>
          <w:rFonts w:asciiTheme="majorHAnsi" w:hAnsiTheme="majorHAnsi" w:cstheme="majorHAnsi"/>
          <w:sz w:val="16"/>
        </w:rPr>
      </w:pPr>
      <w:r w:rsidRPr="009174E4">
        <w:rPr>
          <w:rFonts w:asciiTheme="majorHAnsi" w:hAnsiTheme="majorHAnsi" w:cstheme="majorHAnsi"/>
          <w:sz w:val="16"/>
        </w:rPr>
        <w:t xml:space="preserve">In other words, though we haven’t managed to convince the general public to make deep material sacrifices to fight climate change, </w:t>
      </w:r>
      <w:r w:rsidRPr="009174E4">
        <w:rPr>
          <w:rStyle w:val="StyleUnderline"/>
          <w:rFonts w:asciiTheme="majorHAnsi" w:hAnsiTheme="majorHAnsi" w:cstheme="majorHAnsi"/>
        </w:rPr>
        <w:t>we have managed to convince several key segments of society to join the fight</w:t>
      </w:r>
      <w:r w:rsidRPr="009174E4">
        <w:rPr>
          <w:rFonts w:asciiTheme="majorHAnsi" w:hAnsiTheme="majorHAnsi" w:cstheme="majorHAnsi"/>
          <w:sz w:val="16"/>
        </w:rPr>
        <w:t xml:space="preserve"> in a highly effective manner. </w:t>
      </w:r>
      <w:r w:rsidRPr="009174E4">
        <w:rPr>
          <w:rStyle w:val="Emphasis"/>
          <w:rFonts w:asciiTheme="majorHAnsi" w:hAnsiTheme="majorHAnsi" w:cstheme="majorHAnsi"/>
        </w:rPr>
        <w:t>The effort to invent green technologies has been broad, consistent, sustained, and vigorous</w:t>
      </w:r>
      <w:r w:rsidRPr="009174E4">
        <w:rPr>
          <w:rFonts w:asciiTheme="majorHAnsi" w:hAnsiTheme="majorHAnsi" w:cstheme="majorHAnsi"/>
          <w:sz w:val="16"/>
        </w:rPr>
        <w:t xml:space="preserve">. And </w:t>
      </w:r>
      <w:r w:rsidRPr="009174E4">
        <w:rPr>
          <w:rStyle w:val="StyleUnderline"/>
          <w:rFonts w:asciiTheme="majorHAnsi" w:hAnsiTheme="majorHAnsi" w:cstheme="majorHAnsi"/>
        </w:rPr>
        <w:t>it’s</w:t>
      </w:r>
      <w:r w:rsidRPr="009174E4">
        <w:rPr>
          <w:rFonts w:asciiTheme="majorHAnsi" w:hAnsiTheme="majorHAnsi" w:cstheme="majorHAnsi"/>
          <w:sz w:val="16"/>
        </w:rPr>
        <w:t xml:space="preserve"> pretty </w:t>
      </w:r>
      <w:r w:rsidRPr="009174E4">
        <w:rPr>
          <w:rStyle w:val="StyleUnderline"/>
          <w:rFonts w:asciiTheme="majorHAnsi" w:hAnsiTheme="majorHAnsi" w:cstheme="majorHAnsi"/>
        </w:rPr>
        <w:t>clear</w:t>
      </w:r>
      <w:r w:rsidRPr="009174E4">
        <w:rPr>
          <w:rFonts w:asciiTheme="majorHAnsi" w:hAnsiTheme="majorHAnsi" w:cstheme="majorHAnsi"/>
          <w:sz w:val="16"/>
        </w:rPr>
        <w:t xml:space="preserve"> at this point — in a way that it wasn’t clear a decade ago — that </w:t>
      </w:r>
      <w:r w:rsidRPr="009174E4">
        <w:rPr>
          <w:rStyle w:val="Emphasis"/>
          <w:rFonts w:asciiTheme="majorHAnsi" w:hAnsiTheme="majorHAnsi" w:cstheme="majorHAnsi"/>
        </w:rPr>
        <w:t>the effort is going to be successful</w:t>
      </w:r>
      <w:r w:rsidRPr="009174E4">
        <w:rPr>
          <w:rFonts w:asciiTheme="majorHAnsi" w:hAnsiTheme="majorHAnsi" w:cstheme="majorHAnsi"/>
          <w:sz w:val="16"/>
        </w:rPr>
        <w:t>. That is what “optimism of the will” gets us; that is what it means to fight ourselves out of a tough situation.</w:t>
      </w:r>
    </w:p>
    <w:p w14:paraId="4D52B969" w14:textId="77777777" w:rsidR="00F61038" w:rsidRPr="009174E4" w:rsidRDefault="00F61038" w:rsidP="00F61038">
      <w:pPr>
        <w:rPr>
          <w:rFonts w:asciiTheme="majorHAnsi" w:hAnsiTheme="majorHAnsi" w:cstheme="majorHAnsi"/>
          <w:sz w:val="16"/>
          <w:szCs w:val="16"/>
        </w:rPr>
      </w:pPr>
      <w:r w:rsidRPr="009174E4">
        <w:rPr>
          <w:rFonts w:asciiTheme="majorHAnsi" w:hAnsiTheme="majorHAnsi" w:cstheme="majorHAnsi"/>
          <w:sz w:val="16"/>
          <w:szCs w:val="16"/>
        </w:rPr>
        <w:t>The energy of optimism</w:t>
      </w:r>
    </w:p>
    <w:p w14:paraId="799FD612" w14:textId="77777777" w:rsidR="00F61038" w:rsidRPr="009174E4" w:rsidRDefault="00F61038" w:rsidP="00F61038">
      <w:pPr>
        <w:rPr>
          <w:rFonts w:asciiTheme="majorHAnsi" w:hAnsiTheme="majorHAnsi" w:cstheme="majorHAnsi"/>
          <w:sz w:val="16"/>
          <w:szCs w:val="16"/>
        </w:rPr>
      </w:pPr>
      <w:r w:rsidRPr="009174E4">
        <w:rPr>
          <w:rFonts w:asciiTheme="majorHAnsi" w:hAnsiTheme="majorHAnsi" w:cstheme="majorHAnsi"/>
          <w:sz w:val="16"/>
          <w:szCs w:val="16"/>
        </w:rPr>
        <w:t>This does not mean that the fight is won, and that we can kick back and watch technology stop climate change for us. As the INET report indicates, even optimistic technological scenarios still require strong government action on non-energy sources of emissions such as agriculture and land use. Moreover, technology might make decarbonization cheap, but the fossil fuel lobby is still incredibly powerful, especially in the United States — coal is dead, but oil and gas support tons of jobs and have the ear of the GOP and some Democrats as well. Innovation has opened the door to an emissions-free future, but activism will be needed to push us through that door.</w:t>
      </w:r>
    </w:p>
    <w:p w14:paraId="03E46415" w14:textId="77777777" w:rsidR="00F61038" w:rsidRPr="009174E4" w:rsidRDefault="00F61038" w:rsidP="00F61038">
      <w:pPr>
        <w:rPr>
          <w:rFonts w:asciiTheme="majorHAnsi" w:hAnsiTheme="majorHAnsi" w:cstheme="majorHAnsi"/>
          <w:sz w:val="16"/>
        </w:rPr>
      </w:pPr>
      <w:r w:rsidRPr="009174E4">
        <w:rPr>
          <w:rFonts w:asciiTheme="majorHAnsi" w:hAnsiTheme="majorHAnsi" w:cstheme="majorHAnsi"/>
          <w:sz w:val="16"/>
        </w:rPr>
        <w:t xml:space="preserve">That’s where optimism comes in. Activists need to realize that even though projections have worsened and the 1.5C target will probably be missed, technology has flipped what would otherwise be a truly hopeless situation into a very winnable battle. 10 years </w:t>
      </w:r>
      <w:proofErr w:type="gramStart"/>
      <w:r w:rsidRPr="009174E4">
        <w:rPr>
          <w:rFonts w:asciiTheme="majorHAnsi" w:hAnsiTheme="majorHAnsi" w:cstheme="majorHAnsi"/>
          <w:sz w:val="16"/>
        </w:rPr>
        <w:t>ago</w:t>
      </w:r>
      <w:proofErr w:type="gramEnd"/>
      <w:r w:rsidRPr="009174E4">
        <w:rPr>
          <w:rFonts w:asciiTheme="majorHAnsi" w:hAnsiTheme="majorHAnsi" w:cstheme="majorHAnsi"/>
          <w:sz w:val="16"/>
        </w:rPr>
        <w:t xml:space="preserve"> it looked like in order to stop climate change, activists would have to convince the world to make huge material sacrifices. But now, </w:t>
      </w:r>
      <w:r w:rsidRPr="009174E4">
        <w:rPr>
          <w:rStyle w:val="Emphasis"/>
          <w:rFonts w:asciiTheme="majorHAnsi" w:hAnsiTheme="majorHAnsi" w:cstheme="majorHAnsi"/>
          <w:highlight w:val="cyan"/>
        </w:rPr>
        <w:t>there’s no need to embrace degrowth</w:t>
      </w:r>
      <w:r w:rsidRPr="009174E4">
        <w:rPr>
          <w:rFonts w:asciiTheme="majorHAnsi" w:hAnsiTheme="majorHAnsi" w:cstheme="majorHAnsi"/>
          <w:sz w:val="16"/>
        </w:rPr>
        <w:t xml:space="preserve">, or demand that people live ascetic lives, </w:t>
      </w:r>
      <w:r w:rsidRPr="009174E4">
        <w:rPr>
          <w:rStyle w:val="Emphasis"/>
          <w:rFonts w:asciiTheme="majorHAnsi" w:hAnsiTheme="majorHAnsi" w:cstheme="majorHAnsi"/>
          <w:highlight w:val="cyan"/>
        </w:rPr>
        <w:t>or abolish capitalism</w:t>
      </w:r>
      <w:r w:rsidRPr="009174E4">
        <w:rPr>
          <w:rFonts w:asciiTheme="majorHAnsi" w:hAnsiTheme="majorHAnsi" w:cstheme="majorHAnsi"/>
          <w:sz w:val="16"/>
        </w:rPr>
        <w:t xml:space="preserve">, or any of that stuff. </w:t>
      </w:r>
      <w:r w:rsidRPr="009174E4">
        <w:rPr>
          <w:rStyle w:val="StyleUnderline"/>
          <w:rFonts w:asciiTheme="majorHAnsi" w:hAnsiTheme="majorHAnsi" w:cstheme="majorHAnsi"/>
        </w:rPr>
        <w:t>Economic logic is on the activists’ side now</w:t>
      </w:r>
      <w:r w:rsidRPr="009174E4">
        <w:rPr>
          <w:rFonts w:asciiTheme="majorHAnsi" w:hAnsiTheme="majorHAnsi" w:cstheme="majorHAnsi"/>
          <w:sz w:val="16"/>
        </w:rPr>
        <w:t xml:space="preserve">. All that’s needed is to overcome the entrenched political power of the </w:t>
      </w:r>
      <w:r w:rsidRPr="009174E4">
        <w:rPr>
          <w:rStyle w:val="StyleUnderline"/>
          <w:rFonts w:asciiTheme="majorHAnsi" w:hAnsiTheme="majorHAnsi" w:cstheme="majorHAnsi"/>
        </w:rPr>
        <w:t>lobbies</w:t>
      </w:r>
      <w:r w:rsidRPr="009174E4">
        <w:rPr>
          <w:rFonts w:asciiTheme="majorHAnsi" w:hAnsiTheme="majorHAnsi" w:cstheme="majorHAnsi"/>
          <w:sz w:val="16"/>
        </w:rPr>
        <w:t xml:space="preserve"> of sunset industries, and their culture warrior allies. Those </w:t>
      </w:r>
      <w:r w:rsidRPr="009174E4">
        <w:rPr>
          <w:rStyle w:val="StyleUnderline"/>
          <w:rFonts w:asciiTheme="majorHAnsi" w:hAnsiTheme="majorHAnsi" w:cstheme="majorHAnsi"/>
        </w:rPr>
        <w:t>are</w:t>
      </w:r>
      <w:r w:rsidRPr="009174E4">
        <w:rPr>
          <w:rFonts w:asciiTheme="majorHAnsi" w:hAnsiTheme="majorHAnsi" w:cstheme="majorHAnsi"/>
          <w:sz w:val="16"/>
        </w:rPr>
        <w:t xml:space="preserve"> powerful enemies, but they’re </w:t>
      </w:r>
      <w:r w:rsidRPr="009174E4">
        <w:rPr>
          <w:rStyle w:val="Emphasis"/>
          <w:rFonts w:asciiTheme="majorHAnsi" w:hAnsiTheme="majorHAnsi" w:cstheme="majorHAnsi"/>
        </w:rPr>
        <w:t>fundamentally beatable</w:t>
      </w:r>
      <w:r w:rsidRPr="009174E4">
        <w:rPr>
          <w:rFonts w:asciiTheme="majorHAnsi" w:hAnsiTheme="majorHAnsi" w:cstheme="majorHAnsi"/>
          <w:sz w:val="16"/>
        </w:rPr>
        <w:t xml:space="preserve"> ones.</w:t>
      </w:r>
    </w:p>
    <w:p w14:paraId="6BE030B3" w14:textId="77777777" w:rsidR="00F61038" w:rsidRPr="004C3820" w:rsidRDefault="00F61038" w:rsidP="00F61038">
      <w:pPr>
        <w:rPr>
          <w:rFonts w:asciiTheme="majorHAnsi" w:hAnsiTheme="majorHAnsi" w:cstheme="majorHAnsi"/>
          <w:sz w:val="16"/>
        </w:rPr>
      </w:pPr>
      <w:r w:rsidRPr="009174E4">
        <w:rPr>
          <w:rFonts w:asciiTheme="majorHAnsi" w:hAnsiTheme="majorHAnsi" w:cstheme="majorHAnsi"/>
          <w:sz w:val="16"/>
        </w:rPr>
        <w:t xml:space="preserve">Climate activists will thus benefit from both a change in attitude and a change in tone. Optimism of the will — the determination to fight our way out of the hole we’ve dug for ourselves — is a reason to get up in the morning. And it also makes for a damn good message. </w:t>
      </w:r>
      <w:r w:rsidRPr="009174E4">
        <w:rPr>
          <w:rStyle w:val="StyleUnderline"/>
          <w:rFonts w:asciiTheme="majorHAnsi" w:hAnsiTheme="majorHAnsi" w:cstheme="majorHAnsi"/>
        </w:rPr>
        <w:t>Instead of</w:t>
      </w:r>
      <w:r w:rsidRPr="009174E4">
        <w:rPr>
          <w:rFonts w:asciiTheme="majorHAnsi" w:hAnsiTheme="majorHAnsi" w:cstheme="majorHAnsi"/>
          <w:sz w:val="16"/>
        </w:rPr>
        <w:t xml:space="preserve"> histrionics, or increasingly shrill and despairing portents of doom, or </w:t>
      </w:r>
      <w:r w:rsidRPr="009174E4">
        <w:rPr>
          <w:rStyle w:val="StyleUnderline"/>
          <w:rFonts w:asciiTheme="majorHAnsi" w:hAnsiTheme="majorHAnsi" w:cstheme="majorHAnsi"/>
          <w:highlight w:val="cyan"/>
        </w:rPr>
        <w:t>insistence</w:t>
      </w:r>
      <w:r w:rsidRPr="009174E4">
        <w:rPr>
          <w:rStyle w:val="StyleUnderline"/>
          <w:rFonts w:asciiTheme="majorHAnsi" w:hAnsiTheme="majorHAnsi" w:cstheme="majorHAnsi"/>
        </w:rPr>
        <w:t xml:space="preserve"> that </w:t>
      </w:r>
      <w:r w:rsidRPr="009174E4">
        <w:rPr>
          <w:rStyle w:val="Emphasis"/>
          <w:rFonts w:asciiTheme="majorHAnsi" w:hAnsiTheme="majorHAnsi" w:cstheme="majorHAnsi"/>
          <w:highlight w:val="cyan"/>
        </w:rPr>
        <w:t>capitalism must end</w:t>
      </w:r>
      <w:r w:rsidRPr="009174E4">
        <w:rPr>
          <w:rFonts w:asciiTheme="majorHAnsi" w:hAnsiTheme="majorHAnsi" w:cstheme="majorHAnsi"/>
          <w:sz w:val="16"/>
        </w:rPr>
        <w:t xml:space="preserve"> NOW NOW NOW OR THE PLANET DIES — all of </w:t>
      </w:r>
      <w:r w:rsidRPr="009174E4">
        <w:rPr>
          <w:rStyle w:val="Emphasis"/>
          <w:rFonts w:asciiTheme="majorHAnsi" w:hAnsiTheme="majorHAnsi" w:cstheme="majorHAnsi"/>
        </w:rPr>
        <w:t xml:space="preserve">which </w:t>
      </w:r>
      <w:r w:rsidRPr="009174E4">
        <w:rPr>
          <w:rStyle w:val="Emphasis"/>
          <w:rFonts w:asciiTheme="majorHAnsi" w:hAnsiTheme="majorHAnsi" w:cstheme="majorHAnsi"/>
          <w:highlight w:val="cyan"/>
        </w:rPr>
        <w:t>alienate more people</w:t>
      </w:r>
      <w:r w:rsidRPr="009174E4">
        <w:rPr>
          <w:rFonts w:asciiTheme="majorHAnsi" w:hAnsiTheme="majorHAnsi" w:cstheme="majorHAnsi"/>
          <w:sz w:val="16"/>
        </w:rPr>
        <w:t xml:space="preserve"> than they convert — </w:t>
      </w:r>
      <w:r w:rsidRPr="009174E4">
        <w:rPr>
          <w:rStyle w:val="StyleUnderline"/>
          <w:rFonts w:asciiTheme="majorHAnsi" w:hAnsiTheme="majorHAnsi" w:cstheme="majorHAnsi"/>
        </w:rPr>
        <w:t xml:space="preserve">climate activists can deliver a positive, optimistic, can-do message. Climate change is beatable. We can even </w:t>
      </w:r>
      <w:r w:rsidRPr="009174E4">
        <w:rPr>
          <w:rStyle w:val="Emphasis"/>
          <w:rFonts w:asciiTheme="majorHAnsi" w:hAnsiTheme="majorHAnsi" w:cstheme="majorHAnsi"/>
        </w:rPr>
        <w:t>make money while beating it</w:t>
      </w:r>
      <w:r w:rsidRPr="009174E4">
        <w:rPr>
          <w:rStyle w:val="StyleUnderline"/>
          <w:rFonts w:asciiTheme="majorHAnsi" w:hAnsiTheme="majorHAnsi" w:cstheme="majorHAnsi"/>
        </w:rPr>
        <w:t>!</w:t>
      </w:r>
      <w:r w:rsidRPr="009174E4">
        <w:rPr>
          <w:rFonts w:asciiTheme="majorHAnsi" w:hAnsiTheme="majorHAnsi" w:cstheme="majorHAnsi"/>
          <w:sz w:val="16"/>
        </w:rPr>
        <w:t xml:space="preserve"> </w:t>
      </w:r>
      <w:r w:rsidRPr="009174E4">
        <w:rPr>
          <w:rStyle w:val="Emphasis"/>
          <w:rFonts w:asciiTheme="majorHAnsi" w:hAnsiTheme="majorHAnsi" w:cstheme="majorHAnsi"/>
        </w:rPr>
        <w:t>Human ingenuity and will can triumph</w:t>
      </w:r>
      <w:r w:rsidRPr="009174E4">
        <w:rPr>
          <w:rFonts w:asciiTheme="majorHAnsi" w:hAnsiTheme="majorHAnsi" w:cstheme="majorHAnsi"/>
          <w:sz w:val="16"/>
        </w:rPr>
        <w:t xml:space="preserve"> over the brute elemental forces that would destroy us. Must triumph, in fact.</w:t>
      </w:r>
    </w:p>
    <w:p w14:paraId="4206321A" w14:textId="0CC8282B" w:rsidR="001B596F" w:rsidRPr="00F61038" w:rsidRDefault="00F61038" w:rsidP="00F61038">
      <w:pPr>
        <w:pStyle w:val="Heading4"/>
        <w:rPr>
          <w:rFonts w:asciiTheme="minorHAnsi" w:hAnsiTheme="minorHAnsi" w:cstheme="minorHAnsi"/>
        </w:rPr>
      </w:pPr>
      <w:r>
        <w:rPr>
          <w:rFonts w:asciiTheme="minorHAnsi" w:hAnsiTheme="minorHAnsi" w:cstheme="minorHAnsi"/>
        </w:rPr>
        <w:t xml:space="preserve">Democracy DID not have a terminal in the 1AC. Read Cortright, it doesn’t justify global nuclear draw in or </w:t>
      </w:r>
      <w:r w:rsidR="005233AB">
        <w:rPr>
          <w:rFonts w:asciiTheme="minorHAnsi" w:hAnsiTheme="minorHAnsi" w:cstheme="minorHAnsi"/>
        </w:rPr>
        <w:t xml:space="preserve">a reason for proliferation which means you should reject new 1AR terminals. Independently, if we win an impact turn to cap it outweighs since we control root cause of warming. Also, they haven’t read uqness ev that democracy on the brink now or a reason why the US is a global democratic normsetter so they don’t access the scenario. </w:t>
      </w:r>
    </w:p>
    <w:sectPr w:rsidR="001B596F" w:rsidRPr="00F610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760A9D"/>
    <w:multiLevelType w:val="multilevel"/>
    <w:tmpl w:val="9BC6961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B596F"/>
    <w:rsid w:val="000139A3"/>
    <w:rsid w:val="00100833"/>
    <w:rsid w:val="00104529"/>
    <w:rsid w:val="00105942"/>
    <w:rsid w:val="00107396"/>
    <w:rsid w:val="00144A4C"/>
    <w:rsid w:val="00176AB0"/>
    <w:rsid w:val="00177B7D"/>
    <w:rsid w:val="0018322D"/>
    <w:rsid w:val="001B5776"/>
    <w:rsid w:val="001B596F"/>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33AB"/>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768D"/>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96B1D"/>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1038"/>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8ACC7"/>
  <w15:chartTrackingRefBased/>
  <w15:docId w15:val="{73884A89-8155-4ECC-B644-109DB15E9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7768D"/>
    <w:pPr>
      <w:spacing w:after="0" w:line="240" w:lineRule="auto"/>
    </w:pPr>
    <w:rPr>
      <w:rFonts w:ascii="Calibri" w:hAnsi="Calibri" w:cs="Calibri"/>
    </w:rPr>
  </w:style>
  <w:style w:type="paragraph" w:styleId="Heading1">
    <w:name w:val="heading 1"/>
    <w:aliases w:val="Pocket"/>
    <w:basedOn w:val="Normal"/>
    <w:next w:val="Normal"/>
    <w:link w:val="Heading1Char"/>
    <w:qFormat/>
    <w:rsid w:val="0097768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7768D"/>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7768D"/>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t,TAG,No Spacing112,No Spacing1121,CD - Cite,ta,TA,T"/>
    <w:basedOn w:val="Normal"/>
    <w:next w:val="Normal"/>
    <w:link w:val="Heading4Char"/>
    <w:uiPriority w:val="3"/>
    <w:unhideWhenUsed/>
    <w:qFormat/>
    <w:rsid w:val="0097768D"/>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9776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768D"/>
  </w:style>
  <w:style w:type="character" w:customStyle="1" w:styleId="Heading1Char">
    <w:name w:val="Heading 1 Char"/>
    <w:aliases w:val="Pocket Char"/>
    <w:basedOn w:val="DefaultParagraphFont"/>
    <w:link w:val="Heading1"/>
    <w:rsid w:val="009776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7768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7768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97768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97768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7768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97768D"/>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7768D"/>
    <w:rPr>
      <w:color w:val="auto"/>
      <w:u w:val="none"/>
    </w:rPr>
  </w:style>
  <w:style w:type="character" w:styleId="FollowedHyperlink">
    <w:name w:val="FollowedHyperlink"/>
    <w:basedOn w:val="DefaultParagraphFont"/>
    <w:uiPriority w:val="99"/>
    <w:semiHidden/>
    <w:unhideWhenUsed/>
    <w:rsid w:val="0097768D"/>
    <w:rPr>
      <w:color w:val="auto"/>
      <w:u w:val="none"/>
    </w:rPr>
  </w:style>
  <w:style w:type="paragraph" w:customStyle="1" w:styleId="Emphasis1">
    <w:name w:val="Emphasis1"/>
    <w:basedOn w:val="Normal"/>
    <w:link w:val="Emphasis"/>
    <w:autoRedefine/>
    <w:uiPriority w:val="7"/>
    <w:qFormat/>
    <w:rsid w:val="001B596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1B596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F61038"/>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EastAsia"/>
      <w:b/>
      <w:iCs/>
      <w:szCs w:val="24"/>
      <w:u w:val="single"/>
    </w:rPr>
  </w:style>
  <w:style w:type="paragraph" w:styleId="ListParagraph">
    <w:name w:val="List Paragraph"/>
    <w:aliases w:val="6 font"/>
    <w:basedOn w:val="Normal"/>
    <w:uiPriority w:val="99"/>
    <w:qFormat/>
    <w:rsid w:val="00F610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un.org/en/story/2021/09/110036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necsi.edu/research/social/pandemics/transition"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grammar.ccc.commnet.edu/grammar/determiners/determiners.htm" TargetMode="Externa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cdn.substack.com/image/fetch/f_auto,q_auto:good,fl_progressive:steep/https%3A%2F%2Fbucketeer-e05bbc84-baa3-437e-9518-adb32be77984.s3.amazonaws.com%2Fpublic%2Fimages%2F48c02d1e-8db4-4eee-8a9b-bf2a2df43dee_2426x3747.png" TargetMode="External"/><Relationship Id="rId4" Type="http://schemas.openxmlformats.org/officeDocument/2006/relationships/settings" Target="settings.xml"/><Relationship Id="rId9" Type="http://schemas.openxmlformats.org/officeDocument/2006/relationships/hyperlink" Target="https://www.vox.com/future-perfect/2018/10/26/18023366/far-future-effective-altruism-existential-risk-doing-goo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17277</Words>
  <Characters>98479</Characters>
  <Application>Microsoft Office Word</Application>
  <DocSecurity>0</DocSecurity>
  <Lines>820</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2021-12-12T22:12:00Z</dcterms:created>
  <dcterms:modified xsi:type="dcterms:W3CDTF">2021-12-12T22:12:00Z</dcterms:modified>
</cp:coreProperties>
</file>