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7D904" w14:textId="77777777" w:rsidR="00376AE9" w:rsidRDefault="00376AE9" w:rsidP="00376AE9">
      <w:pPr>
        <w:pStyle w:val="Heading3"/>
      </w:pPr>
    </w:p>
    <w:p w14:paraId="457AC6B5" w14:textId="4D3D6F39" w:rsidR="00376AE9" w:rsidRDefault="00376AE9" w:rsidP="00376AE9">
      <w:pPr>
        <w:pStyle w:val="Heading3"/>
      </w:pPr>
      <w:r>
        <w:lastRenderedPageBreak/>
        <w:t>1</w:t>
      </w:r>
    </w:p>
    <w:p w14:paraId="705E627C" w14:textId="77777777" w:rsidR="00376AE9" w:rsidRDefault="00376AE9" w:rsidP="00376AE9">
      <w:pPr>
        <w:pStyle w:val="Heading4"/>
      </w:pPr>
      <w:r>
        <w:t xml:space="preserve">CP Text:  Space faring nations should establish a multilateral agreement that restricts asteroid mining done by private entities except for on asteroid </w:t>
      </w:r>
      <w:proofErr w:type="spellStart"/>
      <w:r>
        <w:t>Kamo’oalewa</w:t>
      </w:r>
      <w:proofErr w:type="spellEnd"/>
      <w:r>
        <w:t>.</w:t>
      </w:r>
    </w:p>
    <w:p w14:paraId="6FF52787" w14:textId="77777777" w:rsidR="00376AE9" w:rsidRDefault="00376AE9" w:rsidP="00376AE9">
      <w:pPr>
        <w:pStyle w:val="Heading4"/>
      </w:pPr>
      <w:proofErr w:type="spellStart"/>
      <w:r>
        <w:t>Kamo’oalewa</w:t>
      </w:r>
      <w:proofErr w:type="spellEnd"/>
      <w:r>
        <w:t xml:space="preserve"> is NEO asteroid comprised of lunar material</w:t>
      </w:r>
    </w:p>
    <w:p w14:paraId="2AFA693E" w14:textId="77777777" w:rsidR="00376AE9" w:rsidRPr="00A71718" w:rsidRDefault="00376AE9" w:rsidP="00376AE9">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63A44B75" w14:textId="77777777" w:rsidR="00376AE9" w:rsidRPr="003D71CA" w:rsidRDefault="00376AE9" w:rsidP="00376AE9">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proofErr w:type="spellStart"/>
      <w:r w:rsidRPr="000877AB">
        <w:rPr>
          <w:highlight w:val="green"/>
          <w:u w:val="single"/>
        </w:rPr>
        <w:t>Kamo`oalewa</w:t>
      </w:r>
      <w:proofErr w:type="spellEnd"/>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proofErr w:type="spellStart"/>
      <w:r w:rsidRPr="00D2445F">
        <w:rPr>
          <w:u w:val="single"/>
        </w:rPr>
        <w:t>Kamo`oalewa</w:t>
      </w:r>
      <w:proofErr w:type="spellEnd"/>
      <w:r w:rsidRPr="00D2445F">
        <w:rPr>
          <w:u w:val="single"/>
        </w:rPr>
        <w:t xml:space="preserve">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w:t>
      </w:r>
      <w:proofErr w:type="spellStart"/>
      <w:r w:rsidRPr="003D71CA">
        <w:rPr>
          <w:sz w:val="16"/>
        </w:rPr>
        <w:t>ferris</w:t>
      </w:r>
      <w:proofErr w:type="spellEnd"/>
      <w:r w:rsidRPr="003D71CA">
        <w:rPr>
          <w:sz w:val="16"/>
        </w:rPr>
        <w:t xml:space="preserve">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w:t>
      </w:r>
      <w:proofErr w:type="spellStart"/>
      <w:r w:rsidRPr="00831985">
        <w:rPr>
          <w:u w:val="single"/>
        </w:rPr>
        <w:t>Kamo`oalewa</w:t>
      </w:r>
      <w:proofErr w:type="spellEnd"/>
      <w:r w:rsidRPr="00831985">
        <w:rPr>
          <w:u w:val="single"/>
        </w:rPr>
        <w:t xml:space="preserve">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 xml:space="preserve">missing the chance to observe </w:t>
      </w:r>
      <w:proofErr w:type="spellStart"/>
      <w:r w:rsidRPr="00B914D6">
        <w:rPr>
          <w:u w:val="single"/>
        </w:rPr>
        <w:t>Kamo`oalewa</w:t>
      </w:r>
      <w:proofErr w:type="spellEnd"/>
      <w:r w:rsidRPr="00B914D6">
        <w:rPr>
          <w:u w:val="single"/>
        </w:rPr>
        <w:t xml:space="preserve">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30EFC2D6" w14:textId="77777777" w:rsidR="00376AE9" w:rsidRDefault="00376AE9" w:rsidP="00376AE9">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791264D4" w14:textId="77777777" w:rsidR="00376AE9" w:rsidRPr="00F767A0" w:rsidRDefault="00376AE9" w:rsidP="00376AE9">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51B31818" w14:textId="77777777" w:rsidR="00376AE9" w:rsidRPr="00E339F7" w:rsidRDefault="00376AE9" w:rsidP="00376AE9">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 xml:space="preserve">China's recently-launched </w:t>
      </w:r>
      <w:proofErr w:type="spellStart"/>
      <w:r w:rsidRPr="00383CA5">
        <w:rPr>
          <w:u w:val="single"/>
        </w:rPr>
        <w:t>Chang'e</w:t>
      </w:r>
      <w:proofErr w:type="spellEnd"/>
      <w:r w:rsidRPr="00383CA5">
        <w:rPr>
          <w:u w:val="single"/>
        </w:rPr>
        <w:t xml:space="preserve"> 3 </w:t>
      </w:r>
      <w:proofErr w:type="spellStart"/>
      <w:r w:rsidRPr="00383CA5">
        <w:rPr>
          <w:u w:val="single"/>
        </w:rPr>
        <w:t>Yutu</w:t>
      </w:r>
      <w:proofErr w:type="spellEnd"/>
      <w:r w:rsidRPr="00383CA5">
        <w:rPr>
          <w:u w:val="single"/>
        </w:rPr>
        <w:t xml:space="preserve"> rover for example, it's solar powered</w:t>
      </w:r>
      <w:r w:rsidRPr="004A7985">
        <w:rPr>
          <w:sz w:val="16"/>
        </w:rPr>
        <w:t xml:space="preserve">. </w:t>
      </w:r>
      <w:r w:rsidRPr="004A7985">
        <w:rPr>
          <w:sz w:val="16"/>
        </w:rPr>
        <w:lastRenderedPageBreak/>
        <w:t xml:space="preserve">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w:t>
      </w:r>
      <w:proofErr w:type="gramStart"/>
      <w:r w:rsidRPr="004A7985">
        <w:rPr>
          <w:sz w:val="16"/>
        </w:rPr>
        <w:t>250 mile wide</w:t>
      </w:r>
      <w:proofErr w:type="gramEnd"/>
      <w:r w:rsidRPr="004A7985">
        <w:rPr>
          <w:sz w:val="16"/>
        </w:rPr>
        <w:t xml:space="preserve"> band of solar panels and beaming the power generated back to Earth? That's exactly what Shimizu Corporation is proposing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w:t>
      </w:r>
      <w:proofErr w:type="spellStart"/>
      <w:r w:rsidRPr="004A7985">
        <w:rPr>
          <w:sz w:val="16"/>
        </w:rPr>
        <w:t>its</w:t>
      </w:r>
      <w:proofErr w:type="spellEnd"/>
      <w:r w:rsidRPr="004A7985">
        <w:rPr>
          <w:sz w:val="16"/>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48E0BA78" w14:textId="77777777" w:rsidR="00376AE9" w:rsidRPr="00376AE9" w:rsidRDefault="00376AE9" w:rsidP="00376AE9"/>
    <w:p w14:paraId="5B5FEE06" w14:textId="0A3B430F" w:rsidR="00376AE9" w:rsidRDefault="00376AE9" w:rsidP="00376AE9">
      <w:pPr>
        <w:pStyle w:val="Heading3"/>
      </w:pPr>
      <w:r>
        <w:lastRenderedPageBreak/>
        <w:t>2</w:t>
      </w:r>
    </w:p>
    <w:p w14:paraId="6FCAA0C6" w14:textId="77777777" w:rsidR="00376AE9" w:rsidRDefault="00376AE9" w:rsidP="00376AE9">
      <w:pPr>
        <w:pStyle w:val="Heading4"/>
      </w:pPr>
      <w:r>
        <w:t xml:space="preserve">1] Interpretation: appropriation means a claim of sovereignty- </w:t>
      </w:r>
      <w:proofErr w:type="spellStart"/>
      <w:r>
        <w:t>affs</w:t>
      </w:r>
      <w:proofErr w:type="spellEnd"/>
      <w:r>
        <w:t xml:space="preserve"> may only defend claims of sovereignty by private entities as unjust</w:t>
      </w:r>
    </w:p>
    <w:p w14:paraId="4B86B4FB" w14:textId="77777777" w:rsidR="00376AE9" w:rsidRPr="0099347A" w:rsidRDefault="00376AE9" w:rsidP="00376AE9">
      <w:pPr>
        <w:pStyle w:val="Heading4"/>
      </w:pPr>
      <w:r>
        <w:t>Appropriation refers to sovereign claims of land, not using or extracting resources- proven by OST’s guidelines, nation’s interpretations, and prior property regimes</w:t>
      </w:r>
    </w:p>
    <w:p w14:paraId="09D9CE23" w14:textId="77777777" w:rsidR="00376AE9" w:rsidRPr="0099347A" w:rsidRDefault="00376AE9" w:rsidP="00376AE9">
      <w:pPr>
        <w:rPr>
          <w:sz w:val="16"/>
          <w:szCs w:val="16"/>
        </w:rPr>
      </w:pPr>
      <w:r>
        <w:rPr>
          <w:rStyle w:val="Style13ptBold"/>
        </w:rPr>
        <w:t xml:space="preserve">Wrench 19 </w:t>
      </w:r>
      <w:r w:rsidRPr="0099347A">
        <w:rPr>
          <w:sz w:val="16"/>
          <w:szCs w:val="16"/>
        </w:rPr>
        <w:t xml:space="preserve">[Wrench, John. 2019. “Case Western Reserve Journal of International Law Non-Appropriation, No Problem: The Outer Space Treaty Is Ready for Asteroid Mining Non-Appropriation, No Problem: The Outer Space Treaty Is Ready for Asteroid Mining,” n.d. </w:t>
      </w:r>
      <w:hyperlink r:id="rId9" w:history="1">
        <w:r w:rsidRPr="0099347A">
          <w:rPr>
            <w:rStyle w:val="Hyperlink"/>
            <w:sz w:val="16"/>
            <w:szCs w:val="16"/>
          </w:rPr>
          <w:t>https://scholarlycommons.law.case.edu/cgi/viewcontent.cgi?article=2546&amp;context=jil</w:t>
        </w:r>
      </w:hyperlink>
      <w:r w:rsidRPr="0099347A">
        <w:rPr>
          <w:sz w:val="16"/>
          <w:szCs w:val="16"/>
        </w:rPr>
        <w:t>.] WL</w:t>
      </w:r>
    </w:p>
    <w:p w14:paraId="03C5DD19" w14:textId="77777777" w:rsidR="00376AE9" w:rsidRDefault="00376AE9" w:rsidP="00376AE9">
      <w:pPr>
        <w:rPr>
          <w:sz w:val="14"/>
        </w:rPr>
      </w:pPr>
      <w:r w:rsidRPr="0099347A">
        <w:rPr>
          <w:rStyle w:val="StyleUnderline"/>
        </w:rPr>
        <w:t xml:space="preserve">It is </w:t>
      </w:r>
      <w:r w:rsidRPr="00407247">
        <w:rPr>
          <w:rStyle w:val="Emphasis"/>
          <w:highlight w:val="green"/>
        </w:rPr>
        <w:t>unlikely</w:t>
      </w:r>
      <w:r w:rsidRPr="00E67EB8">
        <w:rPr>
          <w:sz w:val="14"/>
        </w:rPr>
        <w:t xml:space="preserve">, however, </w:t>
      </w:r>
      <w:r w:rsidRPr="00407247">
        <w:rPr>
          <w:rStyle w:val="Emphasis"/>
          <w:highlight w:val="green"/>
        </w:rPr>
        <w:t>that</w:t>
      </w:r>
      <w:r w:rsidRPr="0099347A">
        <w:rPr>
          <w:rStyle w:val="Emphasis"/>
        </w:rPr>
        <w:t xml:space="preserve"> the non-</w:t>
      </w:r>
      <w:r w:rsidRPr="00407247">
        <w:rPr>
          <w:rStyle w:val="Emphasis"/>
          <w:highlight w:val="green"/>
        </w:rPr>
        <w:t>appropriation</w:t>
      </w:r>
      <w:r w:rsidRPr="0099347A">
        <w:rPr>
          <w:rStyle w:val="Emphasis"/>
        </w:rPr>
        <w:t xml:space="preserve"> principle </w:t>
      </w:r>
      <w:r w:rsidRPr="00407247">
        <w:rPr>
          <w:rStyle w:val="Emphasis"/>
          <w:highlight w:val="green"/>
        </w:rPr>
        <w:t>is an absolute ban on</w:t>
      </w:r>
      <w:r w:rsidRPr="0099347A">
        <w:rPr>
          <w:rStyle w:val="Emphasis"/>
        </w:rPr>
        <w:t xml:space="preserve"> the ownership of </w:t>
      </w:r>
      <w:r w:rsidRPr="00407247">
        <w:rPr>
          <w:rStyle w:val="Emphasis"/>
          <w:highlight w:val="green"/>
        </w:rPr>
        <w:t>resources extracted</w:t>
      </w:r>
      <w:r w:rsidRPr="0099347A">
        <w:rPr>
          <w:rStyle w:val="Emphasis"/>
        </w:rPr>
        <w:t xml:space="preserve"> in outer space</w:t>
      </w:r>
      <w:r w:rsidRPr="00E67EB8">
        <w:rPr>
          <w:sz w:val="14"/>
        </w:rPr>
        <w:t xml:space="preserve">. An interpretation of Article II supporting </w:t>
      </w:r>
      <w:r w:rsidRPr="00E67EB8">
        <w:rPr>
          <w:rStyle w:val="StyleUnderline"/>
        </w:rPr>
        <w:t>a blanket ban</w:t>
      </w:r>
      <w:r w:rsidRPr="00E67EB8">
        <w:rPr>
          <w:sz w:val="14"/>
        </w:rPr>
        <w:t xml:space="preserve"> on resource ownership </w:t>
      </w:r>
      <w:r w:rsidRPr="00E67EB8">
        <w:rPr>
          <w:rStyle w:val="StyleUnderline"/>
        </w:rPr>
        <w:t xml:space="preserve">is unwarranted by the text of the OST and </w:t>
      </w:r>
      <w:proofErr w:type="spellStart"/>
      <w:r w:rsidRPr="00E67EB8">
        <w:rPr>
          <w:rStyle w:val="StyleUnderline"/>
        </w:rPr>
        <w:t>illfounded</w:t>
      </w:r>
      <w:proofErr w:type="spellEnd"/>
      <w:r w:rsidRPr="00E67EB8">
        <w:rPr>
          <w:rStyle w:val="StyleUnderline"/>
        </w:rPr>
        <w:t xml:space="preserve"> on account of the international community’s common practices.</w:t>
      </w:r>
      <w:r w:rsidRPr="00E67EB8">
        <w:rPr>
          <w:sz w:val="14"/>
        </w:rPr>
        <w:t xml:space="preserve"> Scholars have noted that the international community has never questioned whether scientific samples harvested from celestial bodies belong to the extracting nation.60 Furthermore, space-faring members of the international community rejected the Moon Treaty precisely because it prohibited all forms of ownership in resources extracted from celestial bodies.61 The space-faring </w:t>
      </w:r>
      <w:r w:rsidRPr="00407247">
        <w:rPr>
          <w:rStyle w:val="StyleUnderline"/>
          <w:highlight w:val="green"/>
        </w:rPr>
        <w:t>nations’ support for the OST</w:t>
      </w:r>
      <w:r w:rsidRPr="00E67EB8">
        <w:rPr>
          <w:rStyle w:val="StyleUnderline"/>
        </w:rPr>
        <w:t xml:space="preserve">, coupled </w:t>
      </w:r>
      <w:r w:rsidRPr="00407247">
        <w:rPr>
          <w:rStyle w:val="StyleUnderline"/>
          <w:highlight w:val="green"/>
        </w:rPr>
        <w:t>with</w:t>
      </w:r>
      <w:r w:rsidRPr="00E67EB8">
        <w:rPr>
          <w:rStyle w:val="StyleUnderline"/>
        </w:rPr>
        <w:t xml:space="preserve"> their </w:t>
      </w:r>
      <w:r w:rsidRPr="00407247">
        <w:rPr>
          <w:rStyle w:val="Emphasis"/>
          <w:highlight w:val="green"/>
        </w:rPr>
        <w:t>rejection of an alternative set of rules governing extracted resources</w:t>
      </w:r>
      <w:r w:rsidRPr="00407247">
        <w:rPr>
          <w:rStyle w:val="StyleUnderline"/>
          <w:highlight w:val="green"/>
        </w:rPr>
        <w:t>, is</w:t>
      </w:r>
      <w:r w:rsidRPr="00E67EB8">
        <w:rPr>
          <w:rStyle w:val="StyleUnderline"/>
        </w:rPr>
        <w:t xml:space="preserve"> at the very least </w:t>
      </w:r>
      <w:r w:rsidRPr="00407247">
        <w:rPr>
          <w:rStyle w:val="Emphasis"/>
          <w:highlight w:val="green"/>
        </w:rPr>
        <w:t>an indication</w:t>
      </w:r>
      <w:r w:rsidRPr="00407247">
        <w:rPr>
          <w:rStyle w:val="StyleUnderline"/>
          <w:highlight w:val="green"/>
        </w:rPr>
        <w:t xml:space="preserve"> of what those nations believe</w:t>
      </w:r>
      <w:r w:rsidRPr="00E67EB8">
        <w:rPr>
          <w:rStyle w:val="StyleUnderline"/>
        </w:rPr>
        <w:t xml:space="preserve"> the non-appropriation principle to stand for</w:t>
      </w:r>
      <w:r w:rsidRPr="00E67EB8">
        <w:rPr>
          <w:sz w:val="14"/>
        </w:rPr>
        <w:t xml:space="preserve">. 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E67EB8">
        <w:rPr>
          <w:rStyle w:val="StyleUnderline"/>
        </w:rPr>
        <w:t>the distinction between sovereign ownership</w:t>
      </w:r>
      <w:r w:rsidRPr="00E67EB8">
        <w:rPr>
          <w:sz w:val="14"/>
        </w:rPr>
        <w:t xml:space="preserve"> of land, </w:t>
      </w:r>
      <w:r w:rsidRPr="00E67EB8">
        <w:rPr>
          <w:rStyle w:val="StyleUnderline"/>
        </w:rPr>
        <w:t xml:space="preserve">and the vestment of property rights in resources extracted </w:t>
      </w:r>
      <w:r w:rsidRPr="00E67EB8">
        <w:rPr>
          <w:sz w:val="14"/>
        </w:rPr>
        <w:t>from that land</w:t>
      </w:r>
      <w:r w:rsidRPr="00E67EB8">
        <w:rPr>
          <w:rStyle w:val="StyleUnderline"/>
        </w:rPr>
        <w:t>, is nothing new</w:t>
      </w:r>
      <w:r w:rsidRPr="00E67EB8">
        <w:rPr>
          <w:sz w:val="14"/>
        </w:rPr>
        <w:t xml:space="preserve">. Although the OST does not provide a comprehensive guideline for resource extraction in outer space, its foundational logic provides a </w:t>
      </w:r>
      <w:r w:rsidRPr="00E67EB8">
        <w:rPr>
          <w:rStyle w:val="StyleUnderline"/>
        </w:rPr>
        <w:t>workable distinction between ownership and use</w:t>
      </w:r>
      <w:r w:rsidRPr="00E67EB8">
        <w:rPr>
          <w:sz w:val="14"/>
        </w:rPr>
        <w:t xml:space="preserve">. This part explores three property regimes developed under the same fundamental constraints as the non-appropriation principle: the United Nations Convention on </w:t>
      </w:r>
      <w:r w:rsidRPr="00E67EB8">
        <w:rPr>
          <w:rStyle w:val="StyleUnderline"/>
        </w:rPr>
        <w:t>the Law of the Sea</w:t>
      </w:r>
      <w:r w:rsidRPr="00E67EB8">
        <w:rPr>
          <w:sz w:val="14"/>
        </w:rPr>
        <w:t xml:space="preserve"> (“UNCLOS”), </w:t>
      </w:r>
      <w:r w:rsidRPr="00E67EB8">
        <w:rPr>
          <w:rStyle w:val="StyleUnderline"/>
        </w:rPr>
        <w:t>the Antarctica Treaty System</w:t>
      </w:r>
      <w:r w:rsidRPr="00E67EB8">
        <w:rPr>
          <w:sz w:val="14"/>
        </w:rPr>
        <w:t xml:space="preserve">, and </w:t>
      </w:r>
      <w:r w:rsidRPr="00E67EB8">
        <w:rPr>
          <w:rStyle w:val="StyleUnderline"/>
        </w:rPr>
        <w:t>the prior appropriation doctrine as applied in</w:t>
      </w:r>
      <w:r w:rsidRPr="00E67EB8">
        <w:rPr>
          <w:sz w:val="14"/>
        </w:rPr>
        <w:t xml:space="preserve"> United States </w:t>
      </w:r>
      <w:r w:rsidRPr="00E67EB8">
        <w:rPr>
          <w:rStyle w:val="StyleUnderline"/>
        </w:rPr>
        <w:t>water law</w:t>
      </w:r>
      <w:r w:rsidRPr="00E67EB8">
        <w:rPr>
          <w:sz w:val="14"/>
        </w:rPr>
        <w:t xml:space="preserve">.63 </w:t>
      </w:r>
      <w:r w:rsidRPr="00E67EB8">
        <w:rPr>
          <w:rStyle w:val="StyleUnderline"/>
        </w:rPr>
        <w:t xml:space="preserve">Under each regime, </w:t>
      </w:r>
      <w:r w:rsidRPr="00407247">
        <w:rPr>
          <w:rStyle w:val="StyleUnderline"/>
          <w:highlight w:val="green"/>
        </w:rPr>
        <w:t xml:space="preserve">parties </w:t>
      </w:r>
      <w:r w:rsidRPr="00407247">
        <w:rPr>
          <w:rStyle w:val="Emphasis"/>
          <w:highlight w:val="green"/>
        </w:rPr>
        <w:t>may establish some form of ownership in extracted resources</w:t>
      </w:r>
      <w:r w:rsidRPr="00407247">
        <w:rPr>
          <w:rStyle w:val="StyleUnderline"/>
          <w:highlight w:val="green"/>
        </w:rPr>
        <w:t xml:space="preserve"> despite being restricted from claiming sovereignty</w:t>
      </w:r>
      <w:r w:rsidRPr="00E67EB8">
        <w:rPr>
          <w:rStyle w:val="StyleUnderline"/>
        </w:rPr>
        <w:t xml:space="preserve"> over the underlying land</w:t>
      </w:r>
      <w:r w:rsidRPr="00E67EB8">
        <w:rPr>
          <w:sz w:val="14"/>
        </w:rPr>
        <w:t>. 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58BFCD64" w14:textId="77777777" w:rsidR="00376AE9" w:rsidRPr="00831C70" w:rsidRDefault="00376AE9" w:rsidP="00376AE9">
      <w:pPr>
        <w:keepNext/>
        <w:keepLines/>
        <w:spacing w:before="40" w:after="0"/>
        <w:outlineLvl w:val="3"/>
        <w:rPr>
          <w:rFonts w:eastAsia="SimSun" w:cs="Times New Roman"/>
          <w:b/>
          <w:iCs/>
        </w:rPr>
      </w:pPr>
      <w:r>
        <w:rPr>
          <w:rFonts w:eastAsia="SimSun" w:cs="Times New Roman"/>
          <w:b/>
          <w:iCs/>
        </w:rPr>
        <w:t>Presume neg – a</w:t>
      </w:r>
      <w:r w:rsidRPr="00831C70">
        <w:rPr>
          <w:rFonts w:eastAsia="SimSun" w:cs="Times New Roman"/>
          <w:b/>
          <w:iCs/>
        </w:rPr>
        <w:t>ll parties to the outer space treaty prohibit “appropriation” of resources by private entities.</w:t>
      </w:r>
    </w:p>
    <w:p w14:paraId="51374FD7" w14:textId="77777777" w:rsidR="00376AE9" w:rsidRPr="00831C70" w:rsidRDefault="00376AE9" w:rsidP="00376AE9">
      <w:pPr>
        <w:rPr>
          <w:rFonts w:eastAsia="Calibri"/>
        </w:rPr>
      </w:pPr>
      <w:r w:rsidRPr="00831C70">
        <w:rPr>
          <w:rFonts w:eastAsia="Calibri"/>
        </w:rPr>
        <w:t xml:space="preserve">Melissa J. </w:t>
      </w:r>
      <w:proofErr w:type="spellStart"/>
      <w:r w:rsidRPr="00831C70">
        <w:rPr>
          <w:rFonts w:eastAsia="Calibri"/>
          <w:b/>
          <w:bCs/>
        </w:rPr>
        <w:t>Durkee</w:t>
      </w:r>
      <w:proofErr w:type="spellEnd"/>
      <w:r w:rsidRPr="00831C70">
        <w:rPr>
          <w:rFonts w:eastAsia="Calibri"/>
        </w:rPr>
        <w:t xml:space="preserve">, J. Alton </w:t>
      </w:r>
      <w:proofErr w:type="spellStart"/>
      <w:r w:rsidRPr="00831C70">
        <w:rPr>
          <w:rFonts w:eastAsia="Calibri"/>
        </w:rPr>
        <w:t>Hosch</w:t>
      </w:r>
      <w:proofErr w:type="spellEnd"/>
      <w:r w:rsidRPr="00831C70">
        <w:rPr>
          <w:rFonts w:eastAsia="Calibri"/>
        </w:rPr>
        <w:t xml:space="preserve"> Associate Professor of Law, University of Georgia, </w:t>
      </w:r>
      <w:r w:rsidRPr="00831C70">
        <w:rPr>
          <w:rFonts w:eastAsia="Calibri"/>
          <w:b/>
          <w:bCs/>
        </w:rPr>
        <w:t>’19</w:t>
      </w:r>
      <w:r w:rsidRPr="00831C70">
        <w:rPr>
          <w:rFonts w:eastAsia="Calibri"/>
        </w:rPr>
        <w:t xml:space="preserve">, "Interstitial Space Law," Washington University Law Review 97, no. 2 423-482 </w:t>
      </w:r>
    </w:p>
    <w:p w14:paraId="51FED521" w14:textId="77777777" w:rsidR="00376AE9" w:rsidRPr="00541007" w:rsidRDefault="00376AE9" w:rsidP="00376AE9">
      <w:pPr>
        <w:rPr>
          <w:rFonts w:eastAsia="Calibri"/>
        </w:rPr>
      </w:pPr>
      <w:r w:rsidRPr="00831C70">
        <w:rPr>
          <w:rFonts w:eastAsia="Calibri"/>
        </w:rPr>
        <w:lastRenderedPageBreak/>
        <w:t xml:space="preserve">Those answering this question in the affirmative have access to a strong textual argument. </w:t>
      </w:r>
      <w:r w:rsidRPr="00831C70">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831C70">
        <w:rPr>
          <w:rFonts w:eastAsia="Calibri"/>
          <w:highlight w:val="green"/>
          <w:u w:val="single"/>
        </w:rPr>
        <w:t>references</w:t>
      </w:r>
      <w:r w:rsidRPr="00831C70">
        <w:rPr>
          <w:rFonts w:eastAsia="Calibri"/>
        </w:rPr>
        <w:t xml:space="preserve"> "national" </w:t>
      </w:r>
      <w:r w:rsidRPr="00831C70">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831C70">
        <w:rPr>
          <w:rFonts w:eastAsia="Calibri"/>
          <w:highlight w:val="green"/>
          <w:u w:val="single"/>
        </w:rPr>
        <w:t xml:space="preserve">the prohibition </w:t>
      </w:r>
      <w:r w:rsidRPr="00831C70">
        <w:rPr>
          <w:rFonts w:eastAsia="Calibri"/>
          <w:u w:val="single"/>
        </w:rPr>
        <w:t xml:space="preserve">of "national" appropriation </w:t>
      </w:r>
      <w:r w:rsidRPr="00831C70">
        <w:rPr>
          <w:rFonts w:eastAsia="Calibri"/>
          <w:highlight w:val="green"/>
          <w:u w:val="single"/>
        </w:rPr>
        <w:t>is directed at nations</w:t>
      </w:r>
      <w:r w:rsidRPr="00831C70">
        <w:rPr>
          <w:rFonts w:eastAsia="Calibri"/>
          <w:u w:val="single"/>
        </w:rPr>
        <w:t xml:space="preserve">, as </w:t>
      </w:r>
      <w:r w:rsidRPr="00831C70">
        <w:rPr>
          <w:rFonts w:eastAsia="Calibri"/>
          <w:highlight w:val="green"/>
          <w:u w:val="single"/>
        </w:rPr>
        <w:t>only a nation could have a legitimate "claim of sovereignty</w:t>
      </w:r>
      <w:r w:rsidRPr="00831C70">
        <w:rPr>
          <w:rFonts w:eastAsia="Calibri"/>
          <w:highlight w:val="green"/>
        </w:rPr>
        <w:t>."</w:t>
      </w:r>
      <w:r w:rsidRPr="00831C70">
        <w:rPr>
          <w:rFonts w:eastAsia="Calibri"/>
        </w:rPr>
        <w:t xml:space="preserve"> 180 </w:t>
      </w:r>
      <w:r w:rsidRPr="00831C70">
        <w:rPr>
          <w:rFonts w:eastAsia="Calibri"/>
          <w:u w:val="single"/>
        </w:rPr>
        <w:t>Moreover, "occupation" refers to old international legal doctrines that once allowed nations to claim territory based on occupation</w:t>
      </w:r>
      <w:r w:rsidRPr="00831C70">
        <w:rPr>
          <w:rFonts w:eastAsia="Calibri"/>
        </w:rPr>
        <w:t xml:space="preserve">. </w:t>
      </w:r>
      <w:r w:rsidRPr="00831C70">
        <w:rPr>
          <w:rFonts w:eastAsia="Calibri"/>
          <w:u w:val="single"/>
        </w:rPr>
        <w:t>The historical context within which the treaty</w:t>
      </w:r>
      <w:r w:rsidRPr="00831C70">
        <w:rPr>
          <w:rFonts w:eastAsia="Calibri"/>
        </w:rPr>
        <w:t xml:space="preserve"> was drafted supports this position,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the treaty: </w:t>
      </w:r>
      <w:r w:rsidRPr="00831C70">
        <w:rPr>
          <w:rFonts w:eastAsia="Calibri"/>
          <w:b/>
          <w:iCs/>
          <w:highlight w:val="green"/>
          <w:u w:val="single"/>
        </w:rPr>
        <w:t>Article VI states that States</w:t>
      </w:r>
      <w:r w:rsidRPr="00831C70">
        <w:rPr>
          <w:rFonts w:eastAsia="Calibri"/>
          <w:b/>
          <w:iCs/>
          <w:u w:val="single"/>
        </w:rPr>
        <w:t xml:space="preserve"> Parties </w:t>
      </w:r>
      <w:r w:rsidRPr="00831C70">
        <w:rPr>
          <w:rFonts w:eastAsia="Calibri"/>
          <w:b/>
          <w:iCs/>
          <w:highlight w:val="green"/>
          <w:u w:val="single"/>
        </w:rPr>
        <w:t>bear international responsibility for activities by "non-governmental entities"</w:t>
      </w:r>
      <w:r w:rsidRPr="00831C70">
        <w:rPr>
          <w:rFonts w:eastAsia="Calibri"/>
          <w:b/>
          <w:iCs/>
          <w:u w:val="single"/>
        </w:rPr>
        <w:t xml:space="preserve"> as well as governmental agencies</w:t>
      </w:r>
      <w:r w:rsidRPr="00831C70">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831C70">
        <w:rPr>
          <w:rFonts w:eastAsia="Calibri"/>
          <w:u w:val="single"/>
        </w:rPr>
        <w:t xml:space="preserve">. </w:t>
      </w:r>
      <w:r w:rsidRPr="00831C70">
        <w:rPr>
          <w:rFonts w:eastAsia="Calibri"/>
          <w:highlight w:val="green"/>
          <w:u w:val="single"/>
        </w:rPr>
        <w:t xml:space="preserve">Article VI defines "national activities </w:t>
      </w:r>
      <w:r w:rsidRPr="00831C70">
        <w:rPr>
          <w:rFonts w:eastAsia="Calibri"/>
          <w:u w:val="single"/>
        </w:rPr>
        <w:t xml:space="preserve">in outer space" </w:t>
      </w:r>
      <w:r w:rsidRPr="00831C70">
        <w:rPr>
          <w:rFonts w:eastAsia="Calibri"/>
          <w:highlight w:val="green"/>
          <w:u w:val="single"/>
        </w:rPr>
        <w:t>to include both</w:t>
      </w:r>
      <w:r w:rsidRPr="00831C70">
        <w:rPr>
          <w:rFonts w:eastAsia="Calibri"/>
          <w:u w:val="single"/>
        </w:rPr>
        <w:t xml:space="preserve"> "</w:t>
      </w:r>
      <w:proofErr w:type="gramStart"/>
      <w:r w:rsidRPr="00831C70">
        <w:rPr>
          <w:rFonts w:eastAsia="Calibri"/>
          <w:u w:val="single"/>
        </w:rPr>
        <w:t>activities .</w:t>
      </w:r>
      <w:proofErr w:type="gramEnd"/>
      <w:r w:rsidRPr="00831C70">
        <w:rPr>
          <w:rFonts w:eastAsia="Calibri"/>
          <w:u w:val="single"/>
        </w:rPr>
        <w:t xml:space="preserve"> .. carried on by </w:t>
      </w:r>
      <w:r w:rsidRPr="00831C70">
        <w:rPr>
          <w:rFonts w:eastAsia="Calibri"/>
          <w:highlight w:val="green"/>
          <w:u w:val="single"/>
        </w:rPr>
        <w:t>governmental</w:t>
      </w:r>
      <w:r w:rsidRPr="00831C70">
        <w:rPr>
          <w:rFonts w:eastAsia="Calibri"/>
          <w:u w:val="single"/>
        </w:rPr>
        <w:t xml:space="preserve"> agencies" </w:t>
      </w:r>
      <w:r w:rsidRPr="00831C70">
        <w:rPr>
          <w:rFonts w:eastAsia="Calibri"/>
          <w:highlight w:val="green"/>
          <w:u w:val="single"/>
        </w:rPr>
        <w:t>and</w:t>
      </w:r>
      <w:r w:rsidRPr="00831C70">
        <w:rPr>
          <w:rFonts w:eastAsia="Calibri"/>
          <w:u w:val="single"/>
        </w:rPr>
        <w:t xml:space="preserve"> those carried on by "</w:t>
      </w:r>
      <w:r w:rsidRPr="00831C70">
        <w:rPr>
          <w:rFonts w:eastAsia="Calibri"/>
          <w:highlight w:val="green"/>
          <w:u w:val="single"/>
        </w:rPr>
        <w:t>non-governmental entities</w:t>
      </w:r>
      <w:r w:rsidRPr="00831C70">
        <w:rPr>
          <w:rFonts w:eastAsia="Calibri"/>
          <w:u w:val="single"/>
        </w:rPr>
        <w:t>."</w:t>
      </w:r>
      <w:r w:rsidRPr="00831C70">
        <w:rPr>
          <w:rFonts w:eastAsia="Calibri"/>
        </w:rPr>
        <w:t xml:space="preserve"> 8 3 </w:t>
      </w:r>
      <w:r w:rsidRPr="00831C70">
        <w:rPr>
          <w:rFonts w:eastAsia="Calibri"/>
          <w:u w:val="single"/>
        </w:rPr>
        <w:t>This definition of "national" must i</w:t>
      </w:r>
      <w:r w:rsidRPr="00831C70">
        <w:rPr>
          <w:rFonts w:eastAsia="Calibri"/>
        </w:rPr>
        <w:t xml:space="preserve">nform Article II's prohibition on "national" appropriation and thus </w:t>
      </w:r>
      <w:r w:rsidRPr="00831C70">
        <w:rPr>
          <w:rFonts w:eastAsia="Calibri"/>
          <w:u w:val="single"/>
        </w:rPr>
        <w:t xml:space="preserve">extend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defies logic: </w:t>
      </w:r>
      <w:r w:rsidRPr="00831C70">
        <w:rPr>
          <w:rFonts w:eastAsia="Calibri"/>
          <w:b/>
          <w:iCs/>
          <w:highlight w:val="green"/>
          <w:u w:val="single"/>
        </w:rPr>
        <w:t xml:space="preserve">if nations themselves may not claim property rights to outer space </w:t>
      </w:r>
      <w:r w:rsidRPr="00831C70">
        <w:rPr>
          <w:rFonts w:eastAsia="Calibri"/>
          <w:b/>
          <w:iCs/>
          <w:u w:val="single"/>
        </w:rPr>
        <w:t>objects</w:t>
      </w:r>
      <w:r w:rsidRPr="00831C70">
        <w:rPr>
          <w:rFonts w:eastAsia="Calibri"/>
          <w:b/>
          <w:iCs/>
          <w:highlight w:val="green"/>
          <w:u w:val="single"/>
        </w:rPr>
        <w:t>, they have no power to confer those rights on their nationals.</w:t>
      </w:r>
      <w:r w:rsidRPr="00831C70">
        <w:rPr>
          <w:rFonts w:eastAsia="Calibri"/>
        </w:rPr>
        <w:t xml:space="preserve">184 </w:t>
      </w:r>
    </w:p>
    <w:p w14:paraId="38432DA7" w14:textId="77777777" w:rsidR="00376AE9" w:rsidRPr="002A06C6" w:rsidRDefault="00376AE9" w:rsidP="00376AE9">
      <w:pPr>
        <w:pStyle w:val="Heading4"/>
      </w:pPr>
      <w:r>
        <w:lastRenderedPageBreak/>
        <w:t xml:space="preserve">2] Violation: they only </w:t>
      </w:r>
      <w:r w:rsidRPr="00CC5489">
        <w:t>defend asteroid mining, which is simply extraction</w:t>
      </w:r>
    </w:p>
    <w:p w14:paraId="043B3145" w14:textId="77777777" w:rsidR="00376AE9" w:rsidRDefault="00376AE9" w:rsidP="00376AE9">
      <w:pPr>
        <w:pStyle w:val="Heading4"/>
      </w:pPr>
      <w:r>
        <w:t>3] Standards:</w:t>
      </w:r>
    </w:p>
    <w:p w14:paraId="6DDDD01F" w14:textId="77777777" w:rsidR="00376AE9" w:rsidRDefault="00376AE9" w:rsidP="00376AE9">
      <w:pPr>
        <w:pStyle w:val="Heading4"/>
      </w:pPr>
      <w:r>
        <w:t xml:space="preserve">a] </w:t>
      </w:r>
      <w:r>
        <w:rPr>
          <w:u w:val="single"/>
        </w:rPr>
        <w:t>Limits</w:t>
      </w:r>
      <w:r>
        <w:t xml:space="preserve"> – This topic is a limits disaster – infinite permutations of Countries and Appropriations moots all sense of predictable topic stasis. Allowing the </w:t>
      </w:r>
      <w:proofErr w:type="spellStart"/>
      <w:r>
        <w:t>Aff</w:t>
      </w:r>
      <w:proofErr w:type="spellEnd"/>
      <w:r>
        <w:t xml:space="preserve"> to be about “using” resources as Topical allows </w:t>
      </w:r>
      <w:proofErr w:type="spellStart"/>
      <w:r>
        <w:t>Affs</w:t>
      </w:r>
      <w:proofErr w:type="spellEnd"/>
      <w:r>
        <w:t xml:space="preserve"> about temporary satellites or licensing particular land properties which is outside the bounds of topic controversy which is about </w:t>
      </w:r>
      <w:proofErr w:type="spellStart"/>
      <w:r>
        <w:t>permancney</w:t>
      </w:r>
      <w:proofErr w:type="spellEnd"/>
      <w:r>
        <w:t xml:space="preserve">. </w:t>
      </w:r>
    </w:p>
    <w:p w14:paraId="71862DF8" w14:textId="77777777" w:rsidR="00376AE9" w:rsidRPr="00541007" w:rsidRDefault="00376AE9" w:rsidP="00376AE9">
      <w:pPr>
        <w:pStyle w:val="Heading4"/>
      </w:pPr>
      <w:r>
        <w:t xml:space="preserve">b] </w:t>
      </w:r>
      <w:r>
        <w:rPr>
          <w:u w:val="single"/>
        </w:rPr>
        <w:t>Ground</w:t>
      </w:r>
      <w:r>
        <w:t xml:space="preserve"> – shifting away from Permanency Good/Bad moots our Neg Generics about Private Property being Good since the 1AR can just re-contextualize out of it. </w:t>
      </w:r>
    </w:p>
    <w:p w14:paraId="439E74E9" w14:textId="77777777" w:rsidR="00376AE9" w:rsidRDefault="00376AE9" w:rsidP="00376AE9">
      <w:pPr>
        <w:pStyle w:val="Heading4"/>
      </w:pPr>
      <w:r>
        <w:t xml:space="preserve">4] </w:t>
      </w:r>
      <w:r>
        <w:rPr>
          <w:u w:val="single"/>
        </w:rPr>
        <w:t>Paradigm Issues</w:t>
      </w:r>
      <w:r>
        <w:t xml:space="preserve"> – </w:t>
      </w:r>
    </w:p>
    <w:p w14:paraId="30F7E530" w14:textId="77777777" w:rsidR="00376AE9" w:rsidRDefault="00376AE9" w:rsidP="00376AE9">
      <w:pPr>
        <w:pStyle w:val="Heading4"/>
      </w:pPr>
      <w:r>
        <w:t xml:space="preserve">a] Topicality is </w:t>
      </w:r>
      <w:r>
        <w:rPr>
          <w:u w:val="single"/>
        </w:rPr>
        <w:t>Drop the Debater</w:t>
      </w:r>
      <w:r>
        <w:t xml:space="preserve"> – it’s a fundamental baseline for debate-ability.</w:t>
      </w:r>
    </w:p>
    <w:p w14:paraId="31203469" w14:textId="77777777" w:rsidR="00376AE9" w:rsidRDefault="00376AE9" w:rsidP="00376AE9">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3B876F0B" w14:textId="77777777" w:rsidR="00376AE9" w:rsidRPr="00C56007" w:rsidRDefault="00376AE9" w:rsidP="00376AE9">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E8858FD" w14:textId="77777777" w:rsidR="00376AE9" w:rsidRPr="00376AE9" w:rsidRDefault="00376AE9" w:rsidP="00376AE9"/>
    <w:p w14:paraId="1FDA51E8" w14:textId="6A54F996" w:rsidR="00376AE9" w:rsidRDefault="00BC2EA0" w:rsidP="00376AE9">
      <w:pPr>
        <w:pStyle w:val="Heading3"/>
      </w:pPr>
      <w:r>
        <w:lastRenderedPageBreak/>
        <w:t>Adv 1</w:t>
      </w:r>
    </w:p>
    <w:p w14:paraId="50DB9B80" w14:textId="13E94C7A" w:rsidR="005D7609" w:rsidRPr="005D7609" w:rsidRDefault="005D7609" w:rsidP="005D7609">
      <w:pPr>
        <w:pStyle w:val="Heading4"/>
      </w:pPr>
      <w:r w:rsidRPr="005D7609">
        <w:t xml:space="preserve">Their 1st scenario makes no sense- one collision isn’t </w:t>
      </w:r>
      <w:proofErr w:type="spellStart"/>
      <w:r w:rsidRPr="005D7609">
        <w:t>gonna</w:t>
      </w:r>
      <w:proofErr w:type="spellEnd"/>
      <w:r w:rsidRPr="005D7609">
        <w:t xml:space="preserve"> make or break the fight against warming because there are hundreds of thousands of </w:t>
      </w:r>
      <w:proofErr w:type="spellStart"/>
      <w:r w:rsidRPr="005D7609">
        <w:t>sattelites</w:t>
      </w:r>
      <w:proofErr w:type="spellEnd"/>
      <w:r w:rsidRPr="005D7609">
        <w:t>.</w:t>
      </w:r>
    </w:p>
    <w:p w14:paraId="73588873" w14:textId="77777777" w:rsidR="00376AE9" w:rsidRDefault="00376AE9" w:rsidP="00376AE9">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267792BF" w14:textId="77777777" w:rsidR="00376AE9" w:rsidRDefault="00376AE9" w:rsidP="00376AE9">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 we read blue</w:t>
      </w:r>
    </w:p>
    <w:p w14:paraId="544583AD" w14:textId="77777777" w:rsidR="00376AE9" w:rsidRDefault="00376AE9" w:rsidP="00376AE9">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09D958F8" w14:textId="77777777" w:rsidR="00376AE9" w:rsidRPr="00DE5888" w:rsidRDefault="00376AE9" w:rsidP="00376AE9">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14:paraId="7236E2C1" w14:textId="77777777" w:rsidR="00376AE9" w:rsidRPr="00B036CD" w:rsidRDefault="00376AE9" w:rsidP="00376AE9">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3EA5FCF3" w14:textId="77777777" w:rsidR="00376AE9" w:rsidRPr="00FE4F08" w:rsidRDefault="00376AE9" w:rsidP="00376AE9">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00E5D36B" w14:textId="77777777" w:rsidR="00376AE9" w:rsidRPr="00FE4F08" w:rsidRDefault="00376AE9" w:rsidP="00376AE9">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w:t>
      </w:r>
      <w:r w:rsidRPr="00B036CD">
        <w:rPr>
          <w:sz w:val="16"/>
        </w:rPr>
        <w:lastRenderedPageBreak/>
        <w:t xml:space="preserve">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0BEC5AE2" w14:textId="77777777" w:rsidR="00376AE9" w:rsidRDefault="00376AE9" w:rsidP="00376AE9">
      <w:pPr>
        <w:pStyle w:val="Heading4"/>
        <w:rPr>
          <w:rFonts w:cs="Calibri"/>
        </w:rPr>
      </w:pPr>
      <w:r>
        <w:rPr>
          <w:rFonts w:cs="Calibri"/>
        </w:rPr>
        <w:t xml:space="preserve">3] Concedes Asteroid Mining can be regulated to still be allowed to occur – says “possible to … manage risk” – no solvency deficit to the CP. </w:t>
      </w:r>
    </w:p>
    <w:p w14:paraId="661B871C" w14:textId="77777777" w:rsidR="00376AE9" w:rsidRDefault="00376AE9" w:rsidP="00376AE9">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491B186F" w14:textId="77777777" w:rsidR="00376AE9" w:rsidRPr="00550AE7" w:rsidRDefault="00376AE9" w:rsidP="00376AE9">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2F853D4E" w14:textId="77777777" w:rsidR="00376AE9" w:rsidRPr="00D817CD" w:rsidRDefault="00376AE9" w:rsidP="00376AE9">
      <w:pPr>
        <w:rPr>
          <w:sz w:val="16"/>
        </w:rPr>
      </w:pPr>
      <w:r w:rsidRPr="00A90E46">
        <w:rPr>
          <w:rStyle w:val="StyleUnderline"/>
          <w:highlight w:val="green"/>
        </w:rPr>
        <w:lastRenderedPageBreak/>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w:t>
      </w:r>
      <w:r w:rsidRPr="00BF1081">
        <w:rPr>
          <w:sz w:val="16"/>
        </w:rPr>
        <w:lastRenderedPageBreak/>
        <w:t xml:space="preserve">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258DB127" w14:textId="77777777" w:rsidR="00376AE9" w:rsidRDefault="00376AE9" w:rsidP="00376AE9">
      <w:pPr>
        <w:pStyle w:val="Heading4"/>
        <w:rPr>
          <w:rFonts w:cs="Arial"/>
        </w:rPr>
      </w:pPr>
      <w:r>
        <w:rPr>
          <w:rFonts w:cs="Arial"/>
        </w:rPr>
        <w:t xml:space="preserve">No Escalation over Satellites: </w:t>
      </w:r>
    </w:p>
    <w:p w14:paraId="47D1FA83" w14:textId="77777777" w:rsidR="00376AE9" w:rsidRDefault="00376AE9" w:rsidP="00376AE9">
      <w:pPr>
        <w:pStyle w:val="Heading4"/>
        <w:rPr>
          <w:rFonts w:cs="Arial"/>
          <w:u w:val="single"/>
        </w:rPr>
      </w:pPr>
      <w:r>
        <w:rPr>
          <w:rFonts w:cs="Arial"/>
        </w:rPr>
        <w:t xml:space="preserve">1] </w:t>
      </w:r>
      <w:r w:rsidRPr="00FE4F08">
        <w:rPr>
          <w:rFonts w:cs="Arial"/>
          <w:u w:val="single"/>
        </w:rPr>
        <w:t>Planning Priorities</w:t>
      </w:r>
    </w:p>
    <w:p w14:paraId="5D844928" w14:textId="77777777" w:rsidR="00376AE9" w:rsidRPr="00470926" w:rsidRDefault="00376AE9" w:rsidP="00376AE9">
      <w:r w:rsidRPr="00470926">
        <w:rPr>
          <w:rStyle w:val="Style13ptBold"/>
        </w:rPr>
        <w:t>Bowen 18</w:t>
      </w:r>
      <w:r>
        <w:t xml:space="preserve"> Bleddyn Bowen 2-20-2018 “</w:t>
      </w:r>
      <w:r w:rsidRPr="00F35F0D">
        <w:t>The Art of Space Deterrence</w:t>
      </w:r>
      <w:r>
        <w:t xml:space="preserve">” </w:t>
      </w:r>
      <w:hyperlink r:id="rId10"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36F76E01" w14:textId="77777777" w:rsidR="00376AE9" w:rsidRPr="00CA1778" w:rsidRDefault="00376AE9" w:rsidP="00376AE9">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4D43FA79" w14:textId="77777777" w:rsidR="00376AE9" w:rsidRDefault="00376AE9" w:rsidP="00376AE9">
      <w:pPr>
        <w:pStyle w:val="Heading4"/>
        <w:rPr>
          <w:u w:val="single"/>
        </w:rPr>
      </w:pPr>
      <w:bookmarkStart w:id="0" w:name="_Hlk30232579"/>
      <w:r>
        <w:t xml:space="preserve">2] </w:t>
      </w:r>
      <w:r>
        <w:rPr>
          <w:u w:val="single"/>
        </w:rPr>
        <w:t>Military Precedent</w:t>
      </w:r>
    </w:p>
    <w:p w14:paraId="43ECD331" w14:textId="77777777" w:rsidR="00376AE9" w:rsidRPr="00470926" w:rsidRDefault="00376AE9" w:rsidP="00376AE9">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6F6ED378" w14:textId="77777777" w:rsidR="00376AE9" w:rsidRPr="00CA1778" w:rsidRDefault="00376AE9" w:rsidP="00376AE9">
      <w:pPr>
        <w:rPr>
          <w:sz w:val="14"/>
        </w:rPr>
      </w:pPr>
      <w:r w:rsidRPr="00CA1778">
        <w:rPr>
          <w:rStyle w:val="Emphasis"/>
          <w:highlight w:val="green"/>
        </w:rPr>
        <w:t>PREVENTING AGGRESSION IN SPACE</w:t>
      </w:r>
      <w:r w:rsidRPr="00CA1778">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w:t>
      </w:r>
      <w:r w:rsidRPr="00CA1778">
        <w:rPr>
          <w:sz w:val="14"/>
        </w:rPr>
        <w:lastRenderedPageBreak/>
        <w:t xml:space="preserve">such as recruiting allies, to dissuade an adversary from starting or expanding a conflict.6F 6 Aggression in space was successfully avoided </w:t>
      </w:r>
      <w:r w:rsidRPr="00F0484B">
        <w:rPr>
          <w:rStyle w:val="StyleUnderline"/>
          <w:highlight w:val="green"/>
        </w:rPr>
        <w:t>during the Cold War</w:t>
      </w:r>
      <w:r w:rsidRPr="00CA1778">
        <w:rPr>
          <w:sz w:val="14"/>
        </w:rPr>
        <w:t xml:space="preserve"> because </w:t>
      </w:r>
      <w:r w:rsidRPr="00F0484B">
        <w:rPr>
          <w:rStyle w:val="StyleUnderline"/>
          <w:highlight w:val="green"/>
        </w:rPr>
        <w:t>both sides viewed</w:t>
      </w:r>
      <w:r w:rsidRPr="00CA1778">
        <w:rPr>
          <w:sz w:val="14"/>
        </w:rPr>
        <w:t xml:space="preserve"> an </w:t>
      </w:r>
      <w:r w:rsidRPr="00F0484B">
        <w:rPr>
          <w:rStyle w:val="StyleUnderline"/>
          <w:highlight w:val="green"/>
        </w:rPr>
        <w:t>attack on</w:t>
      </w:r>
      <w:r w:rsidRPr="00CA1778">
        <w:rPr>
          <w:sz w:val="14"/>
        </w:rPr>
        <w:t xml:space="preserve"> military </w:t>
      </w:r>
      <w:r w:rsidRPr="00F0484B">
        <w:rPr>
          <w:rStyle w:val="Emphasis"/>
          <w:highlight w:val="green"/>
        </w:rPr>
        <w:t>sat</w:t>
      </w:r>
      <w:r w:rsidRPr="00CA1778">
        <w:rPr>
          <w:sz w:val="14"/>
        </w:rPr>
        <w:t>ellite</w:t>
      </w:r>
      <w:r w:rsidRPr="00F0484B">
        <w:rPr>
          <w:rStyle w:val="Emphasis"/>
          <w:highlight w:val="green"/>
        </w:rPr>
        <w:t>s</w:t>
      </w:r>
      <w:r w:rsidRPr="00F47ACC">
        <w:rPr>
          <w:rStyle w:val="StyleUnderline"/>
        </w:rPr>
        <w:t xml:space="preserve"> </w:t>
      </w:r>
      <w:r w:rsidRPr="00F0484B">
        <w:rPr>
          <w:rStyle w:val="StyleUnderline"/>
          <w:highlight w:val="green"/>
        </w:rPr>
        <w:t>as</w:t>
      </w:r>
      <w:r w:rsidRPr="00CA1778">
        <w:rPr>
          <w:sz w:val="14"/>
        </w:rPr>
        <w:t xml:space="preserve"> highly </w:t>
      </w:r>
      <w:r w:rsidRPr="00F0484B">
        <w:rPr>
          <w:rStyle w:val="StyleUnderline"/>
          <w:highlight w:val="green"/>
        </w:rPr>
        <w:t>escalatory</w:t>
      </w:r>
      <w:r w:rsidRPr="00CA1778">
        <w:rPr>
          <w:sz w:val="14"/>
        </w:rPr>
        <w:t xml:space="preserve">, and such an action would likely result in general nuclear war.7F 7 </w:t>
      </w:r>
      <w:r w:rsidRPr="00F0484B">
        <w:rPr>
          <w:highlight w:val="green"/>
          <w:u w:val="single"/>
        </w:rPr>
        <w:t>In today’s</w:t>
      </w:r>
      <w:r w:rsidRPr="00F47ACC">
        <w:rPr>
          <w:u w:val="single"/>
        </w:rPr>
        <w:t xml:space="preserve"> more </w:t>
      </w:r>
      <w:r w:rsidRPr="00F0484B">
        <w:rPr>
          <w:rStyle w:val="Emphasis"/>
          <w:highlight w:val="green"/>
        </w:rPr>
        <w:t>nuanced world</w:t>
      </w:r>
      <w:r w:rsidRPr="00CA1778">
        <w:rPr>
          <w:sz w:val="14"/>
        </w:rPr>
        <w:t xml:space="preserve">, </w:t>
      </w:r>
      <w:r w:rsidRPr="00F0484B">
        <w:rPr>
          <w:rStyle w:val="Emphasis"/>
          <w:highlight w:val="green"/>
        </w:rPr>
        <w:t>attacking</w:t>
      </w:r>
      <w:r w:rsidRPr="00CA1778">
        <w:rPr>
          <w:sz w:val="14"/>
        </w:rPr>
        <w:t xml:space="preserve"> satellites, including </w:t>
      </w:r>
      <w:r w:rsidRPr="00F0484B">
        <w:rPr>
          <w:rStyle w:val="Emphasis"/>
          <w:highlight w:val="green"/>
        </w:rPr>
        <w:t>military</w:t>
      </w:r>
      <w:r w:rsidRPr="00CA1778">
        <w:rPr>
          <w:sz w:val="14"/>
        </w:rPr>
        <w:t xml:space="preserve"> </w:t>
      </w:r>
      <w:r w:rsidRPr="00F0484B">
        <w:rPr>
          <w:rStyle w:val="Emphasis"/>
          <w:highlight w:val="green"/>
        </w:rPr>
        <w:t>sat</w:t>
      </w:r>
      <w:r w:rsidRPr="00CA1778">
        <w:rPr>
          <w:sz w:val="14"/>
        </w:rPr>
        <w:t>ellite</w:t>
      </w:r>
      <w:r w:rsidRPr="00F0484B">
        <w:rPr>
          <w:rStyle w:val="Emphasis"/>
          <w:highlight w:val="green"/>
        </w:rPr>
        <w:t>s</w:t>
      </w:r>
      <w:r w:rsidRPr="00CA1778">
        <w:rPr>
          <w:sz w:val="14"/>
        </w:rPr>
        <w:t xml:space="preserve">, </w:t>
      </w:r>
      <w:r w:rsidRPr="00F0484B">
        <w:rPr>
          <w:rStyle w:val="Emphasis"/>
          <w:highlight w:val="green"/>
        </w:rPr>
        <w:t>does not</w:t>
      </w:r>
      <w:r w:rsidRPr="00CA1778">
        <w:rPr>
          <w:sz w:val="14"/>
        </w:rPr>
        <w:t xml:space="preserve"> </w:t>
      </w:r>
      <w:r w:rsidRPr="00CA1778">
        <w:rPr>
          <w:rStyle w:val="Emphasis"/>
          <w:highlight w:val="green"/>
        </w:rPr>
        <w:t>necessarily</w:t>
      </w:r>
      <w:r w:rsidRPr="00CA1778">
        <w:rPr>
          <w:sz w:val="14"/>
          <w:highlight w:val="green"/>
        </w:rPr>
        <w:t xml:space="preserve"> </w:t>
      </w:r>
      <w:r w:rsidRPr="00F0484B">
        <w:rPr>
          <w:rStyle w:val="Emphasis"/>
          <w:highlight w:val="green"/>
          <w:bdr w:val="single" w:sz="18" w:space="0" w:color="auto"/>
        </w:rPr>
        <w:t>result in nuclear war</w:t>
      </w:r>
      <w:r w:rsidRPr="00CA1778">
        <w:rPr>
          <w:sz w:val="14"/>
        </w:rPr>
        <w:t xml:space="preserve">. For instance, </w:t>
      </w:r>
      <w:r w:rsidRPr="00F0484B">
        <w:rPr>
          <w:rStyle w:val="StyleUnderline"/>
          <w:highlight w:val="green"/>
        </w:rPr>
        <w:t>foreign countries</w:t>
      </w:r>
      <w:r w:rsidRPr="00CA1778">
        <w:rPr>
          <w:sz w:val="14"/>
        </w:rPr>
        <w:t xml:space="preserve"> have </w:t>
      </w:r>
      <w:r w:rsidRPr="00F0484B">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F0484B">
        <w:rPr>
          <w:rStyle w:val="StyleUnderline"/>
          <w:highlight w:val="green"/>
        </w:rPr>
        <w:t>lasers against American</w:t>
      </w:r>
      <w:r w:rsidRPr="00F47ACC">
        <w:rPr>
          <w:rStyle w:val="StyleUnderline"/>
        </w:rPr>
        <w:t xml:space="preserve"> </w:t>
      </w:r>
      <w:r w:rsidRPr="00CA1778">
        <w:rPr>
          <w:rStyle w:val="Emphasis"/>
          <w:highlight w:val="green"/>
        </w:rPr>
        <w:t>intelligence-gathering</w:t>
      </w:r>
      <w:r w:rsidRPr="00CA1778">
        <w:rPr>
          <w:rStyle w:val="StyleUnderline"/>
          <w:highlight w:val="green"/>
        </w:rPr>
        <w:t xml:space="preserve"> </w:t>
      </w:r>
      <w:r w:rsidRPr="00CA1778">
        <w:rPr>
          <w:rStyle w:val="Emphasis"/>
          <w:highlight w:val="green"/>
        </w:rPr>
        <w:t>satellites8F</w:t>
      </w:r>
      <w:r w:rsidRPr="00CA1778">
        <w:rPr>
          <w:sz w:val="14"/>
          <w:highlight w:val="green"/>
        </w:rPr>
        <w:t xml:space="preserve"> </w:t>
      </w:r>
      <w:r w:rsidRPr="00CA1778">
        <w:rPr>
          <w:sz w:val="14"/>
        </w:rPr>
        <w:t xml:space="preserve">8 </w:t>
      </w:r>
      <w:r w:rsidRPr="00F47ACC">
        <w:rPr>
          <w:rStyle w:val="StyleUnderline"/>
        </w:rPr>
        <w:t xml:space="preserve">and </w:t>
      </w:r>
      <w:r w:rsidRPr="00CA1778">
        <w:rPr>
          <w:rStyle w:val="Emphasis"/>
          <w:highlight w:val="green"/>
        </w:rPr>
        <w:t>the United States</w:t>
      </w:r>
      <w:r w:rsidRPr="00CA1778">
        <w:rPr>
          <w:sz w:val="14"/>
          <w:highlight w:val="green"/>
        </w:rPr>
        <w:t xml:space="preserve"> </w:t>
      </w:r>
      <w:r w:rsidRPr="00F0484B">
        <w:rPr>
          <w:highlight w:val="green"/>
          <w:u w:val="single"/>
        </w:rPr>
        <w:t xml:space="preserve">has been </w:t>
      </w:r>
      <w:r w:rsidRPr="00F0484B">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bookmarkEnd w:id="0"/>
    </w:p>
    <w:p w14:paraId="1E698605" w14:textId="77F4F03D" w:rsidR="00376AE9" w:rsidRPr="00147FA8" w:rsidRDefault="00376AE9" w:rsidP="00376AE9">
      <w:pPr>
        <w:pStyle w:val="Heading4"/>
      </w:pPr>
      <w:r w:rsidRPr="00147FA8">
        <w:t>Solar flares will end satellites inevitably – no defense</w:t>
      </w:r>
      <w:r w:rsidR="005D7609">
        <w:t xml:space="preserve">. </w:t>
      </w:r>
    </w:p>
    <w:p w14:paraId="51473C91" w14:textId="77777777" w:rsidR="00376AE9" w:rsidRPr="00147FA8" w:rsidRDefault="00376AE9" w:rsidP="00376AE9">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90E46">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34EB5CD8" w14:textId="77777777" w:rsidR="00376AE9" w:rsidRDefault="00376AE9" w:rsidP="00376AE9">
      <w:pPr>
        <w:rPr>
          <w:sz w:val="16"/>
        </w:rPr>
      </w:pPr>
      <w:r w:rsidRPr="00147FA8">
        <w:rPr>
          <w:rStyle w:val="StyleUnderline"/>
        </w:rPr>
        <w:t xml:space="preserve">These </w:t>
      </w:r>
      <w:r w:rsidRPr="00A90E46">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A90E46">
        <w:rPr>
          <w:rStyle w:val="StyleUnderline"/>
          <w:highlight w:val="green"/>
        </w:rPr>
        <w:t>overloading</w:t>
      </w:r>
      <w:r w:rsidRPr="00147FA8">
        <w:rPr>
          <w:sz w:val="16"/>
        </w:rPr>
        <w:t xml:space="preserve"> and damaging </w:t>
      </w:r>
      <w:r w:rsidRPr="00147FA8">
        <w:rPr>
          <w:rStyle w:val="StyleUnderline"/>
        </w:rPr>
        <w:t xml:space="preserve">sensitive </w:t>
      </w:r>
      <w:r w:rsidRPr="00A90E46">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90E46">
        <w:rPr>
          <w:rStyle w:val="Emphasis"/>
          <w:highlight w:val="green"/>
        </w:rPr>
        <w:t>rendering them unusable</w:t>
      </w:r>
      <w:r w:rsidRPr="00A90E46">
        <w:rPr>
          <w:sz w:val="16"/>
          <w:highlight w:val="green"/>
        </w:rPr>
        <w:t>.</w:t>
      </w:r>
      <w:r>
        <w:rPr>
          <w:sz w:val="16"/>
        </w:rPr>
        <w:t xml:space="preserve"> </w:t>
      </w:r>
      <w:r w:rsidRPr="00A90E46">
        <w:rPr>
          <w:rStyle w:val="StyleUnderline"/>
          <w:highlight w:val="green"/>
        </w:rPr>
        <w:t xml:space="preserve">These are </w:t>
      </w:r>
      <w:r w:rsidRPr="00A90E46">
        <w:rPr>
          <w:rStyle w:val="Emphasis"/>
          <w:highlight w:val="green"/>
        </w:rPr>
        <w:t>not theoretical</w:t>
      </w:r>
      <w:r w:rsidRPr="00147FA8">
        <w:rPr>
          <w:sz w:val="16"/>
        </w:rPr>
        <w:t xml:space="preserve"> hazards: in recent decades, solar storms have caused </w:t>
      </w:r>
      <w:r w:rsidRPr="00A90E46">
        <w:rPr>
          <w:rStyle w:val="StyleUnderline"/>
          <w:highlight w:val="green"/>
        </w:rPr>
        <w:t>outages for a number of satellites</w:t>
      </w:r>
      <w:r w:rsidRPr="00147FA8">
        <w:rPr>
          <w:sz w:val="16"/>
        </w:rPr>
        <w:t xml:space="preserve"> services – and a handful of satellites have been lost altogether. These </w:t>
      </w:r>
      <w:r w:rsidRPr="00A90E46">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A90E46">
        <w:rPr>
          <w:rStyle w:val="StyleUnderline"/>
          <w:highlight w:val="green"/>
        </w:rPr>
        <w:t>we can expect</w:t>
      </w:r>
      <w:r w:rsidRPr="00147FA8">
        <w:rPr>
          <w:rStyle w:val="StyleUnderline"/>
        </w:rPr>
        <w:t xml:space="preserve"> an event of </w:t>
      </w:r>
      <w:r w:rsidRPr="00A90E46">
        <w:rPr>
          <w:rStyle w:val="StyleUnderline"/>
          <w:highlight w:val="green"/>
        </w:rPr>
        <w:t>this magnitude once every few</w:t>
      </w:r>
      <w:r w:rsidRPr="00147FA8">
        <w:rPr>
          <w:rStyle w:val="StyleUnderline"/>
        </w:rPr>
        <w:t xml:space="preserve"> </w:t>
      </w:r>
      <w:r w:rsidRPr="00A90E46">
        <w:rPr>
          <w:rStyle w:val="StyleUnderline"/>
          <w:highlight w:val="green"/>
        </w:rPr>
        <w:t>hundred years</w:t>
      </w:r>
      <w:r w:rsidRPr="00147FA8">
        <w:rPr>
          <w:sz w:val="16"/>
        </w:rPr>
        <w:t xml:space="preserve"> – </w:t>
      </w:r>
      <w:r w:rsidRPr="00A90E46">
        <w:rPr>
          <w:rStyle w:val="StyleUnderline"/>
          <w:highlight w:val="green"/>
        </w:rPr>
        <w:t>it’s a question of “</w:t>
      </w:r>
      <w:r w:rsidRPr="00A90E46">
        <w:rPr>
          <w:rStyle w:val="Emphasis"/>
          <w:highlight w:val="green"/>
        </w:rPr>
        <w:t>when</w:t>
      </w:r>
      <w:r w:rsidRPr="00A90E46">
        <w:rPr>
          <w:rStyle w:val="StyleUnderline"/>
          <w:highlight w:val="green"/>
        </w:rPr>
        <w:t xml:space="preserve">” </w:t>
      </w:r>
      <w:r w:rsidRPr="00A90E46">
        <w:rPr>
          <w:rStyle w:val="Emphasis"/>
          <w:highlight w:val="green"/>
        </w:rPr>
        <w:t>rather than “if”</w:t>
      </w:r>
      <w:r w:rsidRPr="00A90E46">
        <w:rPr>
          <w:rStyle w:val="StyleUnderline"/>
          <w:highlight w:val="green"/>
        </w:rPr>
        <w:t>.</w:t>
      </w:r>
      <w:r w:rsidRPr="00147FA8">
        <w:rPr>
          <w:sz w:val="16"/>
        </w:rPr>
        <w:t xml:space="preserve"> A 2007 study estimated </w:t>
      </w:r>
      <w:r w:rsidRPr="00A90E46">
        <w:rPr>
          <w:rStyle w:val="StyleUnderline"/>
          <w:highlight w:val="green"/>
        </w:rPr>
        <w:t>a Carrington event today would cause</w:t>
      </w:r>
      <w:r w:rsidRPr="00147FA8">
        <w:rPr>
          <w:rStyle w:val="StyleUnderline"/>
        </w:rPr>
        <w:t xml:space="preserve"> US$</w:t>
      </w:r>
      <w:r w:rsidRPr="00A90E46">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3D6BB300" w14:textId="61E2E568" w:rsidR="00BC2EA0" w:rsidRDefault="00BC2EA0" w:rsidP="00BC2EA0">
      <w:pPr>
        <w:pStyle w:val="Heading3"/>
      </w:pPr>
      <w:r>
        <w:lastRenderedPageBreak/>
        <w:t>Adv 2</w:t>
      </w:r>
    </w:p>
    <w:p w14:paraId="14A73EB2" w14:textId="50A0A1CA" w:rsidR="005D7609" w:rsidRDefault="00BC2EA0" w:rsidP="005D7609">
      <w:pPr>
        <w:pStyle w:val="Analytics"/>
      </w:pPr>
      <w:r>
        <w:t>Recessions</w:t>
      </w:r>
      <w:r w:rsidR="005D7609">
        <w:t xml:space="preserve"> fosters </w:t>
      </w:r>
      <w:r w:rsidR="005D7609">
        <w:rPr>
          <w:u w:val="single"/>
        </w:rPr>
        <w:t>cooperation</w:t>
      </w:r>
      <w:r w:rsidR="005D7609">
        <w:t xml:space="preserve"> and </w:t>
      </w:r>
      <w:r w:rsidR="005D7609">
        <w:rPr>
          <w:u w:val="single"/>
        </w:rPr>
        <w:t>conflict resolution</w:t>
      </w:r>
      <w:r w:rsidR="005D7609">
        <w:t xml:space="preserve"> – </w:t>
      </w:r>
    </w:p>
    <w:p w14:paraId="6F1CF174" w14:textId="03FE7166" w:rsidR="005D7609" w:rsidRDefault="005D7609" w:rsidP="005D7609">
      <w:pPr>
        <w:pStyle w:val="Analytics"/>
      </w:pPr>
      <w:r>
        <w:t xml:space="preserve">1. Empirics from </w:t>
      </w:r>
      <w:r w:rsidRPr="00184C3F">
        <w:rPr>
          <w:u w:val="single"/>
        </w:rPr>
        <w:t>1995 onwards</w:t>
      </w:r>
      <w:r>
        <w:t xml:space="preserve"> prove that states use </w:t>
      </w:r>
      <w:r>
        <w:rPr>
          <w:u w:val="single"/>
        </w:rPr>
        <w:t>more restraint</w:t>
      </w:r>
      <w:r>
        <w:t xml:space="preserve"> and </w:t>
      </w:r>
      <w:r>
        <w:rPr>
          <w:u w:val="single"/>
        </w:rPr>
        <w:t>fears of repercussions</w:t>
      </w:r>
      <w:r>
        <w:t xml:space="preserve"> simmer </w:t>
      </w:r>
      <w:r>
        <w:rPr>
          <w:u w:val="single"/>
        </w:rPr>
        <w:t>trade wars</w:t>
      </w:r>
      <w:r>
        <w:t xml:space="preserve"> – economic crisis compels countries </w:t>
      </w:r>
      <w:r>
        <w:rPr>
          <w:u w:val="single"/>
        </w:rPr>
        <w:t>coordinate economic survivals</w:t>
      </w:r>
      <w:r>
        <w:t xml:space="preserve"> and reinstalls faith in </w:t>
      </w:r>
      <w:r>
        <w:rPr>
          <w:u w:val="single"/>
        </w:rPr>
        <w:t>economic governance</w:t>
      </w:r>
      <w:r>
        <w:t xml:space="preserve"> – that’s </w:t>
      </w:r>
    </w:p>
    <w:p w14:paraId="4467D139" w14:textId="77777777" w:rsidR="005D7609" w:rsidRPr="00D643A5" w:rsidRDefault="005D7609" w:rsidP="005D7609">
      <w:pPr>
        <w:pStyle w:val="Heading4"/>
      </w:pPr>
      <w:r>
        <w:t xml:space="preserve">2. </w:t>
      </w:r>
      <w:r>
        <w:rPr>
          <w:u w:val="single"/>
        </w:rPr>
        <w:t>Austerity</w:t>
      </w:r>
      <w:r>
        <w:t xml:space="preserve"> – decreased </w:t>
      </w:r>
      <w:r w:rsidRPr="00D643A5">
        <w:rPr>
          <w:u w:val="single"/>
        </w:rPr>
        <w:t>military funding</w:t>
      </w:r>
      <w:r>
        <w:t xml:space="preserve"> and </w:t>
      </w:r>
      <w:r>
        <w:rPr>
          <w:u w:val="single"/>
        </w:rPr>
        <w:t>conciliatory pressures</w:t>
      </w:r>
    </w:p>
    <w:p w14:paraId="5DD248B4" w14:textId="77777777" w:rsidR="005D7609" w:rsidRPr="008A6A6C" w:rsidRDefault="005D7609" w:rsidP="005D7609">
      <w:r>
        <w:t xml:space="preserve">Christopher </w:t>
      </w:r>
      <w:r w:rsidRPr="009D1930">
        <w:rPr>
          <w:rStyle w:val="Style13ptBold"/>
        </w:rPr>
        <w:t>Clary 15</w:t>
      </w:r>
      <w:r>
        <w:t>. PhD in Political Science from MIT, M.A. in National Security Affairs, Postdoctoral Fellow, Watson Institute for International Studies, Brown University. “Economic Stress and International Cooperation: Evidence from International Rivalries,” April 25</w:t>
      </w:r>
      <w:r w:rsidRPr="008A6A6C">
        <w:rPr>
          <w:vertAlign w:val="superscript"/>
        </w:rPr>
        <w:t>th</w:t>
      </w:r>
      <w:r>
        <w:t>, Available Online via SSRN Subscription</w:t>
      </w:r>
    </w:p>
    <w:p w14:paraId="673C08CA" w14:textId="77777777" w:rsidR="005D7609" w:rsidRPr="00AF78E2" w:rsidRDefault="005D7609" w:rsidP="005D7609">
      <w:pPr>
        <w:rPr>
          <w:sz w:val="16"/>
        </w:rPr>
      </w:pPr>
      <w:r w:rsidRPr="004749F5">
        <w:rPr>
          <w:u w:val="single"/>
        </w:rPr>
        <w:t xml:space="preserve">Do </w:t>
      </w:r>
      <w:r w:rsidRPr="007347FE">
        <w:rPr>
          <w:u w:val="single"/>
        </w:rPr>
        <w:t>economic downturns</w:t>
      </w:r>
      <w:r w:rsidRPr="004749F5">
        <w:rPr>
          <w:u w:val="single"/>
        </w:rPr>
        <w:t xml:space="preserve"> generate pressure for diversionary conflict?</w:t>
      </w:r>
      <w:r>
        <w:rPr>
          <w:u w:val="single"/>
        </w:rPr>
        <w:t xml:space="preserve"> </w:t>
      </w:r>
      <w:r w:rsidRPr="00CA0D91">
        <w:rPr>
          <w:u w:val="single"/>
        </w:rPr>
        <w:t>Or might downturns</w:t>
      </w:r>
      <w:r w:rsidRPr="00B65501">
        <w:rPr>
          <w:sz w:val="16"/>
        </w:rPr>
        <w:t xml:space="preserve"> </w:t>
      </w:r>
      <w:r w:rsidRPr="00CA0D91">
        <w:rPr>
          <w:u w:val="single"/>
        </w:rPr>
        <w:t>encourage</w:t>
      </w:r>
      <w:r w:rsidRPr="00B65501">
        <w:rPr>
          <w:sz w:val="16"/>
        </w:rPr>
        <w:t xml:space="preserve"> </w:t>
      </w:r>
      <w:r w:rsidRPr="00CA0D91">
        <w:rPr>
          <w:u w:val="single"/>
        </w:rPr>
        <w:t>austerity</w:t>
      </w:r>
      <w:r w:rsidRPr="00B65501">
        <w:rPr>
          <w:sz w:val="16"/>
        </w:rPr>
        <w:t xml:space="preserve"> </w:t>
      </w:r>
      <w:r w:rsidRPr="00CA0D91">
        <w:rPr>
          <w:u w:val="single"/>
        </w:rPr>
        <w:t>and economizing behavior in foreign policy</w:t>
      </w:r>
      <w:r w:rsidRPr="00B65501">
        <w:rPr>
          <w:sz w:val="16"/>
        </w:rPr>
        <w:t xml:space="preserve">? </w:t>
      </w:r>
      <w:r w:rsidRPr="00CA0D91">
        <w:rPr>
          <w:u w:val="single"/>
        </w:rPr>
        <w:t>This paper provides</w:t>
      </w:r>
      <w:r w:rsidRPr="00B65501">
        <w:rPr>
          <w:sz w:val="16"/>
        </w:rPr>
        <w:t xml:space="preserve"> </w:t>
      </w:r>
      <w:r w:rsidRPr="00020EA9">
        <w:rPr>
          <w:rStyle w:val="Emphasis"/>
          <w:highlight w:val="cyan"/>
        </w:rPr>
        <w:t>new ev</w:t>
      </w:r>
      <w:r w:rsidRPr="007347FE">
        <w:rPr>
          <w:rStyle w:val="Emphasis"/>
        </w:rPr>
        <w:t>idence</w:t>
      </w:r>
      <w:r w:rsidRPr="00B65501">
        <w:rPr>
          <w:sz w:val="16"/>
        </w:rPr>
        <w:t xml:space="preserve"> that </w:t>
      </w:r>
      <w:r w:rsidRPr="00CA0D91">
        <w:rPr>
          <w:u w:val="single"/>
        </w:rPr>
        <w:t xml:space="preserve">economic stress is associated with </w:t>
      </w:r>
      <w:r w:rsidRPr="00CA0D91">
        <w:rPr>
          <w:rStyle w:val="Emphasis"/>
        </w:rPr>
        <w:t>conciliatory policies</w:t>
      </w:r>
      <w:r w:rsidRPr="00CA0D91">
        <w:rPr>
          <w:u w:val="single"/>
        </w:rPr>
        <w:t xml:space="preserve"> between strategic rivals</w:t>
      </w:r>
      <w:r w:rsidRPr="00B65501">
        <w:rPr>
          <w:sz w:val="16"/>
        </w:rPr>
        <w:t xml:space="preserve">. </w:t>
      </w:r>
      <w:r w:rsidRPr="00CA0D91">
        <w:rPr>
          <w:u w:val="single"/>
        </w:rPr>
        <w:t xml:space="preserve">For states that view each other as </w:t>
      </w:r>
      <w:r w:rsidRPr="00CA0D91">
        <w:rPr>
          <w:rStyle w:val="Emphasis"/>
        </w:rPr>
        <w:t>military threats</w:t>
      </w:r>
      <w:r w:rsidRPr="00B65501">
        <w:rPr>
          <w:sz w:val="16"/>
        </w:rPr>
        <w:t xml:space="preserve">, the </w:t>
      </w:r>
      <w:r w:rsidRPr="00CA0D91">
        <w:rPr>
          <w:u w:val="single"/>
        </w:rPr>
        <w:t>biggest step</w:t>
      </w:r>
      <w:r w:rsidRPr="00B65501">
        <w:rPr>
          <w:sz w:val="16"/>
        </w:rPr>
        <w:t xml:space="preserve"> possible </w:t>
      </w:r>
      <w:r w:rsidRPr="00CA0D91">
        <w:rPr>
          <w:u w:val="single"/>
        </w:rPr>
        <w:t>toward</w:t>
      </w:r>
      <w:r w:rsidRPr="00B65501">
        <w:rPr>
          <w:sz w:val="16"/>
        </w:rPr>
        <w:t xml:space="preserve"> bilateral </w:t>
      </w:r>
      <w:r w:rsidRPr="00CA0D91">
        <w:rPr>
          <w:u w:val="single"/>
        </w:rPr>
        <w:t>cooperation is to terminate</w:t>
      </w:r>
      <w:r w:rsidRPr="00B65501">
        <w:rPr>
          <w:sz w:val="16"/>
        </w:rPr>
        <w:t xml:space="preserve"> the </w:t>
      </w:r>
      <w:r w:rsidRPr="00CA0D91">
        <w:rPr>
          <w:u w:val="single"/>
        </w:rPr>
        <w:t>rivalry by taking political steps to manage the competition</w:t>
      </w:r>
      <w:r w:rsidRPr="00B65501">
        <w:rPr>
          <w:sz w:val="16"/>
        </w:rPr>
        <w:t xml:space="preserve">. </w:t>
      </w:r>
      <w:r w:rsidRPr="00020EA9">
        <w:rPr>
          <w:highlight w:val="cyan"/>
          <w:u w:val="single"/>
        </w:rPr>
        <w:t>Drawing</w:t>
      </w:r>
      <w:r w:rsidRPr="00CA0D91">
        <w:rPr>
          <w:u w:val="single"/>
        </w:rPr>
        <w:t xml:space="preserve"> on </w:t>
      </w:r>
      <w:r w:rsidRPr="00020EA9">
        <w:rPr>
          <w:highlight w:val="cyan"/>
          <w:u w:val="single"/>
        </w:rPr>
        <w:t>data from</w:t>
      </w:r>
      <w:r w:rsidRPr="00B65501">
        <w:rPr>
          <w:sz w:val="16"/>
        </w:rPr>
        <w:t xml:space="preserve"> </w:t>
      </w:r>
      <w:r w:rsidRPr="00020EA9">
        <w:rPr>
          <w:rStyle w:val="Emphasis"/>
          <w:highlight w:val="cyan"/>
        </w:rPr>
        <w:t>109</w:t>
      </w:r>
      <w:r w:rsidRPr="00CA0D91">
        <w:rPr>
          <w:rStyle w:val="Emphasis"/>
        </w:rPr>
        <w:t xml:space="preserve"> </w:t>
      </w:r>
      <w:r w:rsidRPr="00020EA9">
        <w:rPr>
          <w:rStyle w:val="Emphasis"/>
          <w:highlight w:val="cyan"/>
        </w:rPr>
        <w:t>distinct</w:t>
      </w:r>
      <w:r w:rsidRPr="00CA0D91">
        <w:rPr>
          <w:rStyle w:val="Emphasis"/>
        </w:rPr>
        <w:t xml:space="preserve"> rival </w:t>
      </w:r>
      <w:r w:rsidRPr="00020EA9">
        <w:rPr>
          <w:rStyle w:val="Emphasis"/>
          <w:highlight w:val="cyan"/>
        </w:rPr>
        <w:t>dyads</w:t>
      </w:r>
      <w:r w:rsidRPr="00B65501">
        <w:rPr>
          <w:sz w:val="16"/>
        </w:rPr>
        <w:t xml:space="preserve"> since </w:t>
      </w:r>
      <w:r w:rsidRPr="007347FE">
        <w:rPr>
          <w:sz w:val="16"/>
        </w:rPr>
        <w:t>19</w:t>
      </w:r>
      <w:r>
        <w:rPr>
          <w:sz w:val="16"/>
        </w:rPr>
        <w:t xml:space="preserve">i9 </w:t>
      </w:r>
      <w:r w:rsidRPr="007347FE">
        <w:rPr>
          <w:sz w:val="16"/>
        </w:rPr>
        <w:t>50</w:t>
      </w:r>
      <w:r w:rsidRPr="00B65501">
        <w:rPr>
          <w:sz w:val="16"/>
        </w:rPr>
        <w:t xml:space="preserve">, </w:t>
      </w:r>
      <w:r w:rsidRPr="00CA0D91">
        <w:rPr>
          <w:rStyle w:val="Emphasis"/>
        </w:rPr>
        <w:t>67</w:t>
      </w:r>
      <w:r w:rsidRPr="00B65501">
        <w:rPr>
          <w:sz w:val="16"/>
        </w:rPr>
        <w:t xml:space="preserve"> </w:t>
      </w:r>
      <w:r w:rsidRPr="00CA0D91">
        <w:rPr>
          <w:u w:val="single"/>
        </w:rPr>
        <w:t>of which terminated</w:t>
      </w:r>
      <w:r w:rsidRPr="00B65501">
        <w:rPr>
          <w:sz w:val="16"/>
        </w:rPr>
        <w:t xml:space="preserve">, the </w:t>
      </w:r>
      <w:r w:rsidRPr="00CA0D91">
        <w:rPr>
          <w:u w:val="single"/>
        </w:rPr>
        <w:t xml:space="preserve">evidence </w:t>
      </w:r>
      <w:r w:rsidRPr="00020EA9">
        <w:rPr>
          <w:highlight w:val="cyan"/>
          <w:u w:val="single"/>
        </w:rPr>
        <w:t>suggests</w:t>
      </w:r>
      <w:r w:rsidRPr="00CA0D91">
        <w:rPr>
          <w:u w:val="single"/>
        </w:rPr>
        <w:t xml:space="preserve"> </w:t>
      </w:r>
      <w:r w:rsidRPr="00020EA9">
        <w:rPr>
          <w:highlight w:val="cyan"/>
          <w:u w:val="single"/>
        </w:rPr>
        <w:t>rivalries</w:t>
      </w:r>
      <w:r w:rsidRPr="00B65501">
        <w:rPr>
          <w:sz w:val="16"/>
        </w:rPr>
        <w:t xml:space="preserve"> were approximately </w:t>
      </w:r>
      <w:r w:rsidRPr="00020EA9">
        <w:rPr>
          <w:rStyle w:val="Emphasis"/>
          <w:highlight w:val="cyan"/>
        </w:rPr>
        <w:t>twice as likely to terminate</w:t>
      </w:r>
      <w:r w:rsidRPr="00B65501">
        <w:rPr>
          <w:sz w:val="16"/>
        </w:rPr>
        <w:t xml:space="preserve"> </w:t>
      </w:r>
      <w:r w:rsidRPr="00020EA9">
        <w:rPr>
          <w:highlight w:val="cyan"/>
          <w:u w:val="single"/>
        </w:rPr>
        <w:t>during</w:t>
      </w:r>
      <w:r w:rsidRPr="00B65501">
        <w:rPr>
          <w:sz w:val="16"/>
        </w:rPr>
        <w:t xml:space="preserve"> </w:t>
      </w:r>
      <w:r w:rsidRPr="005605B7">
        <w:rPr>
          <w:rStyle w:val="Emphasis"/>
        </w:rPr>
        <w:t xml:space="preserve">economic </w:t>
      </w:r>
      <w:r w:rsidRPr="00020EA9">
        <w:rPr>
          <w:rStyle w:val="Emphasis"/>
          <w:highlight w:val="cyan"/>
        </w:rPr>
        <w:t>downturns</w:t>
      </w:r>
      <w:r w:rsidRPr="00B65501">
        <w:rPr>
          <w:sz w:val="16"/>
        </w:rPr>
        <w:t xml:space="preserve"> </w:t>
      </w:r>
      <w:r w:rsidRPr="00020EA9">
        <w:rPr>
          <w:highlight w:val="cyan"/>
          <w:u w:val="single"/>
        </w:rPr>
        <w:t>than</w:t>
      </w:r>
      <w:r w:rsidRPr="00B65501">
        <w:rPr>
          <w:sz w:val="16"/>
        </w:rPr>
        <w:t xml:space="preserve"> they were </w:t>
      </w:r>
      <w:r w:rsidRPr="00CA0D91">
        <w:rPr>
          <w:u w:val="single"/>
        </w:rPr>
        <w:t xml:space="preserve">during periods of economic </w:t>
      </w:r>
      <w:r w:rsidRPr="00020EA9">
        <w:rPr>
          <w:rStyle w:val="Emphasis"/>
          <w:highlight w:val="cyan"/>
        </w:rPr>
        <w:t>normalcy</w:t>
      </w:r>
      <w:r w:rsidRPr="00B65501">
        <w:rPr>
          <w:sz w:val="16"/>
        </w:rPr>
        <w:t xml:space="preserve">. </w:t>
      </w:r>
      <w:r w:rsidRPr="00CA0D91">
        <w:rPr>
          <w:u w:val="single"/>
        </w:rPr>
        <w:t xml:space="preserve">This is true </w:t>
      </w:r>
      <w:r w:rsidRPr="00020EA9">
        <w:rPr>
          <w:highlight w:val="cyan"/>
          <w:u w:val="single"/>
        </w:rPr>
        <w:t>controlling for</w:t>
      </w:r>
      <w:r w:rsidRPr="00CA0D91">
        <w:rPr>
          <w:u w:val="single"/>
        </w:rPr>
        <w:t xml:space="preserve"> </w:t>
      </w:r>
      <w:r w:rsidRPr="00020EA9">
        <w:rPr>
          <w:rStyle w:val="Emphasis"/>
          <w:highlight w:val="cyan"/>
        </w:rPr>
        <w:t>all</w:t>
      </w:r>
      <w:r w:rsidRPr="00B65501">
        <w:rPr>
          <w:sz w:val="16"/>
        </w:rPr>
        <w:t xml:space="preserve"> of the </w:t>
      </w:r>
      <w:r w:rsidRPr="00CA0D91">
        <w:rPr>
          <w:rStyle w:val="Emphasis"/>
        </w:rPr>
        <w:t xml:space="preserve">main </w:t>
      </w:r>
      <w:r w:rsidRPr="00020EA9">
        <w:rPr>
          <w:rStyle w:val="Emphasis"/>
          <w:highlight w:val="cyan"/>
        </w:rPr>
        <w:t>alternative explanations</w:t>
      </w:r>
      <w:r w:rsidRPr="00B65501">
        <w:rPr>
          <w:sz w:val="16"/>
        </w:rPr>
        <w:t xml:space="preserve"> </w:t>
      </w:r>
      <w:r w:rsidRPr="007347FE">
        <w:rPr>
          <w:u w:val="single"/>
        </w:rPr>
        <w:t>for</w:t>
      </w:r>
      <w:r w:rsidRPr="007347FE">
        <w:rPr>
          <w:sz w:val="16"/>
        </w:rPr>
        <w:t xml:space="preserve"> </w:t>
      </w:r>
      <w:r w:rsidRPr="007347FE">
        <w:rPr>
          <w:u w:val="single"/>
        </w:rPr>
        <w:t>peaceful relations</w:t>
      </w:r>
      <w:r w:rsidRPr="007347FE">
        <w:rPr>
          <w:sz w:val="16"/>
        </w:rPr>
        <w:t xml:space="preserve"> between foes (</w:t>
      </w:r>
      <w:r w:rsidRPr="007347FE">
        <w:rPr>
          <w:rStyle w:val="Emphasis"/>
        </w:rPr>
        <w:t>democratic status</w:t>
      </w:r>
      <w:r w:rsidRPr="007347FE">
        <w:rPr>
          <w:sz w:val="16"/>
        </w:rPr>
        <w:t xml:space="preserve">, </w:t>
      </w:r>
      <w:r w:rsidRPr="007347FE">
        <w:rPr>
          <w:rStyle w:val="Emphasis"/>
        </w:rPr>
        <w:t>nuclear weapons possession</w:t>
      </w:r>
      <w:r w:rsidRPr="007347FE">
        <w:rPr>
          <w:sz w:val="16"/>
        </w:rPr>
        <w:t xml:space="preserve">, </w:t>
      </w:r>
      <w:r w:rsidRPr="007347FE">
        <w:rPr>
          <w:rStyle w:val="Emphasis"/>
        </w:rPr>
        <w:t>capability imbalance</w:t>
      </w:r>
      <w:r w:rsidRPr="007347FE">
        <w:rPr>
          <w:sz w:val="16"/>
        </w:rPr>
        <w:t xml:space="preserve">, </w:t>
      </w:r>
      <w:r w:rsidRPr="007347FE">
        <w:rPr>
          <w:rStyle w:val="Emphasis"/>
        </w:rPr>
        <w:t>common enemies</w:t>
      </w:r>
      <w:r w:rsidRPr="007347FE">
        <w:rPr>
          <w:sz w:val="16"/>
        </w:rPr>
        <w:t xml:space="preserve">, and </w:t>
      </w:r>
      <w:r w:rsidRPr="007347FE">
        <w:rPr>
          <w:rStyle w:val="Emphasis"/>
        </w:rPr>
        <w:t>international systemic changes</w:t>
      </w:r>
      <w:r w:rsidRPr="007347FE">
        <w:rPr>
          <w:sz w:val="16"/>
        </w:rPr>
        <w:t>), as</w:t>
      </w:r>
      <w:r w:rsidRPr="00B65501">
        <w:rPr>
          <w:sz w:val="16"/>
        </w:rPr>
        <w:t xml:space="preserve"> well as many other possible confounding variables. </w:t>
      </w:r>
      <w:r w:rsidRPr="00020EA9">
        <w:rPr>
          <w:highlight w:val="cyan"/>
          <w:u w:val="single"/>
        </w:rPr>
        <w:t>This</w:t>
      </w:r>
      <w:r w:rsidRPr="00B65501">
        <w:rPr>
          <w:sz w:val="16"/>
        </w:rPr>
        <w:t xml:space="preserve"> </w:t>
      </w:r>
      <w:r w:rsidRPr="00CA0D91">
        <w:rPr>
          <w:u w:val="single"/>
        </w:rPr>
        <w:t xml:space="preserve">research </w:t>
      </w:r>
      <w:r w:rsidRPr="00020EA9">
        <w:rPr>
          <w:highlight w:val="cyan"/>
          <w:u w:val="single"/>
        </w:rPr>
        <w:t>questions</w:t>
      </w:r>
      <w:r w:rsidRPr="00B65501">
        <w:rPr>
          <w:sz w:val="16"/>
        </w:rPr>
        <w:t xml:space="preserve"> existing </w:t>
      </w:r>
      <w:r w:rsidRPr="00CA0D91">
        <w:rPr>
          <w:u w:val="single"/>
        </w:rPr>
        <w:t xml:space="preserve">theories claiming that economic </w:t>
      </w:r>
      <w:r w:rsidRPr="00020EA9">
        <w:rPr>
          <w:highlight w:val="cyan"/>
          <w:u w:val="single"/>
        </w:rPr>
        <w:t>downturns</w:t>
      </w:r>
      <w:r w:rsidRPr="00CA0D91">
        <w:rPr>
          <w:u w:val="single"/>
        </w:rPr>
        <w:t xml:space="preserve"> are </w:t>
      </w:r>
      <w:r w:rsidRPr="00020EA9">
        <w:rPr>
          <w:highlight w:val="cyan"/>
          <w:u w:val="single"/>
        </w:rPr>
        <w:t xml:space="preserve">associated with </w:t>
      </w:r>
      <w:r w:rsidRPr="00020EA9">
        <w:rPr>
          <w:rStyle w:val="Emphasis"/>
          <w:highlight w:val="cyan"/>
        </w:rPr>
        <w:t>diversionary war</w:t>
      </w:r>
      <w:r w:rsidRPr="00B65501">
        <w:rPr>
          <w:sz w:val="16"/>
        </w:rPr>
        <w:t xml:space="preserve">, </w:t>
      </w:r>
      <w:r w:rsidRPr="00020EA9">
        <w:rPr>
          <w:highlight w:val="cyan"/>
          <w:u w:val="single"/>
        </w:rPr>
        <w:t>and</w:t>
      </w:r>
      <w:r w:rsidRPr="00020EA9">
        <w:rPr>
          <w:sz w:val="16"/>
          <w:highlight w:val="cyan"/>
        </w:rPr>
        <w:t xml:space="preserve"> </w:t>
      </w:r>
      <w:r w:rsidRPr="00020EA9">
        <w:rPr>
          <w:highlight w:val="cyan"/>
          <w:u w:val="single"/>
        </w:rPr>
        <w:t>instead</w:t>
      </w:r>
      <w:r w:rsidRPr="00CA0D91">
        <w:rPr>
          <w:u w:val="single"/>
        </w:rPr>
        <w:t xml:space="preserve"> </w:t>
      </w:r>
      <w:r w:rsidRPr="00020EA9">
        <w:rPr>
          <w:highlight w:val="cyan"/>
          <w:u w:val="single"/>
        </w:rPr>
        <w:t>argues</w:t>
      </w:r>
      <w:r w:rsidRPr="00CA0D91">
        <w:rPr>
          <w:u w:val="single"/>
        </w:rPr>
        <w:t xml:space="preserve"> that in certain circumstances </w:t>
      </w:r>
      <w:r w:rsidRPr="00020EA9">
        <w:rPr>
          <w:rStyle w:val="Emphasis"/>
          <w:highlight w:val="cyan"/>
        </w:rPr>
        <w:t>peace</w:t>
      </w:r>
      <w:r w:rsidRPr="00CA0D91">
        <w:rPr>
          <w:u w:val="single"/>
        </w:rPr>
        <w:t xml:space="preserve"> may </w:t>
      </w:r>
      <w:r w:rsidRPr="00020EA9">
        <w:rPr>
          <w:rStyle w:val="Emphasis"/>
          <w:highlight w:val="cyan"/>
        </w:rPr>
        <w:t>result from</w:t>
      </w:r>
      <w:r w:rsidRPr="00CA0D91">
        <w:rPr>
          <w:rStyle w:val="Emphasis"/>
        </w:rPr>
        <w:t xml:space="preserve"> economic </w:t>
      </w:r>
      <w:r w:rsidRPr="00020EA9">
        <w:rPr>
          <w:rStyle w:val="Emphasis"/>
          <w:highlight w:val="cyan"/>
        </w:rPr>
        <w:t>troubles</w:t>
      </w:r>
      <w:r w:rsidRPr="00B65501">
        <w:rPr>
          <w:sz w:val="16"/>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B65501">
        <w:rPr>
          <w:sz w:val="16"/>
        </w:rPr>
        <w:t>has</w:t>
      </w:r>
      <w:proofErr w:type="gramEnd"/>
      <w:r w:rsidRPr="00B65501">
        <w:rPr>
          <w:sz w:val="16"/>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B65501">
        <w:rPr>
          <w:sz w:val="16"/>
        </w:rPr>
        <w:t>oth</w:t>
      </w:r>
      <w:proofErr w:type="spellEnd"/>
      <w:r w:rsidRPr="00B65501">
        <w:rPr>
          <w:sz w:val="16"/>
        </w:rPr>
        <w:t xml:space="preserve"> actors view each other as a significant political-military threat and, therefore, an enemy.”2 In other work, Thompson writing with Michael </w:t>
      </w:r>
      <w:proofErr w:type="spellStart"/>
      <w:r w:rsidRPr="00B65501">
        <w:rPr>
          <w:sz w:val="16"/>
        </w:rPr>
        <w:t>Colaresi</w:t>
      </w:r>
      <w:proofErr w:type="spellEnd"/>
      <w:r w:rsidRPr="00B65501">
        <w:rPr>
          <w:sz w:val="16"/>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w:t>
      </w:r>
      <w:r w:rsidRPr="00B65501">
        <w:rPr>
          <w:sz w:val="16"/>
        </w:rPr>
        <w:lastRenderedPageBreak/>
        <w:t>occurring on the last year that Thompson and Dreyer record the existence of a rivalry.</w:t>
      </w:r>
      <w:r>
        <w:rPr>
          <w:sz w:val="16"/>
        </w:rPr>
        <w:t xml:space="preserve"> </w:t>
      </w:r>
      <w:r w:rsidRPr="00020EA9">
        <w:rPr>
          <w:highlight w:val="cyan"/>
          <w:u w:val="single"/>
        </w:rPr>
        <w:t>Economic crises lead to conciliatory behavior</w:t>
      </w:r>
      <w:r w:rsidRPr="00B65501">
        <w:rPr>
          <w:sz w:val="16"/>
        </w:rPr>
        <w:t xml:space="preserve"> </w:t>
      </w:r>
      <w:r w:rsidRPr="00CA0D91">
        <w:rPr>
          <w:u w:val="single"/>
        </w:rPr>
        <w:t>through</w:t>
      </w:r>
      <w:r w:rsidRPr="00B65501">
        <w:rPr>
          <w:sz w:val="16"/>
        </w:rPr>
        <w:t xml:space="preserve"> </w:t>
      </w:r>
      <w:r w:rsidRPr="00CA0D91">
        <w:rPr>
          <w:u w:val="single"/>
        </w:rPr>
        <w:t>five</w:t>
      </w:r>
      <w:r w:rsidRPr="00B65501">
        <w:rPr>
          <w:sz w:val="16"/>
        </w:rPr>
        <w:t xml:space="preserve"> primary </w:t>
      </w:r>
      <w:r w:rsidRPr="00CA0D91">
        <w:rPr>
          <w:u w:val="single"/>
        </w:rPr>
        <w:t>channels</w:t>
      </w:r>
      <w:r w:rsidRPr="00B65501">
        <w:rPr>
          <w:sz w:val="16"/>
        </w:rPr>
        <w:t xml:space="preserve">. (1) </w:t>
      </w:r>
      <w:r w:rsidRPr="007347FE">
        <w:rPr>
          <w:u w:val="single"/>
        </w:rPr>
        <w:t xml:space="preserve">Economic crises lead to </w:t>
      </w:r>
      <w:r w:rsidRPr="00020EA9">
        <w:rPr>
          <w:rStyle w:val="Emphasis"/>
          <w:highlight w:val="cyan"/>
        </w:rPr>
        <w:t>austerity pressures</w:t>
      </w:r>
      <w:r w:rsidRPr="007347FE">
        <w:rPr>
          <w:sz w:val="16"/>
        </w:rPr>
        <w:t xml:space="preserve">, </w:t>
      </w:r>
      <w:r w:rsidRPr="007347FE">
        <w:rPr>
          <w:u w:val="single"/>
        </w:rPr>
        <w:t>which</w:t>
      </w:r>
      <w:r w:rsidRPr="007347FE">
        <w:rPr>
          <w:sz w:val="16"/>
        </w:rPr>
        <w:t xml:space="preserve"> in turn </w:t>
      </w:r>
      <w:r w:rsidRPr="00020EA9">
        <w:rPr>
          <w:highlight w:val="cyan"/>
          <w:u w:val="single"/>
        </w:rPr>
        <w:t>incent</w:t>
      </w:r>
      <w:r w:rsidRPr="007347FE">
        <w:rPr>
          <w:u w:val="single"/>
        </w:rPr>
        <w:t xml:space="preserve"> leaders to search for ways to </w:t>
      </w:r>
      <w:r w:rsidRPr="00020EA9">
        <w:rPr>
          <w:rStyle w:val="Emphasis"/>
          <w:highlight w:val="cyan"/>
        </w:rPr>
        <w:t>cut defense expenditures</w:t>
      </w:r>
      <w:r w:rsidRPr="007347FE">
        <w:rPr>
          <w:sz w:val="16"/>
        </w:rPr>
        <w:t xml:space="preserve">. (2) </w:t>
      </w:r>
      <w:r w:rsidRPr="007347FE">
        <w:rPr>
          <w:u w:val="single"/>
        </w:rPr>
        <w:t xml:space="preserve">Economic crises also encourage </w:t>
      </w:r>
      <w:r w:rsidRPr="00020EA9">
        <w:rPr>
          <w:rStyle w:val="Emphasis"/>
          <w:highlight w:val="cyan"/>
        </w:rPr>
        <w:t>strategic reassessment</w:t>
      </w:r>
      <w:r w:rsidRPr="00B65501">
        <w:rPr>
          <w:sz w:val="16"/>
        </w:rPr>
        <w:t xml:space="preserve">, </w:t>
      </w:r>
      <w:r w:rsidRPr="00CA0D91">
        <w:rPr>
          <w:u w:val="single"/>
        </w:rPr>
        <w:t>so</w:t>
      </w:r>
      <w:r w:rsidRPr="00B65501">
        <w:rPr>
          <w:sz w:val="16"/>
        </w:rPr>
        <w:t xml:space="preserve"> that </w:t>
      </w:r>
      <w:r w:rsidRPr="007347FE">
        <w:rPr>
          <w:u w:val="single"/>
        </w:rPr>
        <w:t>leaders</w:t>
      </w:r>
      <w:r w:rsidRPr="00CA0D91">
        <w:rPr>
          <w:u w:val="single"/>
        </w:rPr>
        <w:t xml:space="preserve"> can argue to</w:t>
      </w:r>
      <w:r w:rsidRPr="00B65501">
        <w:rPr>
          <w:sz w:val="16"/>
        </w:rPr>
        <w:t xml:space="preserve"> </w:t>
      </w:r>
      <w:r w:rsidRPr="00CA0D91">
        <w:rPr>
          <w:u w:val="single"/>
        </w:rPr>
        <w:t>their</w:t>
      </w:r>
      <w:r w:rsidRPr="00B65501">
        <w:rPr>
          <w:sz w:val="16"/>
        </w:rPr>
        <w:t xml:space="preserve"> peers and their </w:t>
      </w:r>
      <w:r w:rsidRPr="00CA0D91">
        <w:rPr>
          <w:u w:val="single"/>
        </w:rPr>
        <w:t>publics</w:t>
      </w:r>
      <w:r w:rsidRPr="00B65501">
        <w:rPr>
          <w:sz w:val="16"/>
        </w:rPr>
        <w:t xml:space="preserve"> </w:t>
      </w:r>
      <w:r w:rsidRPr="00CA0D91">
        <w:rPr>
          <w:u w:val="single"/>
        </w:rPr>
        <w:t xml:space="preserve">that </w:t>
      </w:r>
      <w:r w:rsidRPr="00CA0D91">
        <w:rPr>
          <w:rStyle w:val="Emphasis"/>
        </w:rPr>
        <w:t>defense spending can be arrested</w:t>
      </w:r>
      <w:r w:rsidRPr="00B65501">
        <w:rPr>
          <w:sz w:val="16"/>
        </w:rPr>
        <w:t xml:space="preserve"> </w:t>
      </w:r>
      <w:r w:rsidRPr="00CA0D91">
        <w:rPr>
          <w:rStyle w:val="Emphasis"/>
        </w:rPr>
        <w:t>without endangering the state</w:t>
      </w:r>
      <w:r w:rsidRPr="00B65501">
        <w:rPr>
          <w:sz w:val="16"/>
        </w:rPr>
        <w:t xml:space="preserve">. </w:t>
      </w:r>
      <w:r w:rsidRPr="00CA0D91">
        <w:rPr>
          <w:u w:val="single"/>
        </w:rPr>
        <w:t>This</w:t>
      </w:r>
      <w:r w:rsidRPr="00B65501">
        <w:rPr>
          <w:sz w:val="16"/>
        </w:rPr>
        <w:t xml:space="preserve"> can </w:t>
      </w:r>
      <w:r w:rsidRPr="00020EA9">
        <w:rPr>
          <w:highlight w:val="cyan"/>
          <w:u w:val="single"/>
        </w:rPr>
        <w:t xml:space="preserve">lead to </w:t>
      </w:r>
      <w:r w:rsidRPr="00020EA9">
        <w:rPr>
          <w:rStyle w:val="Emphasis"/>
          <w:highlight w:val="cyan"/>
        </w:rPr>
        <w:t>threat deflation</w:t>
      </w:r>
      <w:r w:rsidRPr="00B65501">
        <w:rPr>
          <w:sz w:val="16"/>
        </w:rPr>
        <w:t xml:space="preserve">, </w:t>
      </w:r>
      <w:r w:rsidRPr="00CA0D91">
        <w:rPr>
          <w:u w:val="single"/>
        </w:rPr>
        <w:t>where</w:t>
      </w:r>
      <w:r w:rsidRPr="00B65501">
        <w:rPr>
          <w:sz w:val="16"/>
        </w:rPr>
        <w:t xml:space="preserve"> </w:t>
      </w:r>
      <w:r w:rsidRPr="00CA0D91">
        <w:rPr>
          <w:u w:val="single"/>
        </w:rPr>
        <w:t>elites</w:t>
      </w:r>
      <w:r w:rsidRPr="00B65501">
        <w:rPr>
          <w:sz w:val="16"/>
        </w:rPr>
        <w:t xml:space="preserve"> attempt to </w:t>
      </w:r>
      <w:r w:rsidRPr="00020EA9">
        <w:rPr>
          <w:rStyle w:val="Emphasis"/>
          <w:highlight w:val="cyan"/>
        </w:rPr>
        <w:t>downplay</w:t>
      </w:r>
      <w:r w:rsidRPr="00CA0D91">
        <w:rPr>
          <w:rStyle w:val="Emphasis"/>
        </w:rPr>
        <w:t xml:space="preserve"> the </w:t>
      </w:r>
      <w:r w:rsidRPr="00020EA9">
        <w:rPr>
          <w:rStyle w:val="Emphasis"/>
          <w:highlight w:val="cyan"/>
        </w:rPr>
        <w:t>seriousness of the threat</w:t>
      </w:r>
      <w:r w:rsidRPr="00B65501">
        <w:rPr>
          <w:sz w:val="16"/>
        </w:rPr>
        <w:t xml:space="preserve"> </w:t>
      </w:r>
      <w:r w:rsidRPr="00CA0D91">
        <w:rPr>
          <w:u w:val="single"/>
        </w:rPr>
        <w:t>posed by a former rival</w:t>
      </w:r>
      <w:r w:rsidRPr="00B65501">
        <w:rPr>
          <w:sz w:val="16"/>
        </w:rPr>
        <w:t xml:space="preserve">. (3) If a state faces multiple threats, economic crises provoke elites to consider threat prioritization, a process that is postponed during periods of economic normalcy. (4) Economic </w:t>
      </w:r>
      <w:r w:rsidRPr="00020EA9">
        <w:rPr>
          <w:highlight w:val="cyan"/>
          <w:u w:val="single"/>
        </w:rPr>
        <w:t>crises increase</w:t>
      </w:r>
      <w:r w:rsidRPr="00CA0D91">
        <w:rPr>
          <w:u w:val="single"/>
        </w:rPr>
        <w:t xml:space="preserve"> the </w:t>
      </w:r>
      <w:r w:rsidRPr="00CA0D91">
        <w:rPr>
          <w:rStyle w:val="Emphasis"/>
        </w:rPr>
        <w:t>political</w:t>
      </w:r>
      <w:r w:rsidRPr="00CA0D91">
        <w:rPr>
          <w:u w:val="single"/>
        </w:rPr>
        <w:t xml:space="preserve"> and </w:t>
      </w:r>
      <w:r w:rsidRPr="00CA0D91">
        <w:rPr>
          <w:rStyle w:val="Emphasis"/>
        </w:rPr>
        <w:t xml:space="preserve">economic </w:t>
      </w:r>
      <w:r w:rsidRPr="00020EA9">
        <w:rPr>
          <w:rStyle w:val="Emphasis"/>
          <w:highlight w:val="cyan"/>
        </w:rPr>
        <w:t>benefit</w:t>
      </w:r>
      <w:r w:rsidRPr="00020EA9">
        <w:rPr>
          <w:highlight w:val="cyan"/>
          <w:u w:val="single"/>
        </w:rPr>
        <w:t xml:space="preserve"> from</w:t>
      </w:r>
      <w:r w:rsidRPr="00CA0D91">
        <w:rPr>
          <w:u w:val="single"/>
        </w:rPr>
        <w:t xml:space="preserve"> </w:t>
      </w:r>
      <w:r w:rsidRPr="00CA0D91">
        <w:rPr>
          <w:rStyle w:val="Emphasis"/>
        </w:rPr>
        <w:t xml:space="preserve">international economic </w:t>
      </w:r>
      <w:r w:rsidRPr="00020EA9">
        <w:rPr>
          <w:rStyle w:val="Emphasis"/>
          <w:highlight w:val="cyan"/>
        </w:rPr>
        <w:t>cooperation</w:t>
      </w:r>
      <w:r w:rsidRPr="00B65501">
        <w:rPr>
          <w:sz w:val="16"/>
        </w:rPr>
        <w:t xml:space="preserve">. </w:t>
      </w:r>
      <w:r w:rsidRPr="00020EA9">
        <w:rPr>
          <w:highlight w:val="cyan"/>
          <w:u w:val="single"/>
        </w:rPr>
        <w:t xml:space="preserve">Leaders seek </w:t>
      </w:r>
      <w:r w:rsidRPr="007347FE">
        <w:rPr>
          <w:rStyle w:val="Emphasis"/>
        </w:rPr>
        <w:t xml:space="preserve">foreign </w:t>
      </w:r>
      <w:r w:rsidRPr="00020EA9">
        <w:rPr>
          <w:rStyle w:val="Emphasis"/>
          <w:highlight w:val="cyan"/>
        </w:rPr>
        <w:t>aid</w:t>
      </w:r>
      <w:r w:rsidRPr="00B65501">
        <w:rPr>
          <w:sz w:val="16"/>
        </w:rPr>
        <w:t xml:space="preserve">, </w:t>
      </w:r>
      <w:r w:rsidRPr="00CA0D91">
        <w:rPr>
          <w:rStyle w:val="Emphasis"/>
        </w:rPr>
        <w:t xml:space="preserve">enhanced </w:t>
      </w:r>
      <w:r w:rsidRPr="00020EA9">
        <w:rPr>
          <w:rStyle w:val="Emphasis"/>
          <w:highlight w:val="cyan"/>
        </w:rPr>
        <w:t>trade</w:t>
      </w:r>
      <w:r w:rsidRPr="00B65501">
        <w:rPr>
          <w:sz w:val="16"/>
        </w:rPr>
        <w:t xml:space="preserve">, </w:t>
      </w:r>
      <w:r w:rsidRPr="00020EA9">
        <w:rPr>
          <w:highlight w:val="cyan"/>
          <w:u w:val="single"/>
        </w:rPr>
        <w:t>and</w:t>
      </w:r>
      <w:r w:rsidRPr="00B65501">
        <w:rPr>
          <w:sz w:val="16"/>
        </w:rPr>
        <w:t xml:space="preserve"> </w:t>
      </w:r>
      <w:r w:rsidRPr="00CA0D91">
        <w:rPr>
          <w:rStyle w:val="Emphasis"/>
        </w:rPr>
        <w:t xml:space="preserve">increased </w:t>
      </w:r>
      <w:r w:rsidRPr="00020EA9">
        <w:rPr>
          <w:rStyle w:val="Emphasis"/>
          <w:highlight w:val="cyan"/>
        </w:rPr>
        <w:t>investment</w:t>
      </w:r>
      <w:r w:rsidRPr="00B65501">
        <w:rPr>
          <w:sz w:val="16"/>
        </w:rPr>
        <w:t xml:space="preserve"> </w:t>
      </w:r>
      <w:r w:rsidRPr="00CA0D91">
        <w:rPr>
          <w:u w:val="single"/>
        </w:rPr>
        <w:t>from</w:t>
      </w:r>
      <w:r w:rsidRPr="00B65501">
        <w:rPr>
          <w:sz w:val="16"/>
        </w:rPr>
        <w:t xml:space="preserve"> </w:t>
      </w:r>
      <w:r w:rsidRPr="00CA0D91">
        <w:rPr>
          <w:u w:val="single"/>
        </w:rPr>
        <w:t>abroad</w:t>
      </w:r>
      <w:r w:rsidRPr="00B65501">
        <w:rPr>
          <w:sz w:val="16"/>
        </w:rPr>
        <w:t xml:space="preserve"> during periods of economic trouble. This </w:t>
      </w:r>
      <w:r w:rsidRPr="00020EA9">
        <w:rPr>
          <w:highlight w:val="cyan"/>
          <w:u w:val="single"/>
        </w:rPr>
        <w:t>search</w:t>
      </w:r>
      <w:r w:rsidRPr="00CA0D91">
        <w:rPr>
          <w:u w:val="single"/>
        </w:rPr>
        <w:t xml:space="preserve"> is </w:t>
      </w:r>
      <w:r w:rsidRPr="00020EA9">
        <w:rPr>
          <w:rStyle w:val="Emphasis"/>
          <w:highlight w:val="cyan"/>
        </w:rPr>
        <w:t>made easier if tensions</w:t>
      </w:r>
      <w:r w:rsidRPr="00CA0D91">
        <w:rPr>
          <w:rStyle w:val="Emphasis"/>
        </w:rPr>
        <w:t xml:space="preserve"> </w:t>
      </w:r>
      <w:r w:rsidRPr="00020EA9">
        <w:rPr>
          <w:rStyle w:val="Emphasis"/>
          <w:highlight w:val="cyan"/>
        </w:rPr>
        <w:t>are</w:t>
      </w:r>
      <w:r w:rsidRPr="00CA0D91">
        <w:rPr>
          <w:rStyle w:val="Emphasis"/>
        </w:rPr>
        <w:t xml:space="preserve"> </w:t>
      </w:r>
      <w:r w:rsidRPr="00020EA9">
        <w:rPr>
          <w:rStyle w:val="Emphasis"/>
          <w:highlight w:val="cyan"/>
        </w:rPr>
        <w:t>reduced</w:t>
      </w:r>
      <w:r w:rsidRPr="00B65501">
        <w:rPr>
          <w:sz w:val="16"/>
        </w:rPr>
        <w:t xml:space="preserve"> with historic rivals. (5) Finally, </w:t>
      </w:r>
      <w:r w:rsidRPr="00020EA9">
        <w:rPr>
          <w:highlight w:val="cyan"/>
          <w:u w:val="single"/>
        </w:rPr>
        <w:t>during crises</w:t>
      </w:r>
      <w:r w:rsidRPr="00B65501">
        <w:rPr>
          <w:sz w:val="16"/>
        </w:rPr>
        <w:t xml:space="preserve">, </w:t>
      </w:r>
      <w:r w:rsidRPr="00020EA9">
        <w:rPr>
          <w:highlight w:val="cyan"/>
          <w:u w:val="single"/>
        </w:rPr>
        <w:t>elites</w:t>
      </w:r>
      <w:r w:rsidRPr="00B65501">
        <w:rPr>
          <w:sz w:val="16"/>
        </w:rPr>
        <w:t xml:space="preserve"> are </w:t>
      </w:r>
      <w:r w:rsidRPr="00CA0D91">
        <w:rPr>
          <w:u w:val="single"/>
        </w:rPr>
        <w:t xml:space="preserve">more </w:t>
      </w:r>
      <w:r w:rsidRPr="00020EA9">
        <w:rPr>
          <w:highlight w:val="cyan"/>
          <w:u w:val="single"/>
        </w:rPr>
        <w:t xml:space="preserve">prone to </w:t>
      </w:r>
      <w:r w:rsidRPr="00020EA9">
        <w:rPr>
          <w:rStyle w:val="Emphasis"/>
          <w:highlight w:val="cyan"/>
        </w:rPr>
        <w:t>select leaders</w:t>
      </w:r>
      <w:r w:rsidRPr="00B65501">
        <w:rPr>
          <w:sz w:val="16"/>
        </w:rPr>
        <w:t xml:space="preserve"> who are </w:t>
      </w:r>
      <w:r w:rsidRPr="00CA0D91">
        <w:rPr>
          <w:u w:val="single"/>
        </w:rPr>
        <w:t xml:space="preserve">perceived as </w:t>
      </w:r>
      <w:r w:rsidRPr="00020EA9">
        <w:rPr>
          <w:highlight w:val="cyan"/>
          <w:u w:val="single"/>
        </w:rPr>
        <w:t xml:space="preserve">capable of </w:t>
      </w:r>
      <w:r w:rsidRPr="00020EA9">
        <w:rPr>
          <w:rStyle w:val="Emphasis"/>
          <w:highlight w:val="cyan"/>
        </w:rPr>
        <w:t>resolving</w:t>
      </w:r>
      <w:r w:rsidRPr="00CA0D91">
        <w:rPr>
          <w:rStyle w:val="Emphasis"/>
        </w:rPr>
        <w:t xml:space="preserve"> economic </w:t>
      </w:r>
      <w:r w:rsidRPr="00020EA9">
        <w:rPr>
          <w:rStyle w:val="Emphasis"/>
          <w:highlight w:val="cyan"/>
        </w:rPr>
        <w:t>difficulties</w:t>
      </w:r>
      <w:r w:rsidRPr="00B65501">
        <w:rPr>
          <w:sz w:val="16"/>
        </w:rPr>
        <w:t xml:space="preserve">, </w:t>
      </w:r>
      <w:r w:rsidRPr="00020EA9">
        <w:rPr>
          <w:highlight w:val="cyan"/>
          <w:u w:val="single"/>
        </w:rPr>
        <w:t>permitting</w:t>
      </w:r>
      <w:r w:rsidRPr="00B65501">
        <w:rPr>
          <w:sz w:val="16"/>
        </w:rPr>
        <w:t xml:space="preserve"> the </w:t>
      </w:r>
      <w:r w:rsidRPr="00CA0D91">
        <w:rPr>
          <w:u w:val="single"/>
        </w:rPr>
        <w:t xml:space="preserve">emergence of </w:t>
      </w:r>
      <w:r w:rsidRPr="00020EA9">
        <w:rPr>
          <w:highlight w:val="cyan"/>
          <w:u w:val="single"/>
        </w:rPr>
        <w:t xml:space="preserve">leaders who hold </w:t>
      </w:r>
      <w:r w:rsidRPr="00020EA9">
        <w:rPr>
          <w:rStyle w:val="Emphasis"/>
          <w:highlight w:val="cyan"/>
        </w:rPr>
        <w:t>heterodox</w:t>
      </w:r>
      <w:r w:rsidRPr="00CA0D91">
        <w:rPr>
          <w:rStyle w:val="Emphasis"/>
        </w:rPr>
        <w:t xml:space="preserve"> </w:t>
      </w:r>
      <w:r w:rsidRPr="00020EA9">
        <w:rPr>
          <w:rStyle w:val="Emphasis"/>
          <w:highlight w:val="cyan"/>
        </w:rPr>
        <w:t>fo</w:t>
      </w:r>
      <w:r w:rsidRPr="00CA0D91">
        <w:rPr>
          <w:rStyle w:val="Emphasis"/>
        </w:rPr>
        <w:t xml:space="preserve">reign </w:t>
      </w:r>
      <w:r w:rsidRPr="00020EA9">
        <w:rPr>
          <w:rStyle w:val="Emphasis"/>
          <w:highlight w:val="cyan"/>
        </w:rPr>
        <w:t>po</w:t>
      </w:r>
      <w:r w:rsidRPr="00CA0D91">
        <w:rPr>
          <w:rStyle w:val="Emphasis"/>
        </w:rPr>
        <w:t xml:space="preserve">licy </w:t>
      </w:r>
      <w:r w:rsidRPr="00020EA9">
        <w:rPr>
          <w:rStyle w:val="Emphasis"/>
          <w:highlight w:val="cyan"/>
        </w:rPr>
        <w:t>views</w:t>
      </w:r>
      <w:r w:rsidRPr="00B65501">
        <w:rPr>
          <w:sz w:val="16"/>
        </w:rPr>
        <w:t xml:space="preserve">. Collectively, </w:t>
      </w:r>
      <w:r w:rsidRPr="00CA0D91">
        <w:rPr>
          <w:u w:val="single"/>
        </w:rPr>
        <w:t>these</w:t>
      </w:r>
      <w:r w:rsidRPr="00B65501">
        <w:rPr>
          <w:sz w:val="16"/>
        </w:rPr>
        <w:t xml:space="preserve"> mechanisms </w:t>
      </w:r>
      <w:r w:rsidRPr="00CA0D91">
        <w:rPr>
          <w:u w:val="single"/>
        </w:rPr>
        <w:t>make it much more likely that a leader will prefer conciliatory policies</w:t>
      </w:r>
      <w:r w:rsidRPr="00B65501">
        <w:rPr>
          <w:sz w:val="16"/>
        </w:rPr>
        <w:t xml:space="preserve"> compared to during periods of economic normalcy. This section reviews this causal logic in greater detail, while also providing historical examples that these mechanisms recur in practice.</w:t>
      </w:r>
    </w:p>
    <w:p w14:paraId="1655C44D" w14:textId="4A8E7DF8" w:rsidR="00376AE9" w:rsidRPr="00376AE9" w:rsidRDefault="0082013D" w:rsidP="00BC2EA0">
      <w:pPr>
        <w:pStyle w:val="Heading3"/>
      </w:pPr>
      <w:r>
        <w:lastRenderedPageBreak/>
        <w:t>Mining good</w:t>
      </w:r>
    </w:p>
    <w:p w14:paraId="1585073A" w14:textId="77777777" w:rsidR="00376AE9" w:rsidRDefault="00376AE9" w:rsidP="00376AE9">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2B72FCA9" w14:textId="77777777" w:rsidR="00376AE9" w:rsidRDefault="00376AE9" w:rsidP="00376AE9">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7553A8E5" w14:textId="77777777" w:rsidR="00376AE9" w:rsidRDefault="00376AE9" w:rsidP="00376AE9">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w:t>
      </w:r>
      <w:r w:rsidRPr="00184EB0">
        <w:rPr>
          <w:sz w:val="12"/>
        </w:rPr>
        <w:lastRenderedPageBreak/>
        <w:t xml:space="preserve">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 xml:space="preserve">in </w:t>
      </w:r>
      <w:r w:rsidRPr="00DF6B30">
        <w:rPr>
          <w:rStyle w:val="StyleUnderline"/>
        </w:rPr>
        <w:lastRenderedPageBreak/>
        <w:t>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58360AA" w14:textId="77777777" w:rsidR="00376AE9" w:rsidRPr="00C435A1" w:rsidRDefault="00376AE9" w:rsidP="00376AE9">
      <w:pPr>
        <w:pStyle w:val="Heading4"/>
        <w:rPr>
          <w:rFonts w:cs="Arial"/>
        </w:rPr>
      </w:pPr>
      <w:r w:rsidRPr="00C435A1">
        <w:rPr>
          <w:rFonts w:cs="Arial"/>
        </w:rPr>
        <w:t>Resource scarcity coming now and causes extinction—asteroid mining is the only way to solve</w:t>
      </w:r>
    </w:p>
    <w:p w14:paraId="3C201CD2" w14:textId="77777777" w:rsidR="00376AE9" w:rsidRPr="00C435A1" w:rsidRDefault="00376AE9" w:rsidP="00376AE9">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1" w:history="1">
        <w:r w:rsidRPr="00C435A1">
          <w:rPr>
            <w:rStyle w:val="Hyperlink"/>
          </w:rPr>
          <w:t>https://www.linkedin.com/pulse/asteroid-mining-necessary-answer-mineral-scarcity-de-crombrugghe</w:t>
        </w:r>
      </w:hyperlink>
    </w:p>
    <w:p w14:paraId="36FE6D92" w14:textId="77777777" w:rsidR="00376AE9" w:rsidRPr="00C435A1" w:rsidRDefault="00376AE9" w:rsidP="00376AE9">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w:t>
      </w:r>
      <w:r w:rsidRPr="00C435A1">
        <w:rPr>
          <w:sz w:val="14"/>
        </w:rPr>
        <w:lastRenderedPageBreak/>
        <w:t>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w:t>
      </w:r>
      <w:r w:rsidRPr="00C435A1">
        <w:rPr>
          <w:sz w:val="14"/>
        </w:rPr>
        <w:lastRenderedPageBreak/>
        <w:t xml:space="preserve">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59BE463D" w14:textId="77777777" w:rsidR="00376AE9" w:rsidRPr="00C435A1" w:rsidRDefault="00376AE9" w:rsidP="00376AE9">
      <w:pPr>
        <w:pStyle w:val="Heading4"/>
        <w:rPr>
          <w:rFonts w:cs="Arial"/>
        </w:rPr>
      </w:pPr>
      <w:r w:rsidRPr="00C435A1">
        <w:rPr>
          <w:rFonts w:cs="Arial"/>
        </w:rPr>
        <w:t>Resource Shortages Exacerbate Conflict</w:t>
      </w:r>
    </w:p>
    <w:p w14:paraId="739987F2" w14:textId="77777777" w:rsidR="00376AE9" w:rsidRPr="00C435A1" w:rsidRDefault="00376AE9" w:rsidP="00376AE9">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64013D6E" w14:textId="77777777" w:rsidR="00376AE9" w:rsidRPr="00C435A1" w:rsidRDefault="00376AE9" w:rsidP="00376AE9">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 xml:space="preserve">been the </w:t>
      </w:r>
      <w:r w:rsidRPr="00F35472">
        <w:rPr>
          <w:rStyle w:val="Emphasis"/>
          <w:highlight w:val="green"/>
        </w:rPr>
        <w:lastRenderedPageBreak/>
        <w:t>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proofErr w:type="spellStart"/>
      <w:r w:rsidRPr="00F35472">
        <w:rPr>
          <w:rStyle w:val="StyleUnderline"/>
          <w:highlight w:val="green"/>
        </w:rPr>
        <w:t>asteroidal</w:t>
      </w:r>
      <w:proofErr w:type="spellEnd"/>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1E9EA22B" w14:textId="77777777" w:rsidR="00376AE9" w:rsidRPr="00C435A1" w:rsidRDefault="00376AE9" w:rsidP="00376AE9">
      <w:pPr>
        <w:pStyle w:val="Heading4"/>
        <w:rPr>
          <w:rFonts w:cs="Arial"/>
        </w:rPr>
      </w:pPr>
      <w:r w:rsidRPr="00C435A1">
        <w:rPr>
          <w:rFonts w:cs="Arial"/>
        </w:rPr>
        <w:t>Those Conflicts go Nuclear</w:t>
      </w:r>
    </w:p>
    <w:p w14:paraId="46C0131A" w14:textId="77777777" w:rsidR="00376AE9" w:rsidRPr="00C435A1" w:rsidRDefault="00376AE9" w:rsidP="00376AE9">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2" w:history="1">
        <w:r w:rsidRPr="00C435A1">
          <w:rPr>
            <w:rStyle w:val="Hyperlink"/>
          </w:rPr>
          <w:t>https://www.thenation.com/article/how-resource-scarcity-and-climate-change-could-produce-global-explosion/</w:t>
        </w:r>
      </w:hyperlink>
      <w:r w:rsidRPr="00C435A1">
        <w:t xml:space="preserve"> JHW</w:t>
      </w:r>
    </w:p>
    <w:p w14:paraId="51A9B139" w14:textId="77777777" w:rsidR="00376AE9" w:rsidRPr="00C435A1" w:rsidRDefault="00376AE9" w:rsidP="00376AE9">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food and critical minerals. This in itself would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w:t>
      </w:r>
      <w:r w:rsidRPr="00C435A1">
        <w:rPr>
          <w:sz w:val="16"/>
        </w:rPr>
        <w:lastRenderedPageBreak/>
        <w:t xml:space="preserve">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cyberwar and </w:t>
      </w:r>
      <w:r w:rsidRPr="00F35472">
        <w:rPr>
          <w:rStyle w:val="Emphasis"/>
          <w:highlight w:val="green"/>
        </w:rPr>
        <w:t>nuclear proliferation</w:t>
      </w:r>
      <w:r w:rsidRPr="00C435A1">
        <w:rPr>
          <w:rStyle w:val="Emphasis"/>
        </w:rPr>
        <w:t xml:space="preserve">. </w:t>
      </w:r>
      <w:r w:rsidRPr="00C435A1">
        <w:rPr>
          <w:sz w:val="16"/>
        </w:rPr>
        <w:t xml:space="preserve">“Many </w:t>
      </w:r>
      <w:r w:rsidRPr="00BC2EA0">
        <w:rPr>
          <w:sz w:val="16"/>
        </w:rPr>
        <w:t>countries important to the United States are vulnerable to natural resource shocks that degrade economic development, frustrate attempts to democratize, raise the risk of regime-threatening instability, and aggravate regional tensions,” he wrote in his prepared statement for the Senate Select Committee on Intelligence. “Extreme weather events (floods, droughts, heat waves) will increasingly disrupt food and energy markets, exacerbating state weakness, forcing human migrations, and triggering riots, civil disobedience, and vandalism.”</w:t>
      </w:r>
      <w:r w:rsidRPr="008614A1">
        <w:t xml:space="preserve">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w:t>
      </w:r>
      <w:r w:rsidRPr="00C435A1">
        <w:rPr>
          <w:sz w:val="16"/>
        </w:rPr>
        <w:lastRenderedPageBreak/>
        <w:t xml:space="preserve">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7600BD4F" w14:textId="77777777" w:rsidR="00376AE9" w:rsidRDefault="00376AE9" w:rsidP="00376AE9">
      <w:pPr>
        <w:pStyle w:val="Heading4"/>
      </w:pPr>
      <w:r>
        <w:t>Mining solves Water Shortages</w:t>
      </w:r>
    </w:p>
    <w:p w14:paraId="156B653B" w14:textId="77777777" w:rsidR="00376AE9" w:rsidRPr="004F4117" w:rsidRDefault="00376AE9" w:rsidP="00376AE9">
      <w:r w:rsidRPr="00C962B6">
        <w:rPr>
          <w:rStyle w:val="Style13ptBold"/>
        </w:rPr>
        <w:t>Kean 15</w:t>
      </w:r>
      <w:r>
        <w:t xml:space="preserve"> </w:t>
      </w:r>
      <w:r w:rsidRPr="004F4117">
        <w:t>Sam Kean December 2015 "The End of Thirst"</w:t>
      </w:r>
      <w:r>
        <w:t xml:space="preserve"> </w:t>
      </w:r>
      <w:hyperlink r:id="rId13" w:history="1">
        <w:r w:rsidRPr="00FC542F">
          <w:rPr>
            <w:rStyle w:val="Hyperlink"/>
          </w:rPr>
          <w:t>https://www.theatlantic.com/magazine/archive/2015/12/the-end-of-thirst/413176/</w:t>
        </w:r>
      </w:hyperlink>
      <w:r>
        <w:t xml:space="preserve"> (writer based in Washington DC for the Atlantic)//Elmer </w:t>
      </w:r>
    </w:p>
    <w:p w14:paraId="541740B4" w14:textId="77777777" w:rsidR="00376AE9" w:rsidRPr="00F35472" w:rsidRDefault="00376AE9" w:rsidP="00376AE9">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w:t>
      </w:r>
      <w:r w:rsidRPr="00F35472">
        <w:rPr>
          <w:sz w:val="16"/>
          <w:szCs w:val="16"/>
        </w:rPr>
        <w:lastRenderedPageBreak/>
        <w:t xml:space="preserve">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actually common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1B1A230B" w14:textId="77777777" w:rsidR="00376AE9" w:rsidRDefault="00376AE9" w:rsidP="00376AE9">
      <w:pPr>
        <w:pStyle w:val="Heading4"/>
      </w:pPr>
      <w:r>
        <w:t>Water Wars cause:</w:t>
      </w:r>
    </w:p>
    <w:p w14:paraId="54BF14D1" w14:textId="77777777" w:rsidR="00376AE9" w:rsidRPr="00C962B6" w:rsidRDefault="00376AE9" w:rsidP="00376AE9">
      <w:pPr>
        <w:pStyle w:val="Heading4"/>
      </w:pPr>
      <w:r>
        <w:t>a] Indo-Pak War – goes Nuclear</w:t>
      </w:r>
    </w:p>
    <w:p w14:paraId="418E7C21" w14:textId="77777777" w:rsidR="00376AE9" w:rsidRPr="003808B4" w:rsidRDefault="00376AE9" w:rsidP="00376AE9">
      <w:proofErr w:type="spellStart"/>
      <w:r w:rsidRPr="003808B4">
        <w:rPr>
          <w:rStyle w:val="Style13ptBold"/>
        </w:rPr>
        <w:t>Klare</w:t>
      </w:r>
      <w:proofErr w:type="spellEnd"/>
      <w:r w:rsidRPr="003808B4">
        <w:rPr>
          <w:rStyle w:val="Style13ptBold"/>
        </w:rPr>
        <w:t xml:space="preserve"> 20 </w:t>
      </w:r>
      <w:r w:rsidRPr="003808B4">
        <w:t xml:space="preserve">— Five College professor emeritus of peace and world security studies, and director of the Five College Program in Peace and World Security Studies (PAWSS), holds a B.A. and M.A. from Columbia University and a Ph.D. from the </w:t>
      </w:r>
      <w:r w:rsidRPr="003808B4">
        <w:lastRenderedPageBreak/>
        <w:t>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123CCE8A" w14:textId="77777777" w:rsidR="00376AE9" w:rsidRPr="003808B4" w:rsidRDefault="00376AE9" w:rsidP="00376AE9">
      <w:pPr>
        <w:rPr>
          <w:sz w:val="16"/>
        </w:rPr>
      </w:pPr>
      <w:r w:rsidRPr="003808B4">
        <w:rPr>
          <w:rStyle w:val="StyleUnderline"/>
        </w:rPr>
        <w:t xml:space="preserve">Interstate </w:t>
      </w:r>
      <w:r w:rsidRPr="00F35472">
        <w:rPr>
          <w:rStyle w:val="StyleUnderline"/>
          <w:highlight w:val="green"/>
        </w:rPr>
        <w:t>conflict over water</w:t>
      </w:r>
      <w:r w:rsidRPr="003808B4">
        <w:rPr>
          <w:sz w:val="16"/>
        </w:rPr>
        <w:t xml:space="preserve"> might </w:t>
      </w:r>
      <w:r w:rsidRPr="00F35472">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35472">
        <w:rPr>
          <w:rStyle w:val="StyleUnderline"/>
          <w:highlight w:val="green"/>
        </w:rPr>
        <w:t>amplifying</w:t>
      </w:r>
      <w:r w:rsidRPr="003808B4">
        <w:rPr>
          <w:sz w:val="16"/>
        </w:rPr>
        <w:t xml:space="preserve"> any </w:t>
      </w:r>
      <w:r w:rsidRPr="00F35472">
        <w:rPr>
          <w:rStyle w:val="StyleUnderline"/>
          <w:highlight w:val="green"/>
        </w:rPr>
        <w:t xml:space="preserve">scarcities </w:t>
      </w:r>
      <w:r w:rsidRPr="003808B4">
        <w:rPr>
          <w:rStyle w:val="StyleUnderline"/>
        </w:rPr>
        <w:t xml:space="preserve">already </w:t>
      </w:r>
      <w:r w:rsidRPr="00F35472">
        <w:rPr>
          <w:rStyle w:val="StyleUnderline"/>
          <w:highlight w:val="green"/>
        </w:rPr>
        <w:t>present</w:t>
      </w:r>
      <w:r w:rsidRPr="003808B4">
        <w:rPr>
          <w:sz w:val="16"/>
        </w:rPr>
        <w:t xml:space="preserve"> there. “We judge that </w:t>
      </w:r>
      <w:r w:rsidRPr="00F35472">
        <w:rPr>
          <w:rStyle w:val="StyleUnderline"/>
          <w:highlight w:val="green"/>
        </w:rPr>
        <w:t xml:space="preserve">as </w:t>
      </w:r>
      <w:r w:rsidRPr="003808B4">
        <w:rPr>
          <w:rStyle w:val="StyleUnderline"/>
        </w:rPr>
        <w:t xml:space="preserve">water </w:t>
      </w:r>
      <w:r w:rsidRPr="00F35472">
        <w:rPr>
          <w:rStyle w:val="StyleUnderline"/>
          <w:highlight w:val="green"/>
        </w:rPr>
        <w:t>shortages become</w:t>
      </w:r>
      <w:r w:rsidRPr="003808B4">
        <w:rPr>
          <w:rStyle w:val="StyleUnderline"/>
        </w:rPr>
        <w:t xml:space="preserve"> </w:t>
      </w:r>
      <w:r w:rsidRPr="003808B4">
        <w:rPr>
          <w:rStyle w:val="Emphasis"/>
        </w:rPr>
        <w:t xml:space="preserve">more </w:t>
      </w:r>
      <w:r w:rsidRPr="00F35472">
        <w:rPr>
          <w:rStyle w:val="Emphasis"/>
          <w:highlight w:val="green"/>
        </w:rPr>
        <w:t>acute</w:t>
      </w:r>
      <w:r w:rsidRPr="003808B4">
        <w:rPr>
          <w:sz w:val="16"/>
        </w:rPr>
        <w:t xml:space="preserve"> beyond the next ten years, </w:t>
      </w:r>
      <w:r w:rsidRPr="00F35472">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35472">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35472">
        <w:rPr>
          <w:rStyle w:val="StyleUnderline"/>
          <w:highlight w:val="green"/>
        </w:rPr>
        <w:t xml:space="preserve">to obtain </w:t>
      </w:r>
      <w:r w:rsidRPr="003808B4">
        <w:rPr>
          <w:rStyle w:val="Emphasis"/>
        </w:rPr>
        <w:t xml:space="preserve">regional </w:t>
      </w:r>
      <w:r w:rsidRPr="00F35472">
        <w:rPr>
          <w:rStyle w:val="Emphasis"/>
          <w:highlight w:val="green"/>
        </w:rPr>
        <w:t>influence</w:t>
      </w:r>
      <w:r w:rsidRPr="003808B4">
        <w:rPr>
          <w:sz w:val="16"/>
        </w:rPr>
        <w:t xml:space="preserve"> or preserve their water interests.”16</w:t>
      </w:r>
    </w:p>
    <w:p w14:paraId="41CC41B9" w14:textId="77777777" w:rsidR="00376AE9" w:rsidRPr="003808B4" w:rsidRDefault="00376AE9" w:rsidP="00376AE9">
      <w:pPr>
        <w:rPr>
          <w:sz w:val="16"/>
        </w:rPr>
      </w:pPr>
      <w:r w:rsidRPr="003808B4">
        <w:rPr>
          <w:sz w:val="16"/>
        </w:rPr>
        <w:t xml:space="preserve">The </w:t>
      </w:r>
      <w:r w:rsidRPr="00F35472">
        <w:rPr>
          <w:rStyle w:val="StyleUnderline"/>
          <w:highlight w:val="green"/>
        </w:rPr>
        <w:t>utilization of a state’s</w:t>
      </w:r>
      <w:r w:rsidRPr="003808B4">
        <w:rPr>
          <w:rStyle w:val="StyleUnderline"/>
        </w:rPr>
        <w:t xml:space="preserve"> superior </w:t>
      </w:r>
      <w:r w:rsidRPr="00F35472">
        <w:rPr>
          <w:rStyle w:val="StyleUnderline"/>
          <w:highlight w:val="green"/>
        </w:rPr>
        <w:t>position</w:t>
      </w:r>
      <w:r w:rsidRPr="003808B4">
        <w:rPr>
          <w:sz w:val="16"/>
        </w:rPr>
        <w:t xml:space="preserve"> in a shared river system to extract political or economic advantage can </w:t>
      </w:r>
      <w:r w:rsidRPr="00F35472">
        <w:rPr>
          <w:rStyle w:val="StyleUnderline"/>
          <w:highlight w:val="green"/>
        </w:rPr>
        <w:t>prove</w:t>
      </w:r>
      <w:r w:rsidRPr="003808B4">
        <w:rPr>
          <w:rStyle w:val="StyleUnderline"/>
        </w:rPr>
        <w:t xml:space="preserve"> </w:t>
      </w:r>
      <w:r w:rsidRPr="003808B4">
        <w:rPr>
          <w:rStyle w:val="Emphasis"/>
        </w:rPr>
        <w:t xml:space="preserve">especially </w:t>
      </w:r>
      <w:r w:rsidRPr="00F35472">
        <w:rPr>
          <w:rStyle w:val="Emphasis"/>
          <w:highlight w:val="green"/>
        </w:rPr>
        <w:t>destabilizing</w:t>
      </w:r>
      <w:r w:rsidRPr="003808B4">
        <w:rPr>
          <w:sz w:val="16"/>
        </w:rPr>
        <w:t xml:space="preserve">, the ICA suggested, </w:t>
      </w:r>
      <w:r w:rsidRPr="00F35472">
        <w:rPr>
          <w:rStyle w:val="StyleUnderline"/>
          <w:highlight w:val="green"/>
        </w:rPr>
        <w:t>when</w:t>
      </w:r>
      <w:r w:rsidRPr="003808B4">
        <w:rPr>
          <w:sz w:val="16"/>
        </w:rPr>
        <w:t xml:space="preserve"> weaker </w:t>
      </w:r>
      <w:r w:rsidRPr="00F35472">
        <w:rPr>
          <w:rStyle w:val="StyleUnderline"/>
          <w:highlight w:val="green"/>
        </w:rPr>
        <w:t>states</w:t>
      </w:r>
      <w:r w:rsidRPr="003808B4">
        <w:rPr>
          <w:sz w:val="16"/>
        </w:rPr>
        <w:t xml:space="preserve"> in the system (typically the downstream countries) </w:t>
      </w:r>
      <w:r w:rsidRPr="00F35472">
        <w:rPr>
          <w:rStyle w:val="StyleUnderline"/>
          <w:highlight w:val="green"/>
        </w:rPr>
        <w:t>are</w:t>
      </w:r>
      <w:r w:rsidRPr="003808B4">
        <w:rPr>
          <w:sz w:val="16"/>
        </w:rPr>
        <w:t xml:space="preserve"> especially </w:t>
      </w:r>
      <w:r w:rsidRPr="00F35472">
        <w:rPr>
          <w:rStyle w:val="StyleUnderline"/>
          <w:highlight w:val="green"/>
        </w:rPr>
        <w:t>vulnerable to</w:t>
      </w:r>
      <w:r w:rsidRPr="003808B4">
        <w:rPr>
          <w:rStyle w:val="StyleUnderline"/>
        </w:rPr>
        <w:t xml:space="preserve"> water </w:t>
      </w:r>
      <w:r w:rsidRPr="00F35472">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35472">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35472">
        <w:rPr>
          <w:rStyle w:val="StyleUnderline"/>
          <w:highlight w:val="green"/>
        </w:rPr>
        <w:t>to</w:t>
      </w:r>
      <w:r w:rsidRPr="003808B4">
        <w:rPr>
          <w:rStyle w:val="StyleUnderline"/>
        </w:rPr>
        <w:t xml:space="preserve"> </w:t>
      </w:r>
      <w:r w:rsidRPr="00F35472">
        <w:rPr>
          <w:rStyle w:val="StyleUnderline"/>
          <w:highlight w:val="green"/>
        </w:rPr>
        <w:t xml:space="preserve">provoke </w:t>
      </w:r>
      <w:r w:rsidRPr="00F35472">
        <w:rPr>
          <w:rStyle w:val="Emphasis"/>
          <w:highlight w:val="green"/>
        </w:rPr>
        <w:t>widespread</w:t>
      </w:r>
      <w:r w:rsidRPr="003808B4">
        <w:rPr>
          <w:rStyle w:val="Emphasis"/>
        </w:rPr>
        <w:t xml:space="preserve"> unrest</w:t>
      </w:r>
      <w:r w:rsidRPr="003808B4">
        <w:rPr>
          <w:rStyle w:val="StyleUnderline"/>
        </w:rPr>
        <w:t xml:space="preserve"> and </w:t>
      </w:r>
      <w:r w:rsidRPr="00F35472">
        <w:rPr>
          <w:rStyle w:val="StyleUnderline"/>
          <w:highlight w:val="green"/>
        </w:rPr>
        <w:t>conflict</w:t>
      </w:r>
      <w:r w:rsidRPr="003808B4">
        <w:rPr>
          <w:sz w:val="16"/>
        </w:rPr>
        <w:t>. “</w:t>
      </w:r>
      <w:r w:rsidRPr="003808B4">
        <w:rPr>
          <w:rStyle w:val="StyleUnderline"/>
        </w:rPr>
        <w:t xml:space="preserve">Water </w:t>
      </w:r>
      <w:r w:rsidRPr="00F35472">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35472">
        <w:rPr>
          <w:rStyle w:val="StyleUnderline"/>
          <w:highlight w:val="green"/>
        </w:rPr>
        <w:t>pressure</w:t>
      </w:r>
      <w:r w:rsidRPr="003808B4">
        <w:rPr>
          <w:rStyle w:val="StyleUnderline"/>
        </w:rPr>
        <w:t xml:space="preserve"> on national</w:t>
      </w:r>
      <w:r w:rsidRPr="003808B4">
        <w:rPr>
          <w:sz w:val="16"/>
        </w:rPr>
        <w:t xml:space="preserve"> and local </w:t>
      </w:r>
      <w:r w:rsidRPr="00F35472">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54023BE2" w14:textId="77777777" w:rsidR="00376AE9" w:rsidRPr="003808B4" w:rsidRDefault="00376AE9" w:rsidP="00376AE9">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74C03998" w14:textId="77777777" w:rsidR="00376AE9" w:rsidRPr="003808B4" w:rsidRDefault="00376AE9" w:rsidP="00376AE9">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0D6E7D06" w14:textId="77777777" w:rsidR="00376AE9" w:rsidRPr="003808B4" w:rsidRDefault="00376AE9" w:rsidP="00376AE9">
      <w:pPr>
        <w:rPr>
          <w:sz w:val="16"/>
          <w:szCs w:val="16"/>
        </w:rPr>
      </w:pPr>
      <w:r w:rsidRPr="003808B4">
        <w:rPr>
          <w:sz w:val="16"/>
          <w:szCs w:val="16"/>
        </w:rPr>
        <w:t xml:space="preserve">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w:t>
      </w:r>
      <w:r w:rsidRPr="003808B4">
        <w:rPr>
          <w:sz w:val="16"/>
          <w:szCs w:val="16"/>
        </w:rPr>
        <w:lastRenderedPageBreak/>
        <w:t>discord within many of these countries and long-standing tensions among them, analysts fear that such shortages could aggravate both internal and external tensions and ignite interstate as well as intrastate conflict.20</w:t>
      </w:r>
    </w:p>
    <w:p w14:paraId="62BF0BF2" w14:textId="77777777" w:rsidR="00376AE9" w:rsidRPr="003808B4" w:rsidRDefault="00376AE9" w:rsidP="00376AE9">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35472">
        <w:rPr>
          <w:rStyle w:val="StyleUnderline"/>
          <w:highlight w:val="green"/>
        </w:rPr>
        <w:t>Pakistan</w:t>
      </w:r>
      <w:r w:rsidRPr="003808B4">
        <w:rPr>
          <w:rStyle w:val="StyleUnderline"/>
        </w:rPr>
        <w:t xml:space="preserve"> presents a </w:t>
      </w:r>
      <w:r w:rsidRPr="00F35472">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35472">
        <w:rPr>
          <w:rStyle w:val="StyleUnderline"/>
          <w:highlight w:val="green"/>
        </w:rPr>
        <w:t>where</w:t>
      </w:r>
      <w:r w:rsidRPr="003808B4">
        <w:rPr>
          <w:rStyle w:val="StyleUnderline"/>
        </w:rPr>
        <w:t xml:space="preserve"> social </w:t>
      </w:r>
      <w:r w:rsidRPr="00F35472">
        <w:rPr>
          <w:rStyle w:val="StyleUnderline"/>
          <w:highlight w:val="green"/>
        </w:rPr>
        <w:t>dynamics</w:t>
      </w:r>
      <w:r w:rsidRPr="003808B4">
        <w:rPr>
          <w:sz w:val="16"/>
        </w:rPr>
        <w:t xml:space="preserve"> and susceptibility to harm from climate events combine to </w:t>
      </w:r>
      <w:r w:rsidRPr="00F35472">
        <w:rPr>
          <w:rStyle w:val="StyleUnderline"/>
          <w:highlight w:val="green"/>
        </w:rPr>
        <w:t>create a</w:t>
      </w:r>
      <w:r w:rsidRPr="003808B4">
        <w:rPr>
          <w:sz w:val="16"/>
        </w:rPr>
        <w:t xml:space="preserve"> potentially </w:t>
      </w:r>
      <w:r w:rsidRPr="00F35472">
        <w:rPr>
          <w:rStyle w:val="StyleUnderline"/>
          <w:highlight w:val="green"/>
        </w:rPr>
        <w:t>unstable</w:t>
      </w:r>
      <w:r w:rsidRPr="003808B4">
        <w:rPr>
          <w:rStyle w:val="StyleUnderline"/>
        </w:rPr>
        <w:t xml:space="preserve"> </w:t>
      </w:r>
      <w:r w:rsidRPr="00F35472">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35472">
        <w:rPr>
          <w:rStyle w:val="StyleUnderline"/>
          <w:highlight w:val="green"/>
        </w:rPr>
        <w:t>led</w:t>
      </w:r>
      <w:r w:rsidRPr="003808B4">
        <w:rPr>
          <w:sz w:val="16"/>
        </w:rPr>
        <w:t xml:space="preserve">, in the past, </w:t>
      </w:r>
      <w:r w:rsidRPr="00F35472">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35472">
        <w:rPr>
          <w:rStyle w:val="StyleUnderline"/>
          <w:highlight w:val="green"/>
        </w:rPr>
        <w:t>tensions with India</w:t>
      </w:r>
      <w:r w:rsidRPr="003808B4">
        <w:rPr>
          <w:sz w:val="16"/>
        </w:rPr>
        <w:t xml:space="preserve"> over control of the Indus; now, with the likelihood of diminished meltwater from the Himalayan glaciers, the </w:t>
      </w:r>
      <w:r w:rsidRPr="00F35472">
        <w:rPr>
          <w:rStyle w:val="StyleUnderline"/>
          <w:highlight w:val="green"/>
        </w:rPr>
        <w:t>risk of</w:t>
      </w:r>
      <w:r w:rsidRPr="003808B4">
        <w:rPr>
          <w:rStyle w:val="StyleUnderline"/>
        </w:rPr>
        <w:t xml:space="preserve"> water </w:t>
      </w:r>
      <w:r w:rsidRPr="00F35472">
        <w:rPr>
          <w:rStyle w:val="StyleUnderline"/>
          <w:highlight w:val="green"/>
        </w:rPr>
        <w:t>scarcity triggering</w:t>
      </w:r>
      <w:r w:rsidRPr="003808B4">
        <w:rPr>
          <w:rStyle w:val="StyleUnderline"/>
        </w:rPr>
        <w:t xml:space="preserve"> </w:t>
      </w:r>
      <w:r w:rsidRPr="003808B4">
        <w:rPr>
          <w:rStyle w:val="Emphasis"/>
        </w:rPr>
        <w:t xml:space="preserve">violent </w:t>
      </w:r>
      <w:r w:rsidRPr="00F35472">
        <w:rPr>
          <w:rStyle w:val="Emphasis"/>
          <w:highlight w:val="green"/>
        </w:rPr>
        <w:t>conflict</w:t>
      </w:r>
      <w:r w:rsidRPr="003808B4">
        <w:rPr>
          <w:sz w:val="16"/>
        </w:rPr>
        <w:t xml:space="preserve"> of one sort or another </w:t>
      </w:r>
      <w:r w:rsidRPr="00F35472">
        <w:rPr>
          <w:rStyle w:val="StyleUnderline"/>
          <w:highlight w:val="green"/>
        </w:rPr>
        <w:t>becomes</w:t>
      </w:r>
      <w:r w:rsidRPr="003808B4">
        <w:rPr>
          <w:rStyle w:val="StyleUnderline"/>
        </w:rPr>
        <w:t xml:space="preserve"> that </w:t>
      </w:r>
      <w:r w:rsidRPr="00F35472">
        <w:rPr>
          <w:rStyle w:val="Emphasis"/>
          <w:highlight w:val="green"/>
        </w:rPr>
        <w:t>much greater</w:t>
      </w:r>
      <w:r w:rsidRPr="003808B4">
        <w:rPr>
          <w:sz w:val="16"/>
        </w:rPr>
        <w:t>.22</w:t>
      </w:r>
    </w:p>
    <w:p w14:paraId="563A28AA" w14:textId="77777777" w:rsidR="00376AE9" w:rsidRPr="003808B4" w:rsidRDefault="00376AE9" w:rsidP="00376AE9">
      <w:pPr>
        <w:rPr>
          <w:sz w:val="16"/>
          <w:szCs w:val="16"/>
        </w:rPr>
      </w:pPr>
      <w:r w:rsidRPr="003808B4">
        <w:rPr>
          <w:sz w:val="16"/>
          <w:szCs w:val="16"/>
        </w:rPr>
        <w:t>Pakistan, the Indus, and U.S. Security</w:t>
      </w:r>
    </w:p>
    <w:p w14:paraId="1036F53A" w14:textId="77777777" w:rsidR="00376AE9" w:rsidRPr="003808B4" w:rsidRDefault="00376AE9" w:rsidP="00376AE9">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35472">
        <w:rPr>
          <w:rStyle w:val="StyleUnderline"/>
          <w:highlight w:val="green"/>
        </w:rPr>
        <w:t>Pakistan</w:t>
      </w:r>
      <w:r w:rsidRPr="003808B4">
        <w:rPr>
          <w:sz w:val="16"/>
        </w:rPr>
        <w:t xml:space="preserve"> a critical—if not always wholehearted—partner in the global war on terror, but it also </w:t>
      </w:r>
      <w:r w:rsidRPr="00F35472">
        <w:rPr>
          <w:rStyle w:val="StyleUnderline"/>
          <w:highlight w:val="green"/>
        </w:rPr>
        <w:t>possesses</w:t>
      </w:r>
      <w:r w:rsidRPr="003808B4">
        <w:rPr>
          <w:rStyle w:val="StyleUnderline"/>
        </w:rPr>
        <w:t xml:space="preserve"> a </w:t>
      </w:r>
      <w:r w:rsidRPr="00F35472">
        <w:rPr>
          <w:rStyle w:val="Emphasis"/>
          <w:highlight w:val="green"/>
        </w:rPr>
        <w:t xml:space="preserve">substantial </w:t>
      </w:r>
      <w:r w:rsidRPr="003808B4">
        <w:rPr>
          <w:rStyle w:val="Emphasis"/>
        </w:rPr>
        <w:t>arsenal</w:t>
      </w:r>
      <w:r w:rsidRPr="003808B4">
        <w:rPr>
          <w:rStyle w:val="StyleUnderline"/>
        </w:rPr>
        <w:t xml:space="preserve"> of </w:t>
      </w:r>
      <w:r w:rsidRPr="00F35472">
        <w:rPr>
          <w:rStyle w:val="StyleUnderline"/>
          <w:highlight w:val="green"/>
        </w:rPr>
        <w:t>nuc</w:t>
      </w:r>
      <w:r w:rsidRPr="003808B4">
        <w:rPr>
          <w:rStyle w:val="StyleUnderline"/>
        </w:rPr>
        <w:t>lear weapon</w:t>
      </w:r>
      <w:r w:rsidRPr="00F35472">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35472">
        <w:rPr>
          <w:rStyle w:val="StyleUnderline"/>
          <w:highlight w:val="green"/>
        </w:rPr>
        <w:t>Pakistan descend into</w:t>
      </w:r>
      <w:r w:rsidRPr="003808B4">
        <w:rPr>
          <w:sz w:val="16"/>
        </w:rPr>
        <w:t xml:space="preserve"> civil </w:t>
      </w:r>
      <w:r w:rsidRPr="00F35472">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F35472">
        <w:rPr>
          <w:rStyle w:val="StyleUnderline"/>
          <w:highlight w:val="green"/>
        </w:rPr>
        <w:t xml:space="preserve">would be at </w:t>
      </w:r>
      <w:r w:rsidRPr="00F35472">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276A6207" w14:textId="77777777" w:rsidR="00376AE9" w:rsidRPr="003808B4" w:rsidRDefault="00376AE9" w:rsidP="00376AE9">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35472">
        <w:rPr>
          <w:rStyle w:val="StyleUnderline"/>
          <w:highlight w:val="green"/>
        </w:rPr>
        <w:t xml:space="preserve">ensuring </w:t>
      </w:r>
      <w:r w:rsidRPr="003808B4">
        <w:rPr>
          <w:rStyle w:val="StyleUnderline"/>
        </w:rPr>
        <w:t xml:space="preserve">access to </w:t>
      </w:r>
      <w:r w:rsidRPr="00F35472">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F35472">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373F639C" w14:textId="77777777" w:rsidR="00376AE9" w:rsidRPr="003808B4" w:rsidRDefault="00376AE9" w:rsidP="00376AE9">
      <w:pPr>
        <w:rPr>
          <w:sz w:val="16"/>
          <w:szCs w:val="16"/>
        </w:rPr>
      </w:pPr>
      <w:r w:rsidRPr="003808B4">
        <w:rPr>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15DD32F0" w14:textId="77777777" w:rsidR="00376AE9" w:rsidRPr="003808B4" w:rsidRDefault="00376AE9" w:rsidP="00376AE9">
      <w:pPr>
        <w:rPr>
          <w:sz w:val="16"/>
          <w:szCs w:val="16"/>
        </w:rPr>
      </w:pPr>
      <w:r w:rsidRPr="003808B4">
        <w:rPr>
          <w:sz w:val="16"/>
          <w:szCs w:val="16"/>
        </w:rPr>
        <w:t xml:space="preserve">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w:t>
      </w:r>
      <w:r w:rsidRPr="003808B4">
        <w:rPr>
          <w:sz w:val="16"/>
          <w:szCs w:val="16"/>
        </w:rPr>
        <w:lastRenderedPageBreak/>
        <w:t>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61F7DDCE" w14:textId="77777777" w:rsidR="00376AE9" w:rsidRPr="003808B4" w:rsidRDefault="00376AE9" w:rsidP="00376AE9">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35472">
        <w:rPr>
          <w:rStyle w:val="Emphasis"/>
          <w:highlight w:val="green"/>
        </w:rPr>
        <w:t>reduced</w:t>
      </w:r>
      <w:r w:rsidRPr="00F35472">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F35472">
        <w:rPr>
          <w:rStyle w:val="StyleUnderline"/>
          <w:highlight w:val="green"/>
        </w:rPr>
        <w:t>coincide with</w:t>
      </w:r>
      <w:r w:rsidRPr="003808B4">
        <w:rPr>
          <w:rStyle w:val="StyleUnderline"/>
        </w:rPr>
        <w:t xml:space="preserve"> efforts by </w:t>
      </w:r>
      <w:r w:rsidRPr="00F35472">
        <w:rPr>
          <w:rStyle w:val="StyleUnderline"/>
          <w:highlight w:val="green"/>
        </w:rPr>
        <w:t>India</w:t>
      </w:r>
      <w:r w:rsidRPr="003808B4">
        <w:rPr>
          <w:sz w:val="16"/>
        </w:rPr>
        <w:t xml:space="preserve"> to </w:t>
      </w:r>
      <w:r w:rsidRPr="00F35472">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35472">
        <w:rPr>
          <w:rStyle w:val="StyleUnderline"/>
          <w:highlight w:val="green"/>
        </w:rPr>
        <w:t>provoking</w:t>
      </w:r>
      <w:r w:rsidRPr="003808B4">
        <w:rPr>
          <w:sz w:val="16"/>
        </w:rPr>
        <w:t xml:space="preserve"> a </w:t>
      </w:r>
      <w:r w:rsidRPr="00F35472">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35472">
        <w:rPr>
          <w:rStyle w:val="StyleUnderline"/>
          <w:highlight w:val="green"/>
        </w:rPr>
        <w:t>India, possessing</w:t>
      </w:r>
      <w:r w:rsidRPr="003808B4">
        <w:rPr>
          <w:rStyle w:val="StyleUnderline"/>
        </w:rPr>
        <w:t xml:space="preserve"> </w:t>
      </w:r>
      <w:r w:rsidRPr="003808B4">
        <w:rPr>
          <w:rStyle w:val="Emphasis"/>
        </w:rPr>
        <w:t xml:space="preserve">superior </w:t>
      </w:r>
      <w:r w:rsidRPr="00F35472">
        <w:rPr>
          <w:rStyle w:val="Emphasis"/>
          <w:highlight w:val="green"/>
        </w:rPr>
        <w:t>conventional forces</w:t>
      </w:r>
      <w:r w:rsidRPr="003808B4">
        <w:rPr>
          <w:rStyle w:val="StyleUnderline"/>
        </w:rPr>
        <w:t xml:space="preserve">, would </w:t>
      </w:r>
      <w:r w:rsidRPr="00F35472">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35472">
        <w:rPr>
          <w:rStyle w:val="StyleUnderline"/>
          <w:highlight w:val="green"/>
        </w:rPr>
        <w:t>leading</w:t>
      </w:r>
      <w:r w:rsidRPr="003808B4">
        <w:rPr>
          <w:rStyle w:val="StyleUnderline"/>
        </w:rPr>
        <w:t xml:space="preserve"> Pakistan’s </w:t>
      </w:r>
      <w:r w:rsidRPr="00F35472">
        <w:rPr>
          <w:rStyle w:val="StyleUnderline"/>
          <w:highlight w:val="green"/>
        </w:rPr>
        <w:t>leaders to</w:t>
      </w:r>
      <w:r w:rsidRPr="003808B4">
        <w:rPr>
          <w:sz w:val="16"/>
        </w:rPr>
        <w:t xml:space="preserve"> order the </w:t>
      </w:r>
      <w:r w:rsidRPr="00F35472">
        <w:rPr>
          <w:rStyle w:val="StyleUnderline"/>
          <w:highlight w:val="green"/>
        </w:rPr>
        <w:t>use</w:t>
      </w:r>
      <w:r w:rsidRPr="003808B4">
        <w:rPr>
          <w:rStyle w:val="StyleUnderline"/>
        </w:rPr>
        <w:t xml:space="preserve"> of </w:t>
      </w:r>
      <w:r w:rsidRPr="00F35472">
        <w:rPr>
          <w:rStyle w:val="StyleUnderline"/>
          <w:highlight w:val="green"/>
        </w:rPr>
        <w:t>nuclear</w:t>
      </w:r>
      <w:r w:rsidRPr="003808B4">
        <w:rPr>
          <w:rStyle w:val="StyleUnderline"/>
        </w:rPr>
        <w:t xml:space="preserve"> </w:t>
      </w:r>
      <w:r w:rsidRPr="00F35472">
        <w:rPr>
          <w:rStyle w:val="StyleUnderline"/>
          <w:highlight w:val="green"/>
        </w:rPr>
        <w:t>weapons</w:t>
      </w:r>
      <w:r w:rsidRPr="003808B4">
        <w:rPr>
          <w:sz w:val="16"/>
        </w:rPr>
        <w:t xml:space="preserve"> against India, </w:t>
      </w:r>
      <w:r w:rsidRPr="00F35472">
        <w:rPr>
          <w:rStyle w:val="StyleUnderline"/>
          <w:highlight w:val="green"/>
        </w:rPr>
        <w:t>igniting</w:t>
      </w:r>
      <w:r w:rsidRPr="003808B4">
        <w:rPr>
          <w:sz w:val="16"/>
        </w:rPr>
        <w:t xml:space="preserve"> a regional </w:t>
      </w:r>
      <w:r w:rsidRPr="00F35472">
        <w:rPr>
          <w:rStyle w:val="StyleUnderline"/>
          <w:highlight w:val="green"/>
        </w:rPr>
        <w:t>nuclear war</w:t>
      </w:r>
      <w:r w:rsidRPr="003808B4">
        <w:rPr>
          <w:sz w:val="16"/>
        </w:rPr>
        <w:t xml:space="preserve">. Such a </w:t>
      </w:r>
      <w:r w:rsidRPr="00F35472">
        <w:rPr>
          <w:rStyle w:val="StyleUnderline"/>
          <w:highlight w:val="green"/>
        </w:rPr>
        <w:t>conflict</w:t>
      </w:r>
      <w:r w:rsidRPr="003808B4">
        <w:rPr>
          <w:sz w:val="16"/>
        </w:rPr>
        <w:t xml:space="preserve">, scientists have calculated, would result in 50 to 125 million fatalities, and </w:t>
      </w:r>
      <w:r w:rsidRPr="00F35472">
        <w:rPr>
          <w:rStyle w:val="StyleUnderline"/>
          <w:highlight w:val="green"/>
        </w:rPr>
        <w:t>produce a</w:t>
      </w:r>
      <w:r w:rsidRPr="003808B4">
        <w:rPr>
          <w:rStyle w:val="StyleUnderline"/>
        </w:rPr>
        <w:t xml:space="preserve"> </w:t>
      </w:r>
      <w:r w:rsidRPr="003808B4">
        <w:rPr>
          <w:rStyle w:val="Emphasis"/>
        </w:rPr>
        <w:t xml:space="preserve">dust </w:t>
      </w:r>
      <w:r w:rsidRPr="00F35472">
        <w:rPr>
          <w:rStyle w:val="Emphasis"/>
          <w:highlight w:val="green"/>
        </w:rPr>
        <w:t>cloud</w:t>
      </w:r>
      <w:r w:rsidRPr="00F35472">
        <w:rPr>
          <w:rStyle w:val="StyleUnderline"/>
          <w:highlight w:val="green"/>
        </w:rPr>
        <w:t xml:space="preserve"> covering</w:t>
      </w:r>
      <w:r w:rsidRPr="003808B4">
        <w:rPr>
          <w:sz w:val="16"/>
        </w:rPr>
        <w:t xml:space="preserve"> much of </w:t>
      </w:r>
      <w:r w:rsidRPr="003808B4">
        <w:rPr>
          <w:rStyle w:val="StyleUnderline"/>
        </w:rPr>
        <w:t xml:space="preserve">the </w:t>
      </w:r>
      <w:r w:rsidRPr="00F35472">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7D04FFA6" w14:textId="77777777" w:rsidR="00376AE9" w:rsidRPr="00C962B6" w:rsidRDefault="00376AE9" w:rsidP="00376AE9">
      <w:pPr>
        <w:pStyle w:val="Heading4"/>
        <w:rPr>
          <w:lang w:val="es-ES"/>
        </w:rPr>
      </w:pPr>
      <w:r w:rsidRPr="00C962B6">
        <w:rPr>
          <w:lang w:val="es-ES"/>
        </w:rPr>
        <w:t xml:space="preserve">b] Sino-India </w:t>
      </w:r>
      <w:proofErr w:type="spellStart"/>
      <w:r w:rsidRPr="00C962B6">
        <w:rPr>
          <w:lang w:val="es-ES"/>
        </w:rPr>
        <w:t>Conflict</w:t>
      </w:r>
      <w:proofErr w:type="spellEnd"/>
      <w:r w:rsidRPr="00C962B6">
        <w:rPr>
          <w:lang w:val="es-ES"/>
        </w:rPr>
        <w:t xml:space="preserve"> </w:t>
      </w:r>
      <w:r>
        <w:rPr>
          <w:lang w:val="es-ES"/>
        </w:rPr>
        <w:t>–</w:t>
      </w:r>
      <w:r w:rsidRPr="00C962B6">
        <w:rPr>
          <w:lang w:val="es-ES"/>
        </w:rPr>
        <w:t xml:space="preserve"> </w:t>
      </w:r>
      <w:proofErr w:type="spellStart"/>
      <w:r w:rsidRPr="00C962B6">
        <w:rPr>
          <w:lang w:val="es-ES"/>
        </w:rPr>
        <w:t>g</w:t>
      </w:r>
      <w:r>
        <w:rPr>
          <w:lang w:val="es-ES"/>
        </w:rPr>
        <w:t>oes</w:t>
      </w:r>
      <w:proofErr w:type="spellEnd"/>
      <w:r>
        <w:rPr>
          <w:lang w:val="es-ES"/>
        </w:rPr>
        <w:t xml:space="preserve"> Nuclear</w:t>
      </w:r>
    </w:p>
    <w:p w14:paraId="43D07F03" w14:textId="77777777" w:rsidR="00376AE9" w:rsidRPr="003808B4" w:rsidRDefault="00376AE9" w:rsidP="00376AE9">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30A56BBC" w14:textId="77777777" w:rsidR="00376AE9" w:rsidRPr="003808B4" w:rsidRDefault="00376AE9" w:rsidP="00376AE9">
      <w:pPr>
        <w:rPr>
          <w:sz w:val="16"/>
          <w:szCs w:val="16"/>
        </w:rPr>
      </w:pPr>
      <w:r w:rsidRPr="003808B4">
        <w:rPr>
          <w:sz w:val="16"/>
          <w:szCs w:val="16"/>
        </w:rPr>
        <w:t>China, India, and the Brahmaputra River</w:t>
      </w:r>
    </w:p>
    <w:p w14:paraId="5522D660" w14:textId="77777777" w:rsidR="00376AE9" w:rsidRPr="003808B4" w:rsidRDefault="00376AE9" w:rsidP="00376AE9">
      <w:pPr>
        <w:rPr>
          <w:sz w:val="16"/>
        </w:rPr>
      </w:pPr>
      <w:r w:rsidRPr="003808B4">
        <w:rPr>
          <w:sz w:val="16"/>
        </w:rPr>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proofErr w:type="gramStart"/>
      <w:r w:rsidRPr="00F35472">
        <w:rPr>
          <w:rStyle w:val="StyleUnderline"/>
          <w:highlight w:val="green"/>
        </w:rPr>
        <w:t>arises</w:t>
      </w:r>
      <w:proofErr w:type="gramEnd"/>
      <w:r w:rsidRPr="00F35472">
        <w:rPr>
          <w:rStyle w:val="StyleUnderline"/>
          <w:highlight w:val="green"/>
        </w:rPr>
        <w:t xml:space="preserve">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w:t>
      </w:r>
      <w:proofErr w:type="spellStart"/>
      <w:r w:rsidRPr="003808B4">
        <w:rPr>
          <w:sz w:val="16"/>
        </w:rPr>
        <w:t>Yarlung</w:t>
      </w:r>
      <w:proofErr w:type="spellEnd"/>
      <w:r w:rsidRPr="003808B4">
        <w:rPr>
          <w:sz w:val="16"/>
        </w:rPr>
        <w:t xml:space="preserve"> </w:t>
      </w:r>
      <w:proofErr w:type="spellStart"/>
      <w:r w:rsidRPr="003808B4">
        <w:rPr>
          <w:sz w:val="16"/>
        </w:rPr>
        <w:t>Tsangpo</w:t>
      </w:r>
      <w:proofErr w:type="spellEnd"/>
      <w:r w:rsidRPr="003808B4">
        <w:rPr>
          <w:sz w:val="16"/>
        </w:rPr>
        <w:t xml:space="preserve">)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rPr>
          <w:sz w:val="16"/>
        </w:rPr>
        <w:t xml:space="preserve">; they have already installed one dam on the river, at </w:t>
      </w:r>
      <w:proofErr w:type="spellStart"/>
      <w:r w:rsidRPr="003808B4">
        <w:rPr>
          <w:sz w:val="16"/>
        </w:rPr>
        <w:t>Zangmu</w:t>
      </w:r>
      <w:proofErr w:type="spellEnd"/>
      <w:r w:rsidRPr="003808B4">
        <w:rPr>
          <w:sz w:val="16"/>
        </w:rPr>
        <w:t xml:space="preserve">, and have announced plans 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interests </w:t>
      </w:r>
      <w:r w:rsidRPr="003808B4">
        <w:rPr>
          <w:sz w:val="16"/>
        </w:rPr>
        <w:lastRenderedPageBreak/>
        <w:t xml:space="preserve">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3486FADD" w14:textId="77777777" w:rsidR="00376AE9" w:rsidRPr="003808B4" w:rsidRDefault="00376AE9" w:rsidP="00376AE9">
      <w:pPr>
        <w:rPr>
          <w:sz w:val="16"/>
        </w:rPr>
      </w:pPr>
      <w:r w:rsidRPr="003808B4">
        <w:rPr>
          <w:sz w:val="16"/>
        </w:rPr>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3952CFE5" w14:textId="77777777" w:rsidR="00376AE9" w:rsidRPr="003808B4" w:rsidRDefault="00376AE9" w:rsidP="00376AE9">
      <w:pPr>
        <w:rPr>
          <w:sz w:val="16"/>
          <w:szCs w:val="16"/>
        </w:rPr>
      </w:pPr>
      <w:r w:rsidRPr="003808B4">
        <w:rPr>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38FE5557" w14:textId="77777777" w:rsidR="00376AE9" w:rsidRPr="003808B4" w:rsidRDefault="00376AE9" w:rsidP="00376AE9">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as a result of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101CB995" w14:textId="77777777" w:rsidR="00376AE9" w:rsidRPr="003808B4" w:rsidRDefault="00376AE9" w:rsidP="00376AE9">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39084DD7" w14:textId="77777777" w:rsidR="00376AE9" w:rsidRPr="00D04D42" w:rsidRDefault="00376AE9" w:rsidP="00376AE9">
      <w:pPr>
        <w:rPr>
          <w:sz w:val="16"/>
        </w:rPr>
      </w:pPr>
      <w:r w:rsidRPr="003808B4">
        <w:rPr>
          <w:sz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lastRenderedPageBreak/>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4EB800FB" w14:textId="77777777" w:rsidR="00376AE9" w:rsidRDefault="00376AE9" w:rsidP="00376AE9">
      <w:pPr>
        <w:pStyle w:val="Heading4"/>
      </w:pPr>
      <w:r>
        <w:t>Asteroid Mining solves Warming – a] Key to REM’s that spur Renewables and b] Reduces Terrestrial Mining that wrecks the environment.</w:t>
      </w:r>
    </w:p>
    <w:p w14:paraId="040A86E9" w14:textId="77777777" w:rsidR="00376AE9" w:rsidRPr="009F622F" w:rsidRDefault="00376AE9" w:rsidP="00376AE9">
      <w:proofErr w:type="spellStart"/>
      <w:r w:rsidRPr="009F622F">
        <w:rPr>
          <w:rStyle w:val="Style13ptBold"/>
        </w:rPr>
        <w:t>MacWhorter</w:t>
      </w:r>
      <w:proofErr w:type="spellEnd"/>
      <w:r w:rsidRPr="009F622F">
        <w:rPr>
          <w:rStyle w:val="Style13ptBold"/>
        </w:rPr>
        <w:t xml:space="preserve"> 15</w:t>
      </w:r>
      <w:r w:rsidRPr="009F622F">
        <w:t xml:space="preserve">, Kevin. "Sustainable mining: Incentivizing asteroid mining in the name of environmentalism." Wm. &amp; Mary </w:t>
      </w:r>
      <w:proofErr w:type="spellStart"/>
      <w:r w:rsidRPr="009F622F">
        <w:t>Envtl</w:t>
      </w:r>
      <w:proofErr w:type="spellEnd"/>
      <w:r w:rsidRPr="009F622F">
        <w:t xml:space="preserve">. L. &amp; </w:t>
      </w:r>
      <w:proofErr w:type="spellStart"/>
      <w:r w:rsidRPr="009F622F">
        <w:t>Pol'y</w:t>
      </w:r>
      <w:proofErr w:type="spellEnd"/>
      <w:r w:rsidRPr="009F622F">
        <w:t xml:space="preserve"> Rev. 40 (2015): 645.</w:t>
      </w:r>
      <w:r>
        <w:t xml:space="preserve"> (</w:t>
      </w:r>
      <w:r w:rsidRPr="00C37EF9">
        <w:t>J.D. Candidate, William &amp; Mary Law School</w:t>
      </w:r>
      <w:r>
        <w:t xml:space="preserve">)//Elmer </w:t>
      </w:r>
    </w:p>
    <w:p w14:paraId="22E65770" w14:textId="77777777" w:rsidR="00376AE9" w:rsidRPr="00D04D42" w:rsidRDefault="00376AE9" w:rsidP="00376AE9">
      <w:pPr>
        <w:rPr>
          <w:sz w:val="14"/>
        </w:rPr>
      </w:pPr>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w:t>
      </w:r>
      <w:r w:rsidRPr="00D04D42">
        <w:rPr>
          <w:sz w:val="14"/>
        </w:rPr>
        <w:lastRenderedPageBreak/>
        <w:t xml:space="preserve">fact, </w:t>
      </w:r>
      <w:r w:rsidRPr="00C37EF9">
        <w:rPr>
          <w:rStyle w:val="StyleUnderline"/>
        </w:rPr>
        <w:t xml:space="preserve">despite their high costs, </w:t>
      </w:r>
      <w:r w:rsidRPr="00D04D42">
        <w:rPr>
          <w:rStyle w:val="Emphasis"/>
          <w:highlight w:val="green"/>
        </w:rPr>
        <w:t>platinum</w:t>
      </w:r>
      <w:r w:rsidRPr="00D04D42">
        <w:rPr>
          <w:rStyle w:val="StyleUnderline"/>
          <w:bCs/>
        </w:rPr>
        <w:t xml:space="preserve"> group metals are </w:t>
      </w:r>
      <w:r w:rsidRPr="00D04D42">
        <w:rPr>
          <w:rStyle w:val="Emphasis"/>
          <w:highlight w:val="green"/>
        </w:rPr>
        <w:t>so useful</w:t>
      </w:r>
      <w:r w:rsidRPr="00D04D42">
        <w:rPr>
          <w:rStyle w:val="StyleUnderline"/>
          <w:bCs/>
        </w:rPr>
        <w:t xml:space="preserve"> that </w:t>
      </w:r>
      <w:r w:rsidRPr="00D04D42">
        <w:rPr>
          <w:rStyle w:val="Emphasis"/>
          <w:highlight w:val="green"/>
        </w:rPr>
        <w:t>[one] of [four]</w:t>
      </w:r>
      <w:r w:rsidRPr="00D04D42">
        <w:rPr>
          <w:rStyle w:val="StyleUnderline"/>
        </w:rPr>
        <w:t xml:space="preserve"> </w:t>
      </w:r>
      <w:r w:rsidRPr="00D04D42">
        <w:rPr>
          <w:rStyle w:val="StyleUnderline"/>
          <w:bCs/>
        </w:rPr>
        <w:t xml:space="preserve">industrial </w:t>
      </w:r>
      <w:r w:rsidRPr="00D04D42">
        <w:rPr>
          <w:rStyle w:val="Emphasis"/>
          <w:highlight w:val="green"/>
        </w:rPr>
        <w:t>goods</w:t>
      </w:r>
      <w:r w:rsidRPr="00D04D42">
        <w:rPr>
          <w:rStyle w:val="StyleUnderline"/>
          <w:bCs/>
        </w:rPr>
        <w:t xml:space="preserve"> on Earth </w:t>
      </w:r>
      <w:r w:rsidRPr="00D04D42">
        <w:rPr>
          <w:rStyle w:val="Emphasis"/>
          <w:highlight w:val="green"/>
        </w:rPr>
        <w:t>require them</w:t>
      </w:r>
      <w:r w:rsidRPr="00D04D42">
        <w:rPr>
          <w:rStyle w:val="StyleUnderline"/>
          <w:bCs/>
        </w:rPr>
        <w:t xml:space="preserve"> in production.</w:t>
      </w:r>
      <w:r w:rsidRPr="00D04D42">
        <w:rPr>
          <w:b/>
          <w:bCs/>
          <w:sz w:val="14"/>
        </w:rPr>
        <w:t xml:space="preserve"> 26 </w:t>
      </w:r>
      <w:r w:rsidRPr="00D04D42">
        <w:rPr>
          <w:rStyle w:val="StyleUnderline"/>
          <w:bCs/>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future 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3AC82E1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3F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AE9"/>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609"/>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13D"/>
    <w:rsid w:val="008266F9"/>
    <w:rsid w:val="008267E2"/>
    <w:rsid w:val="00826A9B"/>
    <w:rsid w:val="00834842"/>
    <w:rsid w:val="00840784"/>
    <w:rsid w:val="00840E7B"/>
    <w:rsid w:val="008536AF"/>
    <w:rsid w:val="00853D40"/>
    <w:rsid w:val="008564FC"/>
    <w:rsid w:val="008614A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E2"/>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F7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EA0"/>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630"/>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43A889"/>
  <w14:defaultImageDpi w14:val="300"/>
  <w15:docId w15:val="{3BD46657-D912-FB4C-95BA-335734C05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6AE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D3F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3F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D3F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AD3F7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D3F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3F7B"/>
  </w:style>
  <w:style w:type="character" w:customStyle="1" w:styleId="Heading1Char">
    <w:name w:val="Heading 1 Char"/>
    <w:aliases w:val="Pocket Char"/>
    <w:basedOn w:val="DefaultParagraphFont"/>
    <w:link w:val="Heading1"/>
    <w:uiPriority w:val="9"/>
    <w:rsid w:val="00AD3F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3F7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AD3F7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D3F7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D3F7B"/>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uiPriority w:val="1"/>
    <w:qFormat/>
    <w:rsid w:val="00AD3F7B"/>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AD3F7B"/>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AD3F7B"/>
    <w:rPr>
      <w:color w:val="auto"/>
      <w:u w:val="non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AD3F7B"/>
    <w:rPr>
      <w:color w:val="auto"/>
      <w:u w:val="none"/>
    </w:rPr>
  </w:style>
  <w:style w:type="paragraph" w:styleId="DocumentMap">
    <w:name w:val="Document Map"/>
    <w:basedOn w:val="Normal"/>
    <w:link w:val="DocumentMapChar"/>
    <w:uiPriority w:val="99"/>
    <w:semiHidden/>
    <w:unhideWhenUsed/>
    <w:rsid w:val="00AD3F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3F7B"/>
    <w:rPr>
      <w:rFonts w:ascii="Lucida Grande" w:hAnsi="Lucida Grande" w:cs="Lucida Grande"/>
    </w:rPr>
  </w:style>
  <w:style w:type="paragraph" w:customStyle="1" w:styleId="textbold">
    <w:name w:val="text bold"/>
    <w:basedOn w:val="Normal"/>
    <w:link w:val="Emphasis"/>
    <w:autoRedefine/>
    <w:uiPriority w:val="20"/>
    <w:qFormat/>
    <w:rsid w:val="00376AE9"/>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customStyle="1" w:styleId="Emphasis1">
    <w:name w:val="Emphasis1"/>
    <w:basedOn w:val="Normal"/>
    <w:autoRedefine/>
    <w:uiPriority w:val="7"/>
    <w:qFormat/>
    <w:rsid w:val="00376AE9"/>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376AE9"/>
    <w:rPr>
      <w:color w:val="605E5C"/>
      <w:shd w:val="clear" w:color="auto" w:fill="E1DFDD"/>
    </w:rPr>
  </w:style>
  <w:style w:type="paragraph" w:styleId="ListParagraph">
    <w:name w:val="List Paragraph"/>
    <w:aliases w:val="6 font"/>
    <w:basedOn w:val="Normal"/>
    <w:uiPriority w:val="34"/>
    <w:unhideWhenUsed/>
    <w:qFormat/>
    <w:rsid w:val="00376AE9"/>
    <w:pPr>
      <w:ind w:left="720"/>
      <w:contextualSpacing/>
    </w:p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376AE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Analytics">
    <w:name w:val="Analytics"/>
    <w:basedOn w:val="Heading4"/>
    <w:qFormat/>
    <w:rsid w:val="005D7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atlantic.com/magazine/archive/2015/12/the-end-of-thirst/41317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nation.com/article/how-resource-scarcity-and-climate-change-could-produce-global-explos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pulse/asteroid-mining-necessary-answer-mineral-scarcity-de-crombruggh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europeanleadershipnetwork.org/commentary/the-art-of-space-deterrence/"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29</Pages>
  <Words>17059</Words>
  <Characters>97239</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114070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8</cp:revision>
  <dcterms:created xsi:type="dcterms:W3CDTF">2022-02-05T22:42:00Z</dcterms:created>
  <dcterms:modified xsi:type="dcterms:W3CDTF">2022-02-05T23:22:00Z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