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18817" w14:textId="32791793" w:rsidR="00E42E4C" w:rsidRDefault="008379D2" w:rsidP="008379D2">
      <w:pPr>
        <w:pStyle w:val="Heading3"/>
      </w:pPr>
      <w:r>
        <w:t>1</w:t>
      </w:r>
    </w:p>
    <w:p w14:paraId="0CFD1C55" w14:textId="77777777" w:rsidR="008379D2" w:rsidRDefault="008379D2" w:rsidP="008379D2">
      <w:pPr>
        <w:pStyle w:val="Heading4"/>
      </w:pPr>
      <w:r>
        <w:t>Interpretation: Debaters must disclose affirmative frameworks, advocacy texts, and advantage areas thirty minutes before round if they haven’t read the affirmative before</w:t>
      </w:r>
    </w:p>
    <w:p w14:paraId="65349649" w14:textId="343C5618" w:rsidR="008379D2" w:rsidRDefault="008379D2" w:rsidP="008379D2">
      <w:pPr>
        <w:pStyle w:val="Heading4"/>
      </w:pPr>
      <w:r>
        <w:t>Violation: They didn’t</w:t>
      </w:r>
    </w:p>
    <w:p w14:paraId="09BF9B82" w14:textId="16BD73F7" w:rsidR="005447B8" w:rsidRPr="005447B8" w:rsidRDefault="005447B8" w:rsidP="005447B8">
      <w:r>
        <w:rPr>
          <w:noProof/>
        </w:rPr>
        <w:drawing>
          <wp:inline distT="0" distB="0" distL="0" distR="0" wp14:anchorId="7D1684DF" wp14:editId="63F45D6A">
            <wp:extent cx="3657600" cy="3314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3657600" cy="3314700"/>
                    </a:xfrm>
                    <a:prstGeom prst="rect">
                      <a:avLst/>
                    </a:prstGeom>
                  </pic:spPr>
                </pic:pic>
              </a:graphicData>
            </a:graphic>
          </wp:inline>
        </w:drawing>
      </w:r>
    </w:p>
    <w:p w14:paraId="2D764B35" w14:textId="77777777" w:rsidR="008379D2" w:rsidRDefault="008379D2" w:rsidP="008379D2">
      <w:pPr>
        <w:pStyle w:val="Heading4"/>
      </w:pPr>
      <w:r>
        <w:lastRenderedPageBreak/>
        <w:t>Standards:</w:t>
      </w:r>
    </w:p>
    <w:p w14:paraId="2E2FFE2E" w14:textId="77777777" w:rsidR="008379D2" w:rsidRDefault="008379D2" w:rsidP="008379D2">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023700F5" w14:textId="77777777" w:rsidR="008379D2" w:rsidRDefault="008379D2" w:rsidP="008379D2">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132C6D1B" w14:textId="77777777" w:rsidR="008379D2" w:rsidRPr="009A3E97" w:rsidRDefault="008379D2" w:rsidP="008379D2">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54183EDF" w14:textId="77777777" w:rsidR="008379D2" w:rsidRDefault="008379D2" w:rsidP="008379D2">
      <w:pPr>
        <w:pStyle w:val="Heading4"/>
      </w:pPr>
      <w:r>
        <w:t xml:space="preserve">Fairness and education are voters – </w:t>
      </w:r>
      <w:proofErr w:type="spellStart"/>
      <w:r>
        <w:t>its</w:t>
      </w:r>
      <w:proofErr w:type="spellEnd"/>
      <w:r>
        <w:t xml:space="preserve"> how judges evaluate rounds and why schools fund debate</w:t>
      </w:r>
    </w:p>
    <w:p w14:paraId="075BC4F3" w14:textId="77777777" w:rsidR="008379D2" w:rsidRPr="007054E9" w:rsidRDefault="008379D2" w:rsidP="008379D2">
      <w:pPr>
        <w:pStyle w:val="Heading4"/>
      </w:pPr>
      <w:r>
        <w:t>Neg theory is DTD - 1ARs control the direction of the debate because it determines what the 2NR has to go for – DTD allows us some leeway in the round by having some control in the direction</w:t>
      </w:r>
    </w:p>
    <w:p w14:paraId="669F532D" w14:textId="77777777" w:rsidR="008379D2" w:rsidRPr="007054E9" w:rsidRDefault="008379D2" w:rsidP="008379D2">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0946C855" w14:textId="7851FF43" w:rsidR="008379D2" w:rsidRDefault="008379D2" w:rsidP="008379D2">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w:t>
      </w:r>
      <w:r>
        <w:t>theory</w:t>
      </w:r>
    </w:p>
    <w:p w14:paraId="5296458A" w14:textId="1DBA7BD5" w:rsidR="005447B8" w:rsidRDefault="005447B8" w:rsidP="005447B8">
      <w:pPr>
        <w:pStyle w:val="Heading4"/>
      </w:pPr>
      <w:r>
        <w:t xml:space="preserve">NC theory first - </w:t>
      </w:r>
      <w:r w:rsidRPr="007054E9">
        <w:t xml:space="preserve">1] Abuse was self-inflicted- They started the chain of abuse and forced me down this strategy 2] Norming- We have more speeches to norm over whether it’s a good idea </w:t>
      </w:r>
      <w:r w:rsidR="00CB7A05">
        <w:t xml:space="preserve">3] eval after </w:t>
      </w:r>
      <w:proofErr w:type="spellStart"/>
      <w:r w:rsidR="00CB7A05">
        <w:t>nc</w:t>
      </w:r>
      <w:proofErr w:type="spellEnd"/>
      <w:r w:rsidR="00CB7A05">
        <w:t xml:space="preserve"> reciprocity</w:t>
      </w:r>
    </w:p>
    <w:p w14:paraId="69F699DE" w14:textId="77777777" w:rsidR="005447B8" w:rsidRDefault="005447B8" w:rsidP="005447B8">
      <w:pPr>
        <w:pStyle w:val="Heading4"/>
      </w:pPr>
      <w:r>
        <w:t xml:space="preserve">Neg abuse outweighs </w:t>
      </w:r>
      <w:proofErr w:type="spellStart"/>
      <w:r>
        <w:t>Aff</w:t>
      </w:r>
      <w:proofErr w:type="spellEnd"/>
      <w:r>
        <w:t xml:space="preserve"> abuse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6A8A2A08" w14:textId="0C4E7D0E" w:rsidR="008379D2" w:rsidRDefault="007A7D71" w:rsidP="007A7D71">
      <w:pPr>
        <w:pStyle w:val="Heading3"/>
      </w:pPr>
      <w:r>
        <w:lastRenderedPageBreak/>
        <w:t>2</w:t>
      </w:r>
    </w:p>
    <w:p w14:paraId="3D65BB0F" w14:textId="77777777" w:rsidR="007A7D71" w:rsidRPr="00701C45" w:rsidRDefault="007A7D71" w:rsidP="007A7D71">
      <w:pPr>
        <w:pStyle w:val="Heading4"/>
      </w:pPr>
      <w:r w:rsidRPr="00701C45">
        <w:t xml:space="preserve">The standard is act hedonistic util. Prefer – </w:t>
      </w:r>
    </w:p>
    <w:p w14:paraId="02C608F7" w14:textId="77777777" w:rsidR="007A7D71" w:rsidRPr="00701C45" w:rsidRDefault="007A7D71" w:rsidP="007A7D71">
      <w:pPr>
        <w:pStyle w:val="Heading4"/>
        <w:rPr>
          <w:bCs w:val="0"/>
          <w:u w:val="single"/>
        </w:rPr>
      </w:pPr>
      <w:r w:rsidRPr="00701C45">
        <w:t xml:space="preserve">1 – 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0252AF65" w14:textId="77777777" w:rsidR="007A7D71" w:rsidRPr="00701C45" w:rsidRDefault="007A7D71" w:rsidP="007A7D71">
      <w:pPr>
        <w:rPr>
          <w:rStyle w:val="Style13ptBold"/>
        </w:rPr>
      </w:pPr>
      <w:r w:rsidRPr="00701C45">
        <w:rPr>
          <w:rStyle w:val="Style13ptBold"/>
        </w:rPr>
        <w:t>Blum et al. 18</w:t>
      </w:r>
    </w:p>
    <w:p w14:paraId="391F69FF" w14:textId="77777777" w:rsidR="007A7D71" w:rsidRPr="00701C45" w:rsidRDefault="007A7D71" w:rsidP="007A7D71">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05321DDF"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6EB0B5B9"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0C385F83"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w:t>
      </w:r>
      <w:r w:rsidRPr="00701C45">
        <w:rPr>
          <w:rFonts w:asciiTheme="minorHAnsi" w:hAnsiTheme="minorHAnsi" w:cstheme="minorHAnsi"/>
          <w:sz w:val="16"/>
        </w:rPr>
        <w:lastRenderedPageBreak/>
        <w:t xml:space="preserv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9B4EE3E"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5D24AF91"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3702EDB"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1C277F3" w14:textId="77777777" w:rsidR="007A7D71" w:rsidRPr="00701C45" w:rsidRDefault="007A7D71" w:rsidP="007A7D71">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7C8090CC"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w:t>
      </w:r>
      <w:r w:rsidRPr="00701C45">
        <w:rPr>
          <w:rFonts w:asciiTheme="minorHAnsi" w:hAnsiTheme="minorHAnsi" w:cstheme="minorHAnsi"/>
          <w:sz w:val="16"/>
        </w:rPr>
        <w:lastRenderedPageBreak/>
        <w:t xml:space="preserve">reward system, and pleasure induction suggests that social contact in general, i.e., love, attachment, and compassion, can be highly effective in stress reduction, survival, and overall health. </w:t>
      </w:r>
    </w:p>
    <w:p w14:paraId="6B3FD50C"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ADD1FC7"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6018D6DB"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3F766ED"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53463FF"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35ECF592"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E95A3E6"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2DBDA1CC"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EF4D085"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0F06E1B"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w:t>
      </w:r>
      <w:r w:rsidRPr="00701C45">
        <w:rPr>
          <w:rFonts w:asciiTheme="minorHAnsi" w:hAnsiTheme="minorHAnsi" w:cstheme="minorHAnsi"/>
          <w:sz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2BD024F"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80E7E52"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F10DFAA"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561485C"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021D5D3" w14:textId="77777777" w:rsidR="007A7D71" w:rsidRPr="00701C45" w:rsidRDefault="007A7D71" w:rsidP="007A7D71">
      <w:pPr>
        <w:rPr>
          <w:rFonts w:asciiTheme="minorHAnsi" w:hAnsiTheme="minorHAnsi" w:cstheme="minorHAnsi"/>
          <w:sz w:val="16"/>
        </w:rPr>
      </w:pPr>
      <w:r w:rsidRPr="00701C45">
        <w:rPr>
          <w:rFonts w:asciiTheme="minorHAnsi" w:hAnsiTheme="minorHAnsi" w:cstheme="minorHAnsi"/>
          <w:sz w:val="16"/>
        </w:rPr>
        <w:lastRenderedPageBreak/>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14E8C8" w14:textId="77777777" w:rsidR="007A7D71" w:rsidRPr="00701C45" w:rsidRDefault="007A7D71" w:rsidP="007A7D71">
      <w:pPr>
        <w:pStyle w:val="Heading4"/>
      </w:pPr>
      <w:r w:rsidRPr="00701C45">
        <w:t>2 – No intent-foresight distinction – if I foresee a consequence, then it becomes part of my deliberation since its intrinsic to my action</w:t>
      </w:r>
    </w:p>
    <w:p w14:paraId="7632EE0F" w14:textId="77777777" w:rsidR="007A7D71" w:rsidRPr="00701C45" w:rsidRDefault="007A7D71" w:rsidP="007A7D71">
      <w:pPr>
        <w:pStyle w:val="Heading4"/>
      </w:pPr>
      <w:r w:rsidRPr="00701C45">
        <w:t>No intent foresight distinction for states.</w:t>
      </w:r>
    </w:p>
    <w:p w14:paraId="1AE3B880" w14:textId="77777777" w:rsidR="007A7D71" w:rsidRPr="00701C45" w:rsidRDefault="007A7D71" w:rsidP="007A7D71">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2D29D480" w14:textId="77777777" w:rsidR="007A7D71" w:rsidRPr="00701C45" w:rsidRDefault="007A7D71" w:rsidP="007A7D71">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 xml:space="preserve">to </w:t>
      </w:r>
      <w:r w:rsidRPr="00701C45">
        <w:rPr>
          <w:rStyle w:val="StyleUnderline"/>
        </w:rPr>
        <w:lastRenderedPageBreak/>
        <w:t>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behind </w:t>
      </w:r>
      <w:r w:rsidRPr="00701C45">
        <w:rPr>
          <w:rStyle w:val="StyleUnderline"/>
          <w:highlight w:val="green"/>
        </w:rPr>
        <w:t xml:space="preserve">the </w:t>
      </w:r>
      <w:r w:rsidRPr="00701C45">
        <w:rPr>
          <w:rStyle w:val="StyleUnderline"/>
        </w:rPr>
        <w:t xml:space="preserve">intending-foreseeing </w:t>
      </w:r>
      <w:r w:rsidRPr="00701C45">
        <w:rPr>
          <w:rStyle w:val="StyleUnderline"/>
          <w:highlight w:val="green"/>
        </w:rPr>
        <w:t>distinction</w:t>
      </w:r>
      <w:r w:rsidRPr="00701C45">
        <w:rPr>
          <w:rStyle w:val="StyleUnderline"/>
        </w:rPr>
        <w:t xml:space="preserve"> thus more clearly </w:t>
      </w:r>
      <w:r w:rsidRPr="00701C45">
        <w:rPr>
          <w:rStyle w:val="StyleUnderline"/>
          <w:highlight w:val="green"/>
        </w:rPr>
        <w:t>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38CA0FB6" w14:textId="77777777" w:rsidR="007A7D71" w:rsidRPr="00701C45" w:rsidRDefault="007A7D71" w:rsidP="007A7D71">
      <w:pPr>
        <w:pStyle w:val="Heading4"/>
        <w:rPr>
          <w:rFonts w:cs="Calibri"/>
        </w:rPr>
      </w:pPr>
      <w:r w:rsidRPr="00701C45">
        <w:lastRenderedPageBreak/>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3AC99175" w14:textId="77777777" w:rsidR="007A7D71" w:rsidRPr="00701C45" w:rsidRDefault="007A7D71" w:rsidP="007A7D71">
      <w:pPr>
        <w:pStyle w:val="Heading4"/>
      </w:pPr>
      <w:r w:rsidRPr="00701C45">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61DE1543" w14:textId="77777777" w:rsidR="007A7D71" w:rsidRPr="00701C45" w:rsidRDefault="007A7D71" w:rsidP="007A7D71">
      <w:pPr>
        <w:pStyle w:val="Heading4"/>
        <w:rPr>
          <w:rFonts w:cs="Calibri"/>
        </w:rPr>
      </w:pPr>
      <w:r w:rsidRPr="00701C45">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701C45">
        <w:rPr>
          <w:rFonts w:cs="Calibri"/>
        </w:rPr>
        <w:t xml:space="preserve">they’re </w:t>
      </w:r>
      <w:proofErr w:type="spellStart"/>
      <w:r w:rsidRPr="00701C45">
        <w:rPr>
          <w:rFonts w:cs="Calibri"/>
        </w:rPr>
        <w:t>blippy</w:t>
      </w:r>
      <w:proofErr w:type="spellEnd"/>
      <w:r w:rsidRPr="00701C45">
        <w:rPr>
          <w:rFonts w:cs="Calibri"/>
        </w:rPr>
        <w:t xml:space="preserve"> nibs that set the </w:t>
      </w:r>
      <w:proofErr w:type="spellStart"/>
      <w:r w:rsidRPr="00701C45">
        <w:rPr>
          <w:rFonts w:cs="Calibri"/>
        </w:rPr>
        <w:t>aff</w:t>
      </w:r>
      <w:proofErr w:type="spellEnd"/>
      <w:r w:rsidRPr="00701C45">
        <w:rPr>
          <w:rFonts w:cs="Calibri"/>
        </w:rPr>
        <w:t xml:space="preserve"> at an unfair advantage since they only have to win one while we have to beat them all – voting issue for fairness</w:t>
      </w:r>
    </w:p>
    <w:p w14:paraId="1FE28A6D" w14:textId="77777777" w:rsidR="007A7D71" w:rsidRPr="00701C45" w:rsidRDefault="007A7D71" w:rsidP="007A7D71"/>
    <w:p w14:paraId="50E53E54" w14:textId="77777777" w:rsidR="007A7D71" w:rsidRPr="00701C45" w:rsidRDefault="007A7D71" w:rsidP="007A7D71">
      <w:pPr>
        <w:pStyle w:val="Heading4"/>
      </w:pPr>
      <w:r w:rsidRPr="00701C45">
        <w:t xml:space="preserve">Extinction first – </w:t>
      </w:r>
    </w:p>
    <w:p w14:paraId="05950857" w14:textId="77777777" w:rsidR="007A7D71" w:rsidRPr="00701C45" w:rsidRDefault="007A7D71" w:rsidP="007A7D71">
      <w:pPr>
        <w:pStyle w:val="Heading4"/>
      </w:pPr>
      <w:r w:rsidRPr="00701C45">
        <w:t>1 – Forecloses future improvement – we can never improve society because our impact is irreversible which proves moral uncertainty</w:t>
      </w:r>
    </w:p>
    <w:p w14:paraId="416DB3B1" w14:textId="77777777" w:rsidR="007A7D71" w:rsidRPr="00701C45" w:rsidRDefault="007A7D71" w:rsidP="007A7D71">
      <w:pPr>
        <w:pStyle w:val="Heading4"/>
      </w:pPr>
      <w:r w:rsidRPr="00701C45">
        <w:t>2 – Turns suffering – mass death causes suffering because people can’t get access to resources and basic necessities</w:t>
      </w:r>
    </w:p>
    <w:p w14:paraId="28936F15" w14:textId="6382685C" w:rsidR="007A7D71" w:rsidRDefault="007A7D71" w:rsidP="007A7D71">
      <w:pPr>
        <w:pStyle w:val="Heading4"/>
      </w:pPr>
      <w:r w:rsidRPr="00701C45">
        <w:t>3 – Objectivity – body count is the most objective way to calculate impacts because comparing suffering is unethical</w:t>
      </w:r>
    </w:p>
    <w:p w14:paraId="1CEA8976" w14:textId="09E8ED6C" w:rsidR="00500F9D" w:rsidRDefault="00500F9D" w:rsidP="00500F9D">
      <w:pPr>
        <w:pStyle w:val="Heading3"/>
      </w:pPr>
      <w:r>
        <w:lastRenderedPageBreak/>
        <w:t>3</w:t>
      </w:r>
    </w:p>
    <w:p w14:paraId="4DF0DF1A" w14:textId="4B866973" w:rsidR="00500F9D" w:rsidRPr="00653DEB" w:rsidRDefault="00500F9D" w:rsidP="00500F9D">
      <w:pPr>
        <w:pStyle w:val="Heading4"/>
        <w:rPr>
          <w:i/>
          <w:iCs/>
        </w:rPr>
      </w:pPr>
      <w:r>
        <w:t xml:space="preserve">A. Interpretation: </w:t>
      </w:r>
      <w:r w:rsidRPr="00653DEB">
        <w:t xml:space="preserve">If the affirmative defends anything other than </w:t>
      </w:r>
      <w:r>
        <w:t xml:space="preserve">the appropriation of outer space by private entities is unjust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2CABC954" w14:textId="20134F36" w:rsidR="00500F9D" w:rsidRDefault="00500F9D" w:rsidP="00500F9D">
      <w:pPr>
        <w:pStyle w:val="Heading4"/>
      </w:pPr>
      <w:r>
        <w:t>B. Violation:</w:t>
      </w:r>
      <w:r>
        <w:t xml:space="preserve"> They didn’t</w:t>
      </w:r>
    </w:p>
    <w:p w14:paraId="55577009" w14:textId="77777777" w:rsidR="00500F9D" w:rsidRDefault="00500F9D" w:rsidP="00500F9D">
      <w:pPr>
        <w:pStyle w:val="Heading4"/>
      </w:pPr>
      <w:r>
        <w:t>C. Standards:</w:t>
      </w:r>
    </w:p>
    <w:p w14:paraId="1671DEEA" w14:textId="77777777" w:rsidR="00500F9D" w:rsidRDefault="00500F9D" w:rsidP="00500F9D">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29818216" w14:textId="77777777" w:rsidR="00500F9D" w:rsidRDefault="00500F9D" w:rsidP="00500F9D">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counter-arguments.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68685FFB" w14:textId="77777777" w:rsidR="00500F9D" w:rsidRPr="00174DF6" w:rsidRDefault="00500F9D" w:rsidP="00500F9D">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0736FFCC" w14:textId="77777777" w:rsidR="00500F9D" w:rsidRDefault="00500F9D" w:rsidP="00500F9D">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47E8EDA0" w14:textId="77777777" w:rsidR="00500F9D" w:rsidRPr="00500F9D" w:rsidRDefault="00500F9D" w:rsidP="00500F9D"/>
    <w:p w14:paraId="3A2044D9" w14:textId="37C44EDE" w:rsidR="007A7D71" w:rsidRDefault="00500F9D" w:rsidP="00500F9D">
      <w:pPr>
        <w:pStyle w:val="Heading3"/>
      </w:pPr>
      <w:r>
        <w:lastRenderedPageBreak/>
        <w:t>Case</w:t>
      </w:r>
    </w:p>
    <w:p w14:paraId="3A42A5A5" w14:textId="77777777" w:rsidR="00641BB9" w:rsidRPr="003B7263" w:rsidRDefault="00641BB9" w:rsidP="00641BB9">
      <w:pPr>
        <w:pStyle w:val="Heading4"/>
      </w:pPr>
      <w:r>
        <w:t xml:space="preserve">The Role of the Ballot and Judge is to vote for the better debater – any artificial constraint or goal arbitrarily brackets out different potentialities of what debate could be turning the Judge into a </w:t>
      </w:r>
      <w:r>
        <w:rPr>
          <w:u w:val="single"/>
        </w:rPr>
        <w:t>gatekeeper</w:t>
      </w:r>
      <w:r>
        <w:t xml:space="preserve"> of ideologies and foreclose radical new ways of engaging the world.</w:t>
      </w:r>
    </w:p>
    <w:p w14:paraId="01126894" w14:textId="7F0AAC16" w:rsidR="00641BB9" w:rsidRPr="00641BB9" w:rsidRDefault="00641BB9" w:rsidP="00641BB9">
      <w:pPr>
        <w:pStyle w:val="Heading4"/>
      </w:pPr>
      <w:r>
        <w:t>They say cap is bad- we’re impact turning that.</w:t>
      </w:r>
    </w:p>
    <w:p w14:paraId="2CFEC3D5" w14:textId="77777777" w:rsidR="00500F9D" w:rsidRPr="00A420D2" w:rsidRDefault="00500F9D" w:rsidP="00500F9D">
      <w:pPr>
        <w:pStyle w:val="Heading4"/>
        <w:rPr>
          <w:b w:val="0"/>
          <w:bCs w:val="0"/>
        </w:rPr>
      </w:pPr>
      <w:r>
        <w:t xml:space="preserve">It’s </w:t>
      </w:r>
      <w:r w:rsidRPr="00C11396">
        <w:rPr>
          <w:u w:val="single"/>
        </w:rPr>
        <w:t>sustainable</w:t>
      </w:r>
      <w:r w:rsidRPr="00A420D2">
        <w:rPr>
          <w:b w:val="0"/>
        </w:rPr>
        <w:t>---robust environmental progress and increasing resource reserves prove---</w:t>
      </w:r>
      <w:proofErr w:type="gramStart"/>
      <w:r w:rsidRPr="00C11396">
        <w:t>BUT</w:t>
      </w:r>
      <w:r>
        <w:t>,</w:t>
      </w:r>
      <w:proofErr w:type="gramEnd"/>
      <w:r w:rsidRPr="00C11396">
        <w:t xml:space="preserve"> they can’t save the environment either.</w:t>
      </w:r>
    </w:p>
    <w:p w14:paraId="44AB81D8" w14:textId="77777777" w:rsidR="00500F9D" w:rsidRPr="00766C52" w:rsidRDefault="00500F9D" w:rsidP="00500F9D">
      <w:r>
        <w:t xml:space="preserve">Andrew </w:t>
      </w:r>
      <w:r w:rsidRPr="00766C52">
        <w:rPr>
          <w:rStyle w:val="Style13ptBold"/>
        </w:rPr>
        <w:t>McAfee 20</w:t>
      </w:r>
      <w:r>
        <w:t>, principal research scientist at MIT, codirector of the MIT Initiative on the Digital Economy at the MIT Sloan School of Management, Doctorate from Harvard Business School, two Master of Science and two Bachelor of Science degrees from MIT, "Don't Misunderstand Earth Day's Successes," Wired, 4-22-2020, https://www.wired.com/story/opinion-dont-misunderstand-earth-days-successes/</w:t>
      </w:r>
    </w:p>
    <w:p w14:paraId="02A10F8B" w14:textId="77777777" w:rsidR="00500F9D" w:rsidRPr="00766C52" w:rsidRDefault="00500F9D" w:rsidP="00500F9D">
      <w:pPr>
        <w:rPr>
          <w:rStyle w:val="StyleUnderline"/>
        </w:rPr>
      </w:pPr>
      <w:r w:rsidRPr="00AE1812">
        <w:rPr>
          <w:sz w:val="16"/>
        </w:rPr>
        <w:t xml:space="preserve">We should all be intensely grateful to the people who took to the streets exactly 50 years ago on the first Earth Day. The modern environmental movement that crystallized then has given us a cleaner, better planet. </w:t>
      </w:r>
      <w:r w:rsidRPr="00766C52">
        <w:rPr>
          <w:rStyle w:val="StyleUnderline"/>
        </w:rPr>
        <w:t xml:space="preserve">The </w:t>
      </w:r>
      <w:r w:rsidRPr="00766C52">
        <w:rPr>
          <w:rStyle w:val="StyleUnderline"/>
          <w:highlight w:val="cyan"/>
        </w:rPr>
        <w:t>pressure</w:t>
      </w:r>
      <w:r w:rsidRPr="00766C52">
        <w:rPr>
          <w:rStyle w:val="StyleUnderline"/>
        </w:rPr>
        <w:t xml:space="preserve"> applied to governments and businesses on April 22, 1970, has not let up since, and it has </w:t>
      </w:r>
      <w:r w:rsidRPr="00766C52">
        <w:rPr>
          <w:rStyle w:val="StyleUnderline"/>
          <w:highlight w:val="cyan"/>
        </w:rPr>
        <w:t>yielded</w:t>
      </w:r>
      <w:r w:rsidRPr="00766C52">
        <w:rPr>
          <w:rStyle w:val="StyleUnderline"/>
        </w:rPr>
        <w:t xml:space="preserve"> two </w:t>
      </w:r>
      <w:r w:rsidRPr="00766C52">
        <w:rPr>
          <w:rStyle w:val="StyleUnderline"/>
          <w:highlight w:val="cyan"/>
        </w:rPr>
        <w:t>huge victories.</w:t>
      </w:r>
    </w:p>
    <w:p w14:paraId="77DDF353" w14:textId="77777777" w:rsidR="00500F9D" w:rsidRPr="00AE1812" w:rsidRDefault="00500F9D" w:rsidP="00500F9D">
      <w:pPr>
        <w:rPr>
          <w:sz w:val="16"/>
        </w:rPr>
      </w:pPr>
      <w:r w:rsidRPr="00766C52">
        <w:rPr>
          <w:rStyle w:val="StyleUnderline"/>
        </w:rPr>
        <w:t xml:space="preserve">The </w:t>
      </w:r>
      <w:r w:rsidRPr="00766C52">
        <w:rPr>
          <w:rStyle w:val="StyleUnderline"/>
          <w:highlight w:val="cyan"/>
        </w:rPr>
        <w:t xml:space="preserve">first is </w:t>
      </w:r>
      <w:r w:rsidRPr="003A5BE4">
        <w:rPr>
          <w:rStyle w:val="Emphasis"/>
        </w:rPr>
        <w:t xml:space="preserve">massive </w:t>
      </w:r>
      <w:r w:rsidRPr="00766C52">
        <w:rPr>
          <w:rStyle w:val="Emphasis"/>
          <w:highlight w:val="cyan"/>
        </w:rPr>
        <w:t>reductions in</w:t>
      </w:r>
      <w:r w:rsidRPr="00766C52">
        <w:rPr>
          <w:rStyle w:val="Emphasis"/>
        </w:rPr>
        <w:t xml:space="preserve"> the amount of </w:t>
      </w:r>
      <w:r w:rsidRPr="00766C52">
        <w:rPr>
          <w:rStyle w:val="Emphasis"/>
          <w:highlight w:val="cyan"/>
        </w:rPr>
        <w:t>pollution</w:t>
      </w:r>
      <w:r w:rsidRPr="00766C52">
        <w:rPr>
          <w:rStyle w:val="Emphasis"/>
        </w:rPr>
        <w:t xml:space="preserve"> we and our ecosystems have to endure</w:t>
      </w:r>
      <w:r w:rsidRPr="00766C52">
        <w:rPr>
          <w:rStyle w:val="StyleUnderline"/>
        </w:rPr>
        <w:t>.</w:t>
      </w:r>
      <w:r w:rsidRPr="00AE1812">
        <w:rPr>
          <w:sz w:val="16"/>
        </w:rPr>
        <w:t xml:space="preserve"> </w:t>
      </w:r>
      <w:r w:rsidRPr="00766C52">
        <w:rPr>
          <w:rStyle w:val="StyleUnderline"/>
        </w:rPr>
        <w:t>In the world’s richest countries,</w:t>
      </w:r>
      <w:r w:rsidRPr="00AE1812">
        <w:rPr>
          <w:sz w:val="16"/>
        </w:rPr>
        <w:t xml:space="preserve"> which are the ones where environmentalism has most taken hold, </w:t>
      </w:r>
      <w:r w:rsidRPr="00766C52">
        <w:rPr>
          <w:rStyle w:val="StyleUnderline"/>
        </w:rPr>
        <w:t xml:space="preserve">the </w:t>
      </w:r>
      <w:r w:rsidRPr="00766C52">
        <w:rPr>
          <w:rStyle w:val="StyleUnderline"/>
          <w:highlight w:val="cyan"/>
        </w:rPr>
        <w:t>air, land, and water are all</w:t>
      </w:r>
      <w:r w:rsidRPr="00766C52">
        <w:rPr>
          <w:rStyle w:val="StyleUnderline"/>
        </w:rPr>
        <w:t xml:space="preserve"> much </w:t>
      </w:r>
      <w:r w:rsidRPr="00766C52">
        <w:rPr>
          <w:rStyle w:val="StyleUnderline"/>
          <w:highlight w:val="cyan"/>
        </w:rPr>
        <w:t>cleaner than</w:t>
      </w:r>
      <w:r w:rsidRPr="00766C52">
        <w:rPr>
          <w:rStyle w:val="StyleUnderline"/>
        </w:rPr>
        <w:t xml:space="preserve"> they were </w:t>
      </w:r>
      <w:r w:rsidRPr="00766C52">
        <w:rPr>
          <w:rStyle w:val="StyleUnderline"/>
          <w:highlight w:val="cyan"/>
        </w:rPr>
        <w:t>50 years ago.</w:t>
      </w:r>
      <w:r w:rsidRPr="00766C52">
        <w:rPr>
          <w:rStyle w:val="StyleUnderline"/>
        </w:rPr>
        <w:t xml:space="preserve"> This is not because these countries have</w:t>
      </w:r>
      <w:r w:rsidRPr="00AE1812">
        <w:rPr>
          <w:sz w:val="16"/>
        </w:rPr>
        <w:t xml:space="preserve"> simply </w:t>
      </w:r>
      <w:r w:rsidRPr="00766C52">
        <w:rPr>
          <w:rStyle w:val="StyleUnderline"/>
        </w:rPr>
        <w:t>offshored degradation</w:t>
      </w:r>
      <w:r w:rsidRPr="00AE1812">
        <w:rPr>
          <w:sz w:val="16"/>
        </w:rPr>
        <w:t xml:space="preserve"> to poor nations. </w:t>
      </w:r>
      <w:r w:rsidRPr="00766C52">
        <w:rPr>
          <w:rStyle w:val="StyleUnderline"/>
        </w:rPr>
        <w:t>Germany</w:t>
      </w:r>
      <w:r w:rsidRPr="00AE1812">
        <w:rPr>
          <w:sz w:val="16"/>
        </w:rPr>
        <w:t xml:space="preserve">, for example, </w:t>
      </w:r>
      <w:r w:rsidRPr="00766C52">
        <w:rPr>
          <w:rStyle w:val="StyleUnderline"/>
        </w:rPr>
        <w:t>has the world’s largest trade surplus, yet has seen steady reductions in air pollution</w:t>
      </w:r>
      <w:r w:rsidRPr="00AE1812">
        <w:rPr>
          <w:sz w:val="16"/>
        </w:rPr>
        <w:t xml:space="preserve"> in recent decades.</w:t>
      </w:r>
    </w:p>
    <w:p w14:paraId="18CCC153" w14:textId="77777777" w:rsidR="00500F9D" w:rsidRPr="00AE1812" w:rsidRDefault="00500F9D" w:rsidP="00500F9D">
      <w:pPr>
        <w:rPr>
          <w:sz w:val="16"/>
        </w:rPr>
      </w:pPr>
      <w:r w:rsidRPr="00AE1812">
        <w:rPr>
          <w:sz w:val="16"/>
        </w:rPr>
        <w:t xml:space="preserve">If globalization is not the reason rich countries are much cleaner now than they were half a century ago, then what is? Effective regulation. </w:t>
      </w:r>
      <w:r w:rsidRPr="00766C52">
        <w:rPr>
          <w:rStyle w:val="StyleUnderline"/>
          <w:highlight w:val="cyan"/>
        </w:rPr>
        <w:t>The U</w:t>
      </w:r>
      <w:r w:rsidRPr="00AE1812">
        <w:rPr>
          <w:sz w:val="16"/>
        </w:rPr>
        <w:t xml:space="preserve">nited </w:t>
      </w:r>
      <w:r w:rsidRPr="00766C52">
        <w:rPr>
          <w:rStyle w:val="StyleUnderline"/>
          <w:highlight w:val="cyan"/>
        </w:rPr>
        <w:t>S</w:t>
      </w:r>
      <w:r w:rsidRPr="00AE1812">
        <w:rPr>
          <w:sz w:val="16"/>
        </w:rPr>
        <w:t xml:space="preserve">tates </w:t>
      </w:r>
      <w:r w:rsidRPr="00766C52">
        <w:rPr>
          <w:rStyle w:val="StyleUnderline"/>
          <w:highlight w:val="cyan"/>
        </w:rPr>
        <w:t>established the EPA and</w:t>
      </w:r>
      <w:r w:rsidRPr="00766C52">
        <w:rPr>
          <w:rStyle w:val="StyleUnderline"/>
        </w:rPr>
        <w:t xml:space="preserve"> </w:t>
      </w:r>
      <w:r w:rsidRPr="00AE1812">
        <w:rPr>
          <w:sz w:val="16"/>
        </w:rPr>
        <w:t xml:space="preserve">greatly </w:t>
      </w:r>
      <w:r w:rsidRPr="00766C52">
        <w:rPr>
          <w:rStyle w:val="StyleUnderline"/>
          <w:highlight w:val="cyan"/>
        </w:rPr>
        <w:t>strengthened</w:t>
      </w:r>
      <w:r w:rsidRPr="00766C52">
        <w:rPr>
          <w:rStyle w:val="StyleUnderline"/>
        </w:rPr>
        <w:t xml:space="preserve"> </w:t>
      </w:r>
      <w:r w:rsidRPr="00766C52">
        <w:rPr>
          <w:rStyle w:val="StyleUnderline"/>
          <w:highlight w:val="cyan"/>
        </w:rPr>
        <w:t xml:space="preserve">the </w:t>
      </w:r>
      <w:r w:rsidRPr="00AA60F9">
        <w:rPr>
          <w:rStyle w:val="Emphasis"/>
          <w:highlight w:val="cyan"/>
        </w:rPr>
        <w:t>C</w:t>
      </w:r>
      <w:r w:rsidRPr="00AA60F9">
        <w:rPr>
          <w:rStyle w:val="StyleUnderline"/>
        </w:rPr>
        <w:t xml:space="preserve">lean </w:t>
      </w:r>
      <w:r w:rsidRPr="00AA60F9">
        <w:rPr>
          <w:rStyle w:val="Emphasis"/>
          <w:highlight w:val="cyan"/>
        </w:rPr>
        <w:t>A</w:t>
      </w:r>
      <w:r w:rsidRPr="00AA60F9">
        <w:rPr>
          <w:rStyle w:val="StyleUnderline"/>
        </w:rPr>
        <w:t xml:space="preserve">ir </w:t>
      </w:r>
      <w:r w:rsidRPr="00AA60F9">
        <w:rPr>
          <w:rStyle w:val="Emphasis"/>
          <w:highlight w:val="cyan"/>
        </w:rPr>
        <w:t>A</w:t>
      </w:r>
      <w:r w:rsidRPr="00AA60F9">
        <w:rPr>
          <w:rStyle w:val="StyleUnderline"/>
        </w:rPr>
        <w:t>ct</w:t>
      </w:r>
      <w:r w:rsidRPr="00766C52">
        <w:rPr>
          <w:rStyle w:val="StyleUnderline"/>
        </w:rPr>
        <w:t xml:space="preserve"> </w:t>
      </w:r>
      <w:r w:rsidRPr="00AE1812">
        <w:rPr>
          <w:sz w:val="16"/>
        </w:rPr>
        <w:t xml:space="preserve">in 1970, </w:t>
      </w:r>
      <w:r w:rsidRPr="00766C52">
        <w:rPr>
          <w:rStyle w:val="StyleUnderline"/>
          <w:highlight w:val="cyan"/>
        </w:rPr>
        <w:t xml:space="preserve">added the </w:t>
      </w:r>
      <w:r w:rsidRPr="00AA60F9">
        <w:rPr>
          <w:rStyle w:val="Emphasis"/>
          <w:highlight w:val="cyan"/>
        </w:rPr>
        <w:t>C</w:t>
      </w:r>
      <w:r w:rsidRPr="00AA60F9">
        <w:rPr>
          <w:rStyle w:val="StyleUnderline"/>
        </w:rPr>
        <w:t xml:space="preserve">lean </w:t>
      </w:r>
      <w:r w:rsidRPr="00AA60F9">
        <w:rPr>
          <w:rStyle w:val="Emphasis"/>
          <w:highlight w:val="cyan"/>
        </w:rPr>
        <w:t>W</w:t>
      </w:r>
      <w:r w:rsidRPr="00AA60F9">
        <w:rPr>
          <w:rStyle w:val="StyleUnderline"/>
        </w:rPr>
        <w:t xml:space="preserve">ater </w:t>
      </w:r>
      <w:r w:rsidRPr="00AA60F9">
        <w:rPr>
          <w:rStyle w:val="Emphasis"/>
          <w:highlight w:val="cyan"/>
        </w:rPr>
        <w:t>A</w:t>
      </w:r>
      <w:r w:rsidRPr="00AA60F9">
        <w:rPr>
          <w:rStyle w:val="StyleUnderline"/>
        </w:rPr>
        <w:t>ct</w:t>
      </w:r>
      <w:r w:rsidRPr="00AE1812">
        <w:rPr>
          <w:sz w:val="16"/>
        </w:rPr>
        <w:t xml:space="preserve"> in 1972, </w:t>
      </w:r>
      <w:r w:rsidRPr="00766C52">
        <w:rPr>
          <w:rStyle w:val="StyleUnderline"/>
        </w:rPr>
        <w:t>and kept taking steps</w:t>
      </w:r>
      <w:r w:rsidRPr="00AE1812">
        <w:rPr>
          <w:sz w:val="16"/>
        </w:rPr>
        <w:t xml:space="preserve"> over the years </w:t>
      </w:r>
      <w:r w:rsidRPr="00AA60F9">
        <w:rPr>
          <w:rStyle w:val="StyleUnderline"/>
        </w:rPr>
        <w:t>to bring down</w:t>
      </w:r>
      <w:r w:rsidRPr="00AE1812">
        <w:rPr>
          <w:sz w:val="16"/>
        </w:rPr>
        <w:t xml:space="preserve"> all kinds of </w:t>
      </w:r>
      <w:r w:rsidRPr="00AA60F9">
        <w:rPr>
          <w:rStyle w:val="StyleUnderline"/>
        </w:rPr>
        <w:t>pollution</w:t>
      </w:r>
      <w:r w:rsidRPr="00AE1812">
        <w:rPr>
          <w:sz w:val="16"/>
        </w:rPr>
        <w:t>.</w:t>
      </w:r>
    </w:p>
    <w:p w14:paraId="0221559D" w14:textId="77777777" w:rsidR="00500F9D" w:rsidRPr="00766C52" w:rsidRDefault="00500F9D" w:rsidP="00500F9D">
      <w:pPr>
        <w:rPr>
          <w:rStyle w:val="StyleUnderline"/>
        </w:rPr>
      </w:pPr>
      <w:r w:rsidRPr="00766C52">
        <w:rPr>
          <w:rStyle w:val="StyleUnderline"/>
        </w:rPr>
        <w:t xml:space="preserve">Some of the most innovative and helpful of these </w:t>
      </w:r>
      <w:r w:rsidRPr="00AA60F9">
        <w:rPr>
          <w:rStyle w:val="StyleUnderline"/>
        </w:rPr>
        <w:t xml:space="preserve">steps are </w:t>
      </w:r>
      <w:r w:rsidRPr="00AA60F9">
        <w:rPr>
          <w:rStyle w:val="Emphasis"/>
        </w:rPr>
        <w:t>cap-and-trade systems</w:t>
      </w:r>
      <w:r w:rsidRPr="00AA60F9">
        <w:rPr>
          <w:rStyle w:val="StyleUnderline"/>
        </w:rPr>
        <w:t xml:space="preserve"> that create markets for pollution</w:t>
      </w:r>
      <w:r w:rsidRPr="00AE1812">
        <w:rPr>
          <w:sz w:val="16"/>
        </w:rPr>
        <w:t xml:space="preserve">. </w:t>
      </w:r>
      <w:r w:rsidRPr="00AA60F9">
        <w:rPr>
          <w:rStyle w:val="StyleUnderline"/>
        </w:rPr>
        <w:t>Companies</w:t>
      </w:r>
      <w:r w:rsidRPr="00766C52">
        <w:rPr>
          <w:rStyle w:val="StyleUnderline"/>
        </w:rPr>
        <w:t xml:space="preserve"> can trade</w:t>
      </w:r>
      <w:r w:rsidRPr="00AE1812">
        <w:rPr>
          <w:sz w:val="16"/>
        </w:rPr>
        <w:t xml:space="preserve"> with each other </w:t>
      </w:r>
      <w:r w:rsidRPr="00766C52">
        <w:rPr>
          <w:rStyle w:val="StyleUnderline"/>
        </w:rPr>
        <w:t>for the right to pollute</w:t>
      </w:r>
      <w:r w:rsidRPr="00AE1812">
        <w:rPr>
          <w:sz w:val="16"/>
        </w:rPr>
        <w:t xml:space="preserve">, but </w:t>
      </w:r>
      <w:r w:rsidRPr="00766C52">
        <w:rPr>
          <w:rStyle w:val="StyleUnderline"/>
        </w:rPr>
        <w:t>the overall total is set by the government and declines over time</w:t>
      </w:r>
      <w:r w:rsidRPr="00AE1812">
        <w:rPr>
          <w:sz w:val="16"/>
        </w:rPr>
        <w:t xml:space="preserve">. Over the past 30 years </w:t>
      </w:r>
      <w:r w:rsidRPr="00766C52">
        <w:rPr>
          <w:rStyle w:val="Emphasis"/>
          <w:highlight w:val="cyan"/>
        </w:rPr>
        <w:t>cap-and-trade</w:t>
      </w:r>
      <w:r w:rsidRPr="00766C52">
        <w:rPr>
          <w:rStyle w:val="Emphasis"/>
        </w:rPr>
        <w:t xml:space="preserve"> has </w:t>
      </w:r>
      <w:r w:rsidRPr="00766C52">
        <w:rPr>
          <w:rStyle w:val="Emphasis"/>
          <w:highlight w:val="cyan"/>
        </w:rPr>
        <w:t>proved</w:t>
      </w:r>
      <w:r w:rsidRPr="00766C52">
        <w:rPr>
          <w:rStyle w:val="Emphasis"/>
        </w:rPr>
        <w:t xml:space="preserve"> to be both relatively </w:t>
      </w:r>
      <w:r w:rsidRPr="00766C52">
        <w:rPr>
          <w:rStyle w:val="Emphasis"/>
          <w:highlight w:val="cyan"/>
        </w:rPr>
        <w:t>cheap and</w:t>
      </w:r>
      <w:r w:rsidRPr="00766C52">
        <w:rPr>
          <w:rStyle w:val="Emphasis"/>
        </w:rPr>
        <w:t xml:space="preserve"> highly </w:t>
      </w:r>
      <w:r w:rsidRPr="00766C52">
        <w:rPr>
          <w:rStyle w:val="Emphasis"/>
          <w:highlight w:val="cyan"/>
        </w:rPr>
        <w:t>effective</w:t>
      </w:r>
      <w:r w:rsidRPr="00AE1812">
        <w:rPr>
          <w:sz w:val="16"/>
        </w:rPr>
        <w:t xml:space="preserve">; </w:t>
      </w:r>
      <w:r w:rsidRPr="00766C52">
        <w:rPr>
          <w:rStyle w:val="StyleUnderline"/>
        </w:rPr>
        <w:t>a triumph of smart environmentalism.</w:t>
      </w:r>
    </w:p>
    <w:p w14:paraId="53DE0DF3" w14:textId="77777777" w:rsidR="00500F9D" w:rsidRPr="00AE1812" w:rsidRDefault="00500F9D" w:rsidP="00500F9D">
      <w:pPr>
        <w:rPr>
          <w:sz w:val="16"/>
        </w:rPr>
      </w:pPr>
      <w:r w:rsidRPr="00766C52">
        <w:rPr>
          <w:rStyle w:val="StyleUnderline"/>
          <w:highlight w:val="cyan"/>
        </w:rPr>
        <w:lastRenderedPageBreak/>
        <w:t>The other</w:t>
      </w:r>
      <w:r w:rsidRPr="00766C52">
        <w:rPr>
          <w:rStyle w:val="StyleUnderline"/>
        </w:rPr>
        <w:t xml:space="preserve"> great </w:t>
      </w:r>
      <w:r w:rsidRPr="00766C52">
        <w:rPr>
          <w:rStyle w:val="StyleUnderline"/>
          <w:highlight w:val="cyan"/>
        </w:rPr>
        <w:t xml:space="preserve">triumph is the </w:t>
      </w:r>
      <w:r w:rsidRPr="00AA60F9">
        <w:rPr>
          <w:rStyle w:val="Emphasis"/>
        </w:rPr>
        <w:t xml:space="preserve">improved </w:t>
      </w:r>
      <w:r w:rsidRPr="00766C52">
        <w:rPr>
          <w:rStyle w:val="Emphasis"/>
          <w:highlight w:val="cyan"/>
        </w:rPr>
        <w:t xml:space="preserve">health of </w:t>
      </w:r>
      <w:r w:rsidRPr="00AA60F9">
        <w:rPr>
          <w:rStyle w:val="Emphasis"/>
        </w:rPr>
        <w:t xml:space="preserve">species and </w:t>
      </w:r>
      <w:r w:rsidRPr="00766C52">
        <w:rPr>
          <w:rStyle w:val="Emphasis"/>
          <w:highlight w:val="cyan"/>
        </w:rPr>
        <w:t>ecosystems</w:t>
      </w:r>
      <w:r w:rsidRPr="00766C52">
        <w:rPr>
          <w:rStyle w:val="Emphasis"/>
        </w:rPr>
        <w:t xml:space="preserve"> that </w:t>
      </w:r>
      <w:r w:rsidRPr="00766C52">
        <w:rPr>
          <w:rStyle w:val="Emphasis"/>
          <w:highlight w:val="cyan"/>
        </w:rPr>
        <w:t>we</w:t>
      </w:r>
      <w:r w:rsidRPr="00766C52">
        <w:rPr>
          <w:rStyle w:val="Emphasis"/>
        </w:rPr>
        <w:t xml:space="preserve"> had </w:t>
      </w:r>
      <w:r w:rsidRPr="00766C52">
        <w:rPr>
          <w:rStyle w:val="Emphasis"/>
          <w:highlight w:val="cyan"/>
        </w:rPr>
        <w:t>pushed to the brink</w:t>
      </w:r>
      <w:r w:rsidRPr="00766C52">
        <w:rPr>
          <w:rStyle w:val="StyleUnderline"/>
          <w:highlight w:val="cyan"/>
        </w:rPr>
        <w:t>.</w:t>
      </w:r>
      <w:r w:rsidRPr="00AE1812">
        <w:rPr>
          <w:sz w:val="16"/>
        </w:rPr>
        <w:t xml:space="preserve"> Throughout the 20th century, </w:t>
      </w:r>
      <w:r w:rsidRPr="00766C52">
        <w:rPr>
          <w:rStyle w:val="StyleUnderline"/>
        </w:rPr>
        <w:t xml:space="preserve">relentless </w:t>
      </w:r>
      <w:r w:rsidRPr="00766C52">
        <w:rPr>
          <w:rStyle w:val="StyleUnderline"/>
          <w:highlight w:val="cyan"/>
        </w:rPr>
        <w:t xml:space="preserve">hunting almost </w:t>
      </w:r>
      <w:proofErr w:type="gramStart"/>
      <w:r w:rsidRPr="00766C52">
        <w:rPr>
          <w:rStyle w:val="StyleUnderline"/>
          <w:highlight w:val="cyan"/>
        </w:rPr>
        <w:t>wiped out</w:t>
      </w:r>
      <w:proofErr w:type="gramEnd"/>
      <w:r w:rsidRPr="00766C52">
        <w:rPr>
          <w:rStyle w:val="StyleUnderline"/>
          <w:highlight w:val="cyan"/>
        </w:rPr>
        <w:t xml:space="preserve"> whales</w:t>
      </w:r>
      <w:r w:rsidRPr="00AE1812">
        <w:rPr>
          <w:sz w:val="16"/>
          <w:highlight w:val="cyan"/>
        </w:rPr>
        <w:t>.</w:t>
      </w:r>
      <w:r w:rsidRPr="00AE1812">
        <w:rPr>
          <w:sz w:val="16"/>
        </w:rPr>
        <w:t xml:space="preserve"> </w:t>
      </w:r>
      <w:r w:rsidRPr="00766C52">
        <w:rPr>
          <w:rStyle w:val="StyleUnderline"/>
        </w:rPr>
        <w:t xml:space="preserve">A nearly </w:t>
      </w:r>
      <w:r w:rsidRPr="00766C52">
        <w:rPr>
          <w:rStyle w:val="StyleUnderline"/>
          <w:highlight w:val="cyan"/>
        </w:rPr>
        <w:t>global moratorium was</w:t>
      </w:r>
      <w:r w:rsidRPr="00766C52">
        <w:rPr>
          <w:rStyle w:val="StyleUnderline"/>
        </w:rPr>
        <w:t xml:space="preserve"> finally </w:t>
      </w:r>
      <w:r w:rsidRPr="00766C52">
        <w:rPr>
          <w:rStyle w:val="StyleUnderline"/>
          <w:highlight w:val="cyan"/>
        </w:rPr>
        <w:t>passed</w:t>
      </w:r>
      <w:r w:rsidRPr="00766C52">
        <w:rPr>
          <w:rStyle w:val="StyleUnderline"/>
        </w:rPr>
        <w:t xml:space="preserve"> 1982, thanks in part to the “Save the Whales” movement</w:t>
      </w:r>
      <w:r w:rsidRPr="00AE1812">
        <w:rPr>
          <w:sz w:val="16"/>
        </w:rPr>
        <w:t xml:space="preserve"> that started in the mid-1970s (no doubt helped by folk superstar Judy Collins’ 1970 hit “Farewell to </w:t>
      </w:r>
      <w:proofErr w:type="spellStart"/>
      <w:r w:rsidRPr="00AE1812">
        <w:rPr>
          <w:sz w:val="16"/>
        </w:rPr>
        <w:t>Tarwathie</w:t>
      </w:r>
      <w:proofErr w:type="spellEnd"/>
      <w:r w:rsidRPr="00AE1812">
        <w:rPr>
          <w:sz w:val="16"/>
        </w:rPr>
        <w:t>,” which introduced many people to whales’ haunting songs</w:t>
      </w:r>
      <w:proofErr w:type="gramStart"/>
      <w:r w:rsidRPr="00AE1812">
        <w:rPr>
          <w:sz w:val="16"/>
        </w:rPr>
        <w:t>).</w:t>
      </w:r>
      <w:r w:rsidRPr="00766C52">
        <w:rPr>
          <w:rStyle w:val="StyleUnderline"/>
          <w:highlight w:val="cyan"/>
        </w:rPr>
        <w:t>Many</w:t>
      </w:r>
      <w:proofErr w:type="gramEnd"/>
      <w:r w:rsidRPr="00766C52">
        <w:rPr>
          <w:rStyle w:val="StyleUnderline"/>
          <w:highlight w:val="cyan"/>
        </w:rPr>
        <w:t xml:space="preserve"> other species</w:t>
      </w:r>
      <w:r w:rsidRPr="00766C52">
        <w:rPr>
          <w:rStyle w:val="StyleUnderline"/>
        </w:rPr>
        <w:t xml:space="preserve">, including wolves, bears, beavers, and deer, </w:t>
      </w:r>
      <w:r w:rsidRPr="00766C52">
        <w:rPr>
          <w:rStyle w:val="StyleUnderline"/>
          <w:highlight w:val="cyan"/>
        </w:rPr>
        <w:t>have</w:t>
      </w:r>
      <w:r w:rsidRPr="00766C52">
        <w:rPr>
          <w:rStyle w:val="StyleUnderline"/>
        </w:rPr>
        <w:t xml:space="preserve"> </w:t>
      </w:r>
      <w:r w:rsidRPr="00AE1812">
        <w:rPr>
          <w:sz w:val="16"/>
        </w:rPr>
        <w:t xml:space="preserve">also </w:t>
      </w:r>
      <w:r w:rsidRPr="00766C52">
        <w:rPr>
          <w:rStyle w:val="StyleUnderline"/>
          <w:highlight w:val="cyan"/>
        </w:rPr>
        <w:t>come back</w:t>
      </w:r>
      <w:r w:rsidRPr="00766C52">
        <w:rPr>
          <w:rStyle w:val="StyleUnderline"/>
        </w:rPr>
        <w:t xml:space="preserve"> after being near extinction</w:t>
      </w:r>
      <w:r w:rsidRPr="00AE1812">
        <w:rPr>
          <w:sz w:val="16"/>
        </w:rPr>
        <w:t xml:space="preserve"> in America. </w:t>
      </w:r>
      <w:r w:rsidRPr="00766C52">
        <w:rPr>
          <w:rStyle w:val="StyleUnderline"/>
        </w:rPr>
        <w:t xml:space="preserve">They rebounded </w:t>
      </w:r>
      <w:r w:rsidRPr="00AE1812">
        <w:rPr>
          <w:sz w:val="16"/>
        </w:rPr>
        <w:t xml:space="preserve">in large part </w:t>
      </w:r>
      <w:r w:rsidRPr="00766C52">
        <w:rPr>
          <w:rStyle w:val="StyleUnderline"/>
          <w:highlight w:val="cyan"/>
        </w:rPr>
        <w:t>because we limited</w:t>
      </w:r>
      <w:r w:rsidRPr="00766C52">
        <w:rPr>
          <w:rStyle w:val="StyleUnderline"/>
        </w:rPr>
        <w:t xml:space="preserve"> when, where, and </w:t>
      </w:r>
      <w:r w:rsidRPr="00766C52">
        <w:rPr>
          <w:rStyle w:val="StyleUnderline"/>
          <w:highlight w:val="cyan"/>
        </w:rPr>
        <w:t>how they could be hunted</w:t>
      </w:r>
      <w:r w:rsidRPr="00766C52">
        <w:rPr>
          <w:rStyle w:val="StyleUnderline"/>
        </w:rPr>
        <w:t>, and we limited trade in wild animal products.</w:t>
      </w:r>
      <w:r w:rsidRPr="00AE1812">
        <w:rPr>
          <w:sz w:val="16"/>
        </w:rPr>
        <w:t xml:space="preserve"> It’s generally illegal, for example, to sell hunted meat in the US. For the past 50 years, the environmental movement has carried on the laudable traditions of conservationism, which got its start early in the 20th century as Americans reacted in shock and horror to the extinction of the passenger pigeon and near elimination of the bison and other iconic animals.</w:t>
      </w:r>
    </w:p>
    <w:p w14:paraId="08C9F9AD" w14:textId="77777777" w:rsidR="00500F9D" w:rsidRPr="00AE1812" w:rsidRDefault="00500F9D" w:rsidP="00500F9D">
      <w:pPr>
        <w:rPr>
          <w:sz w:val="16"/>
        </w:rPr>
      </w:pPr>
      <w:r w:rsidRPr="00AE1812">
        <w:rPr>
          <w:sz w:val="16"/>
        </w:rPr>
        <w:t xml:space="preserve">Paradoxically, </w:t>
      </w:r>
      <w:r w:rsidRPr="00766C52">
        <w:rPr>
          <w:rStyle w:val="StyleUnderline"/>
        </w:rPr>
        <w:t xml:space="preserve">the </w:t>
      </w:r>
      <w:r w:rsidRPr="00766C52">
        <w:rPr>
          <w:rStyle w:val="StyleUnderline"/>
          <w:highlight w:val="cyan"/>
        </w:rPr>
        <w:t>great victories</w:t>
      </w:r>
      <w:r w:rsidRPr="00766C52">
        <w:rPr>
          <w:rStyle w:val="StyleUnderline"/>
        </w:rPr>
        <w:t xml:space="preserve"> over pollution and extinction </w:t>
      </w:r>
      <w:r w:rsidRPr="00766C52">
        <w:rPr>
          <w:rStyle w:val="StyleUnderline"/>
          <w:highlight w:val="cyan"/>
        </w:rPr>
        <w:t>highlight</w:t>
      </w:r>
      <w:r w:rsidRPr="00766C52">
        <w:rPr>
          <w:rStyle w:val="StyleUnderline"/>
        </w:rPr>
        <w:t xml:space="preserve"> environmentalism’s greatest </w:t>
      </w:r>
      <w:r w:rsidRPr="00766C52">
        <w:rPr>
          <w:rStyle w:val="StyleUnderline"/>
          <w:highlight w:val="cyan"/>
        </w:rPr>
        <w:t>weakness</w:t>
      </w:r>
      <w:r w:rsidRPr="00766C52">
        <w:rPr>
          <w:rStyle w:val="StyleUnderline"/>
        </w:rPr>
        <w:t xml:space="preserve">: </w:t>
      </w:r>
      <w:r w:rsidRPr="00766C52">
        <w:rPr>
          <w:rStyle w:val="Emphasis"/>
        </w:rPr>
        <w:t xml:space="preserve">a continued </w:t>
      </w:r>
      <w:r w:rsidRPr="00766C52">
        <w:rPr>
          <w:rStyle w:val="Emphasis"/>
          <w:highlight w:val="cyan"/>
        </w:rPr>
        <w:t>hostility to</w:t>
      </w:r>
      <w:r w:rsidRPr="00766C52">
        <w:rPr>
          <w:rStyle w:val="Emphasis"/>
        </w:rPr>
        <w:t xml:space="preserve"> economic </w:t>
      </w:r>
      <w:r w:rsidRPr="00766C52">
        <w:rPr>
          <w:rStyle w:val="Emphasis"/>
          <w:highlight w:val="cyan"/>
        </w:rPr>
        <w:t>growth</w:t>
      </w:r>
      <w:r w:rsidRPr="00AE1812">
        <w:rPr>
          <w:sz w:val="16"/>
        </w:rPr>
        <w:t>. The “</w:t>
      </w:r>
      <w:r w:rsidRPr="00766C52">
        <w:rPr>
          <w:rStyle w:val="StyleUnderline"/>
        </w:rPr>
        <w:t>degrowth</w:t>
      </w:r>
      <w:r w:rsidRPr="00AE1812">
        <w:rPr>
          <w:sz w:val="16"/>
        </w:rPr>
        <w:t xml:space="preserve">” movement, which started in the early 1970s, </w:t>
      </w:r>
      <w:r w:rsidRPr="00766C52">
        <w:rPr>
          <w:rStyle w:val="StyleUnderline"/>
        </w:rPr>
        <w:t xml:space="preserve">stressed that human populations and economies </w:t>
      </w:r>
      <w:r w:rsidRPr="00AE1812">
        <w:rPr>
          <w:sz w:val="16"/>
        </w:rPr>
        <w:t xml:space="preserve">simply </w:t>
      </w:r>
      <w:r w:rsidRPr="00766C52">
        <w:rPr>
          <w:rStyle w:val="StyleUnderline"/>
        </w:rPr>
        <w:t>couldn’t continue to grow as they had</w:t>
      </w:r>
      <w:r w:rsidRPr="00AE1812">
        <w:rPr>
          <w:sz w:val="16"/>
        </w:rPr>
        <w:t xml:space="preserve"> in the decades leading up to Earth Day. As philosopher André </w:t>
      </w:r>
      <w:proofErr w:type="spellStart"/>
      <w:r w:rsidRPr="00AE1812">
        <w:rPr>
          <w:sz w:val="16"/>
        </w:rPr>
        <w:t>Gorz</w:t>
      </w:r>
      <w:proofErr w:type="spellEnd"/>
      <w:r w:rsidRPr="00AE1812">
        <w:rPr>
          <w:sz w:val="16"/>
        </w:rPr>
        <w:t xml:space="preserve"> put it in 1975, “Even at zero growth, the continued consumption of scarce resources will inevitably result in exhausting them completely. The point is not to refrain from consuming more and more, but to consume less and less—there is no other way of conserving the available reserves for future generations.”</w:t>
      </w:r>
    </w:p>
    <w:p w14:paraId="477C1686" w14:textId="77777777" w:rsidR="00500F9D" w:rsidRPr="006A5432" w:rsidRDefault="00500F9D" w:rsidP="00500F9D">
      <w:pPr>
        <w:rPr>
          <w:rStyle w:val="StyleUnderline"/>
        </w:rPr>
      </w:pPr>
      <w:r w:rsidRPr="00766C52">
        <w:rPr>
          <w:rStyle w:val="StyleUnderline"/>
        </w:rPr>
        <w:t>This seemed like an obvious truth to many in the 1970s</w:t>
      </w:r>
      <w:r w:rsidRPr="00AE1812">
        <w:rPr>
          <w:sz w:val="16"/>
        </w:rPr>
        <w:t xml:space="preserve">, especially </w:t>
      </w:r>
      <w:r w:rsidRPr="00766C52">
        <w:rPr>
          <w:rStyle w:val="StyleUnderline"/>
        </w:rPr>
        <w:t>when they saw that the use of many natural resources</w:t>
      </w:r>
      <w:r w:rsidRPr="00AE1812">
        <w:rPr>
          <w:sz w:val="16"/>
        </w:rPr>
        <w:t>—fossil fuels, metals and minerals, fertilizer, and so on—</w:t>
      </w:r>
      <w:r w:rsidRPr="00766C52">
        <w:rPr>
          <w:rStyle w:val="StyleUnderline"/>
        </w:rPr>
        <w:t>had been increasing in lockstep with the size of the overall economy</w:t>
      </w:r>
      <w:r w:rsidRPr="00AE1812">
        <w:rPr>
          <w:sz w:val="16"/>
        </w:rPr>
        <w:t xml:space="preserve">. Since these resources were finite, and since their consumption went hand-in-hand with growth, </w:t>
      </w:r>
      <w:r w:rsidRPr="006A5432">
        <w:rPr>
          <w:rStyle w:val="StyleUnderline"/>
        </w:rPr>
        <w:t>growth apparently had to stop.</w:t>
      </w:r>
    </w:p>
    <w:p w14:paraId="7E78E0C0" w14:textId="77777777" w:rsidR="00500F9D" w:rsidRPr="00AE1812" w:rsidRDefault="00500F9D" w:rsidP="00500F9D">
      <w:pPr>
        <w:rPr>
          <w:sz w:val="16"/>
        </w:rPr>
      </w:pPr>
      <w:r w:rsidRPr="006A5432">
        <w:rPr>
          <w:rStyle w:val="StyleUnderline"/>
        </w:rPr>
        <w:t xml:space="preserve">Yet around the world, </w:t>
      </w:r>
      <w:r w:rsidRPr="006A5432">
        <w:rPr>
          <w:rStyle w:val="Emphasis"/>
        </w:rPr>
        <w:t>it didn’t</w:t>
      </w:r>
      <w:r w:rsidRPr="00AE1812">
        <w:rPr>
          <w:sz w:val="16"/>
        </w:rPr>
        <w:t>. The pace has slowed down a bit since the inaugural Earth Day, but this is mainly because the years between 1945 and 1970 saw exceptionally fast growth as we rebuilt our societies after two world wars. Except for that 25-year stretch, economic growth since 1970 is the fastest the world has ever seen.</w:t>
      </w:r>
    </w:p>
    <w:p w14:paraId="7E53304A" w14:textId="77777777" w:rsidR="00500F9D" w:rsidRPr="00AE1812" w:rsidRDefault="00500F9D" w:rsidP="00500F9D">
      <w:pPr>
        <w:rPr>
          <w:sz w:val="16"/>
        </w:rPr>
      </w:pPr>
      <w:r w:rsidRPr="00AE1812">
        <w:rPr>
          <w:sz w:val="16"/>
        </w:rPr>
        <w:t xml:space="preserve">So </w:t>
      </w:r>
      <w:r w:rsidRPr="00766C52">
        <w:rPr>
          <w:rStyle w:val="StyleUnderline"/>
        </w:rPr>
        <w:t xml:space="preserve">how are natural resource stocks doing? </w:t>
      </w:r>
      <w:r w:rsidRPr="00766C52">
        <w:rPr>
          <w:rStyle w:val="StyleUnderline"/>
          <w:highlight w:val="cyan"/>
        </w:rPr>
        <w:t>Oil is a great indicator</w:t>
      </w:r>
      <w:r w:rsidRPr="00766C52">
        <w:rPr>
          <w:rStyle w:val="StyleUnderline"/>
        </w:rPr>
        <w:t xml:space="preserve"> of the overall story</w:t>
      </w:r>
      <w:r w:rsidRPr="00AE1812">
        <w:rPr>
          <w:sz w:val="16"/>
        </w:rPr>
        <w:t xml:space="preserve"> (its recent pandemic-induced demand free fall notwithstanding). </w:t>
      </w:r>
      <w:r w:rsidRPr="00766C52">
        <w:rPr>
          <w:rStyle w:val="StyleUnderline"/>
        </w:rPr>
        <w:t xml:space="preserve">At present </w:t>
      </w:r>
      <w:r w:rsidRPr="00766C52">
        <w:rPr>
          <w:rStyle w:val="StyleUnderline"/>
          <w:highlight w:val="cyan"/>
        </w:rPr>
        <w:t>we have</w:t>
      </w:r>
      <w:r w:rsidRPr="00766C52">
        <w:rPr>
          <w:rStyle w:val="StyleUnderline"/>
        </w:rPr>
        <w:t xml:space="preserve"> about </w:t>
      </w:r>
      <w:r w:rsidRPr="00766C52">
        <w:rPr>
          <w:rStyle w:val="StyleUnderline"/>
          <w:highlight w:val="cyan"/>
        </w:rPr>
        <w:t>50 years</w:t>
      </w:r>
      <w:r w:rsidRPr="00766C52">
        <w:rPr>
          <w:rStyle w:val="StyleUnderline"/>
        </w:rPr>
        <w:t xml:space="preserve"> of oil </w:t>
      </w:r>
      <w:r w:rsidRPr="00766C52">
        <w:rPr>
          <w:rStyle w:val="StyleUnderline"/>
          <w:highlight w:val="cyan"/>
        </w:rPr>
        <w:t>left</w:t>
      </w:r>
      <w:r w:rsidRPr="00766C52">
        <w:rPr>
          <w:rStyle w:val="StyleUnderline"/>
        </w:rPr>
        <w:t>, given projected consumption and known reserves</w:t>
      </w:r>
      <w:r w:rsidRPr="00AE1812">
        <w:rPr>
          <w:sz w:val="16"/>
        </w:rPr>
        <w:t xml:space="preserve">. That sounds dire, until you realize that </w:t>
      </w:r>
      <w:r w:rsidRPr="00766C52">
        <w:rPr>
          <w:rStyle w:val="StyleUnderline"/>
          <w:highlight w:val="cyan"/>
        </w:rPr>
        <w:t>40 years ago</w:t>
      </w:r>
      <w:r w:rsidRPr="006A5432">
        <w:rPr>
          <w:rStyle w:val="StyleUnderline"/>
          <w:highlight w:val="cyan"/>
        </w:rPr>
        <w:t>, we only had 30</w:t>
      </w:r>
      <w:r w:rsidRPr="00766C52">
        <w:rPr>
          <w:rStyle w:val="StyleUnderline"/>
        </w:rPr>
        <w:t xml:space="preserve"> years of oil left.</w:t>
      </w:r>
      <w:r w:rsidRPr="00AE1812">
        <w:rPr>
          <w:sz w:val="16"/>
        </w:rPr>
        <w:t xml:space="preserve"> How can this be? It’s certainly not because we’ve cut way back on oil demand; we consume almost 40 percent more oil now than we did in 1980.</w:t>
      </w:r>
    </w:p>
    <w:p w14:paraId="5870818A" w14:textId="77777777" w:rsidR="00500F9D" w:rsidRPr="00766C52" w:rsidRDefault="00500F9D" w:rsidP="00500F9D">
      <w:pPr>
        <w:rPr>
          <w:rStyle w:val="StyleUnderline"/>
        </w:rPr>
      </w:pPr>
      <w:r w:rsidRPr="00766C52">
        <w:rPr>
          <w:rStyle w:val="Emphasis"/>
        </w:rPr>
        <w:t xml:space="preserve">It’s because </w:t>
      </w:r>
      <w:r w:rsidRPr="00766C52">
        <w:rPr>
          <w:rStyle w:val="Emphasis"/>
          <w:highlight w:val="cyan"/>
        </w:rPr>
        <w:t xml:space="preserve">we kept finding more </w:t>
      </w:r>
      <w:r w:rsidRPr="006A5432">
        <w:rPr>
          <w:rStyle w:val="Emphasis"/>
        </w:rPr>
        <w:t>supplie</w:t>
      </w:r>
      <w:r w:rsidRPr="008A75AB">
        <w:rPr>
          <w:rStyle w:val="Emphasis"/>
        </w:rPr>
        <w:t xml:space="preserve">s. </w:t>
      </w:r>
      <w:r w:rsidRPr="00766C52">
        <w:rPr>
          <w:rStyle w:val="StyleUnderline"/>
          <w:highlight w:val="cyan"/>
        </w:rPr>
        <w:t xml:space="preserve">The same is true for every </w:t>
      </w:r>
      <w:r w:rsidRPr="006A5432">
        <w:rPr>
          <w:rStyle w:val="StyleUnderline"/>
        </w:rPr>
        <w:t>other economically important natural</w:t>
      </w:r>
      <w:r w:rsidRPr="00766C52">
        <w:rPr>
          <w:rStyle w:val="StyleUnderline"/>
        </w:rPr>
        <w:t xml:space="preserve"> </w:t>
      </w:r>
      <w:r w:rsidRPr="00766C52">
        <w:rPr>
          <w:rStyle w:val="StyleUnderline"/>
          <w:highlight w:val="cyan"/>
        </w:rPr>
        <w:t>resource</w:t>
      </w:r>
      <w:r w:rsidRPr="00AE1812">
        <w:rPr>
          <w:sz w:val="16"/>
        </w:rPr>
        <w:t xml:space="preserve">. </w:t>
      </w:r>
      <w:r w:rsidRPr="00766C52">
        <w:rPr>
          <w:rStyle w:val="StyleUnderline"/>
        </w:rPr>
        <w:t xml:space="preserve">Proven </w:t>
      </w:r>
      <w:r w:rsidRPr="00766C52">
        <w:rPr>
          <w:rStyle w:val="StyleUnderline"/>
          <w:highlight w:val="cyan"/>
        </w:rPr>
        <w:t>reserves</w:t>
      </w:r>
      <w:r w:rsidRPr="00AE1812">
        <w:rPr>
          <w:sz w:val="16"/>
        </w:rPr>
        <w:t>—the amount of the resource we know we can access—</w:t>
      </w:r>
      <w:r w:rsidRPr="00766C52">
        <w:rPr>
          <w:rStyle w:val="StyleUnderline"/>
        </w:rPr>
        <w:t xml:space="preserve">have </w:t>
      </w:r>
      <w:r w:rsidRPr="006A5432">
        <w:rPr>
          <w:rStyle w:val="Emphasis"/>
          <w:highlight w:val="cyan"/>
        </w:rPr>
        <w:t>increase</w:t>
      </w:r>
      <w:r w:rsidRPr="006A5432">
        <w:rPr>
          <w:rStyle w:val="StyleUnderline"/>
        </w:rPr>
        <w:t xml:space="preserve">d </w:t>
      </w:r>
      <w:r w:rsidRPr="00766C52">
        <w:rPr>
          <w:rStyle w:val="StyleUnderline"/>
          <w:highlight w:val="cyan"/>
        </w:rPr>
        <w:t>as we</w:t>
      </w:r>
      <w:r w:rsidRPr="00766C52">
        <w:rPr>
          <w:rStyle w:val="StyleUnderline"/>
        </w:rPr>
        <w:t xml:space="preserve"> keep </w:t>
      </w:r>
      <w:r w:rsidRPr="00766C52">
        <w:rPr>
          <w:rStyle w:val="Emphasis"/>
          <w:highlight w:val="cyan"/>
        </w:rPr>
        <w:t>develop</w:t>
      </w:r>
      <w:r w:rsidRPr="00766C52">
        <w:rPr>
          <w:rStyle w:val="StyleUnderline"/>
        </w:rPr>
        <w:t xml:space="preserve">ing better </w:t>
      </w:r>
      <w:r w:rsidRPr="00766C52">
        <w:rPr>
          <w:rStyle w:val="Emphasis"/>
          <w:highlight w:val="cyan"/>
        </w:rPr>
        <w:t>tech</w:t>
      </w:r>
      <w:r w:rsidRPr="00766C52">
        <w:rPr>
          <w:rStyle w:val="StyleUnderline"/>
        </w:rPr>
        <w:t>nologies for finding and accessing them.</w:t>
      </w:r>
      <w:r w:rsidRPr="00AE1812">
        <w:rPr>
          <w:sz w:val="16"/>
        </w:rPr>
        <w:t xml:space="preserve"> And </w:t>
      </w:r>
      <w:r w:rsidRPr="00766C52">
        <w:rPr>
          <w:rStyle w:val="Emphasis"/>
          <w:highlight w:val="cyan"/>
        </w:rPr>
        <w:t>because the</w:t>
      </w:r>
      <w:r w:rsidRPr="00766C52">
        <w:rPr>
          <w:rStyle w:val="Emphasis"/>
        </w:rPr>
        <w:t xml:space="preserve"> supply-demand </w:t>
      </w:r>
      <w:r w:rsidRPr="00766C52">
        <w:rPr>
          <w:rStyle w:val="Emphasis"/>
          <w:highlight w:val="cyan"/>
        </w:rPr>
        <w:t>balance keeps getting more favorable,</w:t>
      </w:r>
      <w:r w:rsidRPr="00766C52">
        <w:rPr>
          <w:rStyle w:val="Emphasis"/>
        </w:rPr>
        <w:t xml:space="preserve"> resource </w:t>
      </w:r>
      <w:r w:rsidRPr="00766C52">
        <w:rPr>
          <w:rStyle w:val="Emphasis"/>
          <w:highlight w:val="cyan"/>
        </w:rPr>
        <w:t>affordability increases</w:t>
      </w:r>
      <w:r w:rsidRPr="00766C52">
        <w:rPr>
          <w:rStyle w:val="Emphasis"/>
        </w:rPr>
        <w:t>.</w:t>
      </w:r>
      <w:r w:rsidRPr="00AE1812">
        <w:rPr>
          <w:sz w:val="16"/>
        </w:rPr>
        <w:t xml:space="preserve"> </w:t>
      </w:r>
      <w:r w:rsidRPr="00766C52">
        <w:rPr>
          <w:rStyle w:val="StyleUnderline"/>
        </w:rPr>
        <w:t>The world’s average worker can</w:t>
      </w:r>
      <w:r w:rsidRPr="00AE1812">
        <w:rPr>
          <w:sz w:val="16"/>
        </w:rPr>
        <w:t xml:space="preserve">, with an hour of their labor, </w:t>
      </w:r>
      <w:r w:rsidRPr="00766C52">
        <w:rPr>
          <w:rStyle w:val="StyleUnderline"/>
        </w:rPr>
        <w:t xml:space="preserve">purchase a greater quantity of every important resource than </w:t>
      </w:r>
      <w:r w:rsidRPr="00AE1812">
        <w:rPr>
          <w:sz w:val="16"/>
        </w:rPr>
        <w:t xml:space="preserve">was the case just </w:t>
      </w:r>
      <w:r w:rsidRPr="00766C52">
        <w:rPr>
          <w:rStyle w:val="StyleUnderline"/>
        </w:rPr>
        <w:t>a few decades ago.</w:t>
      </w:r>
    </w:p>
    <w:p w14:paraId="6F26724E" w14:textId="77777777" w:rsidR="00500F9D" w:rsidRPr="00766C52" w:rsidRDefault="00500F9D" w:rsidP="00500F9D">
      <w:pPr>
        <w:rPr>
          <w:rStyle w:val="Emphasis"/>
        </w:rPr>
      </w:pPr>
      <w:r w:rsidRPr="006A5432">
        <w:rPr>
          <w:rStyle w:val="StyleUnderline"/>
        </w:rPr>
        <w:lastRenderedPageBreak/>
        <w:t xml:space="preserve">We live on </w:t>
      </w:r>
      <w:r w:rsidRPr="006A5432">
        <w:rPr>
          <w:rStyle w:val="StyleUnderline"/>
          <w:highlight w:val="cyan"/>
        </w:rPr>
        <w:t>a finite planet</w:t>
      </w:r>
      <w:r w:rsidRPr="006A5432">
        <w:rPr>
          <w:rStyle w:val="StyleUnderline"/>
        </w:rPr>
        <w:t xml:space="preserve">, but </w:t>
      </w:r>
      <w:r w:rsidRPr="006A5432">
        <w:rPr>
          <w:rStyle w:val="Emphasis"/>
        </w:rPr>
        <w:t>an incredibly abundant one.</w:t>
      </w:r>
      <w:r w:rsidRPr="00AE1812">
        <w:rPr>
          <w:sz w:val="16"/>
        </w:rPr>
        <w:t xml:space="preserve"> </w:t>
      </w:r>
      <w:r w:rsidRPr="006A5432">
        <w:rPr>
          <w:rStyle w:val="StyleUnderline"/>
        </w:rPr>
        <w:t xml:space="preserve">It </w:t>
      </w:r>
      <w:r w:rsidRPr="00766C52">
        <w:rPr>
          <w:rStyle w:val="StyleUnderline"/>
          <w:highlight w:val="cyan"/>
        </w:rPr>
        <w:t>contains</w:t>
      </w:r>
      <w:r w:rsidRPr="00766C52">
        <w:rPr>
          <w:rStyle w:val="StyleUnderline"/>
        </w:rPr>
        <w:t xml:space="preserve"> enough of </w:t>
      </w:r>
      <w:r w:rsidRPr="00766C52">
        <w:rPr>
          <w:rStyle w:val="StyleUnderline"/>
          <w:highlight w:val="cyan"/>
        </w:rPr>
        <w:t>everything we need</w:t>
      </w:r>
      <w:r w:rsidRPr="00766C52">
        <w:rPr>
          <w:rStyle w:val="StyleUnderline"/>
        </w:rPr>
        <w:t xml:space="preserve"> for as long as we’ll be around</w:t>
      </w:r>
      <w:r w:rsidRPr="00AE1812">
        <w:rPr>
          <w:sz w:val="16"/>
        </w:rPr>
        <w:t xml:space="preserve">. Especially since, in the decades and centuries to come, </w:t>
      </w:r>
      <w:r w:rsidRPr="00766C52">
        <w:rPr>
          <w:rStyle w:val="StyleUnderline"/>
        </w:rPr>
        <w:t>we</w:t>
      </w:r>
      <w:r w:rsidRPr="00AE1812">
        <w:rPr>
          <w:sz w:val="16"/>
        </w:rPr>
        <w:t xml:space="preserve"> clever humans </w:t>
      </w:r>
      <w:r w:rsidRPr="00766C52">
        <w:rPr>
          <w:rStyle w:val="StyleUnderline"/>
        </w:rPr>
        <w:t>will almost certainly figure out nuclear fusion or some other technology that gives us limitless clean energy and lets us ignore fossil fuels</w:t>
      </w:r>
      <w:r w:rsidRPr="00AE1812">
        <w:rPr>
          <w:sz w:val="16"/>
        </w:rPr>
        <w:t xml:space="preserve">. In short, there’s no need to slam the brakes on our growth. This happy fact is deeply counterintuitive, and it trips a lot of people up. But the evidence is clear: </w:t>
      </w:r>
      <w:r w:rsidRPr="00766C52">
        <w:rPr>
          <w:rStyle w:val="Emphasis"/>
          <w:highlight w:val="cyan"/>
        </w:rPr>
        <w:t>Degrowth is unnecessary.</w:t>
      </w:r>
    </w:p>
    <w:p w14:paraId="30FC1F1C" w14:textId="77777777" w:rsidR="00500F9D" w:rsidRPr="00766C52" w:rsidRDefault="00500F9D" w:rsidP="00500F9D">
      <w:pPr>
        <w:rPr>
          <w:rStyle w:val="StyleUnderline"/>
        </w:rPr>
      </w:pPr>
      <w:r w:rsidRPr="00766C52">
        <w:rPr>
          <w:rStyle w:val="StyleUnderline"/>
        </w:rPr>
        <w:t>In fact, it’s a terrible idea.</w:t>
      </w:r>
      <w:r w:rsidRPr="00AE1812">
        <w:rPr>
          <w:sz w:val="16"/>
        </w:rPr>
        <w:t xml:space="preserve"> Recall that the </w:t>
      </w:r>
      <w:r w:rsidRPr="00766C52">
        <w:rPr>
          <w:rStyle w:val="Emphasis"/>
          <w:highlight w:val="cyan"/>
        </w:rPr>
        <w:t>countries that</w:t>
      </w:r>
      <w:r w:rsidRPr="00766C52">
        <w:rPr>
          <w:rStyle w:val="Emphasis"/>
        </w:rPr>
        <w:t xml:space="preserve"> have </w:t>
      </w:r>
      <w:r w:rsidRPr="00766C52">
        <w:rPr>
          <w:rStyle w:val="Emphasis"/>
          <w:highlight w:val="cyan"/>
        </w:rPr>
        <w:t>clean</w:t>
      </w:r>
      <w:r w:rsidRPr="005E6C5C">
        <w:rPr>
          <w:rStyle w:val="StyleUnderline"/>
        </w:rPr>
        <w:t xml:space="preserve">ed </w:t>
      </w:r>
      <w:r w:rsidRPr="00766C52">
        <w:rPr>
          <w:rStyle w:val="Emphasis"/>
          <w:highlight w:val="cyan"/>
        </w:rPr>
        <w:t>up</w:t>
      </w:r>
      <w:r w:rsidRPr="00766C52">
        <w:rPr>
          <w:rStyle w:val="Emphasis"/>
        </w:rPr>
        <w:t xml:space="preserve"> their environments </w:t>
      </w:r>
      <w:r w:rsidRPr="00766C52">
        <w:rPr>
          <w:rStyle w:val="Emphasis"/>
          <w:highlight w:val="cyan"/>
        </w:rPr>
        <w:t>the most</w:t>
      </w:r>
      <w:r w:rsidRPr="00AE1812">
        <w:rPr>
          <w:sz w:val="16"/>
        </w:rPr>
        <w:t xml:space="preserve"> since Earth Day </w:t>
      </w:r>
      <w:r w:rsidRPr="00766C52">
        <w:rPr>
          <w:rStyle w:val="Emphasis"/>
          <w:highlight w:val="cyan"/>
        </w:rPr>
        <w:t>are the richest</w:t>
      </w:r>
      <w:r w:rsidRPr="00766C52">
        <w:rPr>
          <w:rStyle w:val="Emphasis"/>
        </w:rPr>
        <w:t xml:space="preserve"> ones. </w:t>
      </w:r>
      <w:r w:rsidRPr="00766C52">
        <w:rPr>
          <w:rStyle w:val="StyleUnderline"/>
        </w:rPr>
        <w:t>This is not a coincidence</w:t>
      </w:r>
      <w:r w:rsidRPr="00AE1812">
        <w:rPr>
          <w:sz w:val="16"/>
        </w:rPr>
        <w:t xml:space="preserve">, as Indira Gandhi knew in 1972. In a speech given in Stockholm, she said “Are not poverty and need the greatest polluters?... </w:t>
      </w:r>
      <w:r w:rsidRPr="00766C52">
        <w:rPr>
          <w:rStyle w:val="StyleUnderline"/>
        </w:rPr>
        <w:t xml:space="preserve">The environment cannot be improved in conditions of </w:t>
      </w:r>
      <w:r w:rsidRPr="00A2248B">
        <w:rPr>
          <w:rStyle w:val="StyleUnderline"/>
        </w:rPr>
        <w:t>poverty.” Prosperous people and societies can afford</w:t>
      </w:r>
      <w:r w:rsidRPr="00AE1812">
        <w:rPr>
          <w:sz w:val="16"/>
        </w:rPr>
        <w:t xml:space="preserve">, in every sense of the word, </w:t>
      </w:r>
      <w:r w:rsidRPr="00A2248B">
        <w:rPr>
          <w:rStyle w:val="StyleUnderline"/>
        </w:rPr>
        <w:t>to care about the state of</w:t>
      </w:r>
      <w:r w:rsidRPr="00766C52">
        <w:rPr>
          <w:rStyle w:val="StyleUnderline"/>
        </w:rPr>
        <w:t xml:space="preserve"> the planet we all live on, and to improve it.</w:t>
      </w:r>
    </w:p>
    <w:p w14:paraId="534249EA" w14:textId="77777777" w:rsidR="00500F9D" w:rsidRPr="00AE1812" w:rsidRDefault="00500F9D" w:rsidP="00500F9D">
      <w:pPr>
        <w:rPr>
          <w:sz w:val="16"/>
        </w:rPr>
      </w:pPr>
      <w:r w:rsidRPr="00766C52">
        <w:rPr>
          <w:rStyle w:val="Emphasis"/>
        </w:rPr>
        <w:t xml:space="preserve">Economic </w:t>
      </w:r>
      <w:r w:rsidRPr="00766C52">
        <w:rPr>
          <w:rStyle w:val="Emphasis"/>
          <w:highlight w:val="cyan"/>
        </w:rPr>
        <w:t>growth does not irreversibly degrade</w:t>
      </w:r>
      <w:r w:rsidRPr="00766C52">
        <w:rPr>
          <w:rStyle w:val="Emphasis"/>
        </w:rPr>
        <w:t xml:space="preserve"> and deplete </w:t>
      </w:r>
      <w:r w:rsidRPr="00766C52">
        <w:rPr>
          <w:rStyle w:val="Emphasis"/>
          <w:highlight w:val="cyan"/>
        </w:rPr>
        <w:t>the planet</w:t>
      </w:r>
      <w:r w:rsidRPr="00AE1812">
        <w:rPr>
          <w:sz w:val="16"/>
        </w:rPr>
        <w:t xml:space="preserve">. Instead, </w:t>
      </w:r>
      <w:r w:rsidRPr="00766C52">
        <w:rPr>
          <w:rStyle w:val="StyleUnderline"/>
        </w:rPr>
        <w:t xml:space="preserve">economic </w:t>
      </w:r>
      <w:r w:rsidRPr="00766C52">
        <w:rPr>
          <w:rStyle w:val="StyleUnderline"/>
          <w:highlight w:val="cyan"/>
        </w:rPr>
        <w:t>growth yields</w:t>
      </w:r>
      <w:r w:rsidRPr="00766C52">
        <w:rPr>
          <w:rStyle w:val="StyleUnderline"/>
        </w:rPr>
        <w:t xml:space="preserve"> more </w:t>
      </w:r>
      <w:r w:rsidRPr="00A2248B">
        <w:rPr>
          <w:rStyle w:val="StyleUnderline"/>
          <w:highlight w:val="cyan"/>
        </w:rPr>
        <w:t>prosperous</w:t>
      </w:r>
      <w:r w:rsidRPr="00766C52">
        <w:rPr>
          <w:rStyle w:val="StyleUnderline"/>
        </w:rPr>
        <w:t xml:space="preserve"> </w:t>
      </w:r>
      <w:r w:rsidRPr="00766C52">
        <w:rPr>
          <w:rStyle w:val="StyleUnderline"/>
          <w:highlight w:val="cyan"/>
        </w:rPr>
        <w:t xml:space="preserve">people, who demand </w:t>
      </w:r>
      <w:r w:rsidRPr="00766C52">
        <w:rPr>
          <w:rStyle w:val="StyleUnderline"/>
        </w:rPr>
        <w:t xml:space="preserve">to live in </w:t>
      </w:r>
      <w:r w:rsidRPr="00766C52">
        <w:rPr>
          <w:rStyle w:val="StyleUnderline"/>
          <w:highlight w:val="cyan"/>
        </w:rPr>
        <w:t>a better world</w:t>
      </w:r>
      <w:r w:rsidRPr="00AE1812">
        <w:rPr>
          <w:sz w:val="16"/>
        </w:rPr>
        <w:t>—a world with less pollution and more healthy ecosystems. The 50 years since Earth Day have largely shown that they get what they want.</w:t>
      </w:r>
    </w:p>
    <w:p w14:paraId="311A808F" w14:textId="77777777" w:rsidR="00500F9D" w:rsidRPr="00AE1812" w:rsidRDefault="00500F9D" w:rsidP="00500F9D">
      <w:pPr>
        <w:rPr>
          <w:sz w:val="16"/>
        </w:rPr>
      </w:pPr>
      <w:r w:rsidRPr="00AE1812">
        <w:rPr>
          <w:sz w:val="16"/>
        </w:rPr>
        <w:t xml:space="preserve">The </w:t>
      </w:r>
      <w:r w:rsidRPr="00766C52">
        <w:rPr>
          <w:rStyle w:val="StyleUnderline"/>
        </w:rPr>
        <w:t>Covid-19</w:t>
      </w:r>
      <w:r w:rsidRPr="00AE1812">
        <w:rPr>
          <w:sz w:val="16"/>
        </w:rPr>
        <w:t xml:space="preserve"> recession </w:t>
      </w:r>
      <w:r w:rsidRPr="00766C52">
        <w:rPr>
          <w:rStyle w:val="StyleUnderline"/>
        </w:rPr>
        <w:t>has given us much cleaner air in cities around the world, but at a terrible cost.</w:t>
      </w:r>
      <w:r w:rsidRPr="00AE1812">
        <w:rPr>
          <w:sz w:val="16"/>
        </w:rPr>
        <w:t xml:space="preserve"> We don’t need to endure such hardship to reduce emissions from car traffic. If we just made pollution more expensive and energy and transport innovation cheaper (via subsidies or research funding), we’d get the same clean skies without any economic devastation at all.</w:t>
      </w:r>
    </w:p>
    <w:p w14:paraId="60C2ACAA" w14:textId="77777777" w:rsidR="00500F9D" w:rsidRPr="00C11396" w:rsidRDefault="00500F9D" w:rsidP="00500F9D">
      <w:pPr>
        <w:rPr>
          <w:u w:val="single"/>
        </w:rPr>
      </w:pPr>
      <w:r w:rsidRPr="00766C52">
        <w:rPr>
          <w:rStyle w:val="StyleUnderline"/>
        </w:rPr>
        <w:t>We face no shortage of environmental challenges</w:t>
      </w:r>
      <w:r w:rsidRPr="00AE1812">
        <w:rPr>
          <w:sz w:val="16"/>
        </w:rPr>
        <w:t xml:space="preserve"> over the next 50 years. We continue to overhunt, overfish, and raze ecosystems in many parts of the world. </w:t>
      </w:r>
      <w:r w:rsidRPr="00766C52">
        <w:rPr>
          <w:rStyle w:val="StyleUnderline"/>
        </w:rPr>
        <w:t>More extinctions loom</w:t>
      </w:r>
      <w:r w:rsidRPr="00AE1812">
        <w:rPr>
          <w:sz w:val="16"/>
        </w:rPr>
        <w:t xml:space="preserve">. And </w:t>
      </w:r>
      <w:proofErr w:type="gramStart"/>
      <w:r w:rsidRPr="00AE1812">
        <w:rPr>
          <w:sz w:val="16"/>
        </w:rPr>
        <w:t>of course</w:t>
      </w:r>
      <w:proofErr w:type="gramEnd"/>
      <w:r w:rsidRPr="00AE1812">
        <w:rPr>
          <w:sz w:val="16"/>
        </w:rPr>
        <w:t xml:space="preserve"> we have to reduce the greenhouse gas pollution that’s causing global warming. The good news is that, in the decades since Earth Day, </w:t>
      </w:r>
      <w:r w:rsidRPr="00766C52">
        <w:rPr>
          <w:rStyle w:val="Emphasis"/>
          <w:highlight w:val="cyan"/>
        </w:rPr>
        <w:t>we’ve put together an effective playbook</w:t>
      </w:r>
      <w:r w:rsidRPr="00766C52">
        <w:rPr>
          <w:rStyle w:val="Emphasis"/>
        </w:rPr>
        <w:t xml:space="preserve"> for meeting these challenges</w:t>
      </w:r>
      <w:r w:rsidRPr="00AE1812">
        <w:rPr>
          <w:sz w:val="16"/>
        </w:rPr>
        <w:t xml:space="preserve">. I hope the environmentalists of the coming half-century will study </w:t>
      </w:r>
      <w:r w:rsidRPr="00766C52">
        <w:rPr>
          <w:rStyle w:val="StyleUnderline"/>
          <w:highlight w:val="cyan"/>
        </w:rPr>
        <w:t>this playbook</w:t>
      </w:r>
      <w:r w:rsidRPr="00AE1812">
        <w:rPr>
          <w:sz w:val="16"/>
        </w:rPr>
        <w:t xml:space="preserve">, and realize that it </w:t>
      </w:r>
      <w:r w:rsidRPr="00766C52">
        <w:rPr>
          <w:rStyle w:val="StyleUnderline"/>
          <w:highlight w:val="cyan"/>
        </w:rPr>
        <w:t>shuns degrowth</w:t>
      </w:r>
      <w:r w:rsidRPr="00AE1812">
        <w:rPr>
          <w:sz w:val="16"/>
        </w:rPr>
        <w:t xml:space="preserve"> </w:t>
      </w:r>
      <w:r w:rsidRPr="00766C52">
        <w:rPr>
          <w:rStyle w:val="StyleUnderline"/>
        </w:rPr>
        <w:t>rather than advocating it.</w:t>
      </w:r>
    </w:p>
    <w:p w14:paraId="2766D0DF" w14:textId="77777777" w:rsidR="00500F9D" w:rsidRDefault="00500F9D" w:rsidP="00500F9D">
      <w:pPr>
        <w:rPr>
          <w:sz w:val="16"/>
        </w:rPr>
      </w:pPr>
    </w:p>
    <w:p w14:paraId="2E67D00F" w14:textId="77777777" w:rsidR="00500F9D" w:rsidRDefault="00500F9D" w:rsidP="00500F9D">
      <w:pPr>
        <w:pStyle w:val="Heading4"/>
      </w:pPr>
      <w:r>
        <w:t>No transition---</w:t>
      </w:r>
      <w:r>
        <w:rPr>
          <w:u w:val="single"/>
        </w:rPr>
        <w:t>centuries</w:t>
      </w:r>
      <w:r>
        <w:t xml:space="preserve"> of history prove societies can’t and won’t shift </w:t>
      </w:r>
      <w:r>
        <w:rPr>
          <w:u w:val="single"/>
        </w:rPr>
        <w:t>fast enough</w:t>
      </w:r>
      <w:r>
        <w:t xml:space="preserve">. </w:t>
      </w:r>
    </w:p>
    <w:p w14:paraId="5FA58924" w14:textId="77777777" w:rsidR="00500F9D" w:rsidRPr="00016E68" w:rsidRDefault="00500F9D" w:rsidP="00500F9D">
      <w:r>
        <w:t xml:space="preserve">Rogelio </w:t>
      </w:r>
      <w:proofErr w:type="spellStart"/>
      <w:r w:rsidRPr="00016E68">
        <w:rPr>
          <w:rStyle w:val="Style13ptBold"/>
        </w:rPr>
        <w:t>Luque</w:t>
      </w:r>
      <w:proofErr w:type="spellEnd"/>
      <w:r w:rsidRPr="00016E68">
        <w:rPr>
          <w:rStyle w:val="Style13ptBold"/>
        </w:rPr>
        <w:t>-Lora 21</w:t>
      </w:r>
      <w:r>
        <w:t xml:space="preserve">, </w:t>
      </w:r>
      <w:proofErr w:type="spellStart"/>
      <w:r>
        <w:t>MSci</w:t>
      </w:r>
      <w:proofErr w:type="spellEnd"/>
      <w:r>
        <w:t xml:space="preserve"> in History and Philosophy of Science from the University of Cambridge, M.A. in Natural Sciences from the University of Cambridge, “Engaging imaginaries, rejecting utopias: The case for technological progress and political realism to sustain material wellbeing,” Political Geography, Vol. 86, 02-21-2021, https://doi.org/10.1016/j.polgeo.2021.102358</w:t>
      </w:r>
    </w:p>
    <w:p w14:paraId="6C8B2508" w14:textId="77777777" w:rsidR="00500F9D" w:rsidRPr="00016E68" w:rsidRDefault="00500F9D" w:rsidP="00500F9D">
      <w:pPr>
        <w:rPr>
          <w:sz w:val="16"/>
        </w:rPr>
      </w:pPr>
      <w:r w:rsidRPr="00016E68">
        <w:rPr>
          <w:sz w:val="16"/>
        </w:rPr>
        <w:t>Gómez-</w:t>
      </w:r>
      <w:proofErr w:type="spellStart"/>
      <w:r w:rsidRPr="00016E68">
        <w:rPr>
          <w:sz w:val="16"/>
        </w:rPr>
        <w:t>Baggethun</w:t>
      </w:r>
      <w:proofErr w:type="spellEnd"/>
      <w:r w:rsidRPr="00016E68">
        <w:rPr>
          <w:sz w:val="16"/>
        </w:rPr>
        <w:t xml:space="preserve"> is right to suspect that the modern myth of progress has theological origins. In fact, it is largely a product of the Christian conception of human history as an inherently meaningful story that has salvation as its end point. Without the belief that </w:t>
      </w:r>
      <w:r w:rsidRPr="00016E68">
        <w:rPr>
          <w:sz w:val="16"/>
        </w:rPr>
        <w:lastRenderedPageBreak/>
        <w:t>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state of affairs is largely absent (Gray, 2007, pp. 29–39). Where Gómez-</w:t>
      </w:r>
      <w:proofErr w:type="spellStart"/>
      <w:r w:rsidRPr="00016E68">
        <w:rPr>
          <w:sz w:val="16"/>
        </w:rPr>
        <w:t>Baggethun's</w:t>
      </w:r>
      <w:proofErr w:type="spellEnd"/>
      <w:r w:rsidRPr="00016E68">
        <w:rPr>
          <w:sz w:val="16"/>
        </w:rPr>
        <w:t xml:space="preserve"> reading of progress misses the mark is in limiting its scope to technology. </w:t>
      </w:r>
      <w:r w:rsidRPr="00016E68">
        <w:rPr>
          <w:rStyle w:val="StyleUnderline"/>
        </w:rPr>
        <w:t>The</w:t>
      </w:r>
      <w:r w:rsidRPr="00016E68">
        <w:rPr>
          <w:sz w:val="16"/>
        </w:rPr>
        <w:t xml:space="preserve"> </w:t>
      </w:r>
      <w:r w:rsidRPr="00016E68">
        <w:rPr>
          <w:rStyle w:val="StyleUnderline"/>
        </w:rPr>
        <w:t>central tenet of modern belief in progress is that ethics and politics advance in line with the growth of knowledge, so</w:t>
      </w:r>
      <w:r w:rsidRPr="00016E68">
        <w:rPr>
          <w:sz w:val="16"/>
        </w:rPr>
        <w:t xml:space="preserve"> that </w:t>
      </w:r>
      <w:r w:rsidRPr="00016E68">
        <w:rPr>
          <w:rStyle w:val="StyleUnderline"/>
          <w:highlight w:val="cyan"/>
        </w:rPr>
        <w:t>as</w:t>
      </w:r>
      <w:r w:rsidRPr="00016E68">
        <w:rPr>
          <w:rStyle w:val="StyleUnderline"/>
        </w:rPr>
        <w:t xml:space="preserve"> scientific and </w:t>
      </w:r>
      <w:r w:rsidRPr="00016E68">
        <w:rPr>
          <w:rStyle w:val="Emphasis"/>
          <w:highlight w:val="cyan"/>
        </w:rPr>
        <w:t>tech</w:t>
      </w:r>
      <w:r w:rsidRPr="00016E68">
        <w:rPr>
          <w:rStyle w:val="StyleUnderline"/>
        </w:rPr>
        <w:t>nological understandings</w:t>
      </w:r>
      <w:r w:rsidRPr="00016E68">
        <w:rPr>
          <w:sz w:val="16"/>
        </w:rPr>
        <w:t xml:space="preserve"> </w:t>
      </w:r>
      <w:r w:rsidRPr="00016E68">
        <w:rPr>
          <w:rStyle w:val="StyleUnderline"/>
          <w:highlight w:val="cyan"/>
        </w:rPr>
        <w:t>accrue</w:t>
      </w:r>
      <w:r w:rsidRPr="00016E68">
        <w:rPr>
          <w:rStyle w:val="StyleUnderline"/>
        </w:rPr>
        <w:t>, so</w:t>
      </w:r>
      <w:r w:rsidRPr="00016E68">
        <w:rPr>
          <w:sz w:val="16"/>
        </w:rPr>
        <w:t xml:space="preserve"> too </w:t>
      </w:r>
      <w:r w:rsidRPr="00016E68">
        <w:rPr>
          <w:rStyle w:val="StyleUnderline"/>
        </w:rPr>
        <w:t xml:space="preserve">do </w:t>
      </w:r>
      <w:r w:rsidRPr="00016E68">
        <w:rPr>
          <w:rStyle w:val="StyleUnderline"/>
          <w:highlight w:val="cyan"/>
        </w:rPr>
        <w:t>humans</w:t>
      </w:r>
      <w:r w:rsidRPr="00016E68">
        <w:rPr>
          <w:rStyle w:val="StyleUnderline"/>
        </w:rPr>
        <w:t xml:space="preserve"> increasingly </w:t>
      </w:r>
      <w:r w:rsidRPr="00016E68">
        <w:rPr>
          <w:rStyle w:val="StyleUnderline"/>
          <w:highlight w:val="cyan"/>
        </w:rPr>
        <w:t>learn</w:t>
      </w:r>
      <w:r w:rsidRPr="00016E68">
        <w:rPr>
          <w:rStyle w:val="StyleUnderline"/>
        </w:rPr>
        <w:t xml:space="preserve"> to arrange</w:t>
      </w:r>
      <w:r w:rsidRPr="00016E68">
        <w:rPr>
          <w:sz w:val="16"/>
        </w:rPr>
        <w:t xml:space="preserve"> their </w:t>
      </w:r>
      <w:r w:rsidRPr="00016E68">
        <w:rPr>
          <w:rStyle w:val="StyleUnderline"/>
        </w:rPr>
        <w:t>societies in rational and ethical ways</w:t>
      </w:r>
      <w:r w:rsidRPr="00016E68">
        <w:rPr>
          <w:sz w:val="16"/>
        </w:rPr>
        <w:t xml:space="preserve"> (Gray, 2002).</w:t>
      </w:r>
    </w:p>
    <w:p w14:paraId="3118A6E2" w14:textId="77777777" w:rsidR="00500F9D" w:rsidRPr="00016E68" w:rsidRDefault="00500F9D" w:rsidP="00500F9D">
      <w:pPr>
        <w:rPr>
          <w:rStyle w:val="Emphasis"/>
        </w:rPr>
      </w:pPr>
      <w:r w:rsidRPr="00016E68">
        <w:rPr>
          <w:sz w:val="16"/>
        </w:rPr>
        <w:t>Contrary to Gómez-</w:t>
      </w:r>
      <w:proofErr w:type="spellStart"/>
      <w:r w:rsidRPr="00016E68">
        <w:rPr>
          <w:sz w:val="16"/>
        </w:rPr>
        <w:t>Baggethun's</w:t>
      </w:r>
      <w:proofErr w:type="spellEnd"/>
      <w:r w:rsidRPr="00016E68">
        <w:rPr>
          <w:sz w:val="16"/>
        </w:rPr>
        <w:t xml:space="preserve">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016E68">
        <w:rPr>
          <w:rStyle w:val="StyleUnderline"/>
          <w:highlight w:val="cyan"/>
        </w:rPr>
        <w:t>humans</w:t>
      </w:r>
      <w:r w:rsidRPr="00016E68">
        <w:rPr>
          <w:sz w:val="16"/>
        </w:rPr>
        <w:t xml:space="preserve"> have </w:t>
      </w:r>
      <w:r w:rsidRPr="00016E68">
        <w:rPr>
          <w:rStyle w:val="StyleUnderline"/>
        </w:rPr>
        <w:t xml:space="preserve">increasingly learnt to </w:t>
      </w:r>
      <w:r w:rsidRPr="00016E68">
        <w:rPr>
          <w:rStyle w:val="StyleUnderline"/>
          <w:highlight w:val="cya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016E68">
        <w:rPr>
          <w:rStyle w:val="StyleUnderline"/>
          <w:highlight w:val="cya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016E68">
        <w:rPr>
          <w:rStyle w:val="StyleUnderline"/>
          <w:highlight w:val="cyan"/>
        </w:rPr>
        <w:t>are easily</w:t>
      </w:r>
      <w:r w:rsidRPr="00016E68">
        <w:rPr>
          <w:rStyle w:val="StyleUnderline"/>
        </w:rPr>
        <w:t xml:space="preserve"> </w:t>
      </w:r>
      <w:r w:rsidRPr="00016E68">
        <w:rPr>
          <w:rStyle w:val="StyleUnderline"/>
          <w:highlight w:val="cyan"/>
        </w:rPr>
        <w:t>undone</w:t>
      </w:r>
      <w:r w:rsidRPr="00016E68">
        <w:rPr>
          <w:rStyle w:val="StyleUnderline"/>
        </w:rPr>
        <w:t xml:space="preserve"> by regime and cultural changes</w:t>
      </w:r>
      <w:r w:rsidRPr="00016E68">
        <w:rPr>
          <w:sz w:val="16"/>
        </w:rPr>
        <w:t xml:space="preserve">. </w:t>
      </w:r>
      <w:r w:rsidRPr="00016E68">
        <w:rPr>
          <w:rStyle w:val="Emphasis"/>
        </w:rPr>
        <w:t xml:space="preserve">It is </w:t>
      </w:r>
      <w:r w:rsidRPr="00016E68">
        <w:rPr>
          <w:rStyle w:val="Emphasis"/>
          <w:highlight w:val="cya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016E68">
        <w:rPr>
          <w:rStyle w:val="Emphasis"/>
          <w:highlight w:val="cyan"/>
        </w:rPr>
        <w:t>is a myth.</w:t>
      </w:r>
    </w:p>
    <w:p w14:paraId="19C6F310" w14:textId="77777777" w:rsidR="00500F9D" w:rsidRPr="00016E68" w:rsidRDefault="00500F9D" w:rsidP="00500F9D">
      <w:pPr>
        <w:rPr>
          <w:sz w:val="16"/>
        </w:rPr>
      </w:pPr>
      <w:r w:rsidRPr="00016E68">
        <w:rPr>
          <w:sz w:val="16"/>
        </w:rPr>
        <w:t>Viewed in this light, Gómez-</w:t>
      </w:r>
      <w:proofErr w:type="spellStart"/>
      <w:r w:rsidRPr="00016E68">
        <w:rPr>
          <w:sz w:val="16"/>
        </w:rPr>
        <w:t>Baggethun's</w:t>
      </w:r>
      <w:proofErr w:type="spellEnd"/>
      <w:r w:rsidRPr="00016E68">
        <w:rPr>
          <w:sz w:val="16"/>
        </w:rPr>
        <w:t xml:space="preserve">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w:t>
      </w:r>
      <w:proofErr w:type="spellStart"/>
      <w:r w:rsidRPr="00016E68">
        <w:rPr>
          <w:sz w:val="16"/>
        </w:rPr>
        <w:t>Baggethun's</w:t>
      </w:r>
      <w:proofErr w:type="spellEnd"/>
      <w:r w:rsidRPr="00016E68">
        <w:rPr>
          <w:sz w:val="16"/>
        </w:rPr>
        <w:t xml:space="preserve">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w:t>
      </w:r>
      <w:proofErr w:type="spellStart"/>
      <w:r w:rsidRPr="00016E68">
        <w:rPr>
          <w:sz w:val="16"/>
        </w:rPr>
        <w:t>unrealisable</w:t>
      </w:r>
      <w:proofErr w:type="spellEnd"/>
      <w:r w:rsidRPr="00016E68">
        <w:rPr>
          <w:sz w:val="16"/>
        </w:rPr>
        <w:t xml:space="preserve"> society (Gray, 2007, pp. 20–29).</w:t>
      </w:r>
    </w:p>
    <w:p w14:paraId="006760D1" w14:textId="77777777" w:rsidR="00500F9D" w:rsidRPr="00016E68" w:rsidRDefault="00500F9D" w:rsidP="00500F9D">
      <w:pPr>
        <w:rPr>
          <w:sz w:val="16"/>
        </w:rPr>
      </w:pPr>
      <w:r w:rsidRPr="00016E68">
        <w:rPr>
          <w:rStyle w:val="Emphasis"/>
        </w:rPr>
        <w:t xml:space="preserve">There are </w:t>
      </w:r>
      <w:r w:rsidRPr="00016E68">
        <w:rPr>
          <w:rStyle w:val="Emphasis"/>
          <w:highlight w:val="cyan"/>
        </w:rPr>
        <w:t>no</w:t>
      </w:r>
      <w:r w:rsidRPr="00016E68">
        <w:rPr>
          <w:rStyle w:val="Emphasis"/>
        </w:rPr>
        <w:t xml:space="preserve"> historical </w:t>
      </w:r>
      <w:r w:rsidRPr="00016E68">
        <w:rPr>
          <w:rStyle w:val="Emphasis"/>
          <w:highlight w:val="cyan"/>
        </w:rPr>
        <w:t>examples of humans showing</w:t>
      </w:r>
      <w:r w:rsidRPr="00016E68">
        <w:rPr>
          <w:rStyle w:val="Emphasis"/>
        </w:rPr>
        <w:t xml:space="preserve"> the </w:t>
      </w:r>
      <w:r w:rsidRPr="00016E68">
        <w:rPr>
          <w:rStyle w:val="Emphasis"/>
          <w:highlight w:val="cyan"/>
        </w:rPr>
        <w:t>intelligence or will to voluntarily restructure</w:t>
      </w:r>
      <w:r w:rsidRPr="00016E68">
        <w:rPr>
          <w:rStyle w:val="Emphasis"/>
        </w:rPr>
        <w:t xml:space="preserve"> their </w:t>
      </w:r>
      <w:r w:rsidRPr="00016E68">
        <w:rPr>
          <w:rStyle w:val="Emphasis"/>
          <w:highlight w:val="cyan"/>
        </w:rPr>
        <w:t>societies in the measure</w:t>
      </w:r>
      <w:r w:rsidRPr="00016E68">
        <w:rPr>
          <w:sz w:val="16"/>
        </w:rPr>
        <w:t xml:space="preserve"> that would be </w:t>
      </w:r>
      <w:r w:rsidRPr="00016E68">
        <w:rPr>
          <w:rStyle w:val="Emphasis"/>
          <w:highlight w:val="cyan"/>
        </w:rPr>
        <w:t>required for</w:t>
      </w:r>
      <w:r w:rsidRPr="00016E68">
        <w:rPr>
          <w:rStyle w:val="Emphasis"/>
        </w:rPr>
        <w:t xml:space="preserve"> a global shift to </w:t>
      </w:r>
      <w:r w:rsidRPr="00016E68">
        <w:rPr>
          <w:rStyle w:val="Emphasis"/>
          <w:highlight w:val="cyan"/>
        </w:rPr>
        <w:t>degrowth</w:t>
      </w:r>
      <w:r w:rsidRPr="00016E68">
        <w:rPr>
          <w:sz w:val="16"/>
          <w:highlight w:val="cyan"/>
        </w:rPr>
        <w:t xml:space="preserve">, </w:t>
      </w:r>
      <w:r w:rsidRPr="00016E68">
        <w:rPr>
          <w:rStyle w:val="Emphasis"/>
          <w:highlight w:val="cyan"/>
        </w:rPr>
        <w:t>let alone at the speed</w:t>
      </w:r>
      <w:r w:rsidRPr="00016E68">
        <w:rPr>
          <w:rStyle w:val="Emphasis"/>
        </w:rPr>
        <w:t xml:space="preserve"> required </w:t>
      </w:r>
      <w:r w:rsidRPr="00016E68">
        <w:rPr>
          <w:rStyle w:val="Emphasis"/>
          <w:highlight w:val="cyan"/>
        </w:rPr>
        <w:t>to avert</w:t>
      </w:r>
      <w:r w:rsidRPr="00016E68">
        <w:rPr>
          <w:sz w:val="16"/>
        </w:rPr>
        <w:t xml:space="preserve"> the </w:t>
      </w:r>
      <w:r w:rsidRPr="00016E68">
        <w:rPr>
          <w:rStyle w:val="Emphasis"/>
        </w:rPr>
        <w:t xml:space="preserve">climatic changes and </w:t>
      </w:r>
      <w:r w:rsidRPr="00016E68">
        <w:rPr>
          <w:rStyle w:val="Emphasis"/>
          <w:highlight w:val="cyan"/>
        </w:rPr>
        <w:t>ecological collapse</w:t>
      </w:r>
      <w:r w:rsidRPr="00016E68">
        <w:rPr>
          <w:rStyle w:val="StyleUnderline"/>
        </w:rPr>
        <w:t>s</w:t>
      </w:r>
      <w:r w:rsidRPr="00016E68">
        <w:rPr>
          <w:sz w:val="16"/>
        </w:rPr>
        <w:t xml:space="preserve"> predicted for this century. Further complicating things for advocates of degrowth, </w:t>
      </w:r>
      <w:r w:rsidRPr="00016E68">
        <w:rPr>
          <w:rStyle w:val="StyleUnderline"/>
          <w:highlight w:val="cyan"/>
        </w:rPr>
        <w:t>no</w:t>
      </w:r>
      <w:r w:rsidRPr="00016E68">
        <w:rPr>
          <w:rStyle w:val="StyleUnderline"/>
        </w:rPr>
        <w:t xml:space="preserve"> contemporary </w:t>
      </w:r>
      <w:r w:rsidRPr="00016E68">
        <w:rPr>
          <w:rStyle w:val="StyleUnderline"/>
          <w:highlight w:val="cyan"/>
        </w:rPr>
        <w:t>democratic state</w:t>
      </w:r>
      <w:r w:rsidRPr="00016E68">
        <w:rPr>
          <w:rStyle w:val="StyleUnderline"/>
        </w:rPr>
        <w:t xml:space="preserve"> has been able to </w:t>
      </w:r>
      <w:r w:rsidRPr="00016E68">
        <w:rPr>
          <w:rStyle w:val="StyleUnderline"/>
          <w:highlight w:val="cyan"/>
        </w:rPr>
        <w:t>survive without</w:t>
      </w:r>
      <w:r w:rsidRPr="00016E68">
        <w:rPr>
          <w:sz w:val="16"/>
        </w:rPr>
        <w:t xml:space="preserve"> sustaining </w:t>
      </w:r>
      <w:r w:rsidRPr="00016E68">
        <w:rPr>
          <w:rStyle w:val="StyleUnderline"/>
        </w:rPr>
        <w:t xml:space="preserve">economic </w:t>
      </w:r>
      <w:r w:rsidRPr="00016E68">
        <w:rPr>
          <w:rStyle w:val="StyleUnderline"/>
          <w:highlight w:val="cyan"/>
        </w:rPr>
        <w:t>growth over</w:t>
      </w:r>
      <w:r w:rsidRPr="00016E68">
        <w:rPr>
          <w:rStyle w:val="StyleUnderline"/>
        </w:rPr>
        <w:t xml:space="preserve"> the </w:t>
      </w:r>
      <w:r w:rsidRPr="00016E68">
        <w:rPr>
          <w:rStyle w:val="StyleUnderline"/>
          <w:highlight w:val="cyan"/>
        </w:rPr>
        <w:t>medium and long terms</w:t>
      </w:r>
      <w:r w:rsidRPr="00016E68">
        <w:rPr>
          <w:sz w:val="16"/>
        </w:rPr>
        <w:t xml:space="preserve"> (Gray, 1992, p. 83). Recently, Gray (2019) has written,</w:t>
      </w:r>
    </w:p>
    <w:p w14:paraId="18F9E7A7" w14:textId="77777777" w:rsidR="00500F9D" w:rsidRPr="00016E68" w:rsidRDefault="00500F9D" w:rsidP="00500F9D">
      <w:pPr>
        <w:rPr>
          <w:rStyle w:val="StyleUnderline"/>
        </w:rPr>
      </w:pPr>
      <w:r w:rsidRPr="00016E68">
        <w:rPr>
          <w:sz w:val="16"/>
        </w:rPr>
        <w:t xml:space="preserve">The trouble is that </w:t>
      </w:r>
      <w:proofErr w:type="gramStart"/>
      <w:r w:rsidRPr="00016E68">
        <w:rPr>
          <w:sz w:val="16"/>
        </w:rPr>
        <w:t>Green</w:t>
      </w:r>
      <w:proofErr w:type="gramEnd"/>
      <w:r w:rsidRPr="00016E68">
        <w:rPr>
          <w:sz w:val="16"/>
        </w:rPr>
        <w:t xml:space="preserve"> proposals involve a drop in material living standards for large numbers of people, and any such fall will be unsustainable in political terms. Macron's tax on petrol </w:t>
      </w:r>
      <w:proofErr w:type="spellStart"/>
      <w:r w:rsidRPr="00016E68">
        <w:rPr>
          <w:sz w:val="16"/>
        </w:rPr>
        <w:t>fuelled</w:t>
      </w:r>
      <w:proofErr w:type="spellEnd"/>
      <w:r w:rsidRPr="00016E68">
        <w:rPr>
          <w:sz w:val="16"/>
        </w:rPr>
        <w:t xml:space="preserve"> the rise of the gilets jaunes in France, while the principal beneficiary of Hilary Clinton's election pledge to shut down the coal industry has been Donald Trump. When Green policies impose heavy costs on the poor and the working majority – as they often do – </w:t>
      </w:r>
      <w:r w:rsidRPr="00016E68">
        <w:rPr>
          <w:rStyle w:val="StyleUnderline"/>
        </w:rPr>
        <w:t xml:space="preserve">the </w:t>
      </w:r>
      <w:r w:rsidRPr="00016E68">
        <w:rPr>
          <w:rStyle w:val="StyleUnderline"/>
          <w:highlight w:val="cyan"/>
        </w:rPr>
        <w:t>result</w:t>
      </w:r>
      <w:r w:rsidRPr="00016E68">
        <w:rPr>
          <w:rStyle w:val="StyleUnderline"/>
        </w:rPr>
        <w:t xml:space="preserve"> </w:t>
      </w:r>
      <w:r w:rsidRPr="00016E68">
        <w:rPr>
          <w:rStyle w:val="StyleUnderline"/>
          <w:highlight w:val="cyan"/>
        </w:rPr>
        <w:t>is</w:t>
      </w:r>
      <w:r w:rsidRPr="00016E68">
        <w:rPr>
          <w:rStyle w:val="StyleUnderline"/>
        </w:rPr>
        <w:t xml:space="preserve"> a </w:t>
      </w:r>
      <w:r w:rsidRPr="00016E68">
        <w:rPr>
          <w:rStyle w:val="StyleUnderline"/>
          <w:highlight w:val="cyan"/>
        </w:rPr>
        <w:t>popular blowba</w:t>
      </w:r>
      <w:r w:rsidRPr="00016E68">
        <w:rPr>
          <w:rStyle w:val="StyleUnderline"/>
        </w:rPr>
        <w:t>ck.</w:t>
      </w:r>
    </w:p>
    <w:p w14:paraId="4638AE36" w14:textId="77777777" w:rsidR="00500F9D" w:rsidRPr="004922A2" w:rsidRDefault="00500F9D" w:rsidP="00500F9D">
      <w:pPr>
        <w:rPr>
          <w:sz w:val="16"/>
        </w:rPr>
      </w:pPr>
      <w:r w:rsidRPr="00016E68">
        <w:rPr>
          <w:rStyle w:val="StyleUnderline"/>
        </w:rPr>
        <w:t>Gómez-</w:t>
      </w:r>
      <w:proofErr w:type="spellStart"/>
      <w:r w:rsidRPr="00016E68">
        <w:rPr>
          <w:rStyle w:val="StyleUnderline"/>
        </w:rPr>
        <w:t>Baggethun's</w:t>
      </w:r>
      <w:proofErr w:type="spellEnd"/>
      <w:r w:rsidRPr="00016E68">
        <w:rPr>
          <w:rStyle w:val="StyleUnderline"/>
        </w:rPr>
        <w:t xml:space="preserve"> </w:t>
      </w:r>
      <w:r w:rsidRPr="00016E68">
        <w:rPr>
          <w:rStyle w:val="StyleUnderline"/>
          <w:highlight w:val="cyan"/>
        </w:rPr>
        <w:t>mistake</w:t>
      </w:r>
      <w:r w:rsidRPr="00016E68">
        <w:rPr>
          <w:sz w:val="16"/>
        </w:rPr>
        <w:t xml:space="preserve"> here </w:t>
      </w:r>
      <w:r w:rsidRPr="00016E68">
        <w:rPr>
          <w:rStyle w:val="StyleUnderline"/>
        </w:rPr>
        <w:t xml:space="preserve">is </w:t>
      </w:r>
      <w:r w:rsidRPr="00016E68">
        <w:rPr>
          <w:rStyle w:val="StyleUnderline"/>
          <w:highlight w:val="cyan"/>
        </w:rPr>
        <w:t>to think</w:t>
      </w:r>
      <w:r w:rsidRPr="00016E68">
        <w:rPr>
          <w:rStyle w:val="StyleUnderline"/>
        </w:rPr>
        <w:t xml:space="preserve"> that </w:t>
      </w:r>
      <w:r w:rsidRPr="00016E68">
        <w:rPr>
          <w:rStyle w:val="StyleUnderline"/>
          <w:highlight w:val="cyan"/>
        </w:rPr>
        <w:t>degrowth is feasible</w:t>
      </w:r>
      <w:r w:rsidRPr="00016E68">
        <w:rPr>
          <w:rStyle w:val="StyleUnderline"/>
        </w:rPr>
        <w:t xml:space="preserve"> simply </w:t>
      </w:r>
      <w:r w:rsidRPr="00016E68">
        <w:rPr>
          <w:rStyle w:val="StyleUnderline"/>
          <w:highlight w:val="cyan"/>
        </w:rPr>
        <w:t>because it is desirable</w:t>
      </w:r>
      <w:r w:rsidRPr="00016E68">
        <w:rPr>
          <w:rStyle w:val="StyleUnderline"/>
        </w:rPr>
        <w:t>.</w:t>
      </w:r>
      <w:r w:rsidRPr="00016E68">
        <w:rPr>
          <w:sz w:val="16"/>
        </w:rPr>
        <w:t xml:space="preserve"> In political terms, the </w:t>
      </w:r>
      <w:r w:rsidRPr="00016E68">
        <w:rPr>
          <w:rStyle w:val="Emphasis"/>
          <w:highlight w:val="cyan"/>
        </w:rPr>
        <w:t>ev</w:t>
      </w:r>
      <w:r w:rsidRPr="00016E68">
        <w:rPr>
          <w:rStyle w:val="StyleUnderline"/>
        </w:rPr>
        <w:t xml:space="preserve">idence </w:t>
      </w:r>
      <w:r w:rsidRPr="00016E68">
        <w:rPr>
          <w:rStyle w:val="Emphasis"/>
          <w:highlight w:val="cyan"/>
        </w:rPr>
        <w:t>suggests</w:t>
      </w:r>
      <w:r w:rsidRPr="00016E68">
        <w:rPr>
          <w:rStyle w:val="Emphasis"/>
        </w:rPr>
        <w:t xml:space="preserve"> that </w:t>
      </w:r>
      <w:r w:rsidRPr="00016E68">
        <w:rPr>
          <w:rStyle w:val="Emphasis"/>
          <w:highlight w:val="cya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016E68">
        <w:rPr>
          <w:rStyle w:val="StyleUnderline"/>
          <w:highlight w:val="cyan"/>
        </w:rPr>
        <w:t>degrowth</w:t>
      </w:r>
      <w:r w:rsidRPr="00016E68">
        <w:rPr>
          <w:sz w:val="16"/>
        </w:rPr>
        <w:t xml:space="preserve"> to be the only </w:t>
      </w:r>
      <w:r w:rsidRPr="00016E68">
        <w:rPr>
          <w:rStyle w:val="StyleUnderline"/>
        </w:rPr>
        <w:t>realistic</w:t>
      </w:r>
      <w:r w:rsidRPr="00016E68">
        <w:rPr>
          <w:sz w:val="16"/>
        </w:rPr>
        <w:t xml:space="preserve"> imaginary </w:t>
      </w:r>
      <w:r w:rsidRPr="00016E68">
        <w:rPr>
          <w:rStyle w:val="StyleUnderline"/>
          <w:highlight w:val="cyan"/>
        </w:rPr>
        <w:t>reflects</w:t>
      </w:r>
      <w:r w:rsidRPr="00016E68">
        <w:rPr>
          <w:rStyle w:val="StyleUnderline"/>
        </w:rPr>
        <w:t xml:space="preserve"> a </w:t>
      </w:r>
      <w:r w:rsidRPr="00016E68">
        <w:rPr>
          <w:rStyle w:val="StyleUnderline"/>
          <w:highlight w:val="cyan"/>
        </w:rPr>
        <w:t>pseudo-religious faith in humans' willingness and ability to convert</w:t>
      </w:r>
      <w:r w:rsidRPr="00016E68">
        <w:rPr>
          <w:rStyle w:val="StyleUnderline"/>
        </w:rPr>
        <w:t xml:space="preserve"> to an </w:t>
      </w:r>
      <w:r w:rsidRPr="00016E68">
        <w:rPr>
          <w:rStyle w:val="StyleUnderline"/>
          <w:highlight w:val="cyan"/>
        </w:rPr>
        <w:t>ecological worldview</w:t>
      </w:r>
      <w:r w:rsidRPr="00016E68">
        <w:rPr>
          <w:rStyle w:val="StyleUnderline"/>
        </w:rPr>
        <w:t xml:space="preserve"> and </w:t>
      </w:r>
      <w:r w:rsidRPr="00016E68">
        <w:rPr>
          <w:rStyle w:val="StyleUnderline"/>
          <w:highlight w:val="cyan"/>
        </w:rPr>
        <w:t>to</w:t>
      </w:r>
      <w:r w:rsidRPr="00016E68">
        <w:rPr>
          <w:rStyle w:val="StyleUnderline"/>
        </w:rPr>
        <w:t xml:space="preserve"> radically </w:t>
      </w:r>
      <w:r w:rsidRPr="00016E68">
        <w:rPr>
          <w:rStyle w:val="StyleUnderline"/>
          <w:highlight w:val="cyan"/>
        </w:rPr>
        <w:t>adjust</w:t>
      </w:r>
      <w:r w:rsidRPr="00016E68">
        <w:rPr>
          <w:rStyle w:val="StyleUnderline"/>
        </w:rPr>
        <w:t xml:space="preserve"> their </w:t>
      </w:r>
      <w:r w:rsidRPr="00016E68">
        <w:rPr>
          <w:rStyle w:val="StyleUnderline"/>
          <w:highlight w:val="cyan"/>
        </w:rPr>
        <w:t>institutions</w:t>
      </w:r>
      <w:r w:rsidRPr="00016E68">
        <w:rPr>
          <w:sz w:val="16"/>
        </w:rPr>
        <w:t xml:space="preserve"> accordingly.</w:t>
      </w:r>
    </w:p>
    <w:p w14:paraId="07802CD6" w14:textId="77777777" w:rsidR="00500F9D" w:rsidRPr="00AE1812" w:rsidRDefault="00500F9D" w:rsidP="00500F9D">
      <w:pPr>
        <w:rPr>
          <w:sz w:val="16"/>
        </w:rPr>
      </w:pPr>
    </w:p>
    <w:p w14:paraId="5B44C3EA" w14:textId="77777777" w:rsidR="00500F9D" w:rsidRPr="00194002" w:rsidRDefault="00500F9D" w:rsidP="00500F9D">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w:t>
      </w:r>
      <w:proofErr w:type="spellStart"/>
      <w:r>
        <w:t>Aff</w:t>
      </w:r>
      <w:proofErr w:type="spellEnd"/>
      <w:r>
        <w:t xml:space="preserve"> causes </w:t>
      </w:r>
      <w:r w:rsidRPr="00194002">
        <w:rPr>
          <w:u w:val="single"/>
        </w:rPr>
        <w:t>dictatorship</w:t>
      </w:r>
      <w:r>
        <w:t>.</w:t>
      </w:r>
    </w:p>
    <w:p w14:paraId="781CCE5B" w14:textId="77777777" w:rsidR="00500F9D" w:rsidRPr="00787C66" w:rsidRDefault="00500F9D" w:rsidP="00500F9D">
      <w:pPr>
        <w:rPr>
          <w:rStyle w:val="StyleUnderline"/>
          <w:highlight w:val="cyan"/>
        </w:rPr>
      </w:pPr>
      <w:r w:rsidRPr="001C0B55">
        <w:t xml:space="preserve">Eric </w:t>
      </w:r>
      <w:r w:rsidRPr="001C0B55">
        <w:rPr>
          <w:rStyle w:val="Style13ptBold"/>
        </w:rPr>
        <w:t>Levitz 21</w:t>
      </w:r>
      <w:r w:rsidRPr="001C0B55">
        <w:t>. Senior Writer at New York Magazine</w:t>
      </w:r>
      <w:r>
        <w:t xml:space="preserve">. MA Johns Hopkins. </w:t>
      </w:r>
      <w:r w:rsidRPr="001C0B55">
        <w:t>"We’ll Innovate Our Way Out of the Climate Crisis or Die Trying". Intelligencer. 5-17-2021. https://nymag.com/intelligencer/2021/05/climate-biden-green-tech-innovation.html</w:t>
      </w:r>
      <w:r>
        <w:t xml:space="preserve"> </w:t>
      </w:r>
    </w:p>
    <w:p w14:paraId="04257DE9" w14:textId="77777777" w:rsidR="00500F9D" w:rsidRPr="001C0B55" w:rsidRDefault="00500F9D" w:rsidP="00500F9D">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2D5C0912" w14:textId="77777777" w:rsidR="00500F9D" w:rsidRPr="0098065F" w:rsidRDefault="00500F9D" w:rsidP="00500F9D">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3ED4BE92" w14:textId="77777777" w:rsidR="00500F9D" w:rsidRPr="0098065F" w:rsidRDefault="00500F9D" w:rsidP="00500F9D">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t>
      </w:r>
      <w:r w:rsidRPr="0098065F">
        <w:rPr>
          <w:sz w:val="16"/>
        </w:rPr>
        <w:lastRenderedPageBreak/>
        <w:t xml:space="preserve">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029FC860" w14:textId="77777777" w:rsidR="00500F9D" w:rsidRPr="0098065F" w:rsidRDefault="00500F9D" w:rsidP="00500F9D">
      <w:pPr>
        <w:rPr>
          <w:sz w:val="16"/>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46D6BC7A" w14:textId="77777777" w:rsidR="00500F9D" w:rsidRPr="00194002" w:rsidRDefault="00500F9D" w:rsidP="00500F9D">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3709779A" w14:textId="77777777" w:rsidR="00500F9D" w:rsidRPr="0098065F" w:rsidRDefault="00500F9D" w:rsidP="00500F9D">
      <w:pPr>
        <w:rPr>
          <w:sz w:val="16"/>
        </w:rPr>
      </w:pP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013E3347" w14:textId="77777777" w:rsidR="00500F9D" w:rsidRPr="0098065F" w:rsidRDefault="00500F9D" w:rsidP="00500F9D">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4A41E696" w14:textId="77777777" w:rsidR="00500F9D" w:rsidRPr="0098065F" w:rsidRDefault="00500F9D" w:rsidP="00500F9D">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p>
    <w:p w14:paraId="5D37E062" w14:textId="77777777" w:rsidR="00500F9D" w:rsidRPr="0098065F" w:rsidRDefault="00500F9D" w:rsidP="00500F9D">
      <w:pPr>
        <w:rPr>
          <w:sz w:val="16"/>
          <w:szCs w:val="16"/>
        </w:rPr>
      </w:pPr>
      <w:r w:rsidRPr="0098065F">
        <w:rPr>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98065F">
        <w:rPr>
          <w:sz w:val="16"/>
          <w:szCs w:val="16"/>
        </w:rPr>
        <w:t>en</w:t>
      </w:r>
      <w:proofErr w:type="spellEnd"/>
      <w:r w:rsidRPr="0098065F">
        <w:rPr>
          <w:sz w:val="16"/>
          <w:szCs w:val="16"/>
        </w:rPr>
        <w:t xml:space="preserve"> masse — should be twin priorities of American climate policy.</w:t>
      </w:r>
    </w:p>
    <w:p w14:paraId="43A7F761" w14:textId="77777777" w:rsidR="00500F9D" w:rsidRDefault="00500F9D" w:rsidP="00500F9D">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p>
    <w:p w14:paraId="1DCA0DAC" w14:textId="77777777" w:rsidR="00500F9D" w:rsidRPr="0098065F" w:rsidRDefault="00500F9D" w:rsidP="00500F9D">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lastRenderedPageBreak/>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6B7B3342" w14:textId="77777777" w:rsidR="00500F9D" w:rsidRDefault="00500F9D" w:rsidP="00500F9D">
      <w:pPr>
        <w:pStyle w:val="Heading4"/>
      </w:pPr>
      <w:r>
        <w:t xml:space="preserve">Regulated cap solves everything </w:t>
      </w:r>
      <w:r w:rsidRPr="0014454F">
        <w:rPr>
          <w:u w:val="single"/>
        </w:rPr>
        <w:t>better</w:t>
      </w:r>
      <w:r>
        <w:t>.</w:t>
      </w:r>
    </w:p>
    <w:p w14:paraId="706A5885" w14:textId="77777777" w:rsidR="00500F9D" w:rsidRDefault="00500F9D" w:rsidP="00500F9D">
      <w:r>
        <w:t xml:space="preserve">Mark </w:t>
      </w:r>
      <w:proofErr w:type="spellStart"/>
      <w:r w:rsidRPr="008D351F">
        <w:rPr>
          <w:rStyle w:val="Style13ptBold"/>
        </w:rPr>
        <w:t>Budolfson</w:t>
      </w:r>
      <w:proofErr w:type="spellEnd"/>
      <w:r w:rsidRPr="008D351F">
        <w:rPr>
          <w:rStyle w:val="Style13ptBold"/>
        </w:rPr>
        <w:t xml:space="preserve"> 21</w:t>
      </w:r>
      <w:r>
        <w:t xml:space="preserve">. PhD in Philosophy. </w:t>
      </w:r>
      <w:r w:rsidRPr="008D351F">
        <w:t>Assistant Professor in the Department of Environmental and Occupational Health and Justice at the Rutgers School fo</w:t>
      </w:r>
      <w:r>
        <w:t>r</w:t>
      </w:r>
      <w:r w:rsidRPr="008D351F">
        <w:t xml:space="preserve"> Public Health and Center for Population</w:t>
      </w:r>
      <w:r>
        <w:t>-</w:t>
      </w:r>
      <w:r w:rsidRPr="008D351F">
        <w:t>Level Bioethics</w:t>
      </w:r>
      <w:r>
        <w:t>.</w:t>
      </w:r>
      <w:r w:rsidRPr="008D351F">
        <w:t xml:space="preserve"> </w:t>
      </w:r>
      <w:r>
        <w:t>“</w:t>
      </w:r>
      <w:r w:rsidRPr="008D351F">
        <w:t>Arguments for Well-Regulated Capitalism, and Implications for Global Ethics, Food, Environment, Climate Change, and Beyond</w:t>
      </w:r>
      <w:r>
        <w:t xml:space="preserve">”. Ethics &amp; International Affairs. 5-7-2021. </w:t>
      </w:r>
      <w:hyperlink r:id="rId11" w:history="1">
        <w:r w:rsidRPr="00612F22">
          <w:rPr>
            <w:rStyle w:val="Hyperlink"/>
          </w:rPr>
          <w:t>https://doi.org/10.1017/S0892679421000083</w:t>
        </w:r>
      </w:hyperlink>
    </w:p>
    <w:p w14:paraId="3AD2D5BC" w14:textId="77777777" w:rsidR="00500F9D" w:rsidRPr="008D351F" w:rsidRDefault="00500F9D" w:rsidP="00500F9D">
      <w:pPr>
        <w:rPr>
          <w:sz w:val="16"/>
        </w:rPr>
      </w:pPr>
      <w:r w:rsidRPr="008D351F">
        <w:rPr>
          <w:sz w:val="16"/>
        </w:rPr>
        <w:t xml:space="preserve">However, things are more complicated than the arguments above would suggest, and the benefits of capitalism, especially for the world's poorest and most vulnerable people, are in fact myriad and significant. In addition, as we will see in this section, many experts argue that </w:t>
      </w:r>
      <w:r w:rsidRPr="00787C66">
        <w:rPr>
          <w:rStyle w:val="StyleUnderline"/>
          <w:highlight w:val="cyan"/>
        </w:rPr>
        <w:t>cap</w:t>
      </w:r>
      <w:r w:rsidRPr="008D351F">
        <w:rPr>
          <w:sz w:val="16"/>
        </w:rPr>
        <w:t xml:space="preserve">italism </w:t>
      </w:r>
      <w:r w:rsidRPr="00E97FDE">
        <w:rPr>
          <w:rStyle w:val="StyleUnderline"/>
        </w:rPr>
        <w:t xml:space="preserve">is </w:t>
      </w:r>
      <w:r w:rsidRPr="00787C66">
        <w:rPr>
          <w:rStyle w:val="Emphasis"/>
          <w:highlight w:val="cyan"/>
        </w:rPr>
        <w:t>not</w:t>
      </w:r>
      <w:r w:rsidRPr="00E97FDE">
        <w:rPr>
          <w:rStyle w:val="StyleUnderline"/>
        </w:rPr>
        <w:t xml:space="preserve"> the</w:t>
      </w:r>
      <w:r w:rsidRPr="008D351F">
        <w:rPr>
          <w:rStyle w:val="StyleUnderline"/>
        </w:rPr>
        <w:t xml:space="preserve"> fundamental </w:t>
      </w:r>
      <w:r w:rsidRPr="00787C66">
        <w:rPr>
          <w:rStyle w:val="Emphasis"/>
          <w:highlight w:val="cyan"/>
        </w:rPr>
        <w:t>cause</w:t>
      </w:r>
      <w:r w:rsidRPr="00787C66">
        <w:rPr>
          <w:rStyle w:val="StyleUnderline"/>
          <w:highlight w:val="cyan"/>
        </w:rPr>
        <w:t xml:space="preserve"> of</w:t>
      </w:r>
      <w:r w:rsidRPr="008D351F">
        <w:rPr>
          <w:sz w:val="16"/>
        </w:rPr>
        <w:t xml:space="preserve"> the previously described </w:t>
      </w:r>
      <w:r w:rsidRPr="00787C66">
        <w:rPr>
          <w:rStyle w:val="StyleUnderline"/>
          <w:highlight w:val="cyan"/>
        </w:rPr>
        <w:t>problems but</w:t>
      </w:r>
      <w:r w:rsidRPr="008D351F">
        <w:rPr>
          <w:rStyle w:val="StyleUnderline"/>
        </w:rPr>
        <w:t xml:space="preserve"> rather an essential component of </w:t>
      </w:r>
      <w:r w:rsidRPr="00E97FDE">
        <w:rPr>
          <w:rStyle w:val="StyleUnderline"/>
        </w:rPr>
        <w:t xml:space="preserve">the </w:t>
      </w:r>
      <w:r w:rsidRPr="00787C66">
        <w:rPr>
          <w:rStyle w:val="Emphasis"/>
          <w:highlight w:val="cyan"/>
        </w:rPr>
        <w:t>best solution</w:t>
      </w:r>
      <w:r w:rsidRPr="008D351F">
        <w:rPr>
          <w:rStyle w:val="StyleUnderline"/>
        </w:rPr>
        <w:t>s</w:t>
      </w:r>
      <w:r w:rsidRPr="008D351F">
        <w:rPr>
          <w:sz w:val="16"/>
        </w:rPr>
        <w:t xml:space="preserve"> to them and of the best methods for promoting our goals of health, well-being, and justice.</w:t>
      </w:r>
    </w:p>
    <w:p w14:paraId="455E6B08" w14:textId="77777777" w:rsidR="00500F9D" w:rsidRPr="008D351F" w:rsidRDefault="00500F9D" w:rsidP="00500F9D">
      <w:pPr>
        <w:rPr>
          <w:sz w:val="16"/>
        </w:rPr>
      </w:pPr>
      <w:r w:rsidRPr="008D351F">
        <w:rPr>
          <w:sz w:val="16"/>
        </w:rPr>
        <w:t xml:space="preserve">To see where the defenders of capitalism are coming from, </w:t>
      </w:r>
      <w:r w:rsidRPr="008D351F">
        <w:rPr>
          <w:rStyle w:val="StyleUnderline"/>
        </w:rPr>
        <w:t>consider</w:t>
      </w:r>
      <w:r w:rsidRPr="008D351F">
        <w:rPr>
          <w:sz w:val="16"/>
        </w:rPr>
        <w:t xml:space="preserve"> an analogy involving </w:t>
      </w:r>
      <w:r w:rsidRPr="008D351F">
        <w:rPr>
          <w:rStyle w:val="StyleUnderline"/>
        </w:rPr>
        <w:t>a response to a pandemic</w:t>
      </w:r>
      <w:r w:rsidRPr="008D351F">
        <w:rPr>
          <w:sz w:val="16"/>
        </w:rPr>
        <w:t xml:space="preserve">: </w:t>
      </w:r>
      <w:r w:rsidRPr="008D351F">
        <w:rPr>
          <w:rStyle w:val="StyleUnderline"/>
        </w:rPr>
        <w:t>if</w:t>
      </w:r>
      <w:r w:rsidRPr="008D351F">
        <w:rPr>
          <w:sz w:val="16"/>
        </w:rPr>
        <w:t xml:space="preserve"> a country administered </w:t>
      </w:r>
      <w:r w:rsidRPr="008D351F">
        <w:rPr>
          <w:rStyle w:val="StyleUnderline"/>
        </w:rPr>
        <w:t xml:space="preserve">a </w:t>
      </w:r>
      <w:r w:rsidRPr="0014454F">
        <w:rPr>
          <w:rStyle w:val="Emphasis"/>
        </w:rPr>
        <w:t>rushed</w:t>
      </w:r>
      <w:r w:rsidRPr="008D351F">
        <w:rPr>
          <w:rStyle w:val="StyleUnderline"/>
        </w:rPr>
        <w:t xml:space="preserve"> and </w:t>
      </w:r>
      <w:r w:rsidRPr="0014454F">
        <w:rPr>
          <w:rStyle w:val="Emphasis"/>
        </w:rPr>
        <w:t>untested</w:t>
      </w:r>
      <w:r w:rsidRPr="008D351F">
        <w:rPr>
          <w:rStyle w:val="StyleUnderline"/>
        </w:rPr>
        <w:t xml:space="preserve"> vaccine</w:t>
      </w:r>
      <w:r w:rsidRPr="008D351F">
        <w:rPr>
          <w:sz w:val="16"/>
        </w:rPr>
        <w:t xml:space="preserve"> to its population that </w:t>
      </w:r>
      <w:r w:rsidRPr="008D351F">
        <w:rPr>
          <w:rStyle w:val="StyleUnderline"/>
        </w:rPr>
        <w:t xml:space="preserve">ended up killing people, we would </w:t>
      </w:r>
      <w:r w:rsidRPr="0014454F">
        <w:rPr>
          <w:rStyle w:val="Emphasis"/>
        </w:rPr>
        <w:t>not</w:t>
      </w:r>
      <w:r w:rsidRPr="008D351F">
        <w:rPr>
          <w:rStyle w:val="StyleUnderline"/>
        </w:rPr>
        <w:t xml:space="preserve"> say</w:t>
      </w:r>
      <w:r w:rsidRPr="008D351F">
        <w:rPr>
          <w:sz w:val="16"/>
        </w:rPr>
        <w:t xml:space="preserve"> that </w:t>
      </w:r>
      <w:r w:rsidRPr="0014454F">
        <w:rPr>
          <w:rStyle w:val="Emphasis"/>
        </w:rPr>
        <w:t>vaccines</w:t>
      </w:r>
      <w:r w:rsidRPr="008D351F">
        <w:rPr>
          <w:rStyle w:val="StyleUnderline"/>
        </w:rPr>
        <w:t xml:space="preserve"> were the problem</w:t>
      </w:r>
      <w:r w:rsidRPr="008D351F">
        <w:rPr>
          <w:sz w:val="16"/>
        </w:rPr>
        <w:t xml:space="preserve">. Instead, </w:t>
      </w:r>
      <w:r w:rsidRPr="008D351F">
        <w:rPr>
          <w:rStyle w:val="StyleUnderline"/>
        </w:rPr>
        <w:t xml:space="preserve">the problem would be the </w:t>
      </w:r>
      <w:r w:rsidRPr="0014454F">
        <w:rPr>
          <w:rStyle w:val="Emphasis"/>
        </w:rPr>
        <w:t>flawed</w:t>
      </w:r>
      <w:r w:rsidRPr="008D351F">
        <w:rPr>
          <w:rStyle w:val="StyleUnderline"/>
        </w:rPr>
        <w:t xml:space="preserve"> and </w:t>
      </w:r>
      <w:r w:rsidRPr="0014454F">
        <w:rPr>
          <w:rStyle w:val="Emphasis"/>
        </w:rPr>
        <w:t>sloppy policies</w:t>
      </w:r>
      <w:r w:rsidRPr="008D351F">
        <w:rPr>
          <w:rStyle w:val="StyleUnderline"/>
        </w:rPr>
        <w:t xml:space="preserve"> of</w:t>
      </w:r>
      <w:r w:rsidRPr="008D351F">
        <w:rPr>
          <w:sz w:val="16"/>
        </w:rPr>
        <w:t xml:space="preserve"> vaccine </w:t>
      </w:r>
      <w:r w:rsidRPr="0014454F">
        <w:rPr>
          <w:rStyle w:val="Emphasis"/>
        </w:rPr>
        <w:t>implementation</w:t>
      </w:r>
      <w:r w:rsidRPr="008D351F">
        <w:rPr>
          <w:rStyle w:val="StyleUnderline"/>
        </w:rPr>
        <w:t>. Vaccines might</w:t>
      </w:r>
      <w:r w:rsidRPr="008D351F">
        <w:rPr>
          <w:sz w:val="16"/>
        </w:rPr>
        <w:t xml:space="preserve"> easily </w:t>
      </w:r>
      <w:r w:rsidRPr="0014454F">
        <w:rPr>
          <w:rStyle w:val="Emphasis"/>
        </w:rPr>
        <w:t>remain</w:t>
      </w:r>
      <w:r w:rsidRPr="008D351F">
        <w:rPr>
          <w:sz w:val="16"/>
        </w:rPr>
        <w:t xml:space="preserve"> absolutely </w:t>
      </w:r>
      <w:r w:rsidRPr="0014454F">
        <w:rPr>
          <w:rStyle w:val="Emphasis"/>
        </w:rPr>
        <w:t>essential</w:t>
      </w:r>
      <w:r w:rsidRPr="008D351F">
        <w:rPr>
          <w:sz w:val="16"/>
        </w:rPr>
        <w:t xml:space="preserve"> to the correct response to such a pandemic and could also be essential to promoting health and flourishing, more generally.</w:t>
      </w:r>
    </w:p>
    <w:p w14:paraId="523CF4A9" w14:textId="77777777" w:rsidR="00500F9D" w:rsidRPr="008D351F" w:rsidRDefault="00500F9D" w:rsidP="00500F9D">
      <w:pPr>
        <w:rPr>
          <w:sz w:val="16"/>
        </w:rPr>
      </w:pPr>
      <w:r w:rsidRPr="008D351F">
        <w:rPr>
          <w:rStyle w:val="StyleUnderline"/>
        </w:rPr>
        <w:t>The argument is similar with cap</w:t>
      </w:r>
      <w:r w:rsidRPr="008D351F">
        <w:rPr>
          <w:sz w:val="16"/>
        </w:rPr>
        <w:t xml:space="preserve">italism according to the leading mainstream arguments in favor of it: </w:t>
      </w:r>
      <w:r w:rsidRPr="0045322D">
        <w:rPr>
          <w:rStyle w:val="StyleUnderline"/>
        </w:rPr>
        <w:t>Cap</w:t>
      </w:r>
      <w:r w:rsidRPr="008D351F">
        <w:rPr>
          <w:sz w:val="16"/>
        </w:rPr>
        <w:t xml:space="preserve">italism </w:t>
      </w:r>
      <w:r w:rsidRPr="0045322D">
        <w:rPr>
          <w:rStyle w:val="StyleUnderline"/>
        </w:rPr>
        <w:t xml:space="preserve">is an </w:t>
      </w:r>
      <w:r w:rsidRPr="0045322D">
        <w:rPr>
          <w:rStyle w:val="Emphasis"/>
        </w:rPr>
        <w:t>essential part</w:t>
      </w:r>
      <w:r w:rsidRPr="0045322D">
        <w:rPr>
          <w:rStyle w:val="StyleUnderline"/>
        </w:rPr>
        <w:t xml:space="preserve"> of the </w:t>
      </w:r>
      <w:r w:rsidRPr="0045322D">
        <w:rPr>
          <w:rStyle w:val="Emphasis"/>
        </w:rPr>
        <w:t>best society</w:t>
      </w:r>
      <w:r w:rsidRPr="0045322D">
        <w:rPr>
          <w:rStyle w:val="StyleUnderline"/>
        </w:rPr>
        <w:t xml:space="preserve"> we could have</w:t>
      </w:r>
      <w:r w:rsidRPr="008D351F">
        <w:rPr>
          <w:sz w:val="16"/>
        </w:rPr>
        <w:t xml:space="preserve">, just like vaccines are an essential part of the best response to a pandemic such as COVID-19. But </w:t>
      </w:r>
      <w:proofErr w:type="gramStart"/>
      <w:r w:rsidRPr="008D351F">
        <w:rPr>
          <w:sz w:val="16"/>
        </w:rPr>
        <w:t>of course</w:t>
      </w:r>
      <w:proofErr w:type="gramEnd"/>
      <w:r w:rsidRPr="008D351F">
        <w:rPr>
          <w:sz w:val="16"/>
        </w:rPr>
        <w:t xml:space="preserve"> both </w:t>
      </w:r>
      <w:r w:rsidRPr="00787C66">
        <w:rPr>
          <w:rStyle w:val="StyleUnderline"/>
          <w:highlight w:val="cyan"/>
        </w:rPr>
        <w:t>cap</w:t>
      </w:r>
      <w:r w:rsidRPr="008D351F">
        <w:rPr>
          <w:sz w:val="16"/>
        </w:rPr>
        <w:t xml:space="preserve">italism and vaccines </w:t>
      </w:r>
      <w:r w:rsidRPr="0045322D">
        <w:rPr>
          <w:rStyle w:val="StyleUnderline"/>
        </w:rPr>
        <w:t xml:space="preserve">can be </w:t>
      </w:r>
      <w:r w:rsidRPr="00787C66">
        <w:rPr>
          <w:rStyle w:val="Emphasis"/>
          <w:highlight w:val="cyan"/>
        </w:rPr>
        <w:t>implemented poorly</w:t>
      </w:r>
      <w:r w:rsidRPr="008D351F">
        <w:rPr>
          <w:sz w:val="16"/>
        </w:rPr>
        <w:t xml:space="preserve">, and can even do harm, especially when combined with other incorrect policy decisions. But </w:t>
      </w:r>
      <w:r w:rsidRPr="0045322D">
        <w:rPr>
          <w:rStyle w:val="StyleUnderline"/>
        </w:rPr>
        <w:t xml:space="preserve">that </w:t>
      </w:r>
      <w:r w:rsidRPr="00787C66">
        <w:rPr>
          <w:rStyle w:val="StyleUnderline"/>
          <w:highlight w:val="cyan"/>
        </w:rPr>
        <w:t xml:space="preserve">does </w:t>
      </w:r>
      <w:r w:rsidRPr="00787C66">
        <w:rPr>
          <w:rStyle w:val="Emphasis"/>
          <w:highlight w:val="cyan"/>
        </w:rPr>
        <w:t>not</w:t>
      </w:r>
      <w:r w:rsidRPr="00787C66">
        <w:rPr>
          <w:rStyle w:val="StyleUnderline"/>
          <w:highlight w:val="cyan"/>
        </w:rPr>
        <w:t xml:space="preserve"> mean</w:t>
      </w:r>
      <w:r w:rsidRPr="0045322D">
        <w:rPr>
          <w:rStyle w:val="StyleUnderline"/>
        </w:rPr>
        <w:t xml:space="preserve"> that </w:t>
      </w:r>
      <w:r w:rsidRPr="00E97FDE">
        <w:rPr>
          <w:rStyle w:val="StyleUnderline"/>
        </w:rPr>
        <w:t xml:space="preserve">we should </w:t>
      </w:r>
      <w:r w:rsidRPr="00787C66">
        <w:rPr>
          <w:rStyle w:val="Emphasis"/>
          <w:highlight w:val="cyan"/>
        </w:rPr>
        <w:t>turn against</w:t>
      </w:r>
      <w:r w:rsidRPr="0045322D">
        <w:rPr>
          <w:rStyle w:val="StyleUnderline"/>
        </w:rPr>
        <w:t xml:space="preserve"> them</w:t>
      </w:r>
      <w:r w:rsidRPr="008D351F">
        <w:rPr>
          <w:sz w:val="16"/>
        </w:rPr>
        <w:t xml:space="preserve">—quite the opposite. Instead, </w:t>
      </w:r>
      <w:r w:rsidRPr="0045322D">
        <w:rPr>
          <w:rStyle w:val="StyleUnderline"/>
        </w:rPr>
        <w:t xml:space="preserve">we should </w:t>
      </w:r>
      <w:r w:rsidRPr="0045322D">
        <w:rPr>
          <w:rStyle w:val="Emphasis"/>
        </w:rPr>
        <w:t>embrace</w:t>
      </w:r>
      <w:r w:rsidRPr="0045322D">
        <w:rPr>
          <w:rStyle w:val="StyleUnderline"/>
        </w:rPr>
        <w:t xml:space="preserve"> them as </w:t>
      </w:r>
      <w:r w:rsidRPr="0045322D">
        <w:rPr>
          <w:rStyle w:val="Emphasis"/>
        </w:rPr>
        <w:t>essential</w:t>
      </w:r>
      <w:r w:rsidRPr="008D351F">
        <w:rPr>
          <w:sz w:val="16"/>
        </w:rPr>
        <w:t xml:space="preserve"> to the best and most just outcomes for society, and educate ourselves and others on their importance and on how they must be properly designed and implemented with other policies in order to best help us all. In fact, the argument in favor of capitalism is even more dramatic because it claims that much more is at stake than even what is at stake in response to a global pandemic—</w:t>
      </w:r>
      <w:r w:rsidRPr="0045322D">
        <w:rPr>
          <w:rStyle w:val="StyleUnderline"/>
        </w:rPr>
        <w:t xml:space="preserve">what is at </w:t>
      </w:r>
      <w:r w:rsidRPr="0045322D">
        <w:rPr>
          <w:rStyle w:val="Emphasis"/>
        </w:rPr>
        <w:t>stake</w:t>
      </w:r>
      <w:r w:rsidRPr="008D351F">
        <w:rPr>
          <w:sz w:val="16"/>
        </w:rPr>
        <w:t xml:space="preserve"> with capitalism </w:t>
      </w:r>
      <w:r w:rsidRPr="0045322D">
        <w:rPr>
          <w:rStyle w:val="StyleUnderline"/>
        </w:rPr>
        <w:t>is</w:t>
      </w:r>
      <w:r w:rsidRPr="008D351F">
        <w:rPr>
          <w:sz w:val="16"/>
        </w:rPr>
        <w:t xml:space="preserve"> nothing less than </w:t>
      </w:r>
      <w:r w:rsidRPr="0045322D">
        <w:rPr>
          <w:rStyle w:val="StyleUnderline"/>
        </w:rPr>
        <w:t>whether the</w:t>
      </w:r>
      <w:r w:rsidRPr="008D351F">
        <w:rPr>
          <w:sz w:val="16"/>
        </w:rPr>
        <w:t xml:space="preserve"> world's </w:t>
      </w:r>
      <w:r w:rsidRPr="0045322D">
        <w:rPr>
          <w:rStyle w:val="Emphasis"/>
        </w:rPr>
        <w:t>poorest</w:t>
      </w:r>
      <w:r w:rsidRPr="0045322D">
        <w:rPr>
          <w:rStyle w:val="StyleUnderline"/>
        </w:rPr>
        <w:t xml:space="preserve"> and </w:t>
      </w:r>
      <w:r w:rsidRPr="0045322D">
        <w:rPr>
          <w:rStyle w:val="Emphasis"/>
        </w:rPr>
        <w:t>most vulnerable</w:t>
      </w:r>
      <w:r w:rsidRPr="008D351F">
        <w:rPr>
          <w:sz w:val="16"/>
        </w:rPr>
        <w:t xml:space="preserve"> billion people </w:t>
      </w:r>
      <w:r w:rsidRPr="0045322D">
        <w:rPr>
          <w:rStyle w:val="StyleUnderline"/>
        </w:rPr>
        <w:t xml:space="preserve">will </w:t>
      </w:r>
      <w:r w:rsidRPr="0045322D">
        <w:rPr>
          <w:rStyle w:val="Emphasis"/>
        </w:rPr>
        <w:t>remain</w:t>
      </w:r>
      <w:r w:rsidRPr="0045322D">
        <w:rPr>
          <w:rStyle w:val="StyleUnderline"/>
        </w:rPr>
        <w:t xml:space="preserve"> in conditions of </w:t>
      </w:r>
      <w:r w:rsidRPr="0045322D">
        <w:rPr>
          <w:rStyle w:val="Emphasis"/>
        </w:rPr>
        <w:t>poverty</w:t>
      </w:r>
      <w:r w:rsidRPr="0045322D">
        <w:rPr>
          <w:rStyle w:val="StyleUnderline"/>
        </w:rPr>
        <w:t xml:space="preserve"> and </w:t>
      </w:r>
      <w:r w:rsidRPr="0045322D">
        <w:rPr>
          <w:rStyle w:val="Emphasis"/>
        </w:rPr>
        <w:t>oppression</w:t>
      </w:r>
      <w:r w:rsidRPr="008D351F">
        <w:rPr>
          <w:sz w:val="16"/>
        </w:rPr>
        <w:t>, or if they will instead finally gain access to what is minimally necessary for basic health and wellbeing and become increasingly affluent and empowered. The argument in favor of capitalism proceeds as follows:</w:t>
      </w:r>
    </w:p>
    <w:p w14:paraId="0782E0AC" w14:textId="77777777" w:rsidR="00500F9D" w:rsidRPr="0045322D" w:rsidRDefault="00500F9D" w:rsidP="00500F9D">
      <w:pPr>
        <w:rPr>
          <w:sz w:val="16"/>
        </w:rPr>
      </w:pPr>
      <w:r w:rsidRPr="0045322D">
        <w:rPr>
          <w:sz w:val="16"/>
        </w:rPr>
        <w:t xml:space="preserve">Premise 1. Development and the past. </w:t>
      </w:r>
      <w:r w:rsidRPr="0045322D">
        <w:rPr>
          <w:rStyle w:val="StyleUnderline"/>
        </w:rPr>
        <w:t>Over</w:t>
      </w:r>
      <w:r w:rsidRPr="0045322D">
        <w:rPr>
          <w:sz w:val="16"/>
        </w:rPr>
        <w:t xml:space="preserve"> the course of recorded human </w:t>
      </w:r>
      <w:r w:rsidRPr="0045322D">
        <w:rPr>
          <w:rStyle w:val="StyleUnderline"/>
        </w:rPr>
        <w:t>history, the majority of</w:t>
      </w:r>
      <w:r w:rsidRPr="0045322D">
        <w:rPr>
          <w:sz w:val="16"/>
        </w:rPr>
        <w:t xml:space="preserve"> historical </w:t>
      </w:r>
      <w:r w:rsidRPr="00787C66">
        <w:rPr>
          <w:rStyle w:val="StyleUnderline"/>
          <w:highlight w:val="cyan"/>
        </w:rPr>
        <w:t xml:space="preserve">increases in </w:t>
      </w:r>
      <w:r w:rsidRPr="00787C66">
        <w:rPr>
          <w:rStyle w:val="Emphasis"/>
          <w:highlight w:val="cyan"/>
        </w:rPr>
        <w:t>health</w:t>
      </w:r>
      <w:r w:rsidRPr="0045322D">
        <w:rPr>
          <w:rStyle w:val="StyleUnderline"/>
        </w:rPr>
        <w:t xml:space="preserve">, wellbeing, </w:t>
      </w:r>
      <w:r w:rsidRPr="00E97FDE">
        <w:rPr>
          <w:rStyle w:val="StyleUnderline"/>
        </w:rPr>
        <w:t xml:space="preserve">and </w:t>
      </w:r>
      <w:r w:rsidRPr="00787C66">
        <w:rPr>
          <w:rStyle w:val="Emphasis"/>
          <w:highlight w:val="cyan"/>
        </w:rPr>
        <w:t>justice</w:t>
      </w:r>
      <w:r w:rsidRPr="0045322D">
        <w:rPr>
          <w:sz w:val="16"/>
        </w:rPr>
        <w:t xml:space="preserve"> have </w:t>
      </w:r>
      <w:r w:rsidRPr="009A37F8">
        <w:rPr>
          <w:rStyle w:val="StyleUnderline"/>
        </w:rPr>
        <w:t>occurred</w:t>
      </w:r>
      <w:r w:rsidRPr="0045322D">
        <w:rPr>
          <w:sz w:val="16"/>
        </w:rPr>
        <w:t xml:space="preserve"> in the last two centuries, largely </w:t>
      </w:r>
      <w:r w:rsidRPr="0045322D">
        <w:rPr>
          <w:rStyle w:val="StyleUnderline"/>
        </w:rPr>
        <w:t xml:space="preserve">as a </w:t>
      </w:r>
      <w:r w:rsidRPr="009A37F8">
        <w:rPr>
          <w:rStyle w:val="Emphasis"/>
        </w:rPr>
        <w:t>result</w:t>
      </w:r>
      <w:r w:rsidRPr="0045322D">
        <w:rPr>
          <w:rStyle w:val="StyleUnderline"/>
        </w:rPr>
        <w:t xml:space="preserve"> of</w:t>
      </w:r>
      <w:r w:rsidRPr="0045322D">
        <w:rPr>
          <w:sz w:val="16"/>
        </w:rPr>
        <w:t xml:space="preserve"> societies adopting or moving toward </w:t>
      </w:r>
      <w:r w:rsidRPr="009A37F8">
        <w:rPr>
          <w:rStyle w:val="Emphasis"/>
        </w:rPr>
        <w:t>cap</w:t>
      </w:r>
      <w:r w:rsidRPr="0045322D">
        <w:rPr>
          <w:sz w:val="16"/>
        </w:rPr>
        <w:t xml:space="preserve">italism. </w:t>
      </w:r>
      <w:r w:rsidRPr="0045322D">
        <w:rPr>
          <w:rStyle w:val="StyleUnderline"/>
        </w:rPr>
        <w:t>Cap</w:t>
      </w:r>
      <w:r w:rsidRPr="0045322D">
        <w:rPr>
          <w:sz w:val="16"/>
        </w:rPr>
        <w:t xml:space="preserve">italism </w:t>
      </w:r>
      <w:r w:rsidRPr="0045322D">
        <w:rPr>
          <w:rStyle w:val="StyleUnderline"/>
        </w:rPr>
        <w:t xml:space="preserve">is a </w:t>
      </w:r>
      <w:r w:rsidRPr="009A37F8">
        <w:rPr>
          <w:rStyle w:val="Emphasis"/>
        </w:rPr>
        <w:t>relevant cause</w:t>
      </w:r>
      <w:r w:rsidRPr="0045322D">
        <w:rPr>
          <w:sz w:val="16"/>
        </w:rPr>
        <w:t xml:space="preserve"> of these </w:t>
      </w:r>
      <w:r w:rsidRPr="0045322D">
        <w:rPr>
          <w:sz w:val="16"/>
        </w:rPr>
        <w:lastRenderedPageBreak/>
        <w:t xml:space="preserve">improvements, in the sense that </w:t>
      </w:r>
      <w:r w:rsidRPr="0045322D">
        <w:rPr>
          <w:rStyle w:val="StyleUnderline"/>
        </w:rPr>
        <w:t xml:space="preserve">they </w:t>
      </w:r>
      <w:r w:rsidRPr="009A37F8">
        <w:rPr>
          <w:rStyle w:val="Emphasis"/>
        </w:rPr>
        <w:t>could not</w:t>
      </w:r>
      <w:r w:rsidRPr="0045322D">
        <w:rPr>
          <w:rStyle w:val="StyleUnderline"/>
        </w:rPr>
        <w:t xml:space="preserve"> have happened</w:t>
      </w:r>
      <w:r w:rsidRPr="0045322D">
        <w:rPr>
          <w:sz w:val="16"/>
        </w:rPr>
        <w:t xml:space="preserve"> to such a degree </w:t>
      </w:r>
      <w:r w:rsidRPr="0045322D">
        <w:rPr>
          <w:rStyle w:val="StyleUnderline"/>
        </w:rPr>
        <w:t>if it were not for cap</w:t>
      </w:r>
      <w:r w:rsidRPr="0045322D">
        <w:rPr>
          <w:sz w:val="16"/>
        </w:rPr>
        <w:t xml:space="preserve">italism </w:t>
      </w:r>
      <w:r w:rsidRPr="0045322D">
        <w:rPr>
          <w:rStyle w:val="StyleUnderline"/>
        </w:rPr>
        <w:t xml:space="preserve">and </w:t>
      </w:r>
      <w:r w:rsidRPr="00787C66">
        <w:rPr>
          <w:rStyle w:val="Emphasis"/>
          <w:highlight w:val="cyan"/>
        </w:rPr>
        <w:t>would not</w:t>
      </w:r>
      <w:r w:rsidRPr="00787C66">
        <w:rPr>
          <w:rStyle w:val="StyleUnderline"/>
          <w:highlight w:val="cyan"/>
        </w:rPr>
        <w:t xml:space="preserve"> have happened</w:t>
      </w:r>
      <w:r w:rsidRPr="0045322D">
        <w:rPr>
          <w:sz w:val="16"/>
        </w:rPr>
        <w:t xml:space="preserve"> to the same degree </w:t>
      </w:r>
      <w:r w:rsidRPr="00787C66">
        <w:rPr>
          <w:rStyle w:val="StyleUnderline"/>
          <w:highlight w:val="cyan"/>
        </w:rPr>
        <w:t xml:space="preserve">under </w:t>
      </w:r>
      <w:r w:rsidRPr="00787C66">
        <w:rPr>
          <w:rStyle w:val="Emphasis"/>
          <w:highlight w:val="cyan"/>
        </w:rPr>
        <w:t>any alt</w:t>
      </w:r>
      <w:r w:rsidRPr="0045322D">
        <w:rPr>
          <w:sz w:val="16"/>
        </w:rPr>
        <w:t xml:space="preserve">ernative </w:t>
      </w:r>
      <w:proofErr w:type="spellStart"/>
      <w:r w:rsidRPr="0045322D">
        <w:rPr>
          <w:sz w:val="16"/>
        </w:rPr>
        <w:t>noncapitalist</w:t>
      </w:r>
      <w:proofErr w:type="spellEnd"/>
      <w:r w:rsidRPr="0045322D">
        <w:rPr>
          <w:sz w:val="16"/>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w:t>
      </w:r>
      <w:r w:rsidRPr="0045322D">
        <w:rPr>
          <w:rStyle w:val="StyleUnderline"/>
        </w:rPr>
        <w:t xml:space="preserve">the </w:t>
      </w:r>
      <w:r w:rsidRPr="009A37F8">
        <w:rPr>
          <w:rStyle w:val="Emphasis"/>
        </w:rPr>
        <w:t>best explanation</w:t>
      </w:r>
      <w:r w:rsidRPr="0045322D">
        <w:rPr>
          <w:sz w:val="16"/>
        </w:rPr>
        <w:t xml:space="preserve"> of these correlations and the underlying mechanism </w:t>
      </w:r>
      <w:r w:rsidRPr="0045322D">
        <w:rPr>
          <w:rStyle w:val="StyleUnderline"/>
        </w:rPr>
        <w:t xml:space="preserve">is that large </w:t>
      </w:r>
      <w:r w:rsidRPr="00E97FDE">
        <w:rPr>
          <w:rStyle w:val="StyleUnderline"/>
        </w:rPr>
        <w:t>increases</w:t>
      </w:r>
      <w:r w:rsidRPr="0045322D">
        <w:rPr>
          <w:rStyle w:val="StyleUnderline"/>
        </w:rPr>
        <w:t xml:space="preserve"> in </w:t>
      </w:r>
      <w:r w:rsidRPr="009A37F8">
        <w:rPr>
          <w:rStyle w:val="Emphasis"/>
        </w:rPr>
        <w:t>health</w:t>
      </w:r>
      <w:r w:rsidRPr="0045322D">
        <w:rPr>
          <w:rStyle w:val="StyleUnderline"/>
        </w:rPr>
        <w:t xml:space="preserve">, wellbeing, and </w:t>
      </w:r>
      <w:r w:rsidRPr="009A37F8">
        <w:rPr>
          <w:rStyle w:val="Emphasis"/>
        </w:rPr>
        <w:t>justice</w:t>
      </w:r>
      <w:r w:rsidRPr="0045322D">
        <w:rPr>
          <w:rStyle w:val="StyleUnderline"/>
        </w:rPr>
        <w:t xml:space="preserve"> </w:t>
      </w:r>
      <w:r w:rsidRPr="00E97FDE">
        <w:rPr>
          <w:rStyle w:val="StyleUnderline"/>
        </w:rPr>
        <w:t>are</w:t>
      </w:r>
      <w:r w:rsidRPr="0045322D">
        <w:rPr>
          <w:sz w:val="16"/>
        </w:rPr>
        <w:t xml:space="preserve"> </w:t>
      </w:r>
      <w:r w:rsidRPr="00DB6E3C">
        <w:rPr>
          <w:sz w:val="16"/>
        </w:rPr>
        <w:t xml:space="preserve">largely </w:t>
      </w:r>
      <w:r w:rsidRPr="00DB6E3C">
        <w:rPr>
          <w:rStyle w:val="Emphasis"/>
        </w:rPr>
        <w:t>driven</w:t>
      </w:r>
      <w:r w:rsidRPr="00DB6E3C">
        <w:rPr>
          <w:rStyle w:val="StyleUnderline"/>
        </w:rPr>
        <w:t xml:space="preserve"> by</w:t>
      </w:r>
      <w:r w:rsidRPr="00DB6E3C">
        <w:rPr>
          <w:sz w:val="16"/>
        </w:rPr>
        <w:t xml:space="preserve"> increasing </w:t>
      </w:r>
      <w:r w:rsidRPr="00DB6E3C">
        <w:rPr>
          <w:rStyle w:val="Emphasis"/>
        </w:rPr>
        <w:t>investments</w:t>
      </w:r>
      <w:r w:rsidRPr="00DB6E3C">
        <w:rPr>
          <w:rStyle w:val="StyleUnderline"/>
        </w:rPr>
        <w:t xml:space="preserve"> in </w:t>
      </w:r>
      <w:r w:rsidRPr="00DB6E3C">
        <w:rPr>
          <w:rStyle w:val="Emphasis"/>
        </w:rPr>
        <w:t>public goods</w:t>
      </w:r>
      <w:r w:rsidRPr="0045322D">
        <w:rPr>
          <w:rStyle w:val="StyleUnderline"/>
        </w:rPr>
        <w:t xml:space="preserve">. The </w:t>
      </w:r>
      <w:r w:rsidRPr="00787C66">
        <w:rPr>
          <w:rStyle w:val="Emphasis"/>
          <w:highlight w:val="cyan"/>
        </w:rPr>
        <w:t>scale</w:t>
      </w:r>
      <w:r w:rsidRPr="00787C66">
        <w:rPr>
          <w:rStyle w:val="StyleUnderline"/>
          <w:highlight w:val="cyan"/>
        </w:rPr>
        <w:t xml:space="preserve"> of</w:t>
      </w:r>
      <w:r w:rsidRPr="0045322D">
        <w:rPr>
          <w:rStyle w:val="StyleUnderline"/>
        </w:rPr>
        <w:t xml:space="preserve"> increased </w:t>
      </w:r>
      <w:r w:rsidRPr="00787C66">
        <w:rPr>
          <w:rStyle w:val="Emphasis"/>
          <w:highlight w:val="cyan"/>
        </w:rPr>
        <w:t>wealth</w:t>
      </w:r>
      <w:r w:rsidRPr="00DB6E3C">
        <w:rPr>
          <w:rStyle w:val="StyleUnderline"/>
        </w:rPr>
        <w:t xml:space="preserve"> necessary</w:t>
      </w:r>
      <w:r w:rsidRPr="0045322D">
        <w:rPr>
          <w:rStyle w:val="StyleUnderline"/>
        </w:rPr>
        <w:t xml:space="preserve"> to maximize these investments </w:t>
      </w:r>
      <w:r w:rsidRPr="00787C66">
        <w:rPr>
          <w:rStyle w:val="Emphasis"/>
          <w:highlight w:val="cyan"/>
        </w:rPr>
        <w:t>requires</w:t>
      </w:r>
      <w:r w:rsidRPr="00787C66">
        <w:rPr>
          <w:rStyle w:val="StyleUnderline"/>
          <w:highlight w:val="cyan"/>
        </w:rPr>
        <w:t xml:space="preserve"> cap</w:t>
      </w:r>
      <w:r w:rsidRPr="0045322D">
        <w:rPr>
          <w:sz w:val="16"/>
        </w:rPr>
        <w:t xml:space="preserve">italism. Thus, </w:t>
      </w:r>
      <w:r w:rsidRPr="009A37F8">
        <w:rPr>
          <w:rStyle w:val="StyleUnderline"/>
        </w:rPr>
        <w:t>as</w:t>
      </w:r>
      <w:r w:rsidRPr="0045322D">
        <w:rPr>
          <w:rStyle w:val="StyleUnderline"/>
        </w:rPr>
        <w:t xml:space="preserve"> capitalist </w:t>
      </w:r>
      <w:r w:rsidRPr="009A37F8">
        <w:rPr>
          <w:rStyle w:val="StyleUnderline"/>
        </w:rPr>
        <w:t>societies</w:t>
      </w:r>
      <w:r w:rsidRPr="0045322D">
        <w:rPr>
          <w:rStyle w:val="StyleUnderline"/>
        </w:rPr>
        <w:t xml:space="preserve"> have become </w:t>
      </w:r>
      <w:r w:rsidRPr="009A37F8">
        <w:rPr>
          <w:rStyle w:val="Emphasis"/>
        </w:rPr>
        <w:t>dramatically wealthier</w:t>
      </w:r>
      <w:r w:rsidRPr="0045322D">
        <w:rPr>
          <w:sz w:val="16"/>
        </w:rPr>
        <w:t xml:space="preserve"> over the past hundred years (</w:t>
      </w:r>
      <w:r w:rsidRPr="0045322D">
        <w:rPr>
          <w:rStyle w:val="StyleUnderline"/>
        </w:rPr>
        <w:t xml:space="preserve">and wealthier than societies with alternative systems), </w:t>
      </w:r>
      <w:r w:rsidRPr="00E97FDE">
        <w:rPr>
          <w:rStyle w:val="StyleUnderline"/>
        </w:rPr>
        <w:t>this</w:t>
      </w:r>
      <w:r w:rsidRPr="0045322D">
        <w:rPr>
          <w:rStyle w:val="StyleUnderline"/>
        </w:rPr>
        <w:t xml:space="preserve"> has </w:t>
      </w:r>
      <w:r w:rsidRPr="00787C66">
        <w:rPr>
          <w:rStyle w:val="StyleUnderline"/>
          <w:highlight w:val="cyan"/>
        </w:rPr>
        <w:t xml:space="preserve">allowed </w:t>
      </w:r>
      <w:r w:rsidRPr="00787C66">
        <w:rPr>
          <w:rStyle w:val="Emphasis"/>
          <w:highlight w:val="cyan"/>
        </w:rPr>
        <w:t>larger investments</w:t>
      </w:r>
      <w:r w:rsidRPr="00787C66">
        <w:rPr>
          <w:rStyle w:val="StyleUnderline"/>
          <w:highlight w:val="cyan"/>
        </w:rPr>
        <w:t xml:space="preserve"> in public goods</w:t>
      </w:r>
      <w:r w:rsidRPr="0045322D">
        <w:rPr>
          <w:rStyle w:val="StyleUnderline"/>
        </w:rPr>
        <w:t xml:space="preserve">, which simply </w:t>
      </w:r>
      <w:r w:rsidRPr="00E97FDE">
        <w:rPr>
          <w:rStyle w:val="StyleUnderline"/>
        </w:rPr>
        <w:t xml:space="preserve">has </w:t>
      </w:r>
      <w:r w:rsidRPr="00E97FDE">
        <w:rPr>
          <w:rStyle w:val="Emphasis"/>
        </w:rPr>
        <w:t>not</w:t>
      </w:r>
      <w:r w:rsidRPr="00E97FDE">
        <w:rPr>
          <w:rStyle w:val="StyleUnderline"/>
        </w:rPr>
        <w:t xml:space="preserve"> been </w:t>
      </w:r>
      <w:r w:rsidRPr="00E97FDE">
        <w:rPr>
          <w:rStyle w:val="Emphasis"/>
        </w:rPr>
        <w:t>possible</w:t>
      </w:r>
      <w:r w:rsidRPr="00E97FDE">
        <w:rPr>
          <w:rStyle w:val="StyleUnderline"/>
        </w:rPr>
        <w:t xml:space="preserve"> in a sustained way in societies without the </w:t>
      </w:r>
      <w:r w:rsidRPr="00E97FDE">
        <w:rPr>
          <w:rStyle w:val="Emphasis"/>
        </w:rPr>
        <w:t>greater wealth</w:t>
      </w:r>
      <w:r w:rsidRPr="00E97FDE">
        <w:rPr>
          <w:rStyle w:val="StyleUnderline"/>
        </w:rPr>
        <w:t xml:space="preserve"> that </w:t>
      </w:r>
      <w:r w:rsidRPr="00E97FDE">
        <w:rPr>
          <w:rStyle w:val="Emphasis"/>
        </w:rPr>
        <w:t>cap</w:t>
      </w:r>
      <w:r w:rsidRPr="00E97FDE">
        <w:rPr>
          <w:sz w:val="16"/>
        </w:rPr>
        <w:t>italism</w:t>
      </w:r>
      <w:r w:rsidRPr="0045322D">
        <w:rPr>
          <w:sz w:val="16"/>
        </w:rPr>
        <w:t xml:space="preserve"> </w:t>
      </w:r>
      <w:r w:rsidRPr="0045322D">
        <w:rPr>
          <w:rStyle w:val="StyleUnderline"/>
        </w:rPr>
        <w:t>makes possible. Important investments</w:t>
      </w:r>
      <w:r w:rsidRPr="0045322D">
        <w:rPr>
          <w:sz w:val="16"/>
        </w:rPr>
        <w:t xml:space="preserve"> in public goods </w:t>
      </w:r>
      <w:r w:rsidRPr="0045322D">
        <w:rPr>
          <w:rStyle w:val="StyleUnderline"/>
        </w:rPr>
        <w:t>include</w:t>
      </w:r>
      <w:r w:rsidRPr="0045322D">
        <w:rPr>
          <w:sz w:val="16"/>
        </w:rPr>
        <w:t xml:space="preserve"> investments in </w:t>
      </w:r>
      <w:r w:rsidRPr="0045322D">
        <w:rPr>
          <w:rStyle w:val="StyleUnderline"/>
        </w:rPr>
        <w:t xml:space="preserve">basic </w:t>
      </w:r>
      <w:r w:rsidRPr="00787C66">
        <w:rPr>
          <w:rStyle w:val="Emphasis"/>
          <w:highlight w:val="cyan"/>
        </w:rPr>
        <w:t>medical</w:t>
      </w:r>
      <w:r w:rsidRPr="00787C66">
        <w:rPr>
          <w:rStyle w:val="StyleUnderline"/>
          <w:highlight w:val="cyan"/>
        </w:rPr>
        <w:t xml:space="preserve"> knowledge</w:t>
      </w:r>
      <w:r w:rsidRPr="0045322D">
        <w:rPr>
          <w:sz w:val="16"/>
        </w:rPr>
        <w:t xml:space="preserve">, in </w:t>
      </w:r>
      <w:r w:rsidRPr="0045322D">
        <w:rPr>
          <w:rStyle w:val="StyleUnderline"/>
        </w:rPr>
        <w:t xml:space="preserve">health and </w:t>
      </w:r>
      <w:r w:rsidRPr="00787C66">
        <w:rPr>
          <w:rStyle w:val="Emphasis"/>
          <w:highlight w:val="cyan"/>
        </w:rPr>
        <w:t>nutrition</w:t>
      </w:r>
      <w:r w:rsidRPr="00787C66">
        <w:rPr>
          <w:rStyle w:val="StyleUnderline"/>
          <w:highlight w:val="cyan"/>
        </w:rPr>
        <w:t xml:space="preserve"> programs</w:t>
      </w:r>
      <w:r w:rsidRPr="009A37F8">
        <w:rPr>
          <w:rStyle w:val="StyleUnderline"/>
        </w:rPr>
        <w:t>, and</w:t>
      </w:r>
      <w:r w:rsidRPr="009A37F8">
        <w:rPr>
          <w:sz w:val="16"/>
        </w:rPr>
        <w:t xml:space="preserve"> in</w:t>
      </w:r>
      <w:r w:rsidRPr="0045322D">
        <w:rPr>
          <w:sz w:val="16"/>
        </w:rPr>
        <w:t xml:space="preserve"> the </w:t>
      </w:r>
      <w:r w:rsidRPr="0045322D">
        <w:rPr>
          <w:rStyle w:val="StyleUnderline"/>
        </w:rPr>
        <w:t xml:space="preserve">institutional </w:t>
      </w:r>
      <w:r w:rsidRPr="00787C66">
        <w:rPr>
          <w:rStyle w:val="Emphasis"/>
          <w:highlight w:val="cyan"/>
        </w:rPr>
        <w:t>capacity</w:t>
      </w:r>
      <w:r w:rsidRPr="0045322D">
        <w:rPr>
          <w:rStyle w:val="StyleUnderline"/>
        </w:rPr>
        <w:t xml:space="preserve"> and </w:t>
      </w:r>
      <w:r w:rsidRPr="009A37F8">
        <w:rPr>
          <w:rStyle w:val="Emphasis"/>
        </w:rPr>
        <w:t>know-how</w:t>
      </w:r>
      <w:r w:rsidRPr="0045322D">
        <w:rPr>
          <w:rStyle w:val="StyleUnderline"/>
        </w:rPr>
        <w:t xml:space="preserve"> </w:t>
      </w:r>
      <w:r w:rsidRPr="00787C66">
        <w:rPr>
          <w:rStyle w:val="StyleUnderline"/>
          <w:highlight w:val="cyan"/>
        </w:rPr>
        <w:t xml:space="preserve">to </w:t>
      </w:r>
      <w:r w:rsidRPr="00787C66">
        <w:rPr>
          <w:rStyle w:val="Emphasis"/>
          <w:highlight w:val="cyan"/>
        </w:rPr>
        <w:t>regulate</w:t>
      </w:r>
      <w:r w:rsidRPr="0045322D">
        <w:rPr>
          <w:sz w:val="16"/>
        </w:rPr>
        <w:t xml:space="preserve"> society and </w:t>
      </w:r>
      <w:r w:rsidRPr="0045322D">
        <w:rPr>
          <w:rStyle w:val="StyleUnderline"/>
        </w:rPr>
        <w:t>cap</w:t>
      </w:r>
      <w:r w:rsidRPr="0045322D">
        <w:rPr>
          <w:sz w:val="16"/>
        </w:rPr>
        <w:t xml:space="preserve">italism itself. As a result, </w:t>
      </w:r>
      <w:r w:rsidRPr="00787C66">
        <w:rPr>
          <w:rStyle w:val="StyleUnderline"/>
          <w:highlight w:val="cyan"/>
        </w:rPr>
        <w:t>cap</w:t>
      </w:r>
      <w:r w:rsidRPr="0045322D">
        <w:rPr>
          <w:sz w:val="16"/>
        </w:rPr>
        <w:t xml:space="preserve">italism </w:t>
      </w:r>
      <w:r w:rsidRPr="0045322D">
        <w:rPr>
          <w:rStyle w:val="StyleUnderline"/>
        </w:rPr>
        <w:t xml:space="preserve">is a </w:t>
      </w:r>
      <w:r w:rsidRPr="00DB6E3C">
        <w:rPr>
          <w:rStyle w:val="StyleUnderline"/>
        </w:rPr>
        <w:t xml:space="preserve">primary </w:t>
      </w:r>
      <w:r w:rsidRPr="00787C66">
        <w:rPr>
          <w:rStyle w:val="Emphasis"/>
          <w:highlight w:val="cyan"/>
        </w:rPr>
        <w:t>driver</w:t>
      </w:r>
      <w:r w:rsidRPr="00787C66">
        <w:rPr>
          <w:rStyle w:val="StyleUnderline"/>
          <w:highlight w:val="cyan"/>
        </w:rPr>
        <w:t xml:space="preserve"> of</w:t>
      </w:r>
      <w:r w:rsidRPr="0045322D">
        <w:rPr>
          <w:rStyle w:val="StyleUnderline"/>
        </w:rPr>
        <w:t xml:space="preserve"> </w:t>
      </w:r>
      <w:r w:rsidRPr="009A37F8">
        <w:rPr>
          <w:rStyle w:val="Emphasis"/>
        </w:rPr>
        <w:t>positive outcomes</w:t>
      </w:r>
      <w:r w:rsidRPr="0045322D">
        <w:rPr>
          <w:rStyle w:val="StyleUnderline"/>
        </w:rPr>
        <w:t xml:space="preserve"> in </w:t>
      </w:r>
      <w:r w:rsidRPr="009A37F8">
        <w:rPr>
          <w:rStyle w:val="Emphasis"/>
        </w:rPr>
        <w:t>health</w:t>
      </w:r>
      <w:r w:rsidRPr="0045322D">
        <w:rPr>
          <w:rStyle w:val="StyleUnderline"/>
        </w:rPr>
        <w:t xml:space="preserve"> and wellbeing</w:t>
      </w:r>
      <w:r w:rsidRPr="0045322D">
        <w:rPr>
          <w:sz w:val="16"/>
        </w:rPr>
        <w:t xml:space="preserve"> (such as </w:t>
      </w:r>
      <w:r w:rsidRPr="0045322D">
        <w:rPr>
          <w:rStyle w:val="StyleUnderline"/>
        </w:rPr>
        <w:t xml:space="preserve">increased </w:t>
      </w:r>
      <w:r w:rsidRPr="00787C66">
        <w:rPr>
          <w:rStyle w:val="Emphasis"/>
          <w:highlight w:val="cyan"/>
        </w:rPr>
        <w:t>life expectancy</w:t>
      </w:r>
      <w:r w:rsidRPr="00787C66">
        <w:rPr>
          <w:rStyle w:val="StyleUnderline"/>
          <w:highlight w:val="cyan"/>
        </w:rPr>
        <w:t>, lowered</w:t>
      </w:r>
      <w:r w:rsidRPr="0045322D">
        <w:rPr>
          <w:rStyle w:val="StyleUnderline"/>
        </w:rPr>
        <w:t xml:space="preserve"> child and maternal </w:t>
      </w:r>
      <w:r w:rsidRPr="00787C66">
        <w:rPr>
          <w:rStyle w:val="Emphasis"/>
          <w:highlight w:val="cyan"/>
        </w:rPr>
        <w:t>mortality</w:t>
      </w:r>
      <w:r w:rsidRPr="00E97FDE">
        <w:rPr>
          <w:rStyle w:val="StyleUnderline"/>
        </w:rPr>
        <w:t xml:space="preserve">, adequate </w:t>
      </w:r>
      <w:r w:rsidRPr="00787C66">
        <w:rPr>
          <w:rStyle w:val="Emphasis"/>
          <w:highlight w:val="cyan"/>
        </w:rPr>
        <w:t>calories</w:t>
      </w:r>
      <w:r w:rsidRPr="0045322D">
        <w:rPr>
          <w:sz w:val="16"/>
        </w:rPr>
        <w:t xml:space="preserve"> per day, </w:t>
      </w:r>
      <w:r w:rsidRPr="00787C66">
        <w:rPr>
          <w:rStyle w:val="StyleUnderline"/>
          <w:highlight w:val="cyan"/>
        </w:rPr>
        <w:t>minimized</w:t>
      </w:r>
      <w:r w:rsidRPr="0045322D">
        <w:rPr>
          <w:rStyle w:val="StyleUnderline"/>
        </w:rPr>
        <w:t xml:space="preserve"> infectious </w:t>
      </w:r>
      <w:r w:rsidRPr="00787C66">
        <w:rPr>
          <w:rStyle w:val="Emphasis"/>
          <w:highlight w:val="cyan"/>
        </w:rPr>
        <w:t>disease</w:t>
      </w:r>
      <w:r w:rsidRPr="0045322D">
        <w:rPr>
          <w:sz w:val="16"/>
        </w:rPr>
        <w:t xml:space="preserve"> rates, </w:t>
      </w:r>
      <w:r w:rsidRPr="0045322D">
        <w:rPr>
          <w:rStyle w:val="StyleUnderline"/>
        </w:rPr>
        <w:t xml:space="preserve">a </w:t>
      </w:r>
      <w:r w:rsidRPr="00787C66">
        <w:rPr>
          <w:rStyle w:val="StyleUnderline"/>
          <w:highlight w:val="cyan"/>
        </w:rPr>
        <w:t>lower</w:t>
      </w:r>
      <w:r w:rsidRPr="0045322D">
        <w:rPr>
          <w:rStyle w:val="StyleUnderline"/>
        </w:rPr>
        <w:t xml:space="preserve"> </w:t>
      </w:r>
      <w:r w:rsidRPr="009A37F8">
        <w:rPr>
          <w:rStyle w:val="Emphasis"/>
        </w:rPr>
        <w:t>percentage</w:t>
      </w:r>
      <w:r w:rsidRPr="0045322D">
        <w:rPr>
          <w:rStyle w:val="StyleUnderline"/>
        </w:rPr>
        <w:t xml:space="preserve"> and </w:t>
      </w:r>
      <w:r w:rsidRPr="009A37F8">
        <w:rPr>
          <w:rStyle w:val="Emphasis"/>
        </w:rPr>
        <w:t>number of people</w:t>
      </w:r>
      <w:r w:rsidRPr="0045322D">
        <w:rPr>
          <w:rStyle w:val="StyleUnderline"/>
        </w:rPr>
        <w:t xml:space="preserve"> in </w:t>
      </w:r>
      <w:r w:rsidRPr="00787C66">
        <w:rPr>
          <w:rStyle w:val="Emphasis"/>
          <w:highlight w:val="cyan"/>
        </w:rPr>
        <w:t>poverty</w:t>
      </w:r>
      <w:r w:rsidRPr="0045322D">
        <w:rPr>
          <w:rStyle w:val="StyleUnderline"/>
        </w:rPr>
        <w:t>, and</w:t>
      </w:r>
      <w:r w:rsidRPr="0045322D">
        <w:rPr>
          <w:sz w:val="16"/>
        </w:rPr>
        <w:t xml:space="preserve"> more reported </w:t>
      </w:r>
      <w:r w:rsidRPr="009A37F8">
        <w:rPr>
          <w:rStyle w:val="Emphasis"/>
        </w:rPr>
        <w:t>happiness</w:t>
      </w:r>
      <w:r w:rsidRPr="0045322D">
        <w:rPr>
          <w:sz w:val="16"/>
        </w:rPr>
        <w:t xml:space="preserve">);5 </w:t>
      </w:r>
      <w:r w:rsidRPr="0045322D">
        <w:rPr>
          <w:rStyle w:val="StyleUnderline"/>
        </w:rPr>
        <w:t xml:space="preserve">and in </w:t>
      </w:r>
      <w:r w:rsidRPr="00787C66">
        <w:rPr>
          <w:rStyle w:val="Emphasis"/>
          <w:highlight w:val="cyan"/>
        </w:rPr>
        <w:t>justice</w:t>
      </w:r>
      <w:r w:rsidRPr="0045322D">
        <w:rPr>
          <w:sz w:val="16"/>
        </w:rPr>
        <w:t xml:space="preserve"> (such as </w:t>
      </w:r>
      <w:r w:rsidRPr="00787C66">
        <w:rPr>
          <w:rStyle w:val="StyleUnderline"/>
          <w:highlight w:val="cyan"/>
        </w:rPr>
        <w:t>reduced</w:t>
      </w:r>
      <w:r w:rsidRPr="0045322D">
        <w:rPr>
          <w:rStyle w:val="StyleUnderline"/>
        </w:rPr>
        <w:t xml:space="preserve"> </w:t>
      </w:r>
      <w:r w:rsidRPr="009A37F8">
        <w:rPr>
          <w:rStyle w:val="Emphasis"/>
        </w:rPr>
        <w:t>deaths</w:t>
      </w:r>
      <w:r w:rsidRPr="0045322D">
        <w:rPr>
          <w:rStyle w:val="StyleUnderline"/>
        </w:rPr>
        <w:t xml:space="preserve"> from </w:t>
      </w:r>
      <w:r w:rsidRPr="00787C66">
        <w:rPr>
          <w:rStyle w:val="Emphasis"/>
          <w:highlight w:val="cyan"/>
        </w:rPr>
        <w:t>war</w:t>
      </w:r>
      <w:r w:rsidRPr="0045322D">
        <w:rPr>
          <w:sz w:val="16"/>
        </w:rPr>
        <w:t xml:space="preserve"> and homicide; </w:t>
      </w:r>
      <w:r w:rsidRPr="00E97FDE">
        <w:rPr>
          <w:rStyle w:val="StyleUnderline"/>
        </w:rPr>
        <w:t>higher</w:t>
      </w:r>
      <w:r w:rsidRPr="0045322D">
        <w:rPr>
          <w:sz w:val="16"/>
        </w:rPr>
        <w:t xml:space="preserve"> rankings in </w:t>
      </w:r>
      <w:r w:rsidRPr="0045322D">
        <w:rPr>
          <w:rStyle w:val="StyleUnderline"/>
        </w:rPr>
        <w:t xml:space="preserve">human </w:t>
      </w:r>
      <w:r w:rsidRPr="00787C66">
        <w:rPr>
          <w:rStyle w:val="Emphasis"/>
          <w:highlight w:val="cyan"/>
        </w:rPr>
        <w:t>rights</w:t>
      </w:r>
      <w:r w:rsidRPr="0045322D">
        <w:rPr>
          <w:sz w:val="16"/>
        </w:rPr>
        <w:t xml:space="preserve"> indices; the </w:t>
      </w:r>
      <w:r w:rsidRPr="0045322D">
        <w:rPr>
          <w:rStyle w:val="StyleUnderline"/>
        </w:rPr>
        <w:t>reduced</w:t>
      </w:r>
      <w:r w:rsidRPr="0045322D">
        <w:rPr>
          <w:sz w:val="16"/>
        </w:rPr>
        <w:t xml:space="preserve"> prevalence of </w:t>
      </w:r>
      <w:r w:rsidRPr="009A37F8">
        <w:rPr>
          <w:rStyle w:val="Emphasis"/>
        </w:rPr>
        <w:t>racist</w:t>
      </w:r>
      <w:r w:rsidRPr="0045322D">
        <w:rPr>
          <w:rStyle w:val="StyleUnderline"/>
        </w:rPr>
        <w:t xml:space="preserve">, </w:t>
      </w:r>
      <w:r w:rsidRPr="009A37F8">
        <w:rPr>
          <w:rStyle w:val="Emphasis"/>
        </w:rPr>
        <w:t>sexist</w:t>
      </w:r>
      <w:r w:rsidRPr="0045322D">
        <w:rPr>
          <w:rStyle w:val="StyleUnderline"/>
        </w:rPr>
        <w:t xml:space="preserve">, </w:t>
      </w:r>
      <w:r w:rsidRPr="009A37F8">
        <w:rPr>
          <w:rStyle w:val="Emphasis"/>
        </w:rPr>
        <w:t>homophobic</w:t>
      </w:r>
      <w:r w:rsidRPr="0045322D">
        <w:rPr>
          <w:rStyle w:val="StyleUnderline"/>
        </w:rPr>
        <w:t xml:space="preserve"> opinions</w:t>
      </w:r>
      <w:r w:rsidRPr="0045322D">
        <w:rPr>
          <w:sz w:val="16"/>
        </w:rPr>
        <w:t xml:space="preserve"> in surveys; and </w:t>
      </w:r>
      <w:r w:rsidRPr="0045322D">
        <w:rPr>
          <w:rStyle w:val="StyleUnderline"/>
        </w:rPr>
        <w:t xml:space="preserve">higher </w:t>
      </w:r>
      <w:r w:rsidRPr="00E97FDE">
        <w:rPr>
          <w:rStyle w:val="Emphasis"/>
        </w:rPr>
        <w:t>literacy</w:t>
      </w:r>
      <w:r w:rsidRPr="0045322D">
        <w:rPr>
          <w:rStyle w:val="StyleUnderline"/>
        </w:rPr>
        <w:t xml:space="preserve"> rates</w:t>
      </w:r>
      <w:r w:rsidRPr="0045322D">
        <w:rPr>
          <w:sz w:val="16"/>
        </w:rPr>
        <w:t xml:space="preserve">).6 These </w:t>
      </w:r>
      <w:r w:rsidRPr="009A37F8">
        <w:rPr>
          <w:rStyle w:val="Emphasis"/>
        </w:rPr>
        <w:t>quantifiable</w:t>
      </w:r>
      <w:r w:rsidRPr="0045322D">
        <w:rPr>
          <w:rStyle w:val="StyleUnderline"/>
        </w:rPr>
        <w:t xml:space="preserve"> positive consequences of</w:t>
      </w:r>
      <w:r w:rsidRPr="0045322D">
        <w:rPr>
          <w:sz w:val="16"/>
        </w:rPr>
        <w:t xml:space="preserve"> global </w:t>
      </w:r>
      <w:r w:rsidRPr="0045322D">
        <w:rPr>
          <w:rStyle w:val="StyleUnderline"/>
        </w:rPr>
        <w:t>cap</w:t>
      </w:r>
      <w:r w:rsidRPr="0045322D">
        <w:rPr>
          <w:sz w:val="16"/>
        </w:rPr>
        <w:t xml:space="preserve">italism </w:t>
      </w:r>
      <w:r w:rsidRPr="009A37F8">
        <w:rPr>
          <w:rStyle w:val="Emphasis"/>
        </w:rPr>
        <w:t>dramatically outweigh</w:t>
      </w:r>
      <w:r w:rsidRPr="0045322D">
        <w:rPr>
          <w:sz w:val="16"/>
        </w:rPr>
        <w:t xml:space="preserve"> the </w:t>
      </w:r>
      <w:r w:rsidRPr="0045322D">
        <w:rPr>
          <w:rStyle w:val="StyleUnderline"/>
        </w:rPr>
        <w:t>negative consequences</w:t>
      </w:r>
      <w:r w:rsidRPr="0045322D">
        <w:rPr>
          <w:sz w:val="16"/>
        </w:rPr>
        <w:t xml:space="preserve"> (such as deaths from pollution in the course of development), with the result that the </w:t>
      </w:r>
      <w:r w:rsidRPr="0045322D">
        <w:rPr>
          <w:rStyle w:val="StyleUnderline"/>
        </w:rPr>
        <w:t>net benefits from cap</w:t>
      </w:r>
      <w:r w:rsidRPr="0045322D">
        <w:rPr>
          <w:sz w:val="16"/>
        </w:rPr>
        <w:t xml:space="preserve">italism in terms of health, wellbeing, and justice </w:t>
      </w:r>
      <w:r w:rsidRPr="0045322D">
        <w:rPr>
          <w:rStyle w:val="StyleUnderline"/>
        </w:rPr>
        <w:t xml:space="preserve">have been </w:t>
      </w:r>
      <w:r w:rsidRPr="009A37F8">
        <w:rPr>
          <w:rStyle w:val="Emphasis"/>
        </w:rPr>
        <w:t>greater</w:t>
      </w:r>
      <w:r w:rsidRPr="0045322D">
        <w:rPr>
          <w:rStyle w:val="StyleUnderline"/>
        </w:rPr>
        <w:t xml:space="preserve"> than they would have been under </w:t>
      </w:r>
      <w:r w:rsidRPr="009A37F8">
        <w:rPr>
          <w:rStyle w:val="Emphasis"/>
        </w:rPr>
        <w:t xml:space="preserve">any known </w:t>
      </w:r>
      <w:proofErr w:type="spellStart"/>
      <w:r w:rsidRPr="009A37F8">
        <w:rPr>
          <w:rStyle w:val="Emphasis"/>
        </w:rPr>
        <w:t>noncapitalist</w:t>
      </w:r>
      <w:proofErr w:type="spellEnd"/>
      <w:r w:rsidRPr="009A37F8">
        <w:rPr>
          <w:rStyle w:val="Emphasis"/>
        </w:rPr>
        <w:t xml:space="preserve"> approach</w:t>
      </w:r>
      <w:r w:rsidRPr="0045322D">
        <w:rPr>
          <w:sz w:val="16"/>
        </w:rPr>
        <w:t xml:space="preserve"> to structuring society.7</w:t>
      </w:r>
    </w:p>
    <w:p w14:paraId="42F1E1D4" w14:textId="77777777" w:rsidR="00500F9D" w:rsidRPr="008D351F" w:rsidRDefault="00500F9D" w:rsidP="00500F9D">
      <w:pPr>
        <w:rPr>
          <w:sz w:val="16"/>
        </w:rPr>
      </w:pPr>
      <w:r w:rsidRPr="008D351F">
        <w:rPr>
          <w:sz w:val="16"/>
        </w:rPr>
        <w:t xml:space="preserve">Premise 2. Economics, ethics, and policy. Although </w:t>
      </w:r>
      <w:r w:rsidRPr="0045322D">
        <w:rPr>
          <w:rStyle w:val="StyleUnderline"/>
        </w:rPr>
        <w:t>cap</w:t>
      </w:r>
      <w:r w:rsidRPr="008D351F">
        <w:rPr>
          <w:sz w:val="16"/>
        </w:rPr>
        <w:t xml:space="preserve">italism has often been ill-regulated and therefore failed to maximize net benefits for health, wellbeing, and justice, it </w:t>
      </w:r>
      <w:r w:rsidRPr="0045322D">
        <w:rPr>
          <w:rStyle w:val="Emphasis"/>
        </w:rPr>
        <w:t>can</w:t>
      </w:r>
      <w:r w:rsidRPr="0045322D">
        <w:rPr>
          <w:rStyle w:val="StyleUnderline"/>
        </w:rPr>
        <w:t xml:space="preserve"> become </w:t>
      </w:r>
      <w:r w:rsidRPr="0045322D">
        <w:rPr>
          <w:rStyle w:val="Emphasis"/>
        </w:rPr>
        <w:t>well-regulated</w:t>
      </w:r>
      <w:r w:rsidRPr="008D351F">
        <w:rPr>
          <w:sz w:val="16"/>
        </w:rPr>
        <w:t xml:space="preserve"> so that it maximizes these societal goals, by including mechanisms identified by economists and other policy experts that do the following:</w:t>
      </w:r>
    </w:p>
    <w:p w14:paraId="54715675" w14:textId="77777777" w:rsidR="00500F9D" w:rsidRPr="008D351F" w:rsidRDefault="00500F9D" w:rsidP="00500F9D">
      <w:pPr>
        <w:pStyle w:val="ListParagraph"/>
        <w:numPr>
          <w:ilvl w:val="0"/>
          <w:numId w:val="14"/>
        </w:numPr>
        <w:rPr>
          <w:sz w:val="16"/>
        </w:rPr>
      </w:pPr>
      <w:r w:rsidRPr="008D351F">
        <w:rPr>
          <w:sz w:val="16"/>
        </w:rPr>
        <w:t xml:space="preserve">optimally8 </w:t>
      </w:r>
      <w:r w:rsidRPr="0045322D">
        <w:rPr>
          <w:rStyle w:val="StyleUnderline"/>
        </w:rPr>
        <w:t>regulate</w:t>
      </w:r>
      <w:r w:rsidRPr="008D351F">
        <w:rPr>
          <w:sz w:val="16"/>
        </w:rPr>
        <w:t xml:space="preserve"> negative effects such as </w:t>
      </w:r>
      <w:r w:rsidRPr="0045322D">
        <w:rPr>
          <w:rStyle w:val="Emphasis"/>
        </w:rPr>
        <w:t>pollution</w:t>
      </w:r>
      <w:r w:rsidRPr="0045322D">
        <w:rPr>
          <w:rStyle w:val="StyleUnderline"/>
        </w:rPr>
        <w:t xml:space="preserve"> and </w:t>
      </w:r>
      <w:r w:rsidRPr="0045322D">
        <w:rPr>
          <w:rStyle w:val="Emphasis"/>
        </w:rPr>
        <w:t>monopoly power</w:t>
      </w:r>
      <w:r w:rsidRPr="008D351F">
        <w:rPr>
          <w:sz w:val="16"/>
        </w:rPr>
        <w:t xml:space="preserve">, and </w:t>
      </w:r>
      <w:r w:rsidRPr="0045322D">
        <w:rPr>
          <w:rStyle w:val="StyleUnderline"/>
        </w:rPr>
        <w:t xml:space="preserve">invest in </w:t>
      </w:r>
      <w:r w:rsidRPr="0045322D">
        <w:rPr>
          <w:rStyle w:val="Emphasis"/>
        </w:rPr>
        <w:t>public goods</w:t>
      </w:r>
      <w:r w:rsidRPr="008D351F">
        <w:rPr>
          <w:sz w:val="16"/>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1B0EBB8B" w14:textId="77777777" w:rsidR="00500F9D" w:rsidRPr="008D351F" w:rsidRDefault="00500F9D" w:rsidP="00500F9D">
      <w:pPr>
        <w:pStyle w:val="ListParagraph"/>
        <w:numPr>
          <w:ilvl w:val="0"/>
          <w:numId w:val="13"/>
        </w:numPr>
        <w:rPr>
          <w:sz w:val="16"/>
        </w:rPr>
      </w:pPr>
      <w:r w:rsidRPr="0045322D">
        <w:rPr>
          <w:rStyle w:val="StyleUnderline"/>
        </w:rPr>
        <w:t xml:space="preserve">ensure </w:t>
      </w:r>
      <w:r w:rsidRPr="0045322D">
        <w:rPr>
          <w:rStyle w:val="Emphasis"/>
        </w:rPr>
        <w:t>equity</w:t>
      </w:r>
      <w:r w:rsidRPr="0045322D">
        <w:rPr>
          <w:rStyle w:val="StyleUnderline"/>
        </w:rPr>
        <w:t xml:space="preserve"> and </w:t>
      </w:r>
      <w:r w:rsidRPr="0045322D">
        <w:rPr>
          <w:rStyle w:val="Emphasis"/>
        </w:rPr>
        <w:t>distributive justice</w:t>
      </w:r>
      <w:r w:rsidRPr="008D351F">
        <w:rPr>
          <w:sz w:val="16"/>
        </w:rPr>
        <w:t xml:space="preserve"> (for example, </w:t>
      </w:r>
      <w:r w:rsidRPr="0045322D">
        <w:rPr>
          <w:rStyle w:val="StyleUnderline"/>
        </w:rPr>
        <w:t xml:space="preserve">via </w:t>
      </w:r>
      <w:r w:rsidRPr="0045322D">
        <w:rPr>
          <w:rStyle w:val="Emphasis"/>
        </w:rPr>
        <w:t>wealth redistribution</w:t>
      </w:r>
      <w:r w:rsidRPr="008D351F">
        <w:rPr>
          <w:sz w:val="16"/>
        </w:rPr>
        <w:t>);10</w:t>
      </w:r>
    </w:p>
    <w:p w14:paraId="1F3D92B3" w14:textId="77777777" w:rsidR="00500F9D" w:rsidRPr="008D351F" w:rsidRDefault="00500F9D" w:rsidP="00500F9D">
      <w:pPr>
        <w:pStyle w:val="ListParagraph"/>
        <w:numPr>
          <w:ilvl w:val="0"/>
          <w:numId w:val="12"/>
        </w:numPr>
        <w:rPr>
          <w:sz w:val="16"/>
        </w:rPr>
      </w:pPr>
      <w:r w:rsidRPr="0045322D">
        <w:rPr>
          <w:rStyle w:val="StyleUnderline"/>
        </w:rPr>
        <w:lastRenderedPageBreak/>
        <w:t xml:space="preserve">ensure basic </w:t>
      </w:r>
      <w:r w:rsidRPr="0045322D">
        <w:rPr>
          <w:rStyle w:val="Emphasis"/>
        </w:rPr>
        <w:t>rights</w:t>
      </w:r>
      <w:r w:rsidRPr="0045322D">
        <w:rPr>
          <w:rStyle w:val="StyleUnderline"/>
        </w:rPr>
        <w:t xml:space="preserve">, </w:t>
      </w:r>
      <w:r w:rsidRPr="0045322D">
        <w:rPr>
          <w:rStyle w:val="Emphasis"/>
        </w:rPr>
        <w:t>justice</w:t>
      </w:r>
      <w:r w:rsidRPr="0045322D">
        <w:rPr>
          <w:rStyle w:val="StyleUnderline"/>
        </w:rPr>
        <w:t xml:space="preserve">, and the </w:t>
      </w:r>
      <w:r w:rsidRPr="0045322D">
        <w:rPr>
          <w:rStyle w:val="Emphasis"/>
        </w:rPr>
        <w:t>rule of law</w:t>
      </w:r>
      <w:r w:rsidRPr="008D351F">
        <w:rPr>
          <w:sz w:val="16"/>
        </w:rPr>
        <w:t xml:space="preserve">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w:t>
      </w:r>
    </w:p>
    <w:p w14:paraId="18319048" w14:textId="77777777" w:rsidR="00500F9D" w:rsidRPr="008D351F" w:rsidRDefault="00500F9D" w:rsidP="00500F9D">
      <w:pPr>
        <w:pStyle w:val="ListParagraph"/>
        <w:numPr>
          <w:ilvl w:val="0"/>
          <w:numId w:val="12"/>
        </w:numPr>
        <w:rPr>
          <w:sz w:val="16"/>
        </w:rPr>
      </w:pPr>
      <w:r w:rsidRPr="008D351F">
        <w:rPr>
          <w:sz w:val="16"/>
        </w:rPr>
        <w:t>ensure that there is no alternative way of structuring society that is more efficient or better promotes the equity, justice, and fairness goals outlined above (by allowing free exchange given the regulations mentioned).12</w:t>
      </w:r>
    </w:p>
    <w:p w14:paraId="4078D6EC" w14:textId="77777777" w:rsidR="00500F9D" w:rsidRPr="008D351F" w:rsidRDefault="00500F9D" w:rsidP="00500F9D">
      <w:pPr>
        <w:rPr>
          <w:sz w:val="16"/>
        </w:rPr>
      </w:pPr>
      <w:r w:rsidRPr="008D351F">
        <w:rPr>
          <w:sz w:val="16"/>
        </w:rPr>
        <w:t>To summarize the implication of the first two premises, well-</w:t>
      </w:r>
      <w:r w:rsidRPr="00787C66">
        <w:rPr>
          <w:rStyle w:val="Emphasis"/>
          <w:highlight w:val="cyan"/>
        </w:rPr>
        <w:t>regulated</w:t>
      </w:r>
      <w:r w:rsidRPr="00787C66">
        <w:rPr>
          <w:rStyle w:val="StyleUnderline"/>
          <w:highlight w:val="cyan"/>
        </w:rPr>
        <w:t xml:space="preserve"> cap</w:t>
      </w:r>
      <w:r w:rsidRPr="008D351F">
        <w:rPr>
          <w:sz w:val="16"/>
        </w:rPr>
        <w:t xml:space="preserve">italism </w:t>
      </w:r>
      <w:r w:rsidRPr="0045322D">
        <w:rPr>
          <w:rStyle w:val="StyleUnderline"/>
        </w:rPr>
        <w:t xml:space="preserve">is </w:t>
      </w:r>
      <w:r w:rsidRPr="00787C66">
        <w:rPr>
          <w:rStyle w:val="Emphasis"/>
          <w:highlight w:val="cyan"/>
        </w:rPr>
        <w:t>essential</w:t>
      </w:r>
      <w:r w:rsidRPr="00787C66">
        <w:rPr>
          <w:rStyle w:val="StyleUnderline"/>
          <w:highlight w:val="cyan"/>
        </w:rPr>
        <w:t xml:space="preserve"> to</w:t>
      </w:r>
      <w:r w:rsidRPr="0045322D">
        <w:rPr>
          <w:rStyle w:val="StyleUnderline"/>
        </w:rPr>
        <w:t xml:space="preserve"> best achieving</w:t>
      </w:r>
      <w:r w:rsidRPr="008D351F">
        <w:rPr>
          <w:sz w:val="16"/>
        </w:rPr>
        <w:t xml:space="preserve"> our </w:t>
      </w:r>
      <w:r w:rsidRPr="0045322D">
        <w:rPr>
          <w:rStyle w:val="StyleUnderline"/>
        </w:rPr>
        <w:t>ethical goals</w:t>
      </w:r>
      <w:r w:rsidRPr="008D351F">
        <w:rPr>
          <w:sz w:val="16"/>
        </w:rPr>
        <w:t xml:space="preserve">—which is true even though capitalism has certainly not always been well regulated historically. </w:t>
      </w:r>
      <w:r w:rsidRPr="00DB6E3C">
        <w:rPr>
          <w:rStyle w:val="StyleUnderline"/>
        </w:rPr>
        <w:t>Society can</w:t>
      </w:r>
      <w:r w:rsidRPr="008D351F">
        <w:rPr>
          <w:sz w:val="16"/>
        </w:rPr>
        <w:t xml:space="preserve"> still do much better and </w:t>
      </w:r>
      <w:r w:rsidRPr="00787C66">
        <w:rPr>
          <w:rStyle w:val="Emphasis"/>
          <w:highlight w:val="cyan"/>
        </w:rPr>
        <w:t>remove</w:t>
      </w:r>
      <w:r w:rsidRPr="008D351F">
        <w:rPr>
          <w:sz w:val="16"/>
        </w:rPr>
        <w:t xml:space="preserve"> the </w:t>
      </w:r>
      <w:r w:rsidRPr="00DB6E3C">
        <w:rPr>
          <w:rStyle w:val="StyleUnderline"/>
        </w:rPr>
        <w:t xml:space="preserve">large </w:t>
      </w:r>
      <w:r w:rsidRPr="00787C66">
        <w:rPr>
          <w:rStyle w:val="StyleUnderline"/>
          <w:highlight w:val="cyan"/>
        </w:rPr>
        <w:t>deficits</w:t>
      </w:r>
      <w:r w:rsidRPr="00DB6E3C">
        <w:rPr>
          <w:rStyle w:val="StyleUnderline"/>
        </w:rPr>
        <w:t xml:space="preserve"> in terms of </w:t>
      </w:r>
      <w:r w:rsidRPr="00DB6E3C">
        <w:rPr>
          <w:rStyle w:val="Emphasis"/>
        </w:rPr>
        <w:t>health</w:t>
      </w:r>
      <w:r w:rsidRPr="00DB6E3C">
        <w:rPr>
          <w:rStyle w:val="StyleUnderline"/>
        </w:rPr>
        <w:t xml:space="preserve">, wellbeing, and </w:t>
      </w:r>
      <w:r w:rsidRPr="00DB6E3C">
        <w:rPr>
          <w:rStyle w:val="Emphasis"/>
        </w:rPr>
        <w:t>justice</w:t>
      </w:r>
      <w:r w:rsidRPr="008D351F">
        <w:rPr>
          <w:sz w:val="16"/>
        </w:rPr>
        <w:t xml:space="preserve"> that exist under the current inferior and imperfect versions of capitalism.</w:t>
      </w:r>
    </w:p>
    <w:p w14:paraId="76DA017C" w14:textId="77777777" w:rsidR="00500F9D" w:rsidRPr="0045322D" w:rsidRDefault="00500F9D" w:rsidP="00500F9D">
      <w:pPr>
        <w:rPr>
          <w:sz w:val="16"/>
        </w:rPr>
      </w:pPr>
      <w:r w:rsidRPr="0045322D">
        <w:rPr>
          <w:sz w:val="16"/>
        </w:rPr>
        <w:t xml:space="preserve">Premise 3. Development and the future. </w:t>
      </w:r>
      <w:r w:rsidRPr="0045322D">
        <w:rPr>
          <w:rStyle w:val="StyleUnderline"/>
        </w:rPr>
        <w:t>If</w:t>
      </w:r>
      <w:r w:rsidRPr="0045322D">
        <w:rPr>
          <w:sz w:val="16"/>
        </w:rPr>
        <w:t xml:space="preserve"> the global spread of </w:t>
      </w:r>
      <w:r w:rsidRPr="0045322D">
        <w:rPr>
          <w:rStyle w:val="StyleUnderline"/>
        </w:rPr>
        <w:t>cap</w:t>
      </w:r>
      <w:r w:rsidRPr="0045322D">
        <w:rPr>
          <w:sz w:val="16"/>
        </w:rPr>
        <w:t xml:space="preserve">italism </w:t>
      </w:r>
      <w:r w:rsidRPr="0045322D">
        <w:rPr>
          <w:rStyle w:val="StyleUnderline"/>
        </w:rPr>
        <w:t>is allowed to continue</w:t>
      </w:r>
      <w:r w:rsidRPr="0045322D">
        <w:rPr>
          <w:sz w:val="16"/>
        </w:rPr>
        <w:t xml:space="preserve">, desperate </w:t>
      </w:r>
      <w:r w:rsidRPr="00DB6E3C">
        <w:rPr>
          <w:rStyle w:val="Emphasis"/>
        </w:rPr>
        <w:t>poverty</w:t>
      </w:r>
      <w:r w:rsidRPr="0045322D">
        <w:rPr>
          <w:rStyle w:val="StyleUnderline"/>
        </w:rPr>
        <w:t xml:space="preserve"> can be</w:t>
      </w:r>
      <w:r w:rsidRPr="0045322D">
        <w:rPr>
          <w:sz w:val="16"/>
        </w:rPr>
        <w:t xml:space="preserve"> essentially </w:t>
      </w:r>
      <w:r w:rsidRPr="00DB6E3C">
        <w:rPr>
          <w:rStyle w:val="Emphasis"/>
        </w:rPr>
        <w:t>eliminated</w:t>
      </w:r>
      <w:r w:rsidRPr="0045322D">
        <w:rPr>
          <w:sz w:val="16"/>
        </w:rPr>
        <w:t xml:space="preserve"> in our lifetimes. Furthermore, </w:t>
      </w:r>
      <w:r w:rsidRPr="0045322D">
        <w:rPr>
          <w:rStyle w:val="StyleUnderline"/>
        </w:rPr>
        <w:t xml:space="preserve">this can be accomplished </w:t>
      </w:r>
      <w:r w:rsidRPr="00DB6E3C">
        <w:rPr>
          <w:rStyle w:val="Emphasis"/>
        </w:rPr>
        <w:t>faster</w:t>
      </w:r>
      <w:r w:rsidRPr="0045322D">
        <w:rPr>
          <w:rStyle w:val="StyleUnderline"/>
        </w:rPr>
        <w:t xml:space="preserve"> and in a </w:t>
      </w:r>
      <w:r w:rsidRPr="00DB6E3C">
        <w:rPr>
          <w:rStyle w:val="Emphasis"/>
        </w:rPr>
        <w:t>more just way</w:t>
      </w:r>
      <w:r w:rsidRPr="0045322D">
        <w:rPr>
          <w:rStyle w:val="StyleUnderline"/>
        </w:rPr>
        <w:t xml:space="preserve"> via</w:t>
      </w:r>
      <w:r w:rsidRPr="0045322D">
        <w:rPr>
          <w:sz w:val="16"/>
        </w:rPr>
        <w:t xml:space="preserve"> well-regulated global </w:t>
      </w:r>
      <w:r w:rsidRPr="0045322D">
        <w:rPr>
          <w:rStyle w:val="StyleUnderline"/>
        </w:rPr>
        <w:t>cap</w:t>
      </w:r>
      <w:r w:rsidRPr="0045322D">
        <w:rPr>
          <w:sz w:val="16"/>
        </w:rPr>
        <w:t xml:space="preserve">italism </w:t>
      </w:r>
      <w:r w:rsidRPr="0045322D">
        <w:rPr>
          <w:rStyle w:val="StyleUnderline"/>
        </w:rPr>
        <w:t xml:space="preserve">than by </w:t>
      </w:r>
      <w:r w:rsidRPr="00DB6E3C">
        <w:rPr>
          <w:rStyle w:val="Emphasis"/>
        </w:rPr>
        <w:t>any alt</w:t>
      </w:r>
      <w:r w:rsidRPr="00DB6E3C">
        <w:rPr>
          <w:rStyle w:val="StyleUnderline"/>
        </w:rPr>
        <w:t xml:space="preserve">ernatives. </w:t>
      </w:r>
      <w:r w:rsidRPr="00787C66">
        <w:rPr>
          <w:rStyle w:val="StyleUnderline"/>
          <w:highlight w:val="cyan"/>
        </w:rPr>
        <w:t>If</w:t>
      </w:r>
      <w:r w:rsidRPr="00DB6E3C">
        <w:rPr>
          <w:rStyle w:val="StyleUnderline"/>
        </w:rPr>
        <w:t xml:space="preserve"> we</w:t>
      </w:r>
      <w:r w:rsidRPr="00DB6E3C">
        <w:rPr>
          <w:sz w:val="16"/>
        </w:rPr>
        <w:t xml:space="preserve"> instead </w:t>
      </w:r>
      <w:r w:rsidRPr="00DB6E3C">
        <w:rPr>
          <w:rStyle w:val="StyleUnderline"/>
        </w:rPr>
        <w:t xml:space="preserve">opt for </w:t>
      </w:r>
      <w:r w:rsidRPr="00787C66">
        <w:rPr>
          <w:rStyle w:val="Emphasis"/>
          <w:highlight w:val="cyan"/>
        </w:rPr>
        <w:t>less</w:t>
      </w:r>
      <w:r w:rsidRPr="00787C66">
        <w:rPr>
          <w:rStyle w:val="StyleUnderline"/>
          <w:highlight w:val="cyan"/>
        </w:rPr>
        <w:t xml:space="preserve"> cap</w:t>
      </w:r>
      <w:r w:rsidRPr="00DB6E3C">
        <w:rPr>
          <w:sz w:val="16"/>
        </w:rPr>
        <w:t xml:space="preserve">italism, </w:t>
      </w:r>
      <w:r w:rsidRPr="00DB6E3C">
        <w:rPr>
          <w:rStyle w:val="StyleUnderline"/>
        </w:rPr>
        <w:t>less growth, and less globalization</w:t>
      </w:r>
      <w:r w:rsidRPr="00DB6E3C">
        <w:rPr>
          <w:sz w:val="16"/>
        </w:rPr>
        <w:t xml:space="preserve">, then desperate </w:t>
      </w:r>
      <w:r w:rsidRPr="00DB6E3C">
        <w:rPr>
          <w:rStyle w:val="StyleUnderline"/>
        </w:rPr>
        <w:t xml:space="preserve">poverty will </w:t>
      </w:r>
      <w:r w:rsidRPr="00DB6E3C">
        <w:rPr>
          <w:rStyle w:val="Emphasis"/>
        </w:rPr>
        <w:t>continue</w:t>
      </w:r>
      <w:r w:rsidRPr="00DB6E3C">
        <w:rPr>
          <w:rStyle w:val="StyleUnderline"/>
        </w:rPr>
        <w:t xml:space="preserve"> to exist for a </w:t>
      </w:r>
      <w:r w:rsidRPr="00DB6E3C">
        <w:rPr>
          <w:rStyle w:val="Emphasis"/>
        </w:rPr>
        <w:t>significant portion</w:t>
      </w:r>
      <w:r w:rsidRPr="00DB6E3C">
        <w:rPr>
          <w:rStyle w:val="StyleUnderline"/>
        </w:rPr>
        <w:t xml:space="preserve"> of the world's population into the</w:t>
      </w:r>
      <w:r w:rsidRPr="00DB6E3C">
        <w:rPr>
          <w:sz w:val="16"/>
        </w:rPr>
        <w:t xml:space="preserve"> further </w:t>
      </w:r>
      <w:r w:rsidRPr="00DB6E3C">
        <w:rPr>
          <w:rStyle w:val="StyleUnderline"/>
        </w:rPr>
        <w:t>future</w:t>
      </w:r>
      <w:r w:rsidRPr="00DB6E3C">
        <w:rPr>
          <w:sz w:val="16"/>
        </w:rPr>
        <w:t xml:space="preserve">, and the world will be a worse and less equitable place than it would have been with more capitalism. For example, </w:t>
      </w:r>
      <w:r w:rsidRPr="00DB6E3C">
        <w:rPr>
          <w:rStyle w:val="StyleUnderline"/>
        </w:rPr>
        <w:t>in a world with less cap</w:t>
      </w:r>
      <w:r w:rsidRPr="00DB6E3C">
        <w:rPr>
          <w:sz w:val="16"/>
        </w:rPr>
        <w:t xml:space="preserve">italism, </w:t>
      </w:r>
      <w:r w:rsidRPr="00DB6E3C">
        <w:rPr>
          <w:rStyle w:val="StyleUnderline"/>
        </w:rPr>
        <w:t xml:space="preserve">there would be more </w:t>
      </w:r>
      <w:r w:rsidRPr="00787C66">
        <w:rPr>
          <w:rStyle w:val="Emphasis"/>
          <w:highlight w:val="cyan"/>
        </w:rPr>
        <w:t>overpop</w:t>
      </w:r>
      <w:r w:rsidRPr="00DB6E3C">
        <w:rPr>
          <w:rStyle w:val="StyleUnderline"/>
        </w:rPr>
        <w:t xml:space="preserve">ulation, </w:t>
      </w:r>
      <w:r w:rsidRPr="00787C66">
        <w:rPr>
          <w:rStyle w:val="Emphasis"/>
          <w:highlight w:val="cyan"/>
        </w:rPr>
        <w:t>food</w:t>
      </w:r>
      <w:r w:rsidRPr="00787C66">
        <w:rPr>
          <w:rStyle w:val="StyleUnderline"/>
          <w:highlight w:val="cyan"/>
        </w:rPr>
        <w:t xml:space="preserve"> insecurity</w:t>
      </w:r>
      <w:r w:rsidRPr="0045322D">
        <w:rPr>
          <w:rStyle w:val="StyleUnderline"/>
        </w:rPr>
        <w:t xml:space="preserve">, air </w:t>
      </w:r>
      <w:r w:rsidRPr="00787C66">
        <w:rPr>
          <w:rStyle w:val="Emphasis"/>
          <w:highlight w:val="cyan"/>
        </w:rPr>
        <w:t>pollution</w:t>
      </w:r>
      <w:r w:rsidRPr="0045322D">
        <w:rPr>
          <w:rStyle w:val="StyleUnderline"/>
        </w:rPr>
        <w:t>, ill health, injustice, and other problems</w:t>
      </w:r>
      <w:r w:rsidRPr="0045322D">
        <w:rPr>
          <w:sz w:val="16"/>
        </w:rPr>
        <w:t xml:space="preserve">. In part, this is because of the factors identified by premise 1, which connect a turn away from capitalism with a turn away from continuing improvements in health, wellbeing, and justice, especially for the developing world. In addition, </w:t>
      </w:r>
      <w:r w:rsidRPr="00787C66">
        <w:rPr>
          <w:rStyle w:val="StyleUnderline"/>
          <w:highlight w:val="cyan"/>
        </w:rPr>
        <w:t xml:space="preserve">fertility </w:t>
      </w:r>
      <w:r w:rsidRPr="00787C66">
        <w:rPr>
          <w:rStyle w:val="Emphasis"/>
          <w:highlight w:val="cyan"/>
        </w:rPr>
        <w:t>declines</w:t>
      </w:r>
      <w:r w:rsidRPr="0045322D">
        <w:rPr>
          <w:rStyle w:val="StyleUnderline"/>
        </w:rPr>
        <w:t xml:space="preserve"> are also a </w:t>
      </w:r>
      <w:r w:rsidRPr="00787C66">
        <w:rPr>
          <w:rStyle w:val="StyleUnderline"/>
          <w:highlight w:val="cyan"/>
        </w:rPr>
        <w:t>consequence of</w:t>
      </w:r>
      <w:r w:rsidRPr="0045322D">
        <w:rPr>
          <w:rStyle w:val="StyleUnderline"/>
        </w:rPr>
        <w:t xml:space="preserve"> increased </w:t>
      </w:r>
      <w:r w:rsidRPr="00787C66">
        <w:rPr>
          <w:rStyle w:val="Emphasis"/>
          <w:highlight w:val="cyan"/>
        </w:rPr>
        <w:t>wealth</w:t>
      </w:r>
      <w:r w:rsidRPr="0045322D">
        <w:rPr>
          <w:rStyle w:val="StyleUnderline"/>
        </w:rPr>
        <w:t xml:space="preserve">, and the </w:t>
      </w:r>
      <w:r w:rsidRPr="00787C66">
        <w:rPr>
          <w:rStyle w:val="Emphasis"/>
          <w:highlight w:val="cyan"/>
        </w:rPr>
        <w:t>size</w:t>
      </w:r>
      <w:r w:rsidRPr="00787C66">
        <w:rPr>
          <w:rStyle w:val="StyleUnderline"/>
          <w:highlight w:val="cyan"/>
        </w:rPr>
        <w:t xml:space="preserve"> of</w:t>
      </w:r>
      <w:r w:rsidRPr="0045322D">
        <w:rPr>
          <w:rStyle w:val="StyleUnderline"/>
        </w:rPr>
        <w:t xml:space="preserve"> the </w:t>
      </w:r>
      <w:r w:rsidRPr="00787C66">
        <w:rPr>
          <w:rStyle w:val="StyleUnderline"/>
          <w:highlight w:val="cyan"/>
        </w:rPr>
        <w:t>population</w:t>
      </w:r>
      <w:r w:rsidRPr="0045322D">
        <w:rPr>
          <w:rStyle w:val="StyleUnderline"/>
        </w:rPr>
        <w:t xml:space="preserve"> is a primary </w:t>
      </w:r>
      <w:r w:rsidRPr="00787C66">
        <w:rPr>
          <w:rStyle w:val="Emphasis"/>
          <w:highlight w:val="cyan"/>
        </w:rPr>
        <w:t>determinant</w:t>
      </w:r>
      <w:r w:rsidRPr="00787C66">
        <w:rPr>
          <w:rStyle w:val="StyleUnderline"/>
          <w:highlight w:val="cyan"/>
        </w:rPr>
        <w:t xml:space="preserve"> of </w:t>
      </w:r>
      <w:r w:rsidRPr="00787C66">
        <w:rPr>
          <w:rStyle w:val="Emphasis"/>
          <w:highlight w:val="cyan"/>
        </w:rPr>
        <w:t>food demand</w:t>
      </w:r>
      <w:r w:rsidRPr="0045322D">
        <w:rPr>
          <w:rStyle w:val="StyleUnderline"/>
        </w:rPr>
        <w:t xml:space="preserve"> and other </w:t>
      </w:r>
      <w:r w:rsidRPr="00787C66">
        <w:rPr>
          <w:rStyle w:val="Emphasis"/>
          <w:highlight w:val="cyan"/>
        </w:rPr>
        <w:t>environmental stressors</w:t>
      </w:r>
      <w:r w:rsidRPr="0045322D">
        <w:rPr>
          <w:sz w:val="16"/>
        </w:rPr>
        <w:t xml:space="preserve">.13 Finally, as discussed at length in the next section of the essay, </w:t>
      </w:r>
      <w:r w:rsidRPr="0045322D">
        <w:rPr>
          <w:rStyle w:val="StyleUnderline"/>
        </w:rPr>
        <w:t>cap</w:t>
      </w:r>
      <w:r w:rsidRPr="0045322D">
        <w:rPr>
          <w:sz w:val="16"/>
        </w:rPr>
        <w:t xml:space="preserve">italism </w:t>
      </w:r>
      <w:r w:rsidRPr="0045322D">
        <w:rPr>
          <w:rStyle w:val="StyleUnderline"/>
        </w:rPr>
        <w:t xml:space="preserve">can be </w:t>
      </w:r>
      <w:r w:rsidRPr="00DB6E3C">
        <w:rPr>
          <w:rStyle w:val="Emphasis"/>
        </w:rPr>
        <w:t>naturally combined</w:t>
      </w:r>
      <w:r w:rsidRPr="0045322D">
        <w:rPr>
          <w:rStyle w:val="StyleUnderline"/>
        </w:rPr>
        <w:t xml:space="preserve"> with </w:t>
      </w:r>
      <w:r w:rsidRPr="00DB6E3C">
        <w:rPr>
          <w:rStyle w:val="Emphasis"/>
        </w:rPr>
        <w:t>optimal environmental reg</w:t>
      </w:r>
      <w:r w:rsidRPr="0045322D">
        <w:rPr>
          <w:sz w:val="16"/>
        </w:rPr>
        <w:t>ulation</w:t>
      </w:r>
      <w:r w:rsidRPr="00DB6E3C">
        <w:rPr>
          <w:rStyle w:val="Emphasis"/>
        </w:rPr>
        <w:t>s</w:t>
      </w:r>
      <w:r w:rsidRPr="0045322D">
        <w:rPr>
          <w:sz w:val="16"/>
        </w:rPr>
        <w:t xml:space="preserve">.14 </w:t>
      </w:r>
      <w:r w:rsidRPr="0045322D">
        <w:rPr>
          <w:rStyle w:val="StyleUnderline"/>
        </w:rPr>
        <w:t xml:space="preserve">Even </w:t>
      </w:r>
      <w:r w:rsidRPr="00DB6E3C">
        <w:rPr>
          <w:rStyle w:val="Emphasis"/>
        </w:rPr>
        <w:t>bracketing</w:t>
      </w:r>
      <w:r w:rsidRPr="0045322D">
        <w:rPr>
          <w:sz w:val="16"/>
        </w:rPr>
        <w:t xml:space="preserve"> anything like </w:t>
      </w:r>
      <w:r w:rsidRPr="0045322D">
        <w:rPr>
          <w:rStyle w:val="StyleUnderline"/>
        </w:rPr>
        <w:t>optimal regulation</w:t>
      </w:r>
      <w:r w:rsidRPr="0045322D">
        <w:rPr>
          <w:sz w:val="16"/>
        </w:rPr>
        <w:t xml:space="preserve">, it remains true that </w:t>
      </w:r>
      <w:r w:rsidRPr="0045322D">
        <w:rPr>
          <w:rStyle w:val="StyleUnderline"/>
        </w:rPr>
        <w:t xml:space="preserve">sufficiently </w:t>
      </w:r>
      <w:r w:rsidRPr="00787C66">
        <w:rPr>
          <w:rStyle w:val="Emphasis"/>
          <w:highlight w:val="cyan"/>
        </w:rPr>
        <w:t>wealthy</w:t>
      </w:r>
      <w:r w:rsidRPr="00787C66">
        <w:rPr>
          <w:rStyle w:val="StyleUnderline"/>
          <w:highlight w:val="cyan"/>
        </w:rPr>
        <w:t xml:space="preserve"> nations </w:t>
      </w:r>
      <w:r w:rsidRPr="00787C66">
        <w:rPr>
          <w:rStyle w:val="Emphasis"/>
          <w:highlight w:val="cyan"/>
        </w:rPr>
        <w:t>reduce</w:t>
      </w:r>
      <w:r w:rsidRPr="00DB6E3C">
        <w:rPr>
          <w:rStyle w:val="StyleUnderline"/>
        </w:rPr>
        <w:t xml:space="preserve"> environmental </w:t>
      </w:r>
      <w:r w:rsidRPr="00787C66">
        <w:rPr>
          <w:rStyle w:val="Emphasis"/>
          <w:highlight w:val="cyan"/>
        </w:rPr>
        <w:t>degradation</w:t>
      </w:r>
      <w:r w:rsidRPr="0045322D">
        <w:rPr>
          <w:rStyle w:val="StyleUnderline"/>
        </w:rPr>
        <w:t xml:space="preserve"> as they become wealthier</w:t>
      </w:r>
      <w:r w:rsidRPr="0045322D">
        <w:rPr>
          <w:sz w:val="16"/>
        </w:rPr>
        <w:t xml:space="preserve">, whereas </w:t>
      </w:r>
      <w:r w:rsidRPr="00787C66">
        <w:rPr>
          <w:rStyle w:val="Emphasis"/>
          <w:highlight w:val="cyan"/>
        </w:rPr>
        <w:t>developing</w:t>
      </w:r>
      <w:r w:rsidRPr="00787C66">
        <w:rPr>
          <w:rStyle w:val="StyleUnderline"/>
          <w:highlight w:val="cyan"/>
        </w:rPr>
        <w:t xml:space="preserve"> nations</w:t>
      </w:r>
      <w:r w:rsidRPr="0045322D">
        <w:rPr>
          <w:sz w:val="16"/>
        </w:rPr>
        <w:t xml:space="preserve"> that are </w:t>
      </w:r>
      <w:r w:rsidRPr="00787C66">
        <w:rPr>
          <w:rStyle w:val="StyleUnderline"/>
          <w:highlight w:val="cyan"/>
        </w:rPr>
        <w:t xml:space="preserve">nearing </w:t>
      </w:r>
      <w:r w:rsidRPr="00787C66">
        <w:rPr>
          <w:rStyle w:val="Emphasis"/>
          <w:highlight w:val="cyan"/>
        </w:rPr>
        <w:t>peak degradation</w:t>
      </w:r>
      <w:r w:rsidRPr="0045322D">
        <w:rPr>
          <w:rStyle w:val="StyleUnderline"/>
        </w:rPr>
        <w:t xml:space="preserve"> will </w:t>
      </w:r>
      <w:r w:rsidRPr="00DB6E3C">
        <w:rPr>
          <w:rStyle w:val="StyleUnderline"/>
        </w:rPr>
        <w:t xml:space="preserve">remain </w:t>
      </w:r>
      <w:r w:rsidRPr="00787C66">
        <w:rPr>
          <w:rStyle w:val="Emphasis"/>
          <w:highlight w:val="cyan"/>
        </w:rPr>
        <w:t>stuck</w:t>
      </w:r>
      <w:r w:rsidRPr="0045322D">
        <w:rPr>
          <w:rStyle w:val="StyleUnderline"/>
        </w:rPr>
        <w:t xml:space="preserve"> at the </w:t>
      </w:r>
      <w:r w:rsidRPr="00DB6E3C">
        <w:rPr>
          <w:rStyle w:val="Emphasis"/>
        </w:rPr>
        <w:t>worst levels of degradation</w:t>
      </w:r>
      <w:r w:rsidRPr="0045322D">
        <w:rPr>
          <w:rStyle w:val="StyleUnderline"/>
        </w:rPr>
        <w:t xml:space="preserve"> </w:t>
      </w:r>
      <w:r w:rsidRPr="00787C66">
        <w:rPr>
          <w:rStyle w:val="StyleUnderline"/>
          <w:highlight w:val="cyan"/>
        </w:rPr>
        <w:t>if</w:t>
      </w:r>
      <w:r w:rsidRPr="00DB6E3C">
        <w:rPr>
          <w:rStyle w:val="StyleUnderline"/>
        </w:rPr>
        <w:t xml:space="preserve"> we </w:t>
      </w:r>
      <w:r w:rsidRPr="00787C66">
        <w:rPr>
          <w:rStyle w:val="Emphasis"/>
          <w:highlight w:val="cyan"/>
        </w:rPr>
        <w:t>stall growth</w:t>
      </w:r>
      <w:r w:rsidRPr="0045322D">
        <w:rPr>
          <w:rStyle w:val="StyleUnderline"/>
        </w:rPr>
        <w:t xml:space="preserve">, rather than allowing them to </w:t>
      </w:r>
      <w:r w:rsidRPr="00DB6E3C">
        <w:rPr>
          <w:rStyle w:val="Emphasis"/>
        </w:rPr>
        <w:t>transition</w:t>
      </w:r>
      <w:r w:rsidRPr="0045322D">
        <w:rPr>
          <w:rStyle w:val="StyleUnderline"/>
        </w:rPr>
        <w:t xml:space="preserve"> to less and less degradation</w:t>
      </w:r>
      <w:r w:rsidRPr="0045322D">
        <w:rPr>
          <w:sz w:val="16"/>
        </w:rPr>
        <w:t xml:space="preserve"> in the future </w:t>
      </w:r>
      <w:r w:rsidRPr="0045322D">
        <w:rPr>
          <w:rStyle w:val="StyleUnderline"/>
        </w:rPr>
        <w:t xml:space="preserve">via </w:t>
      </w:r>
      <w:r w:rsidRPr="00DB6E3C">
        <w:rPr>
          <w:rStyle w:val="Emphasis"/>
        </w:rPr>
        <w:t>cap</w:t>
      </w:r>
      <w:r w:rsidRPr="0045322D">
        <w:rPr>
          <w:sz w:val="16"/>
        </w:rPr>
        <w:t xml:space="preserve">italism </w:t>
      </w:r>
      <w:r w:rsidRPr="0045322D">
        <w:rPr>
          <w:rStyle w:val="StyleUnderline"/>
        </w:rPr>
        <w:t>and</w:t>
      </w:r>
      <w:r w:rsidRPr="0045322D">
        <w:rPr>
          <w:sz w:val="16"/>
        </w:rPr>
        <w:t xml:space="preserve"> economic </w:t>
      </w:r>
      <w:r w:rsidRPr="0045322D">
        <w:rPr>
          <w:rStyle w:val="StyleUnderline"/>
        </w:rPr>
        <w:t>growth</w:t>
      </w:r>
      <w:r w:rsidRPr="0045322D">
        <w:rPr>
          <w:sz w:val="16"/>
        </w:rPr>
        <w:t>.15 In contrast, well-</w:t>
      </w:r>
      <w:r w:rsidRPr="0045322D">
        <w:rPr>
          <w:rStyle w:val="StyleUnderline"/>
        </w:rPr>
        <w:t>regulated cap</w:t>
      </w:r>
      <w:r w:rsidRPr="0045322D">
        <w:rPr>
          <w:sz w:val="16"/>
        </w:rPr>
        <w:t xml:space="preserve">italism </w:t>
      </w:r>
      <w:r w:rsidRPr="0045322D">
        <w:rPr>
          <w:rStyle w:val="StyleUnderline"/>
        </w:rPr>
        <w:t xml:space="preserve">is a </w:t>
      </w:r>
      <w:r w:rsidRPr="00DB6E3C">
        <w:rPr>
          <w:rStyle w:val="Emphasis"/>
        </w:rPr>
        <w:t>key part</w:t>
      </w:r>
      <w:r w:rsidRPr="0045322D">
        <w:rPr>
          <w:rStyle w:val="StyleUnderline"/>
        </w:rPr>
        <w:t xml:space="preserve"> of the best way of coping with these problems, as well as a key part of dealing with </w:t>
      </w:r>
      <w:r w:rsidRPr="00DB6E3C">
        <w:rPr>
          <w:rStyle w:val="Emphasis"/>
        </w:rPr>
        <w:t>climate change</w:t>
      </w:r>
      <w:r w:rsidRPr="0045322D">
        <w:rPr>
          <w:rStyle w:val="StyleUnderline"/>
        </w:rPr>
        <w:t xml:space="preserve">, global </w:t>
      </w:r>
      <w:r w:rsidRPr="00DB6E3C">
        <w:rPr>
          <w:rStyle w:val="Emphasis"/>
        </w:rPr>
        <w:t>food</w:t>
      </w:r>
      <w:r w:rsidRPr="0045322D">
        <w:rPr>
          <w:rStyle w:val="StyleUnderline"/>
        </w:rPr>
        <w:t xml:space="preserve"> production, and other </w:t>
      </w:r>
      <w:r w:rsidRPr="00DB6E3C">
        <w:rPr>
          <w:rStyle w:val="Emphasis"/>
        </w:rPr>
        <w:t>specific challenges</w:t>
      </w:r>
      <w:r w:rsidRPr="0045322D">
        <w:rPr>
          <w:sz w:val="16"/>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2477E583" w14:textId="77777777" w:rsidR="00500F9D" w:rsidRPr="008D351F" w:rsidRDefault="00500F9D" w:rsidP="00500F9D">
      <w:pPr>
        <w:rPr>
          <w:sz w:val="16"/>
        </w:rPr>
      </w:pPr>
      <w:r w:rsidRPr="008D351F">
        <w:rPr>
          <w:sz w:val="16"/>
        </w:rPr>
        <w:t xml:space="preserve">Conclusion. Therefore, we should be in favor of capitalism over </w:t>
      </w:r>
      <w:proofErr w:type="spellStart"/>
      <w:r w:rsidRPr="008D351F">
        <w:rPr>
          <w:sz w:val="16"/>
        </w:rPr>
        <w:t>noncapitalism</w:t>
      </w:r>
      <w:proofErr w:type="spellEnd"/>
      <w:r w:rsidRPr="008D351F">
        <w:rPr>
          <w:sz w:val="16"/>
        </w:rPr>
        <w:t>, and we should especially favor well-regulated capitalism, which is the ethically optimal economic system and is essential to any just basic structure for society.</w:t>
      </w:r>
    </w:p>
    <w:p w14:paraId="26ACA8FC" w14:textId="77777777" w:rsidR="00500F9D" w:rsidRPr="008D351F" w:rsidRDefault="00500F9D" w:rsidP="00500F9D">
      <w:pPr>
        <w:rPr>
          <w:sz w:val="16"/>
        </w:rPr>
      </w:pPr>
      <w:r w:rsidRPr="008D351F">
        <w:rPr>
          <w:sz w:val="16"/>
        </w:rPr>
        <w:lastRenderedPageBreak/>
        <w:t>This argument is impressive because, as stated earlier in the essay, it is based on evidence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48DB8F95" w14:textId="77777777" w:rsidR="00500F9D" w:rsidRPr="008D351F" w:rsidRDefault="00500F9D" w:rsidP="00500F9D">
      <w:pPr>
        <w:rPr>
          <w:sz w:val="16"/>
        </w:rPr>
      </w:pPr>
      <w:r w:rsidRPr="008D351F">
        <w:rPr>
          <w:sz w:val="16"/>
        </w:rPr>
        <w:t xml:space="preserve">One thing the argument above does not assume is that health, wellbeing, or justice are the same thing as wealth, because, in fact, they are not. Instead, </w:t>
      </w:r>
      <w:r w:rsidRPr="0014454F">
        <w:rPr>
          <w:rStyle w:val="StyleUnderline"/>
        </w:rPr>
        <w:t>the argument</w:t>
      </w:r>
      <w:r w:rsidRPr="008D351F">
        <w:rPr>
          <w:sz w:val="16"/>
        </w:rPr>
        <w:t xml:space="preserve"> above </w:t>
      </w:r>
      <w:r w:rsidRPr="0014454F">
        <w:rPr>
          <w:rStyle w:val="StyleUnderline"/>
        </w:rPr>
        <w:t xml:space="preserve">relies on well-accepted, </w:t>
      </w:r>
      <w:r w:rsidRPr="00DB6E3C">
        <w:rPr>
          <w:rStyle w:val="Emphasis"/>
        </w:rPr>
        <w:t>measurable indicators</w:t>
      </w:r>
      <w:r w:rsidRPr="008D351F">
        <w:rPr>
          <w:sz w:val="16"/>
        </w:rPr>
        <w:t xml:space="preserve"> of health and wellbeing, such as increased lifespan; decreased early childhood mortality; adequate nutrition; and other empirically measurable leading indicators of health, wellbeing, and justice.17 Similarly, </w:t>
      </w:r>
      <w:r w:rsidRPr="0014454F">
        <w:rPr>
          <w:rStyle w:val="StyleUnderline"/>
        </w:rPr>
        <w:t>the argument that cap</w:t>
      </w:r>
      <w:r w:rsidRPr="008D351F">
        <w:rPr>
          <w:sz w:val="16"/>
        </w:rPr>
        <w:t xml:space="preserve">italism </w:t>
      </w:r>
      <w:r w:rsidRPr="0014454F">
        <w:rPr>
          <w:rStyle w:val="StyleUnderline"/>
        </w:rPr>
        <w:t xml:space="preserve">promotes justice, </w:t>
      </w:r>
      <w:r w:rsidRPr="00DB6E3C">
        <w:rPr>
          <w:rStyle w:val="Emphasis"/>
        </w:rPr>
        <w:t>peace</w:t>
      </w:r>
      <w:r w:rsidRPr="0014454F">
        <w:rPr>
          <w:rStyle w:val="StyleUnderline"/>
        </w:rPr>
        <w:t xml:space="preserve">, freedom, human rights, and tolerance relies on </w:t>
      </w:r>
      <w:r w:rsidRPr="00DB6E3C">
        <w:rPr>
          <w:rStyle w:val="Emphasis"/>
        </w:rPr>
        <w:t>empirical metrics</w:t>
      </w:r>
      <w:r w:rsidRPr="008D351F">
        <w:rPr>
          <w:sz w:val="16"/>
        </w:rPr>
        <w:t xml:space="preserve"> for each of these.18</w:t>
      </w:r>
    </w:p>
    <w:p w14:paraId="2A201E46" w14:textId="77777777" w:rsidR="00500F9D" w:rsidRPr="008D351F" w:rsidRDefault="00500F9D" w:rsidP="00500F9D">
      <w:pPr>
        <w:rPr>
          <w:sz w:val="16"/>
        </w:rPr>
      </w:pPr>
      <w:r w:rsidRPr="008D351F">
        <w:rPr>
          <w:sz w:val="16"/>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14454F">
        <w:rPr>
          <w:rStyle w:val="StyleUnderline"/>
        </w:rPr>
        <w:t>cap</w:t>
      </w:r>
      <w:r w:rsidRPr="008D351F">
        <w:rPr>
          <w:sz w:val="16"/>
        </w:rPr>
        <w:t xml:space="preserve">italism </w:t>
      </w:r>
      <w:r w:rsidRPr="0014454F">
        <w:rPr>
          <w:rStyle w:val="StyleUnderline"/>
        </w:rPr>
        <w:t>is</w:t>
      </w:r>
      <w:r w:rsidRPr="008D351F">
        <w:rPr>
          <w:sz w:val="16"/>
        </w:rPr>
        <w:t xml:space="preserve"> simply </w:t>
      </w:r>
      <w:r w:rsidRPr="0014454F">
        <w:rPr>
          <w:rStyle w:val="StyleUnderline"/>
        </w:rPr>
        <w:t xml:space="preserve">a </w:t>
      </w:r>
      <w:r w:rsidRPr="00DB6E3C">
        <w:rPr>
          <w:rStyle w:val="Emphasis"/>
        </w:rPr>
        <w:t>necessary condition</w:t>
      </w:r>
      <w:r w:rsidRPr="0014454F">
        <w:rPr>
          <w:rStyle w:val="StyleUnderline"/>
        </w:rPr>
        <w:t xml:space="preserve"> for</w:t>
      </w:r>
      <w:r w:rsidRPr="008D351F">
        <w:rPr>
          <w:sz w:val="16"/>
        </w:rPr>
        <w:t xml:space="preserve"> these </w:t>
      </w:r>
      <w:r w:rsidRPr="0014454F">
        <w:rPr>
          <w:rStyle w:val="StyleUnderline"/>
        </w:rPr>
        <w:t>improvements to happen</w:t>
      </w:r>
      <w:r w:rsidRPr="008D351F">
        <w:rPr>
          <w:sz w:val="16"/>
        </w:rPr>
        <w:t xml:space="preserve">.19 In other words, </w:t>
      </w:r>
      <w:r w:rsidRPr="0014454F">
        <w:rPr>
          <w:rStyle w:val="StyleUnderline"/>
        </w:rPr>
        <w:t xml:space="preserve">the richer a society is, the more it is able to </w:t>
      </w:r>
      <w:r w:rsidRPr="00DB6E3C">
        <w:rPr>
          <w:rStyle w:val="Emphasis"/>
        </w:rPr>
        <w:t>invest</w:t>
      </w:r>
      <w:r w:rsidRPr="0014454F">
        <w:rPr>
          <w:rStyle w:val="StyleUnderline"/>
        </w:rPr>
        <w:t xml:space="preserve"> in</w:t>
      </w:r>
      <w:r w:rsidRPr="008D351F">
        <w:rPr>
          <w:sz w:val="16"/>
        </w:rPr>
        <w:t xml:space="preserve"> all of these and other </w:t>
      </w:r>
      <w:r w:rsidRPr="0014454F">
        <w:rPr>
          <w:rStyle w:val="StyleUnderline"/>
        </w:rPr>
        <w:t xml:space="preserve">things that are the </w:t>
      </w:r>
      <w:r w:rsidRPr="00DB6E3C">
        <w:rPr>
          <w:rStyle w:val="Emphasis"/>
        </w:rPr>
        <w:t>direct causes</w:t>
      </w:r>
      <w:r w:rsidRPr="0014454F">
        <w:rPr>
          <w:rStyle w:val="StyleUnderline"/>
        </w:rPr>
        <w:t xml:space="preserve"> of health, wellbeing, and justice</w:t>
      </w:r>
      <w:r w:rsidRPr="008D351F">
        <w:rPr>
          <w:sz w:val="16"/>
        </w:rPr>
        <w:t xml:space="preserve">. But, </w:t>
      </w:r>
      <w:r w:rsidRPr="0014454F">
        <w:rPr>
          <w:rStyle w:val="StyleUnderline"/>
        </w:rPr>
        <w:t xml:space="preserve">to </w:t>
      </w:r>
      <w:r w:rsidRPr="00DB6E3C">
        <w:rPr>
          <w:rStyle w:val="Emphasis"/>
        </w:rPr>
        <w:t>maximize investment</w:t>
      </w:r>
      <w:r w:rsidRPr="008D351F">
        <w:rPr>
          <w:sz w:val="16"/>
        </w:rPr>
        <w:t xml:space="preserve"> in these </w:t>
      </w:r>
      <w:proofErr w:type="gramStart"/>
      <w:r w:rsidRPr="008D351F">
        <w:rPr>
          <w:sz w:val="16"/>
        </w:rPr>
        <w:t>things</w:t>
      </w:r>
      <w:proofErr w:type="gramEnd"/>
      <w:r w:rsidRPr="008D351F">
        <w:rPr>
          <w:sz w:val="16"/>
        </w:rPr>
        <w:t xml:space="preserve"> </w:t>
      </w:r>
      <w:r w:rsidRPr="0014454F">
        <w:rPr>
          <w:rStyle w:val="StyleUnderline"/>
        </w:rPr>
        <w:t>societies need</w:t>
      </w:r>
      <w:r w:rsidRPr="008D351F">
        <w:rPr>
          <w:sz w:val="16"/>
        </w:rPr>
        <w:t xml:space="preserve"> well-</w:t>
      </w:r>
      <w:r w:rsidRPr="00DB6E3C">
        <w:rPr>
          <w:rStyle w:val="Emphasis"/>
        </w:rPr>
        <w:t>regulated</w:t>
      </w:r>
      <w:r w:rsidRPr="0014454F">
        <w:rPr>
          <w:rStyle w:val="StyleUnderline"/>
        </w:rPr>
        <w:t xml:space="preserve"> cap</w:t>
      </w:r>
      <w:r w:rsidRPr="008D351F">
        <w:rPr>
          <w:sz w:val="16"/>
        </w:rPr>
        <w:t>italism.</w:t>
      </w:r>
    </w:p>
    <w:p w14:paraId="2D36206C" w14:textId="77777777" w:rsidR="00500F9D" w:rsidRPr="008D351F" w:rsidRDefault="00500F9D" w:rsidP="00500F9D">
      <w:pPr>
        <w:rPr>
          <w:sz w:val="16"/>
        </w:rPr>
      </w:pPr>
      <w:r w:rsidRPr="008D351F">
        <w:rPr>
          <w:sz w:val="16"/>
        </w:rPr>
        <w:t>As part of these analyses, it is often stressed that current forms of capitalism around the world are highly defective and must be reformed in the direction of well-regulated capitalism because they lack investments in public goods, such as basic knowledge, healthcare, nutrition, other safety nets, and good governance.20 In this way, an argument for a particular kind of progressive reformism is an essential part of the analyses that lead many to endorse the more general argument for well-regulated capitalism.</w:t>
      </w:r>
    </w:p>
    <w:p w14:paraId="1086A388" w14:textId="77777777" w:rsidR="00500F9D" w:rsidRPr="008D351F" w:rsidRDefault="00500F9D" w:rsidP="00500F9D">
      <w:pPr>
        <w:rPr>
          <w:sz w:val="16"/>
        </w:rPr>
      </w:pPr>
      <w:r w:rsidRPr="008D351F">
        <w:rPr>
          <w:sz w:val="16"/>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14454F">
        <w:rPr>
          <w:rStyle w:val="StyleUnderline"/>
        </w:rPr>
        <w:t xml:space="preserve">an </w:t>
      </w:r>
      <w:r w:rsidRPr="00787C66">
        <w:rPr>
          <w:rStyle w:val="Emphasis"/>
          <w:highlight w:val="cyan"/>
        </w:rPr>
        <w:t>anti-capitalist</w:t>
      </w:r>
      <w:r w:rsidRPr="00787C66">
        <w:rPr>
          <w:rStyle w:val="StyleUnderline"/>
          <w:highlight w:val="cyan"/>
        </w:rPr>
        <w:t xml:space="preserve"> system would not </w:t>
      </w:r>
      <w:r w:rsidRPr="00787C66">
        <w:rPr>
          <w:rStyle w:val="Emphasis"/>
          <w:highlight w:val="cyan"/>
        </w:rPr>
        <w:t>produce</w:t>
      </w:r>
      <w:r w:rsidRPr="0014454F">
        <w:rPr>
          <w:rStyle w:val="StyleUnderline"/>
        </w:rPr>
        <w:t xml:space="preserve"> the </w:t>
      </w:r>
      <w:r w:rsidRPr="00787C66">
        <w:rPr>
          <w:rStyle w:val="StyleUnderline"/>
          <w:highlight w:val="cyan"/>
        </w:rPr>
        <w:t>resources</w:t>
      </w:r>
      <w:r w:rsidRPr="0014454F">
        <w:rPr>
          <w:rStyle w:val="StyleUnderline"/>
        </w:rPr>
        <w:t xml:space="preserve"> that are </w:t>
      </w:r>
      <w:r w:rsidRPr="00787C66">
        <w:rPr>
          <w:rStyle w:val="Emphasis"/>
          <w:highlight w:val="cyan"/>
        </w:rPr>
        <w:t>needed</w:t>
      </w:r>
      <w:r w:rsidRPr="0014454F">
        <w:rPr>
          <w:rStyle w:val="StyleUnderline"/>
        </w:rPr>
        <w:t xml:space="preserve">, and </w:t>
      </w:r>
      <w:r w:rsidRPr="00787C66">
        <w:rPr>
          <w:rStyle w:val="StyleUnderline"/>
          <w:highlight w:val="cyan"/>
        </w:rPr>
        <w:t>would</w:t>
      </w:r>
      <w:r w:rsidRPr="0014454F">
        <w:rPr>
          <w:rStyle w:val="StyleUnderline"/>
        </w:rPr>
        <w:t xml:space="preserve"> thus </w:t>
      </w:r>
      <w:r w:rsidRPr="00787C66">
        <w:rPr>
          <w:rStyle w:val="StyleUnderline"/>
          <w:highlight w:val="cyan"/>
        </w:rPr>
        <w:t>be</w:t>
      </w:r>
      <w:r w:rsidRPr="00DB6E3C">
        <w:rPr>
          <w:rStyle w:val="StyleUnderline"/>
        </w:rPr>
        <w:t xml:space="preserve"> a </w:t>
      </w:r>
      <w:r w:rsidRPr="00787C66">
        <w:rPr>
          <w:rStyle w:val="Emphasis"/>
          <w:highlight w:val="cyan"/>
        </w:rPr>
        <w:t>disaster</w:t>
      </w:r>
      <w:r w:rsidRPr="0014454F">
        <w:rPr>
          <w:rStyle w:val="StyleUnderline"/>
        </w:rPr>
        <w:t xml:space="preserve">, especially for the </w:t>
      </w:r>
      <w:r w:rsidRPr="00DB6E3C">
        <w:rPr>
          <w:rStyle w:val="Emphasis"/>
        </w:rPr>
        <w:t>poorest billion</w:t>
      </w:r>
      <w:r w:rsidRPr="0014454F">
        <w:rPr>
          <w:rStyle w:val="StyleUnderline"/>
        </w:rPr>
        <w:t xml:space="preserve"> people</w:t>
      </w:r>
      <w:r w:rsidRPr="008D351F">
        <w:rPr>
          <w:sz w:val="16"/>
        </w:rPr>
        <w:t xml:space="preserve"> who are most desperately in need of the resources that capitalism can create and direct, to escape from extreme poverty.21</w:t>
      </w:r>
    </w:p>
    <w:p w14:paraId="183C5926" w14:textId="77777777" w:rsidR="00500F9D" w:rsidRPr="00EB5747" w:rsidRDefault="00500F9D" w:rsidP="00500F9D">
      <w:pPr>
        <w:pStyle w:val="Heading4"/>
      </w:pPr>
      <w:r>
        <w:t>No endless war impact</w:t>
      </w:r>
      <w:r w:rsidRPr="00EB5747">
        <w:rPr>
          <w:b w:val="0"/>
        </w:rPr>
        <w:t xml:space="preserve">---their analysis is a </w:t>
      </w:r>
      <w:r w:rsidRPr="00EB5747">
        <w:rPr>
          <w:b w:val="0"/>
          <w:u w:val="single"/>
        </w:rPr>
        <w:t>reductive critique</w:t>
      </w:r>
      <w:r w:rsidRPr="00EB5747">
        <w:rPr>
          <w:b w:val="0"/>
        </w:rPr>
        <w:t xml:space="preserve"> of a </w:t>
      </w:r>
      <w:r w:rsidRPr="00EB5747">
        <w:rPr>
          <w:b w:val="0"/>
          <w:u w:val="single"/>
        </w:rPr>
        <w:t>complex</w:t>
      </w:r>
      <w:r w:rsidRPr="00EB5747">
        <w:rPr>
          <w:b w:val="0"/>
        </w:rPr>
        <w:t xml:space="preserve"> list of factors that influence US foreign policy.</w:t>
      </w:r>
    </w:p>
    <w:p w14:paraId="5E34B7E2" w14:textId="77777777" w:rsidR="00500F9D" w:rsidRPr="00EB5747" w:rsidRDefault="00500F9D" w:rsidP="00500F9D">
      <w:r w:rsidRPr="00EB5747">
        <w:t>---restraint literature essentializes complex IR.</w:t>
      </w:r>
    </w:p>
    <w:p w14:paraId="277F31F8" w14:textId="77777777" w:rsidR="00500F9D" w:rsidRPr="00EB5747" w:rsidRDefault="00500F9D" w:rsidP="00500F9D">
      <w:r w:rsidRPr="00EB5747">
        <w:t>---history of interventions faced heavy controversy as opposed to immediate consensus.</w:t>
      </w:r>
    </w:p>
    <w:p w14:paraId="55ACBAE7" w14:textId="77777777" w:rsidR="00500F9D" w:rsidRPr="00EB5747" w:rsidRDefault="00500F9D" w:rsidP="00500F9D">
      <w:r w:rsidRPr="00EB5747">
        <w:t>---military doctrines err away from interventions.</w:t>
      </w:r>
    </w:p>
    <w:p w14:paraId="5E8B1884" w14:textId="77777777" w:rsidR="00500F9D" w:rsidRPr="00EB5747" w:rsidRDefault="00500F9D" w:rsidP="00500F9D">
      <w:r w:rsidRPr="00EB5747">
        <w:t>---primary motivators of interventions are security.</w:t>
      </w:r>
    </w:p>
    <w:p w14:paraId="19386FAD" w14:textId="77777777" w:rsidR="00500F9D" w:rsidRPr="00EB5747" w:rsidRDefault="00500F9D" w:rsidP="00500F9D">
      <w:r w:rsidRPr="00EB5747">
        <w:t>---military presence, spending, and nuclear arsenals all dramatically decreased to levels restraint advocates would’ve called for in the peak of US hegemony.</w:t>
      </w:r>
    </w:p>
    <w:p w14:paraId="2520ECA8" w14:textId="77777777" w:rsidR="00500F9D" w:rsidRPr="00EB5747" w:rsidRDefault="00500F9D" w:rsidP="00500F9D">
      <w:r w:rsidRPr="00EB5747">
        <w:lastRenderedPageBreak/>
        <w:t>---no active, forced liberal order promotion.</w:t>
      </w:r>
    </w:p>
    <w:p w14:paraId="7B23B455" w14:textId="77777777" w:rsidR="00500F9D" w:rsidRDefault="00500F9D" w:rsidP="00500F9D">
      <w:r>
        <w:t xml:space="preserve">Michael J. </w:t>
      </w:r>
      <w:proofErr w:type="spellStart"/>
      <w:r w:rsidRPr="00582931">
        <w:rPr>
          <w:rStyle w:val="Style13ptBold"/>
        </w:rPr>
        <w:t>Mazarr</w:t>
      </w:r>
      <w:proofErr w:type="spellEnd"/>
      <w:r w:rsidRPr="00582931">
        <w:rPr>
          <w:rStyle w:val="Style13ptBold"/>
        </w:rPr>
        <w:t xml:space="preserve"> 20</w:t>
      </w:r>
      <w:r>
        <w:t>, Senior political scientist at the RAND corporation. Previously he worked at the U.S. National War College, where he was professor and associate dean of academics; as president of the Henry L. Stimson Center; senior fellow at the Center for Strategic and International Studies; senior defense aide on Capitol Hill; and as a special assistant to the Chairman of the Joint Chiefs of Staff, “Rethinking Restraint: Why It Fails in Practice,” The Washington Quarterly, Vol. 43, Issue 2, pg. 9-14, Summer 2020, T&amp;F. edited for language.</w:t>
      </w:r>
    </w:p>
    <w:p w14:paraId="23CA0FC6" w14:textId="77777777" w:rsidR="00500F9D" w:rsidRPr="00FD1C8F" w:rsidRDefault="00500F9D" w:rsidP="00500F9D">
      <w:pPr>
        <w:rPr>
          <w:sz w:val="16"/>
          <w:szCs w:val="16"/>
        </w:rPr>
      </w:pPr>
      <w:r w:rsidRPr="00FD1C8F">
        <w:rPr>
          <w:sz w:val="16"/>
          <w:szCs w:val="16"/>
        </w:rPr>
        <w:t>US Foreign Policy: Caricature versus Reality</w:t>
      </w:r>
    </w:p>
    <w:p w14:paraId="19CBF22D" w14:textId="77777777" w:rsidR="00500F9D" w:rsidRPr="00FD1C8F" w:rsidRDefault="00500F9D" w:rsidP="00500F9D">
      <w:pPr>
        <w:rPr>
          <w:sz w:val="16"/>
        </w:rPr>
      </w:pPr>
      <w:r w:rsidRPr="00FD1C8F">
        <w:rPr>
          <w:sz w:val="16"/>
        </w:rPr>
        <w:t xml:space="preserve">In the eyes of proponents of restraint, the reigning </w:t>
      </w:r>
      <w:r w:rsidRPr="00123FD6">
        <w:rPr>
          <w:sz w:val="16"/>
        </w:rPr>
        <w:t xml:space="preserve">concepts that guide America’s role in the world embody a limitless drive for supremacy and power that has produced an infatuation with militarism and a litany of interventions and wars. “There is one dominant grand strategy in US politics,” two </w:t>
      </w:r>
      <w:r w:rsidRPr="00123FD6">
        <w:rPr>
          <w:rStyle w:val="StyleUnderline"/>
        </w:rPr>
        <w:t xml:space="preserve">advocates for restraint </w:t>
      </w:r>
      <w:r w:rsidRPr="00123FD6">
        <w:rPr>
          <w:rStyle w:val="Emphasis"/>
        </w:rPr>
        <w:t>contend</w:t>
      </w:r>
      <w:r w:rsidRPr="00123FD6">
        <w:rPr>
          <w:sz w:val="16"/>
        </w:rPr>
        <w:t xml:space="preserve">, “which is primacy, also known as liberal hegemony.” 4 “The vast majority of </w:t>
      </w:r>
      <w:r w:rsidRPr="00123FD6">
        <w:rPr>
          <w:rStyle w:val="StyleUnderline"/>
        </w:rPr>
        <w:t xml:space="preserve">US foreign policy makers are </w:t>
      </w:r>
      <w:r w:rsidRPr="00123FD6">
        <w:rPr>
          <w:rStyle w:val="Emphasis"/>
        </w:rPr>
        <w:t>devotees of primacy</w:t>
      </w:r>
      <w:r w:rsidRPr="00123FD6">
        <w:rPr>
          <w:sz w:val="16"/>
        </w:rPr>
        <w:t xml:space="preserve">,” </w:t>
      </w:r>
      <w:r w:rsidRPr="00EB5747">
        <w:rPr>
          <w:sz w:val="16"/>
        </w:rPr>
        <w:t xml:space="preserve">concludes another recent essay. 5 The historian Stephen Wertheim refers to a post-Cold War US approach that “gave pride of place to military threats and methods” and that “spares no expense for military hegemony.” 6 The scholar Barry </w:t>
      </w:r>
      <w:r w:rsidRPr="00EB5747">
        <w:rPr>
          <w:rStyle w:val="Emphasis"/>
        </w:rPr>
        <w:t>Posen</w:t>
      </w:r>
      <w:r w:rsidRPr="00EB5747">
        <w:rPr>
          <w:sz w:val="16"/>
        </w:rPr>
        <w:t xml:space="preserve">, in one of the defining works of the restraint literature, </w:t>
      </w:r>
      <w:r w:rsidRPr="00EB5747">
        <w:rPr>
          <w:rStyle w:val="StyleUnderline"/>
        </w:rPr>
        <w:t>points to an overriding implication</w:t>
      </w:r>
      <w:r w:rsidRPr="00EB5747">
        <w:rPr>
          <w:sz w:val="16"/>
        </w:rPr>
        <w:t>: “</w:t>
      </w:r>
      <w:r w:rsidRPr="00EB5747">
        <w:rPr>
          <w:rStyle w:val="StyleUnderline"/>
        </w:rPr>
        <w:t xml:space="preserve">the United States has grown </w:t>
      </w:r>
      <w:r w:rsidRPr="00EB5747">
        <w:rPr>
          <w:rStyle w:val="Emphasis"/>
        </w:rPr>
        <w:t>incapable of moderating its ambitions</w:t>
      </w:r>
      <w:r w:rsidRPr="00EB5747">
        <w:rPr>
          <w:rStyle w:val="StyleUnderline"/>
        </w:rPr>
        <w:t xml:space="preserve"> in international politics</w:t>
      </w:r>
      <w:r w:rsidRPr="00EB5747">
        <w:rPr>
          <w:sz w:val="16"/>
        </w:rPr>
        <w:t>.” 7</w:t>
      </w:r>
      <w:r w:rsidRPr="00FD1C8F">
        <w:rPr>
          <w:sz w:val="16"/>
        </w:rPr>
        <w:t xml:space="preserve"> </w:t>
      </w:r>
    </w:p>
    <w:p w14:paraId="40167A9F" w14:textId="77777777" w:rsidR="00500F9D" w:rsidRPr="00FD1C8F" w:rsidRDefault="00500F9D" w:rsidP="00500F9D">
      <w:pPr>
        <w:rPr>
          <w:sz w:val="16"/>
        </w:rPr>
      </w:pPr>
      <w:r w:rsidRPr="00FD1C8F">
        <w:rPr>
          <w:sz w:val="16"/>
        </w:rPr>
        <w:t xml:space="preserve">Immediately, </w:t>
      </w:r>
      <w:r w:rsidRPr="00FD1C8F">
        <w:rPr>
          <w:rStyle w:val="StyleUnderline"/>
        </w:rPr>
        <w:t xml:space="preserve">this </w:t>
      </w:r>
      <w:r w:rsidRPr="003A4FFE">
        <w:rPr>
          <w:rStyle w:val="StyleUnderline"/>
          <w:highlight w:val="cyan"/>
        </w:rPr>
        <w:t>portrait of militarized</w:t>
      </w:r>
      <w:r w:rsidRPr="00FD1C8F">
        <w:rPr>
          <w:sz w:val="16"/>
        </w:rPr>
        <w:t xml:space="preserve"> liberal </w:t>
      </w:r>
      <w:r w:rsidRPr="003A4FFE">
        <w:rPr>
          <w:rStyle w:val="StyleUnderline"/>
          <w:highlight w:val="cyan"/>
        </w:rPr>
        <w:t>heg</w:t>
      </w:r>
      <w:r w:rsidRPr="00EB5747">
        <w:rPr>
          <w:rStyle w:val="StyleUnderline"/>
        </w:rPr>
        <w:t>emony</w:t>
      </w:r>
      <w:r w:rsidRPr="00FD1C8F">
        <w:rPr>
          <w:rStyle w:val="StyleUnderline"/>
        </w:rPr>
        <w:t xml:space="preserve"> in search of primacy </w:t>
      </w:r>
      <w:r w:rsidRPr="005B1668">
        <w:rPr>
          <w:rStyle w:val="StyleUnderline"/>
        </w:rPr>
        <w:t>simplifies a</w:t>
      </w:r>
      <w:r w:rsidRPr="005B1668">
        <w:rPr>
          <w:sz w:val="16"/>
        </w:rPr>
        <w:t xml:space="preserve"> more </w:t>
      </w:r>
      <w:r w:rsidRPr="005B1668">
        <w:rPr>
          <w:rStyle w:val="StyleUnderline"/>
        </w:rPr>
        <w:t>complex reality</w:t>
      </w:r>
      <w:r w:rsidRPr="005B1668">
        <w:rPr>
          <w:sz w:val="16"/>
        </w:rPr>
        <w:t xml:space="preserve">: the </w:t>
      </w:r>
      <w:r w:rsidRPr="005B1668">
        <w:rPr>
          <w:rStyle w:val="StyleUnderline"/>
        </w:rPr>
        <w:t xml:space="preserve">concepts of </w:t>
      </w:r>
      <w:r w:rsidRPr="005B1668">
        <w:rPr>
          <w:rStyle w:val="Emphasis"/>
        </w:rPr>
        <w:t>primacy</w:t>
      </w:r>
      <w:r w:rsidRPr="005B1668">
        <w:rPr>
          <w:rStyle w:val="StyleUnderline"/>
        </w:rPr>
        <w:t xml:space="preserve"> and</w:t>
      </w:r>
      <w:r w:rsidRPr="005B1668">
        <w:rPr>
          <w:sz w:val="16"/>
        </w:rPr>
        <w:t xml:space="preserve"> liberal </w:t>
      </w:r>
      <w:r w:rsidRPr="005B1668">
        <w:rPr>
          <w:rStyle w:val="Emphasis"/>
        </w:rPr>
        <w:t>interventionism</w:t>
      </w:r>
      <w:r w:rsidRPr="005B1668">
        <w:rPr>
          <w:rStyle w:val="StyleUnderline"/>
        </w:rPr>
        <w:t xml:space="preserve"> overlap on</w:t>
      </w:r>
      <w:r w:rsidRPr="005B1668">
        <w:rPr>
          <w:sz w:val="16"/>
        </w:rPr>
        <w:t xml:space="preserve"> </w:t>
      </w:r>
      <w:r w:rsidRPr="005B1668">
        <w:rPr>
          <w:rStyle w:val="StyleUnderline"/>
        </w:rPr>
        <w:t>some issues but diverge starkly</w:t>
      </w:r>
      <w:r w:rsidRPr="005B1668">
        <w:rPr>
          <w:sz w:val="16"/>
        </w:rPr>
        <w:t xml:space="preserve"> </w:t>
      </w:r>
      <w:r w:rsidRPr="005B1668">
        <w:rPr>
          <w:rStyle w:val="StyleUnderline"/>
        </w:rPr>
        <w:t>on others</w:t>
      </w:r>
      <w:r w:rsidRPr="005B1668">
        <w:rPr>
          <w:sz w:val="16"/>
        </w:rPr>
        <w:t xml:space="preserve">. More importantly, much of </w:t>
      </w:r>
      <w:r w:rsidRPr="005B1668">
        <w:rPr>
          <w:rStyle w:val="StyleUnderline"/>
        </w:rPr>
        <w:t>the literature on</w:t>
      </w:r>
      <w:r w:rsidRPr="005B1668">
        <w:rPr>
          <w:sz w:val="16"/>
        </w:rPr>
        <w:t xml:space="preserve"> </w:t>
      </w:r>
      <w:r w:rsidRPr="005B1668">
        <w:rPr>
          <w:rStyle w:val="StyleUnderline"/>
        </w:rPr>
        <w:t xml:space="preserve">restraint </w:t>
      </w:r>
      <w:r w:rsidRPr="003A4FFE">
        <w:rPr>
          <w:rStyle w:val="StyleUnderline"/>
          <w:highlight w:val="cyan"/>
        </w:rPr>
        <w:t>blends</w:t>
      </w:r>
      <w:r w:rsidRPr="00FD1C8F">
        <w:rPr>
          <w:sz w:val="16"/>
        </w:rPr>
        <w:t xml:space="preserve"> these </w:t>
      </w:r>
      <w:r w:rsidRPr="003A4FFE">
        <w:rPr>
          <w:rStyle w:val="Emphasis"/>
          <w:highlight w:val="cyan"/>
        </w:rPr>
        <w:t>various concepts</w:t>
      </w:r>
      <w:r w:rsidRPr="00FD1C8F">
        <w:rPr>
          <w:sz w:val="16"/>
        </w:rPr>
        <w:t xml:space="preserve"> in order </w:t>
      </w:r>
      <w:r w:rsidRPr="003A4FFE">
        <w:rPr>
          <w:rStyle w:val="StyleUnderline"/>
          <w:highlight w:val="cyan"/>
        </w:rPr>
        <w:t>to fuel</w:t>
      </w:r>
      <w:r w:rsidRPr="00FD1C8F">
        <w:rPr>
          <w:sz w:val="16"/>
        </w:rPr>
        <w:t xml:space="preserve"> what quickly becomes </w:t>
      </w:r>
      <w:r w:rsidRPr="003A4FFE">
        <w:rPr>
          <w:rStyle w:val="StyleUnderline"/>
          <w:highlight w:val="cyan"/>
        </w:rPr>
        <w:t xml:space="preserve">an </w:t>
      </w:r>
      <w:r w:rsidRPr="003A4FFE">
        <w:rPr>
          <w:rStyle w:val="Emphasis"/>
          <w:highlight w:val="cyan"/>
        </w:rPr>
        <w:t>essentialist critique</w:t>
      </w:r>
      <w:r w:rsidRPr="003A4FFE">
        <w:rPr>
          <w:rStyle w:val="StyleUnderline"/>
          <w:highlight w:val="cyan"/>
        </w:rPr>
        <w:t xml:space="preserve"> of US</w:t>
      </w:r>
      <w:r w:rsidRPr="00FD1C8F">
        <w:rPr>
          <w:rStyle w:val="StyleUnderline"/>
        </w:rPr>
        <w:t xml:space="preserve"> foreign</w:t>
      </w:r>
      <w:r w:rsidRPr="00FD1C8F">
        <w:rPr>
          <w:sz w:val="16"/>
        </w:rPr>
        <w:t xml:space="preserve"> and security </w:t>
      </w:r>
      <w:r w:rsidRPr="003A4FFE">
        <w:rPr>
          <w:rStyle w:val="StyleUnderline"/>
          <w:highlight w:val="cyan"/>
        </w:rPr>
        <w:t>policy</w:t>
      </w:r>
      <w:r w:rsidRPr="00FD1C8F">
        <w:rPr>
          <w:sz w:val="16"/>
        </w:rPr>
        <w:t xml:space="preserve">. </w:t>
      </w:r>
      <w:r w:rsidRPr="00FD1C8F">
        <w:rPr>
          <w:rStyle w:val="StyleUnderline"/>
        </w:rPr>
        <w:t>Proponents argue that US policy</w:t>
      </w:r>
      <w:r w:rsidRPr="00FD1C8F">
        <w:rPr>
          <w:sz w:val="16"/>
        </w:rPr>
        <w:t xml:space="preserve"> is not merely imperfect at the margins—its basic </w:t>
      </w:r>
      <w:r w:rsidRPr="0015294E">
        <w:rPr>
          <w:rStyle w:val="Emphasis"/>
        </w:rPr>
        <w:t>assumptions</w:t>
      </w:r>
      <w:r w:rsidRPr="00FD1C8F">
        <w:rPr>
          <w:rStyle w:val="StyleUnderline"/>
        </w:rPr>
        <w:t xml:space="preserve"> and </w:t>
      </w:r>
      <w:r w:rsidRPr="0015294E">
        <w:rPr>
          <w:rStyle w:val="Emphasis"/>
        </w:rPr>
        <w:t>impulses</w:t>
      </w:r>
      <w:r w:rsidRPr="00FD1C8F">
        <w:rPr>
          <w:sz w:val="16"/>
        </w:rPr>
        <w:t xml:space="preserve"> are fundamentally unsound, and it </w:t>
      </w:r>
      <w:r w:rsidRPr="00FD1C8F">
        <w:rPr>
          <w:rStyle w:val="StyleUnderline"/>
        </w:rPr>
        <w:t>must be</w:t>
      </w:r>
      <w:r w:rsidRPr="00FD1C8F">
        <w:rPr>
          <w:sz w:val="16"/>
        </w:rPr>
        <w:t xml:space="preserve"> not merely pruned but substantially </w:t>
      </w:r>
      <w:r w:rsidRPr="00FD1C8F">
        <w:rPr>
          <w:rStyle w:val="StyleUnderline"/>
        </w:rPr>
        <w:t>uprooted</w:t>
      </w:r>
      <w:r w:rsidRPr="00FD1C8F">
        <w:rPr>
          <w:sz w:val="16"/>
        </w:rPr>
        <w:t xml:space="preserve">. Yet, </w:t>
      </w:r>
      <w:r w:rsidRPr="00FD1C8F">
        <w:rPr>
          <w:rStyle w:val="StyleUnderline"/>
        </w:rPr>
        <w:t>by depicting</w:t>
      </w:r>
      <w:r w:rsidRPr="00FD1C8F">
        <w:rPr>
          <w:sz w:val="16"/>
        </w:rPr>
        <w:t xml:space="preserve"> the </w:t>
      </w:r>
      <w:r w:rsidRPr="0015294E">
        <w:rPr>
          <w:rStyle w:val="Emphasis"/>
        </w:rPr>
        <w:t>guiding concepts</w:t>
      </w:r>
      <w:r w:rsidRPr="00FD1C8F">
        <w:rPr>
          <w:rStyle w:val="StyleUnderline"/>
        </w:rPr>
        <w:t xml:space="preserve"> of US policy with</w:t>
      </w:r>
      <w:r w:rsidRPr="00FD1C8F">
        <w:rPr>
          <w:sz w:val="16"/>
        </w:rPr>
        <w:t xml:space="preserve"> such </w:t>
      </w:r>
      <w:r w:rsidRPr="0015294E">
        <w:rPr>
          <w:rStyle w:val="Emphasis"/>
        </w:rPr>
        <w:t>extreme</w:t>
      </w:r>
      <w:r w:rsidRPr="00FD1C8F">
        <w:rPr>
          <w:rStyle w:val="StyleUnderline"/>
        </w:rPr>
        <w:t xml:space="preserve"> and </w:t>
      </w:r>
      <w:r w:rsidRPr="0015294E">
        <w:rPr>
          <w:rStyle w:val="Emphasis"/>
        </w:rPr>
        <w:t>unconditional</w:t>
      </w:r>
      <w:r w:rsidRPr="00FD1C8F">
        <w:rPr>
          <w:sz w:val="16"/>
        </w:rPr>
        <w:t xml:space="preserve"> </w:t>
      </w:r>
      <w:r w:rsidRPr="00FD1C8F">
        <w:rPr>
          <w:rStyle w:val="StyleUnderline"/>
        </w:rPr>
        <w:t>language</w:t>
      </w:r>
      <w:r w:rsidRPr="00FD1C8F">
        <w:rPr>
          <w:sz w:val="16"/>
        </w:rPr>
        <w:t xml:space="preserve">, these </w:t>
      </w:r>
      <w:r w:rsidRPr="00FD1C8F">
        <w:rPr>
          <w:rStyle w:val="StyleUnderline"/>
        </w:rPr>
        <w:t>diagnoses</w:t>
      </w:r>
      <w:r w:rsidRPr="00FD1C8F">
        <w:rPr>
          <w:sz w:val="16"/>
        </w:rPr>
        <w:t xml:space="preserve"> tend to </w:t>
      </w:r>
      <w:r w:rsidRPr="00FD1C8F">
        <w:rPr>
          <w:rStyle w:val="StyleUnderline"/>
        </w:rPr>
        <w:t xml:space="preserve">deal in </w:t>
      </w:r>
      <w:r w:rsidRPr="0015294E">
        <w:rPr>
          <w:rStyle w:val="Emphasis"/>
        </w:rPr>
        <w:t>caricatures</w:t>
      </w:r>
      <w:r w:rsidRPr="00FD1C8F">
        <w:rPr>
          <w:rStyle w:val="StyleUnderline"/>
        </w:rPr>
        <w:t xml:space="preserve"> and </w:t>
      </w:r>
      <w:r w:rsidRPr="0015294E">
        <w:rPr>
          <w:rStyle w:val="Emphasis"/>
        </w:rPr>
        <w:t>straw people</w:t>
      </w:r>
      <w:r w:rsidRPr="00FD1C8F">
        <w:rPr>
          <w:rStyle w:val="StyleUnderline"/>
        </w:rPr>
        <w:t xml:space="preserve"> rather than</w:t>
      </w:r>
      <w:r w:rsidRPr="00FD1C8F">
        <w:rPr>
          <w:sz w:val="16"/>
        </w:rPr>
        <w:t xml:space="preserve"> </w:t>
      </w:r>
      <w:r w:rsidRPr="00FD1C8F">
        <w:rPr>
          <w:rStyle w:val="StyleUnderline"/>
        </w:rPr>
        <w:t>realities</w:t>
      </w:r>
      <w:r w:rsidRPr="00FD1C8F">
        <w:rPr>
          <w:sz w:val="16"/>
        </w:rPr>
        <w:t>.</w:t>
      </w:r>
    </w:p>
    <w:p w14:paraId="396AEA2C" w14:textId="77777777" w:rsidR="00500F9D" w:rsidRPr="006735E5" w:rsidRDefault="00500F9D" w:rsidP="00500F9D">
      <w:pPr>
        <w:rPr>
          <w:sz w:val="16"/>
        </w:rPr>
      </w:pPr>
      <w:r w:rsidRPr="006735E5">
        <w:rPr>
          <w:sz w:val="16"/>
        </w:rPr>
        <w:t xml:space="preserve">This polemical approach emerges in restraint proponents’ treatment of the basic US foreign policy record. It has had its share of excesses, but </w:t>
      </w:r>
      <w:r w:rsidRPr="006735E5">
        <w:rPr>
          <w:rStyle w:val="StyleUnderline"/>
        </w:rPr>
        <w:t xml:space="preserve">the </w:t>
      </w:r>
      <w:r w:rsidRPr="003A4FFE">
        <w:rPr>
          <w:rStyle w:val="StyleUnderline"/>
          <w:highlight w:val="cyan"/>
        </w:rPr>
        <w:t>record betrays</w:t>
      </w:r>
      <w:r w:rsidRPr="006735E5">
        <w:rPr>
          <w:sz w:val="16"/>
        </w:rPr>
        <w:t xml:space="preserve"> far </w:t>
      </w:r>
      <w:r w:rsidRPr="003A4FFE">
        <w:rPr>
          <w:rStyle w:val="StyleUnderline"/>
          <w:highlight w:val="cyan"/>
        </w:rPr>
        <w:t>more</w:t>
      </w:r>
      <w:r w:rsidRPr="006735E5">
        <w:rPr>
          <w:sz w:val="16"/>
        </w:rPr>
        <w:t xml:space="preserve"> </w:t>
      </w:r>
      <w:r w:rsidRPr="0015294E">
        <w:rPr>
          <w:rStyle w:val="Emphasis"/>
        </w:rPr>
        <w:t>limits</w:t>
      </w:r>
      <w:r w:rsidRPr="006735E5">
        <w:rPr>
          <w:rStyle w:val="StyleUnderline"/>
        </w:rPr>
        <w:t xml:space="preserve">, </w:t>
      </w:r>
      <w:r w:rsidRPr="0015294E">
        <w:rPr>
          <w:rStyle w:val="Emphasis"/>
        </w:rPr>
        <w:t>hesitation</w:t>
      </w:r>
      <w:r w:rsidRPr="006735E5">
        <w:rPr>
          <w:rStyle w:val="StyleUnderline"/>
        </w:rPr>
        <w:t>, and</w:t>
      </w:r>
      <w:r w:rsidRPr="006735E5">
        <w:rPr>
          <w:sz w:val="16"/>
        </w:rPr>
        <w:t xml:space="preserve">, in fact, </w:t>
      </w:r>
      <w:r w:rsidRPr="00EB5747">
        <w:rPr>
          <w:rStyle w:val="Emphasis"/>
        </w:rPr>
        <w:t>restraint</w:t>
      </w:r>
      <w:r w:rsidRPr="00EB5747">
        <w:rPr>
          <w:rStyle w:val="StyleUnderline"/>
        </w:rPr>
        <w:t xml:space="preserve"> </w:t>
      </w:r>
      <w:r w:rsidRPr="003A4FFE">
        <w:rPr>
          <w:rStyle w:val="StyleUnderline"/>
          <w:highlight w:val="cyan"/>
        </w:rPr>
        <w:t>than</w:t>
      </w:r>
      <w:r w:rsidRPr="006735E5">
        <w:rPr>
          <w:sz w:val="16"/>
        </w:rPr>
        <w:t xml:space="preserve"> the </w:t>
      </w:r>
      <w:r w:rsidRPr="003A4FFE">
        <w:rPr>
          <w:rStyle w:val="StyleUnderline"/>
          <w:highlight w:val="cyan"/>
        </w:rPr>
        <w:t>labels</w:t>
      </w:r>
      <w:r w:rsidRPr="006735E5">
        <w:rPr>
          <w:rStyle w:val="StyleUnderline"/>
        </w:rPr>
        <w:t xml:space="preserve"> of </w:t>
      </w:r>
      <w:r w:rsidRPr="0015294E">
        <w:rPr>
          <w:rStyle w:val="Emphasis"/>
        </w:rPr>
        <w:t>primacy</w:t>
      </w:r>
      <w:r w:rsidRPr="006735E5">
        <w:rPr>
          <w:rStyle w:val="StyleUnderline"/>
        </w:rPr>
        <w:t xml:space="preserve"> and </w:t>
      </w:r>
      <w:r w:rsidRPr="0015294E">
        <w:rPr>
          <w:rStyle w:val="Emphasis"/>
        </w:rPr>
        <w:t>liberal hegemony</w:t>
      </w:r>
      <w:r w:rsidRPr="006735E5">
        <w:rPr>
          <w:sz w:val="16"/>
        </w:rPr>
        <w:t xml:space="preserve"> would </w:t>
      </w:r>
      <w:r w:rsidRPr="003A4FFE">
        <w:rPr>
          <w:rStyle w:val="StyleUnderline"/>
          <w:highlight w:val="cyan"/>
        </w:rPr>
        <w:t>suggest</w:t>
      </w:r>
      <w:r w:rsidRPr="006735E5">
        <w:rPr>
          <w:rStyle w:val="StyleUnderline"/>
        </w:rPr>
        <w:t xml:space="preserve">—something apparent in the </w:t>
      </w:r>
      <w:r w:rsidRPr="0015294E">
        <w:rPr>
          <w:rStyle w:val="Emphasis"/>
        </w:rPr>
        <w:t>repeated tendency</w:t>
      </w:r>
      <w:r w:rsidRPr="006735E5">
        <w:rPr>
          <w:rStyle w:val="StyleUnderline"/>
        </w:rPr>
        <w:t xml:space="preserve"> to </w:t>
      </w:r>
      <w:r w:rsidRPr="0015294E">
        <w:rPr>
          <w:rStyle w:val="StyleUnderline"/>
        </w:rPr>
        <w:t>avoid</w:t>
      </w:r>
      <w:r w:rsidRPr="006735E5">
        <w:rPr>
          <w:rStyle w:val="StyleUnderline"/>
        </w:rPr>
        <w:t xml:space="preserve"> </w:t>
      </w:r>
      <w:r w:rsidRPr="0015294E">
        <w:rPr>
          <w:rStyle w:val="Emphasis"/>
        </w:rPr>
        <w:t>interventions</w:t>
      </w:r>
      <w:r w:rsidRPr="006735E5">
        <w:rPr>
          <w:sz w:val="16"/>
        </w:rPr>
        <w:t xml:space="preserve">, </w:t>
      </w:r>
      <w:r w:rsidRPr="006735E5">
        <w:rPr>
          <w:rStyle w:val="StyleUnderline"/>
        </w:rPr>
        <w:t>major</w:t>
      </w:r>
      <w:r w:rsidRPr="006735E5">
        <w:rPr>
          <w:sz w:val="16"/>
        </w:rPr>
        <w:t xml:space="preserve"> post-Cold War </w:t>
      </w:r>
      <w:r w:rsidRPr="006735E5">
        <w:rPr>
          <w:rStyle w:val="StyleUnderline"/>
        </w:rPr>
        <w:t xml:space="preserve">cuts in </w:t>
      </w:r>
      <w:r w:rsidRPr="0015294E">
        <w:rPr>
          <w:rStyle w:val="Emphasis"/>
        </w:rPr>
        <w:t>defense spending</w:t>
      </w:r>
      <w:r w:rsidRPr="006735E5">
        <w:rPr>
          <w:sz w:val="16"/>
        </w:rPr>
        <w:t xml:space="preserve"> and global posture, </w:t>
      </w:r>
      <w:r w:rsidRPr="006735E5">
        <w:rPr>
          <w:rStyle w:val="StyleUnderline"/>
        </w:rPr>
        <w:t>and</w:t>
      </w:r>
      <w:r w:rsidRPr="006735E5">
        <w:rPr>
          <w:sz w:val="16"/>
        </w:rPr>
        <w:t xml:space="preserve"> the </w:t>
      </w:r>
      <w:r w:rsidRPr="006735E5">
        <w:rPr>
          <w:rStyle w:val="StyleUnderline"/>
        </w:rPr>
        <w:t>constraints</w:t>
      </w:r>
      <w:r w:rsidRPr="006735E5">
        <w:rPr>
          <w:sz w:val="16"/>
        </w:rPr>
        <w:t xml:space="preserve"> </w:t>
      </w:r>
      <w:r w:rsidRPr="006735E5">
        <w:rPr>
          <w:rStyle w:val="StyleUnderline"/>
        </w:rPr>
        <w:t xml:space="preserve">on </w:t>
      </w:r>
      <w:r w:rsidRPr="0015294E">
        <w:rPr>
          <w:rStyle w:val="Emphasis"/>
        </w:rPr>
        <w:t>liberal value promotion</w:t>
      </w:r>
      <w:r w:rsidRPr="006735E5">
        <w:rPr>
          <w:sz w:val="16"/>
        </w:rPr>
        <w:t xml:space="preserve">. </w:t>
      </w:r>
    </w:p>
    <w:p w14:paraId="55A66D9A" w14:textId="77777777" w:rsidR="00500F9D" w:rsidRPr="0015294E" w:rsidRDefault="00500F9D" w:rsidP="00500F9D">
      <w:pPr>
        <w:rPr>
          <w:sz w:val="16"/>
        </w:rPr>
      </w:pPr>
      <w:r w:rsidRPr="0015294E">
        <w:rPr>
          <w:sz w:val="16"/>
        </w:rPr>
        <w:t xml:space="preserve">The Frequent Impulse to Moderation </w:t>
      </w:r>
    </w:p>
    <w:p w14:paraId="6CC7A20E" w14:textId="77777777" w:rsidR="00500F9D" w:rsidRPr="0015294E" w:rsidRDefault="00500F9D" w:rsidP="00500F9D">
      <w:pPr>
        <w:rPr>
          <w:sz w:val="16"/>
        </w:rPr>
      </w:pPr>
      <w:r w:rsidRPr="0015294E">
        <w:rPr>
          <w:sz w:val="16"/>
        </w:rPr>
        <w:t xml:space="preserve">The </w:t>
      </w:r>
      <w:r w:rsidRPr="0015294E">
        <w:rPr>
          <w:rStyle w:val="StyleUnderline"/>
        </w:rPr>
        <w:t>restraint</w:t>
      </w:r>
      <w:r w:rsidRPr="0015294E">
        <w:rPr>
          <w:sz w:val="16"/>
        </w:rPr>
        <w:t xml:space="preserve"> literature </w:t>
      </w:r>
      <w:r w:rsidRPr="003A4FFE">
        <w:rPr>
          <w:rStyle w:val="StyleUnderline"/>
          <w:highlight w:val="cyan"/>
        </w:rPr>
        <w:t>downplays</w:t>
      </w:r>
      <w:r w:rsidRPr="0015294E">
        <w:rPr>
          <w:rStyle w:val="StyleUnderline"/>
        </w:rPr>
        <w:t xml:space="preserve"> the</w:t>
      </w:r>
      <w:r w:rsidRPr="0015294E">
        <w:rPr>
          <w:sz w:val="16"/>
        </w:rPr>
        <w:t xml:space="preserve"> often-</w:t>
      </w:r>
      <w:r w:rsidRPr="00EB5747">
        <w:rPr>
          <w:rStyle w:val="Emphasis"/>
        </w:rPr>
        <w:t xml:space="preserve">powerful </w:t>
      </w:r>
      <w:r w:rsidRPr="003A4FFE">
        <w:rPr>
          <w:rStyle w:val="Emphasis"/>
          <w:highlight w:val="cyan"/>
        </w:rPr>
        <w:t>reluctance</w:t>
      </w:r>
      <w:r w:rsidRPr="003A4FFE">
        <w:rPr>
          <w:rStyle w:val="StyleUnderline"/>
          <w:highlight w:val="cyan"/>
        </w:rPr>
        <w:t xml:space="preserve"> with</w:t>
      </w:r>
      <w:r w:rsidRPr="0015294E">
        <w:rPr>
          <w:rStyle w:val="StyleUnderline"/>
        </w:rPr>
        <w:t xml:space="preserve"> which successive</w:t>
      </w:r>
      <w:r w:rsidRPr="0015294E">
        <w:rPr>
          <w:sz w:val="16"/>
        </w:rPr>
        <w:t xml:space="preserve"> </w:t>
      </w:r>
      <w:r w:rsidRPr="003A4FFE">
        <w:rPr>
          <w:rStyle w:val="StyleUnderline"/>
          <w:highlight w:val="cyan"/>
        </w:rPr>
        <w:t>US</w:t>
      </w:r>
      <w:r w:rsidRPr="0015294E">
        <w:rPr>
          <w:rStyle w:val="StyleUnderline"/>
        </w:rPr>
        <w:t xml:space="preserve"> administrations</w:t>
      </w:r>
      <w:r w:rsidRPr="0015294E">
        <w:rPr>
          <w:sz w:val="16"/>
        </w:rPr>
        <w:t xml:space="preserve"> have </w:t>
      </w:r>
      <w:r w:rsidRPr="003A4FFE">
        <w:rPr>
          <w:rStyle w:val="StyleUnderline"/>
          <w:highlight w:val="cyan"/>
        </w:rPr>
        <w:t>grappled with</w:t>
      </w:r>
      <w:r w:rsidRPr="0015294E">
        <w:rPr>
          <w:sz w:val="16"/>
        </w:rPr>
        <w:t xml:space="preserve"> most </w:t>
      </w:r>
      <w:r w:rsidRPr="003A4FFE">
        <w:rPr>
          <w:rStyle w:val="StyleUnderline"/>
          <w:highlight w:val="cyan"/>
        </w:rPr>
        <w:t>decisions to intervene</w:t>
      </w:r>
      <w:r w:rsidRPr="0015294E">
        <w:rPr>
          <w:sz w:val="16"/>
        </w:rPr>
        <w:t xml:space="preserve">. </w:t>
      </w:r>
      <w:r w:rsidRPr="0015294E">
        <w:rPr>
          <w:rStyle w:val="StyleUnderline"/>
        </w:rPr>
        <w:t xml:space="preserve">US action </w:t>
      </w:r>
      <w:r w:rsidRPr="003A4FFE">
        <w:rPr>
          <w:rStyle w:val="StyleUnderline"/>
          <w:highlight w:val="cyan"/>
        </w:rPr>
        <w:t>in</w:t>
      </w:r>
      <w:r w:rsidRPr="0015294E">
        <w:rPr>
          <w:sz w:val="16"/>
        </w:rPr>
        <w:t xml:space="preserve"> cases </w:t>
      </w:r>
      <w:r w:rsidRPr="0015294E">
        <w:rPr>
          <w:sz w:val="16"/>
        </w:rPr>
        <w:lastRenderedPageBreak/>
        <w:t xml:space="preserve">like </w:t>
      </w:r>
      <w:r w:rsidRPr="0015294E">
        <w:rPr>
          <w:rStyle w:val="StyleUnderline"/>
        </w:rPr>
        <w:t xml:space="preserve">the </w:t>
      </w:r>
      <w:r w:rsidRPr="003A4FFE">
        <w:rPr>
          <w:rStyle w:val="Emphasis"/>
          <w:highlight w:val="cyan"/>
        </w:rPr>
        <w:t>Balkan</w:t>
      </w:r>
      <w:r w:rsidRPr="00EB5747">
        <w:rPr>
          <w:rStyle w:val="Emphasis"/>
        </w:rPr>
        <w:t xml:space="preserve"> war</w:t>
      </w:r>
      <w:r w:rsidRPr="003A4FFE">
        <w:rPr>
          <w:rStyle w:val="Emphasis"/>
          <w:highlight w:val="cyan"/>
        </w:rPr>
        <w:t>s</w:t>
      </w:r>
      <w:r w:rsidRPr="003A4FFE">
        <w:rPr>
          <w:rStyle w:val="StyleUnderline"/>
          <w:highlight w:val="cyan"/>
        </w:rPr>
        <w:t xml:space="preserve"> and</w:t>
      </w:r>
      <w:r w:rsidRPr="0015294E">
        <w:rPr>
          <w:sz w:val="16"/>
        </w:rPr>
        <w:t xml:space="preserve"> even </w:t>
      </w:r>
      <w:r w:rsidRPr="003A4FFE">
        <w:rPr>
          <w:rStyle w:val="Emphasis"/>
          <w:highlight w:val="cyan"/>
        </w:rPr>
        <w:t>Libya</w:t>
      </w:r>
      <w:r w:rsidRPr="0015294E">
        <w:rPr>
          <w:sz w:val="16"/>
        </w:rPr>
        <w:t xml:space="preserve"> only </w:t>
      </w:r>
      <w:r w:rsidRPr="0015294E">
        <w:rPr>
          <w:rStyle w:val="StyleUnderline"/>
        </w:rPr>
        <w:t>came with great hesitancy and</w:t>
      </w:r>
      <w:r w:rsidRPr="0015294E">
        <w:rPr>
          <w:sz w:val="16"/>
        </w:rPr>
        <w:t xml:space="preserve"> after </w:t>
      </w:r>
      <w:r w:rsidRPr="0015294E">
        <w:rPr>
          <w:rStyle w:val="StyleUnderline"/>
        </w:rPr>
        <w:t>fierce internal debates</w:t>
      </w:r>
      <w:r w:rsidRPr="0015294E">
        <w:rPr>
          <w:sz w:val="16"/>
        </w:rPr>
        <w:t xml:space="preserve">.8 The </w:t>
      </w:r>
      <w:r w:rsidRPr="0015294E">
        <w:rPr>
          <w:rStyle w:val="StyleUnderline"/>
        </w:rPr>
        <w:t>United States</w:t>
      </w:r>
      <w:r w:rsidRPr="0015294E">
        <w:rPr>
          <w:sz w:val="16"/>
        </w:rPr>
        <w:t xml:space="preserve"> </w:t>
      </w:r>
      <w:r w:rsidRPr="00123FD6">
        <w:rPr>
          <w:sz w:val="16"/>
        </w:rPr>
        <w:t xml:space="preserve">has </w:t>
      </w:r>
      <w:r w:rsidRPr="00123FD6">
        <w:rPr>
          <w:rStyle w:val="StyleUnderline"/>
        </w:rPr>
        <w:t>shunned</w:t>
      </w:r>
      <w:r w:rsidRPr="00123FD6">
        <w:rPr>
          <w:sz w:val="16"/>
        </w:rPr>
        <w:t xml:space="preserve"> many </w:t>
      </w:r>
      <w:r w:rsidRPr="00123FD6">
        <w:rPr>
          <w:rStyle w:val="StyleUnderline"/>
        </w:rPr>
        <w:t>opportunities for large-scale</w:t>
      </w:r>
      <w:r w:rsidRPr="00123FD6">
        <w:rPr>
          <w:sz w:val="16"/>
        </w:rPr>
        <w:t xml:space="preserve"> </w:t>
      </w:r>
      <w:r w:rsidRPr="00123FD6">
        <w:rPr>
          <w:rStyle w:val="StyleUnderline"/>
        </w:rPr>
        <w:t>interventions</w:t>
      </w:r>
      <w:r w:rsidRPr="00123FD6">
        <w:rPr>
          <w:sz w:val="16"/>
        </w:rPr>
        <w:t xml:space="preserve"> in the last generation alone—</w:t>
      </w:r>
      <w:r w:rsidRPr="00123FD6">
        <w:rPr>
          <w:rStyle w:val="StyleUnderline"/>
        </w:rPr>
        <w:t xml:space="preserve">in </w:t>
      </w:r>
      <w:r w:rsidRPr="00123FD6">
        <w:rPr>
          <w:rStyle w:val="Emphasis"/>
        </w:rPr>
        <w:t>Somalia</w:t>
      </w:r>
      <w:r w:rsidRPr="00123FD6">
        <w:rPr>
          <w:rStyle w:val="StyleUnderline"/>
        </w:rPr>
        <w:t xml:space="preserve">, </w:t>
      </w:r>
      <w:r w:rsidRPr="00123FD6">
        <w:rPr>
          <w:rStyle w:val="Emphasis"/>
        </w:rPr>
        <w:t>Rwanda</w:t>
      </w:r>
      <w:r w:rsidRPr="00123FD6">
        <w:rPr>
          <w:rStyle w:val="StyleUnderline"/>
        </w:rPr>
        <w:t xml:space="preserve">, </w:t>
      </w:r>
      <w:r w:rsidRPr="00123FD6">
        <w:rPr>
          <w:rStyle w:val="Emphasis"/>
        </w:rPr>
        <w:t>Syria</w:t>
      </w:r>
      <w:r w:rsidRPr="00123FD6">
        <w:rPr>
          <w:rStyle w:val="StyleUnderline"/>
        </w:rPr>
        <w:t xml:space="preserve">, and </w:t>
      </w:r>
      <w:r w:rsidRPr="00123FD6">
        <w:rPr>
          <w:rStyle w:val="Emphasis"/>
        </w:rPr>
        <w:t>elsewhere</w:t>
      </w:r>
      <w:r w:rsidRPr="00123FD6">
        <w:rPr>
          <w:sz w:val="16"/>
        </w:rPr>
        <w:t>.9 US administrations did not act in crises in the Great Lakes region of Africa and two</w:t>
      </w:r>
      <w:r w:rsidRPr="0015294E">
        <w:rPr>
          <w:sz w:val="16"/>
        </w:rPr>
        <w:t xml:space="preserve"> major examples of Russian aggression in Georgia and Ukraine.10 An infamous case of non-intervention was the Darfur tragedy in the Sudan, when credible accusations of genocide did not prompt US action.11 The </w:t>
      </w:r>
      <w:r w:rsidRPr="0015294E">
        <w:rPr>
          <w:rStyle w:val="StyleUnderline"/>
        </w:rPr>
        <w:t>United States would never have invaded</w:t>
      </w:r>
      <w:r w:rsidRPr="0015294E">
        <w:rPr>
          <w:sz w:val="16"/>
        </w:rPr>
        <w:t xml:space="preserve"> either </w:t>
      </w:r>
      <w:r w:rsidRPr="0015294E">
        <w:rPr>
          <w:rStyle w:val="Emphasis"/>
        </w:rPr>
        <w:t>Afghanistan</w:t>
      </w:r>
      <w:r w:rsidRPr="0015294E">
        <w:rPr>
          <w:rStyle w:val="StyleUnderline"/>
        </w:rPr>
        <w:t xml:space="preserve"> or </w:t>
      </w:r>
      <w:r w:rsidRPr="0015294E">
        <w:rPr>
          <w:rStyle w:val="Emphasis"/>
        </w:rPr>
        <w:t>Iraq</w:t>
      </w:r>
      <w:r w:rsidRPr="0015294E">
        <w:rPr>
          <w:rStyle w:val="StyleUnderline"/>
        </w:rPr>
        <w:t xml:space="preserve"> had it not been for 9/11</w:t>
      </w:r>
      <w:r w:rsidRPr="0015294E">
        <w:rPr>
          <w:sz w:val="16"/>
        </w:rPr>
        <w:t xml:space="preserve">; indeed, then-NSC official Richard Clarke and others begged two administrations to strike al-Qaeda camps in Afghanistan for months beforehand, to no avail.12 </w:t>
      </w:r>
      <w:r w:rsidRPr="0015294E">
        <w:rPr>
          <w:rStyle w:val="StyleUnderline"/>
        </w:rPr>
        <w:t>In regard to humanitarian intervention</w:t>
      </w:r>
      <w:r w:rsidRPr="0015294E">
        <w:rPr>
          <w:sz w:val="16"/>
        </w:rPr>
        <w:t xml:space="preserve"> broadly speaking, </w:t>
      </w:r>
      <w:r w:rsidRPr="0015294E">
        <w:rPr>
          <w:rStyle w:val="StyleUnderline"/>
        </w:rPr>
        <w:t xml:space="preserve">the </w:t>
      </w:r>
      <w:r w:rsidRPr="003A4FFE">
        <w:rPr>
          <w:rStyle w:val="Emphasis"/>
          <w:highlight w:val="cyan"/>
        </w:rPr>
        <w:t>selectivity</w:t>
      </w:r>
      <w:r w:rsidRPr="0015294E">
        <w:rPr>
          <w:rStyle w:val="Emphasis"/>
        </w:rPr>
        <w:t xml:space="preserve"> of US action</w:t>
      </w:r>
      <w:r w:rsidRPr="0015294E">
        <w:rPr>
          <w:sz w:val="16"/>
        </w:rPr>
        <w:t xml:space="preserve">, rather than a general impulse to intervene, </w:t>
      </w:r>
      <w:r w:rsidRPr="003A4FFE">
        <w:rPr>
          <w:rStyle w:val="StyleUnderline"/>
          <w:highlight w:val="cyan"/>
        </w:rPr>
        <w:t>is</w:t>
      </w:r>
      <w:r w:rsidRPr="0015294E">
        <w:rPr>
          <w:rStyle w:val="StyleUnderline"/>
        </w:rPr>
        <w:t xml:space="preserve"> the </w:t>
      </w:r>
      <w:r w:rsidRPr="003A4FFE">
        <w:rPr>
          <w:rStyle w:val="Emphasis"/>
          <w:highlight w:val="cyan"/>
        </w:rPr>
        <w:t>dominant</w:t>
      </w:r>
      <w:r w:rsidRPr="0015294E">
        <w:rPr>
          <w:rStyle w:val="StyleUnderline"/>
        </w:rPr>
        <w:t xml:space="preserve"> lesson</w:t>
      </w:r>
      <w:r w:rsidRPr="0015294E">
        <w:rPr>
          <w:sz w:val="16"/>
        </w:rPr>
        <w:t>.13</w:t>
      </w:r>
    </w:p>
    <w:p w14:paraId="41A0EF9E" w14:textId="77777777" w:rsidR="00500F9D" w:rsidRPr="006B740A" w:rsidRDefault="00500F9D" w:rsidP="00500F9D">
      <w:pPr>
        <w:rPr>
          <w:sz w:val="16"/>
        </w:rPr>
      </w:pPr>
      <w:r w:rsidRPr="006B740A">
        <w:rPr>
          <w:sz w:val="16"/>
        </w:rPr>
        <w:t xml:space="preserve">Even </w:t>
      </w:r>
      <w:r w:rsidRPr="0015294E">
        <w:rPr>
          <w:rStyle w:val="StyleUnderline"/>
        </w:rPr>
        <w:t xml:space="preserve">with regard to </w:t>
      </w:r>
      <w:r w:rsidRPr="00123FD6">
        <w:rPr>
          <w:rStyle w:val="Emphasis"/>
        </w:rPr>
        <w:t>Vietnam</w:t>
      </w:r>
      <w:r w:rsidRPr="00123FD6">
        <w:rPr>
          <w:sz w:val="16"/>
        </w:rPr>
        <w:t xml:space="preserve">, two </w:t>
      </w:r>
      <w:r w:rsidRPr="00123FD6">
        <w:rPr>
          <w:rStyle w:val="StyleUnderline"/>
        </w:rPr>
        <w:t>US presidents</w:t>
      </w:r>
      <w:r w:rsidRPr="00123FD6">
        <w:rPr>
          <w:sz w:val="16"/>
        </w:rPr>
        <w:t xml:space="preserve"> (Kennedy and Eisenhower) </w:t>
      </w:r>
      <w:r w:rsidRPr="00123FD6">
        <w:rPr>
          <w:rStyle w:val="StyleUnderline"/>
        </w:rPr>
        <w:t>struggled to</w:t>
      </w:r>
      <w:r w:rsidRPr="00123FD6">
        <w:rPr>
          <w:sz w:val="16"/>
        </w:rPr>
        <w:t xml:space="preserve"> </w:t>
      </w:r>
      <w:r w:rsidRPr="00123FD6">
        <w:rPr>
          <w:rStyle w:val="StyleUnderline"/>
        </w:rPr>
        <w:t xml:space="preserve">avoid an </w:t>
      </w:r>
      <w:r w:rsidRPr="00123FD6">
        <w:rPr>
          <w:rStyle w:val="Emphasis"/>
        </w:rPr>
        <w:t>open-ended</w:t>
      </w:r>
      <w:r w:rsidRPr="00123FD6">
        <w:rPr>
          <w:rStyle w:val="StyleUnderline"/>
        </w:rPr>
        <w:t xml:space="preserve"> US commitment</w:t>
      </w:r>
      <w:r w:rsidRPr="00123FD6">
        <w:rPr>
          <w:sz w:val="16"/>
        </w:rPr>
        <w:t xml:space="preserve">; when the United States did engage, it was because Lyndon Johnson felt a need to stand up to communist aggression and protect his personal reputation, but he was hardly enthusiastic about the prospect. He was painfully conflicted about the war and deeply regretted having to fight it.14 In other words, </w:t>
      </w:r>
      <w:r w:rsidRPr="00123FD6">
        <w:rPr>
          <w:rStyle w:val="StyleUnderline"/>
        </w:rPr>
        <w:t xml:space="preserve">when US </w:t>
      </w:r>
      <w:r w:rsidRPr="003A4FFE">
        <w:rPr>
          <w:rStyle w:val="StyleUnderline"/>
          <w:highlight w:val="cyan"/>
        </w:rPr>
        <w:t>interventionism</w:t>
      </w:r>
      <w:r w:rsidRPr="00123FD6">
        <w:rPr>
          <w:sz w:val="16"/>
        </w:rPr>
        <w:t xml:space="preserve"> has </w:t>
      </w:r>
      <w:r w:rsidRPr="00123FD6">
        <w:rPr>
          <w:rStyle w:val="StyleUnderline"/>
        </w:rPr>
        <w:t xml:space="preserve">occurred, it </w:t>
      </w:r>
      <w:r w:rsidRPr="003A4FFE">
        <w:rPr>
          <w:rStyle w:val="StyleUnderline"/>
          <w:highlight w:val="cyan"/>
        </w:rPr>
        <w:t>has</w:t>
      </w:r>
      <w:r w:rsidRPr="00123FD6">
        <w:rPr>
          <w:sz w:val="16"/>
        </w:rPr>
        <w:t xml:space="preserve"> often</w:t>
      </w:r>
      <w:r w:rsidRPr="006B740A">
        <w:rPr>
          <w:sz w:val="16"/>
        </w:rPr>
        <w:t xml:space="preserve"> </w:t>
      </w:r>
      <w:r w:rsidRPr="003A4FFE">
        <w:rPr>
          <w:rStyle w:val="StyleUnderline"/>
          <w:highlight w:val="cyan"/>
        </w:rPr>
        <w:t xml:space="preserve">been </w:t>
      </w:r>
      <w:r w:rsidRPr="003A4FFE">
        <w:rPr>
          <w:rStyle w:val="Emphasis"/>
          <w:highlight w:val="cyan"/>
        </w:rPr>
        <w:t>reactive</w:t>
      </w:r>
      <w:r w:rsidRPr="003A4FFE">
        <w:rPr>
          <w:rStyle w:val="StyleUnderline"/>
          <w:highlight w:val="cyan"/>
        </w:rPr>
        <w:t xml:space="preserve"> and</w:t>
      </w:r>
      <w:r w:rsidRPr="006B740A">
        <w:rPr>
          <w:sz w:val="16"/>
        </w:rPr>
        <w:t xml:space="preserve"> </w:t>
      </w:r>
      <w:r w:rsidRPr="003A4FFE">
        <w:rPr>
          <w:rStyle w:val="Emphasis"/>
          <w:highlight w:val="cyan"/>
        </w:rPr>
        <w:t>halfhearted</w:t>
      </w:r>
      <w:r w:rsidRPr="0015294E">
        <w:rPr>
          <w:rStyle w:val="StyleUnderline"/>
        </w:rPr>
        <w:t xml:space="preserve"> rather than aggressively ambitious</w:t>
      </w:r>
      <w:r w:rsidRPr="006B740A">
        <w:rPr>
          <w:sz w:val="16"/>
        </w:rPr>
        <w:t xml:space="preserve">. </w:t>
      </w:r>
    </w:p>
    <w:p w14:paraId="5615560A" w14:textId="77777777" w:rsidR="00500F9D" w:rsidRPr="006B740A" w:rsidRDefault="00500F9D" w:rsidP="00500F9D">
      <w:pPr>
        <w:rPr>
          <w:sz w:val="16"/>
        </w:rPr>
      </w:pPr>
      <w:r w:rsidRPr="006B740A">
        <w:rPr>
          <w:sz w:val="16"/>
        </w:rPr>
        <w:t xml:space="preserve">In fact, </w:t>
      </w:r>
      <w:r w:rsidRPr="0015294E">
        <w:rPr>
          <w:rStyle w:val="StyleUnderline"/>
        </w:rPr>
        <w:t xml:space="preserve">the </w:t>
      </w:r>
      <w:r w:rsidRPr="00123FD6">
        <w:rPr>
          <w:rStyle w:val="Emphasis"/>
        </w:rPr>
        <w:t>alleged epicenter</w:t>
      </w:r>
      <w:r w:rsidRPr="0015294E">
        <w:rPr>
          <w:rStyle w:val="StyleUnderline"/>
        </w:rPr>
        <w:t xml:space="preserve"> of US </w:t>
      </w:r>
      <w:r w:rsidRPr="006B740A">
        <w:rPr>
          <w:sz w:val="16"/>
        </w:rPr>
        <w:t xml:space="preserve">global </w:t>
      </w:r>
      <w:r w:rsidRPr="0015294E">
        <w:rPr>
          <w:rStyle w:val="StyleUnderline"/>
        </w:rPr>
        <w:t xml:space="preserve">military power—the </w:t>
      </w:r>
      <w:r w:rsidRPr="00123FD6">
        <w:rPr>
          <w:rStyle w:val="Emphasis"/>
        </w:rPr>
        <w:t>Department of Defense</w:t>
      </w:r>
      <w:r w:rsidRPr="006B740A">
        <w:rPr>
          <w:sz w:val="16"/>
        </w:rPr>
        <w:t xml:space="preserve"> </w:t>
      </w:r>
      <w:r w:rsidRPr="0015294E">
        <w:rPr>
          <w:rStyle w:val="StyleUnderline"/>
        </w:rPr>
        <w:t xml:space="preserve">and the </w:t>
      </w:r>
      <w:r w:rsidRPr="003A4FFE">
        <w:rPr>
          <w:rStyle w:val="Emphasis"/>
          <w:highlight w:val="cyan"/>
        </w:rPr>
        <w:t>military services</w:t>
      </w:r>
      <w:r w:rsidRPr="006B740A">
        <w:rPr>
          <w:sz w:val="16"/>
        </w:rPr>
        <w:t xml:space="preserve">—have </w:t>
      </w:r>
      <w:r w:rsidRPr="0015294E">
        <w:rPr>
          <w:rStyle w:val="StyleUnderline"/>
        </w:rPr>
        <w:t xml:space="preserve">forcefully </w:t>
      </w:r>
      <w:r w:rsidRPr="003A4FFE">
        <w:rPr>
          <w:rStyle w:val="StyleUnderline"/>
          <w:highlight w:val="cyan"/>
        </w:rPr>
        <w:t xml:space="preserve">opposed </w:t>
      </w:r>
      <w:r w:rsidRPr="003A4FFE">
        <w:rPr>
          <w:rStyle w:val="Emphasis"/>
          <w:highlight w:val="cyan"/>
        </w:rPr>
        <w:t>many</w:t>
      </w:r>
      <w:r w:rsidRPr="00123FD6">
        <w:rPr>
          <w:rStyle w:val="Emphasis"/>
        </w:rPr>
        <w:t xml:space="preserve"> interventions</w:t>
      </w:r>
      <w:r w:rsidRPr="0015294E">
        <w:rPr>
          <w:rStyle w:val="StyleUnderline"/>
        </w:rPr>
        <w:t xml:space="preserve"> in</w:t>
      </w:r>
      <w:r w:rsidRPr="006B740A">
        <w:rPr>
          <w:sz w:val="16"/>
        </w:rPr>
        <w:t xml:space="preserve"> places like </w:t>
      </w:r>
      <w:r w:rsidRPr="0015294E">
        <w:rPr>
          <w:rStyle w:val="StyleUnderline"/>
        </w:rPr>
        <w:t>the</w:t>
      </w:r>
      <w:r w:rsidRPr="006B740A">
        <w:rPr>
          <w:sz w:val="16"/>
        </w:rPr>
        <w:t xml:space="preserve"> </w:t>
      </w:r>
      <w:r w:rsidRPr="0015294E">
        <w:rPr>
          <w:rStyle w:val="StyleUnderline"/>
        </w:rPr>
        <w:t>Balkans, Somalia, and Libya</w:t>
      </w:r>
      <w:r w:rsidRPr="006B740A">
        <w:rPr>
          <w:sz w:val="16"/>
        </w:rPr>
        <w:t xml:space="preserve">, believing they should [conserve] </w:t>
      </w:r>
      <w:r w:rsidRPr="006B740A">
        <w:rPr>
          <w:strike/>
          <w:sz w:val="16"/>
        </w:rPr>
        <w:t>husband</w:t>
      </w:r>
      <w:r w:rsidRPr="006B740A">
        <w:rPr>
          <w:sz w:val="16"/>
        </w:rPr>
        <w:t xml:space="preserve"> their power for major wars. The two </w:t>
      </w:r>
      <w:r w:rsidRPr="003A4FFE">
        <w:rPr>
          <w:rStyle w:val="StyleUnderline"/>
          <w:highlight w:val="cyan"/>
        </w:rPr>
        <w:t>leading</w:t>
      </w:r>
      <w:r w:rsidRPr="006B740A">
        <w:rPr>
          <w:sz w:val="16"/>
        </w:rPr>
        <w:t xml:space="preserve"> modern conceptual </w:t>
      </w:r>
      <w:r w:rsidRPr="003A4FFE">
        <w:rPr>
          <w:rStyle w:val="StyleUnderline"/>
          <w:highlight w:val="cyan"/>
        </w:rPr>
        <w:t>articulations</w:t>
      </w:r>
      <w:r w:rsidRPr="006B740A">
        <w:rPr>
          <w:sz w:val="16"/>
        </w:rPr>
        <w:t xml:space="preserve"> of criteria </w:t>
      </w:r>
      <w:r w:rsidRPr="003A4FFE">
        <w:rPr>
          <w:rStyle w:val="StyleUnderline"/>
          <w:highlight w:val="cyan"/>
        </w:rPr>
        <w:t>for going to war</w:t>
      </w:r>
      <w:r w:rsidRPr="0015294E">
        <w:rPr>
          <w:rStyle w:val="StyleUnderline"/>
        </w:rPr>
        <w:t xml:space="preserve">—the </w:t>
      </w:r>
      <w:r w:rsidRPr="00123FD6">
        <w:rPr>
          <w:rStyle w:val="Emphasis"/>
        </w:rPr>
        <w:t>Weinberger and Powell</w:t>
      </w:r>
      <w:r w:rsidRPr="0015294E">
        <w:rPr>
          <w:rStyle w:val="StyleUnderline"/>
        </w:rPr>
        <w:t xml:space="preserve"> </w:t>
      </w:r>
      <w:r w:rsidRPr="00123FD6">
        <w:rPr>
          <w:rStyle w:val="Emphasis"/>
        </w:rPr>
        <w:t>Doctrines</w:t>
      </w:r>
      <w:r w:rsidRPr="0015294E">
        <w:rPr>
          <w:rStyle w:val="StyleUnderline"/>
        </w:rPr>
        <w:t>—</w:t>
      </w:r>
      <w:r w:rsidRPr="003A4FFE">
        <w:rPr>
          <w:rStyle w:val="StyleUnderline"/>
          <w:highlight w:val="cyan"/>
        </w:rPr>
        <w:t>came from</w:t>
      </w:r>
      <w:r w:rsidRPr="0015294E">
        <w:rPr>
          <w:rStyle w:val="StyleUnderline"/>
        </w:rPr>
        <w:t xml:space="preserve"> </w:t>
      </w:r>
      <w:r w:rsidRPr="00123FD6">
        <w:rPr>
          <w:rStyle w:val="Emphasis"/>
        </w:rPr>
        <w:t xml:space="preserve">senior </w:t>
      </w:r>
      <w:r w:rsidRPr="003A4FFE">
        <w:rPr>
          <w:rStyle w:val="Emphasis"/>
          <w:highlight w:val="cyan"/>
        </w:rPr>
        <w:t>defense officials</w:t>
      </w:r>
      <w:r w:rsidRPr="003A4FFE">
        <w:rPr>
          <w:rStyle w:val="StyleUnderline"/>
          <w:highlight w:val="cyan"/>
        </w:rPr>
        <w:t>, and</w:t>
      </w:r>
      <w:r w:rsidRPr="006B740A">
        <w:rPr>
          <w:sz w:val="16"/>
        </w:rPr>
        <w:t xml:space="preserve"> both represented efforts to </w:t>
      </w:r>
      <w:r w:rsidRPr="003A4FFE">
        <w:rPr>
          <w:rStyle w:val="StyleUnderline"/>
          <w:highlight w:val="cyan"/>
        </w:rPr>
        <w:t>constrain</w:t>
      </w:r>
      <w:r w:rsidRPr="006B740A">
        <w:rPr>
          <w:sz w:val="16"/>
        </w:rPr>
        <w:t xml:space="preserve">, not liberate, </w:t>
      </w:r>
      <w:r w:rsidRPr="0015294E">
        <w:rPr>
          <w:rStyle w:val="StyleUnderline"/>
        </w:rPr>
        <w:t xml:space="preserve">the </w:t>
      </w:r>
      <w:r w:rsidRPr="00123FD6">
        <w:rPr>
          <w:rStyle w:val="Emphasis"/>
        </w:rPr>
        <w:t xml:space="preserve">use of </w:t>
      </w:r>
      <w:r w:rsidRPr="003A4FFE">
        <w:rPr>
          <w:rStyle w:val="Emphasis"/>
          <w:highlight w:val="cyan"/>
        </w:rPr>
        <w:t>force</w:t>
      </w:r>
      <w:r w:rsidRPr="006B740A">
        <w:rPr>
          <w:sz w:val="16"/>
        </w:rPr>
        <w:t>.15 Former Secretary of Defense Robert Gates told a graduating class at West Point that “any future defense secretary who advises the president to again send a big American land army into Asia or into the Middle East or Africa should ‘have his head examined,’ as General MacArthur so delicately put it,” 16 reflecting a widely held view at Defense—one far afield from the ideas of unrestrained primacy. A similar impulse for limits has emerged in major diplomatic initiatives. In a recent essay outlining a restraint agenda, Stephen Wertheim suggests that the United States should “seek to normalize relations with North Korea” in part with a nuclear deal, and that it should “end its grudge match” with Iran.17 In fact, the United States at one time embraced both these ideas in the form of the Agreed Framework with North Korea and the Joint Comprehensive Plan of Action (JCPOA) with Iran. The later US desertion of these accords was prompted by hawkish factions in two Republican administrations, not an indiscriminate national hegemonic inclination.18</w:t>
      </w:r>
    </w:p>
    <w:p w14:paraId="0B92AF14" w14:textId="77777777" w:rsidR="00500F9D" w:rsidRPr="006D64F8" w:rsidRDefault="00500F9D" w:rsidP="00500F9D">
      <w:pPr>
        <w:rPr>
          <w:sz w:val="16"/>
        </w:rPr>
      </w:pPr>
      <w:r w:rsidRPr="00EB5747">
        <w:rPr>
          <w:sz w:val="16"/>
          <w:szCs w:val="16"/>
        </w:rPr>
        <w:t>Nor can US involvement in foreign wars and interventions usually be traced to a hegemonic desire to spread liberal values. A missionary attitude in foreign policy and liberal value promotion agenda may help lay the groundwork or justify the public case for unnecessary commitments and may be responsible for a few of them. But the largest interventions—Korea, Vietnam, the Gulf War, the Balkan wars, Afghanistan, and Iraq—were all primarily motivated by security considerations.19 Some of these actions may have been excessive to begin with or become so over time, and the security concerns that drove them may have been based on bad information or inflated fears. But they were not fueled by the boundless commitment to primacy and liberal value promotion described by many advocates of restraint. Limits to Ambition: By the</w:t>
      </w:r>
      <w:r w:rsidRPr="006D64F8">
        <w:rPr>
          <w:sz w:val="16"/>
        </w:rPr>
        <w:t xml:space="preserve"> Numbers Broadly speaking, then, </w:t>
      </w:r>
      <w:r w:rsidRPr="006D64F8">
        <w:rPr>
          <w:rStyle w:val="StyleUnderline"/>
        </w:rPr>
        <w:t xml:space="preserve">the </w:t>
      </w:r>
      <w:r w:rsidRPr="003A4FFE">
        <w:rPr>
          <w:rStyle w:val="Emphasis"/>
          <w:highlight w:val="cyan"/>
        </w:rPr>
        <w:t>default</w:t>
      </w:r>
      <w:r w:rsidRPr="00123FD6">
        <w:rPr>
          <w:rStyle w:val="Emphasis"/>
        </w:rPr>
        <w:t xml:space="preserve"> setting</w:t>
      </w:r>
      <w:r w:rsidRPr="006D64F8">
        <w:rPr>
          <w:rStyle w:val="StyleUnderline"/>
        </w:rPr>
        <w:t xml:space="preserve"> of US foreign policy </w:t>
      </w:r>
      <w:r w:rsidRPr="003A4FFE">
        <w:rPr>
          <w:rStyle w:val="StyleUnderline"/>
          <w:highlight w:val="cyan"/>
        </w:rPr>
        <w:t>is hardly</w:t>
      </w:r>
      <w:r w:rsidRPr="006D64F8">
        <w:rPr>
          <w:rStyle w:val="StyleUnderline"/>
        </w:rPr>
        <w:t xml:space="preserve"> one of </w:t>
      </w:r>
      <w:r w:rsidRPr="003A4FFE">
        <w:rPr>
          <w:rStyle w:val="StyleUnderline"/>
          <w:highlight w:val="cyan"/>
        </w:rPr>
        <w:t>fervent</w:t>
      </w:r>
      <w:r w:rsidRPr="006D64F8">
        <w:rPr>
          <w:sz w:val="16"/>
        </w:rPr>
        <w:t xml:space="preserve"> </w:t>
      </w:r>
      <w:r w:rsidRPr="003A4FFE">
        <w:rPr>
          <w:rStyle w:val="StyleUnderline"/>
          <w:highlight w:val="cyan"/>
        </w:rPr>
        <w:t>interventionism</w:t>
      </w:r>
      <w:r w:rsidRPr="006D64F8">
        <w:rPr>
          <w:sz w:val="16"/>
        </w:rPr>
        <w:t>. In terms of actual military posture and spendin</w:t>
      </w:r>
      <w:r w:rsidRPr="00EB5747">
        <w:rPr>
          <w:sz w:val="16"/>
        </w:rPr>
        <w:t xml:space="preserve">g, </w:t>
      </w:r>
      <w:r w:rsidRPr="00EB5747">
        <w:rPr>
          <w:rStyle w:val="StyleUnderline"/>
        </w:rPr>
        <w:t>if the United States</w:t>
      </w:r>
      <w:r w:rsidRPr="00EB5747">
        <w:rPr>
          <w:sz w:val="16"/>
        </w:rPr>
        <w:t xml:space="preserve"> had </w:t>
      </w:r>
      <w:r w:rsidRPr="00EB5747">
        <w:rPr>
          <w:rStyle w:val="StyleUnderline"/>
        </w:rPr>
        <w:t>truly embraced hegemonic policies,</w:t>
      </w:r>
      <w:r w:rsidRPr="006D64F8">
        <w:rPr>
          <w:rStyle w:val="StyleUnderline"/>
        </w:rPr>
        <w:t xml:space="preserve"> </w:t>
      </w:r>
      <w:r w:rsidRPr="00EB5747">
        <w:rPr>
          <w:rStyle w:val="StyleUnderline"/>
        </w:rPr>
        <w:t xml:space="preserve">there </w:t>
      </w:r>
      <w:r w:rsidRPr="003A4FFE">
        <w:rPr>
          <w:rStyle w:val="StyleUnderline"/>
          <w:highlight w:val="cyan"/>
        </w:rPr>
        <w:t>would be</w:t>
      </w:r>
      <w:r w:rsidRPr="006D64F8">
        <w:rPr>
          <w:rStyle w:val="StyleUnderline"/>
        </w:rPr>
        <w:t xml:space="preserve"> a trajectory of </w:t>
      </w:r>
      <w:r w:rsidRPr="00EB5747">
        <w:rPr>
          <w:rStyle w:val="StyleUnderline"/>
        </w:rPr>
        <w:t xml:space="preserve">continually </w:t>
      </w:r>
      <w:r w:rsidRPr="003A4FFE">
        <w:rPr>
          <w:rStyle w:val="StyleUnderline"/>
          <w:highlight w:val="cyan"/>
        </w:rPr>
        <w:t>rising</w:t>
      </w:r>
      <w:r w:rsidRPr="006D64F8">
        <w:rPr>
          <w:sz w:val="16"/>
        </w:rPr>
        <w:t xml:space="preserve"> </w:t>
      </w:r>
      <w:r w:rsidRPr="003A4FFE">
        <w:rPr>
          <w:rStyle w:val="Emphasis"/>
          <w:highlight w:val="cyan"/>
        </w:rPr>
        <w:t>commitments</w:t>
      </w:r>
      <w:r w:rsidRPr="006D64F8">
        <w:rPr>
          <w:sz w:val="16"/>
        </w:rPr>
        <w:t xml:space="preserve">, military </w:t>
      </w:r>
      <w:r w:rsidRPr="003A4FFE">
        <w:rPr>
          <w:rStyle w:val="Emphasis"/>
          <w:highlight w:val="cyan"/>
        </w:rPr>
        <w:t>spending</w:t>
      </w:r>
      <w:r w:rsidRPr="003A4FFE">
        <w:rPr>
          <w:rStyle w:val="StyleUnderline"/>
          <w:highlight w:val="cyan"/>
        </w:rPr>
        <w:t xml:space="preserve">, </w:t>
      </w:r>
      <w:r w:rsidRPr="003A4FFE">
        <w:rPr>
          <w:rStyle w:val="StyleUnderline"/>
          <w:highlight w:val="cyan"/>
        </w:rPr>
        <w:lastRenderedPageBreak/>
        <w:t xml:space="preserve">and </w:t>
      </w:r>
      <w:r w:rsidRPr="003A4FFE">
        <w:rPr>
          <w:rStyle w:val="Emphasis"/>
          <w:highlight w:val="cyan"/>
        </w:rPr>
        <w:t>interventions</w:t>
      </w:r>
      <w:r w:rsidRPr="006D64F8">
        <w:rPr>
          <w:sz w:val="16"/>
        </w:rPr>
        <w:t xml:space="preserve"> since 1945. Yet </w:t>
      </w:r>
      <w:r w:rsidRPr="006D64F8">
        <w:rPr>
          <w:rStyle w:val="StyleUnderline"/>
        </w:rPr>
        <w:t>the actual record is</w:t>
      </w:r>
      <w:r w:rsidRPr="006D64F8">
        <w:rPr>
          <w:sz w:val="16"/>
        </w:rPr>
        <w:t xml:space="preserve"> </w:t>
      </w:r>
      <w:r w:rsidRPr="00123FD6">
        <w:rPr>
          <w:rStyle w:val="Emphasis"/>
        </w:rPr>
        <w:t>starkly different</w:t>
      </w:r>
      <w:r w:rsidRPr="006D64F8">
        <w:rPr>
          <w:sz w:val="16"/>
        </w:rPr>
        <w:t xml:space="preserve">. </w:t>
      </w:r>
      <w:r w:rsidRPr="006D64F8">
        <w:rPr>
          <w:rStyle w:val="StyleUnderline"/>
        </w:rPr>
        <w:t>Table 1 tells an interesting story about</w:t>
      </w:r>
      <w:r w:rsidRPr="006D64F8">
        <w:rPr>
          <w:sz w:val="16"/>
        </w:rPr>
        <w:t xml:space="preserve"> one key focus of the restraint proponents—</w:t>
      </w:r>
      <w:r w:rsidRPr="006D64F8">
        <w:rPr>
          <w:rStyle w:val="StyleUnderline"/>
        </w:rPr>
        <w:t xml:space="preserve">global </w:t>
      </w:r>
      <w:r w:rsidRPr="00123FD6">
        <w:rPr>
          <w:rStyle w:val="Emphasis"/>
        </w:rPr>
        <w:t xml:space="preserve">military </w:t>
      </w:r>
      <w:r w:rsidRPr="003A4FFE">
        <w:rPr>
          <w:rStyle w:val="Emphasis"/>
          <w:highlight w:val="cyan"/>
        </w:rPr>
        <w:t>presence</w:t>
      </w:r>
      <w:r w:rsidRPr="006D64F8">
        <w:rPr>
          <w:sz w:val="16"/>
        </w:rPr>
        <w:t xml:space="preserve">. Between the late 1980s and roughly 2018, </w:t>
      </w:r>
      <w:r w:rsidRPr="006D64F8">
        <w:rPr>
          <w:rStyle w:val="StyleUnderline"/>
        </w:rPr>
        <w:t xml:space="preserve">US troop </w:t>
      </w:r>
      <w:r w:rsidRPr="003A4FFE">
        <w:rPr>
          <w:rStyle w:val="StyleUnderline"/>
          <w:highlight w:val="cyan"/>
        </w:rPr>
        <w:t xml:space="preserve">levels </w:t>
      </w:r>
      <w:r w:rsidRPr="003A4FFE">
        <w:rPr>
          <w:rStyle w:val="Emphasis"/>
          <w:highlight w:val="cyan"/>
        </w:rPr>
        <w:t>declined</w:t>
      </w:r>
      <w:r w:rsidRPr="006D64F8">
        <w:rPr>
          <w:sz w:val="16"/>
        </w:rPr>
        <w:t xml:space="preserve"> slightly </w:t>
      </w:r>
      <w:r w:rsidRPr="006D64F8">
        <w:rPr>
          <w:rStyle w:val="StyleUnderline"/>
        </w:rPr>
        <w:t xml:space="preserve">in </w:t>
      </w:r>
      <w:r w:rsidRPr="00123FD6">
        <w:rPr>
          <w:rStyle w:val="Emphasis"/>
        </w:rPr>
        <w:t>Japan</w:t>
      </w:r>
      <w:r w:rsidRPr="006D64F8">
        <w:rPr>
          <w:sz w:val="16"/>
        </w:rPr>
        <w:t xml:space="preserve">, more than 40 percent in </w:t>
      </w:r>
      <w:r w:rsidRPr="00123FD6">
        <w:rPr>
          <w:rStyle w:val="Emphasis"/>
        </w:rPr>
        <w:t>Korea</w:t>
      </w:r>
      <w:r w:rsidRPr="006D64F8">
        <w:rPr>
          <w:rStyle w:val="StyleUnderline"/>
        </w:rPr>
        <w:t>, and</w:t>
      </w:r>
      <w:r w:rsidRPr="006D64F8">
        <w:rPr>
          <w:sz w:val="16"/>
        </w:rPr>
        <w:t xml:space="preserve"> 80 percent in </w:t>
      </w:r>
      <w:r w:rsidRPr="00123FD6">
        <w:rPr>
          <w:rStyle w:val="Emphasis"/>
        </w:rPr>
        <w:t>Europe</w:t>
      </w:r>
      <w:r w:rsidRPr="006D64F8">
        <w:rPr>
          <w:sz w:val="16"/>
        </w:rPr>
        <w:t>. The result was that, as the Pew Research Center put it, by 2016 the “U.S. military overseas presence [was] at a 60-year low,” falling well below 200,000 after having reached a peak of 1.2 million in the late 1960s and remaining at over 600,000 as recently as 1990. In 2016, only 15 percent of active-duty US military troops were deployed overseas—the lowest proportion since 1957.21 One partial exception to this trend, of course, is the Middle East, where after a history of “extremely light force presence” 22 before 1990, US regional deployments expanded across the region in the wake of the Gulf War and ramped up dramatically during the Iraq War. Various factors—including the flow of units into and out of the region, the use of private contractors to fulfill some functions, and limits on public information—make it impossible to put a precise figure on US deployments; the Congressional Research Service has estimated that as of 2019, there were 60,000 to 80,000 US troops in the Central Command</w:t>
      </w:r>
    </w:p>
    <w:p w14:paraId="155345E5" w14:textId="77777777" w:rsidR="00500F9D" w:rsidRDefault="00500F9D" w:rsidP="00500F9D">
      <w:r>
        <w:rPr>
          <w:noProof/>
        </w:rPr>
        <w:drawing>
          <wp:inline distT="0" distB="0" distL="0" distR="0" wp14:anchorId="1E0F2A49" wp14:editId="46D5E911">
            <wp:extent cx="4559340" cy="1078174"/>
            <wp:effectExtent l="0" t="0" r="0" b="825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2"/>
                    <a:stretch>
                      <a:fillRect/>
                    </a:stretch>
                  </pic:blipFill>
                  <pic:spPr>
                    <a:xfrm>
                      <a:off x="0" y="0"/>
                      <a:ext cx="4920230" cy="1163516"/>
                    </a:xfrm>
                    <a:prstGeom prst="rect">
                      <a:avLst/>
                    </a:prstGeom>
                  </pic:spPr>
                </pic:pic>
              </a:graphicData>
            </a:graphic>
          </wp:inline>
        </w:drawing>
      </w:r>
    </w:p>
    <w:p w14:paraId="36AD1B70" w14:textId="77777777" w:rsidR="00500F9D" w:rsidRPr="00C62AB4" w:rsidRDefault="00500F9D" w:rsidP="00500F9D">
      <w:pPr>
        <w:rPr>
          <w:sz w:val="16"/>
        </w:rPr>
      </w:pPr>
      <w:r w:rsidRPr="00C62AB4">
        <w:rPr>
          <w:sz w:val="16"/>
        </w:rPr>
        <w:t>(CENTCOM) area of responsibility.23 Yet even here, these numbers are well down from the recent peak: the Obama administration’s withdrawal of most US combat forces from Iraq meant that numbers there plummeted from over 160,000 in 2006– 07 to residual levels by 2012.24</w:t>
      </w:r>
    </w:p>
    <w:p w14:paraId="2A0268D6" w14:textId="77777777" w:rsidR="00500F9D" w:rsidRPr="00C62AB4" w:rsidRDefault="00500F9D" w:rsidP="00500F9D">
      <w:pPr>
        <w:rPr>
          <w:sz w:val="16"/>
        </w:rPr>
      </w:pPr>
      <w:r w:rsidRPr="00C62AB4">
        <w:rPr>
          <w:sz w:val="16"/>
        </w:rPr>
        <w:t xml:space="preserve">The </w:t>
      </w:r>
      <w:r w:rsidRPr="00C62AB4">
        <w:rPr>
          <w:rStyle w:val="StyleUnderline"/>
        </w:rPr>
        <w:t xml:space="preserve">story of US </w:t>
      </w:r>
      <w:r w:rsidRPr="00123FD6">
        <w:rPr>
          <w:rStyle w:val="Emphasis"/>
        </w:rPr>
        <w:t xml:space="preserve">defense </w:t>
      </w:r>
      <w:r w:rsidRPr="003A4FFE">
        <w:rPr>
          <w:rStyle w:val="Emphasis"/>
          <w:highlight w:val="cyan"/>
        </w:rPr>
        <w:t>spending</w:t>
      </w:r>
      <w:r w:rsidRPr="00C62AB4">
        <w:rPr>
          <w:sz w:val="16"/>
        </w:rPr>
        <w:t xml:space="preserve"> from 1988 to 9/11 </w:t>
      </w:r>
      <w:r w:rsidRPr="00EB5747">
        <w:rPr>
          <w:rStyle w:val="StyleUnderline"/>
        </w:rPr>
        <w:t xml:space="preserve">is </w:t>
      </w:r>
      <w:r w:rsidRPr="003A4FFE">
        <w:rPr>
          <w:rStyle w:val="StyleUnderline"/>
          <w:highlight w:val="cyan"/>
        </w:rPr>
        <w:t>also</w:t>
      </w:r>
      <w:r w:rsidRPr="00EB5747">
        <w:rPr>
          <w:rStyle w:val="StyleUnderline"/>
        </w:rPr>
        <w:t xml:space="preserve"> one of </w:t>
      </w:r>
      <w:r w:rsidRPr="00EB5747">
        <w:rPr>
          <w:rStyle w:val="Emphasis"/>
        </w:rPr>
        <w:t>gradual decline</w:t>
      </w:r>
      <w:r w:rsidRPr="00EB5747">
        <w:rPr>
          <w:sz w:val="16"/>
        </w:rPr>
        <w:t>.</w:t>
      </w:r>
      <w:r w:rsidRPr="00C62AB4">
        <w:rPr>
          <w:sz w:val="16"/>
        </w:rPr>
        <w:t xml:space="preserve"> All told, “</w:t>
      </w:r>
      <w:r w:rsidRPr="00C62AB4">
        <w:rPr>
          <w:rStyle w:val="StyleUnderline"/>
        </w:rPr>
        <w:t>inflation-adjusted military spending fell by one-third</w:t>
      </w:r>
      <w:r w:rsidRPr="00C62AB4">
        <w:rPr>
          <w:sz w:val="16"/>
        </w:rPr>
        <w:t xml:space="preserve"> in the 1990s.” 25 The </w:t>
      </w:r>
      <w:r w:rsidRPr="00C62AB4">
        <w:rPr>
          <w:rStyle w:val="StyleUnderline"/>
        </w:rPr>
        <w:t xml:space="preserve">defense budget shows a similar pattern over a longer time period—a </w:t>
      </w:r>
      <w:r w:rsidRPr="000741FA">
        <w:rPr>
          <w:rStyle w:val="Emphasis"/>
        </w:rPr>
        <w:t>downward slope</w:t>
      </w:r>
      <w:r w:rsidRPr="00C62AB4">
        <w:rPr>
          <w:sz w:val="16"/>
        </w:rPr>
        <w:t xml:space="preserve"> from about 16 percent of GDP in the early 1950s to less than 3 percent by the end of the 1990s, and then, after a bump from 9/11 and the war on terror, back down to 3.1 percent in 2018.26 (Even before the current pandemic, the Congressional Budget Office had projected a further decline to 2.8 percent of GDP by 2029.27) The </w:t>
      </w:r>
      <w:r w:rsidRPr="00C62AB4">
        <w:rPr>
          <w:rStyle w:val="StyleUnderline"/>
        </w:rPr>
        <w:t>United States</w:t>
      </w:r>
      <w:r w:rsidRPr="00C62AB4">
        <w:rPr>
          <w:sz w:val="16"/>
        </w:rPr>
        <w:t xml:space="preserve"> also </w:t>
      </w:r>
      <w:r w:rsidRPr="00C62AB4">
        <w:rPr>
          <w:rStyle w:val="StyleUnderline"/>
        </w:rPr>
        <w:t xml:space="preserve">took advantage of the end of the Cold War to </w:t>
      </w:r>
      <w:r w:rsidRPr="003A4FFE">
        <w:rPr>
          <w:rStyle w:val="StyleUnderline"/>
          <w:highlight w:val="cyan"/>
        </w:rPr>
        <w:t xml:space="preserve">slash its </w:t>
      </w:r>
      <w:r w:rsidRPr="003A4FFE">
        <w:rPr>
          <w:rStyle w:val="Emphasis"/>
          <w:highlight w:val="cyan"/>
        </w:rPr>
        <w:t>nuc</w:t>
      </w:r>
      <w:r w:rsidRPr="00123FD6">
        <w:rPr>
          <w:rStyle w:val="Emphasis"/>
        </w:rPr>
        <w:t xml:space="preserve">lear </w:t>
      </w:r>
      <w:r w:rsidRPr="003A4FFE">
        <w:rPr>
          <w:rStyle w:val="Emphasis"/>
          <w:highlight w:val="cyan"/>
        </w:rPr>
        <w:t>arsenal</w:t>
      </w:r>
      <w:r w:rsidRPr="00C62AB4">
        <w:rPr>
          <w:sz w:val="16"/>
        </w:rPr>
        <w:t xml:space="preserve"> from a peak of 31,255 weapons to fewer than 5,000.28 Therefore, </w:t>
      </w:r>
      <w:r w:rsidRPr="00C62AB4">
        <w:rPr>
          <w:rStyle w:val="StyleUnderline"/>
        </w:rPr>
        <w:t xml:space="preserve">had </w:t>
      </w:r>
      <w:r w:rsidRPr="003A4FFE">
        <w:rPr>
          <w:rStyle w:val="StyleUnderline"/>
          <w:highlight w:val="cyan"/>
        </w:rPr>
        <w:t>an advocate of restraint</w:t>
      </w:r>
      <w:r w:rsidRPr="00C62AB4">
        <w:rPr>
          <w:rStyle w:val="StyleUnderline"/>
        </w:rPr>
        <w:t xml:space="preserve"> called </w:t>
      </w:r>
      <w:r w:rsidRPr="003A4FFE">
        <w:rPr>
          <w:rStyle w:val="StyleUnderline"/>
          <w:highlight w:val="cyan"/>
        </w:rPr>
        <w:t>in</w:t>
      </w:r>
      <w:r w:rsidRPr="00C62AB4">
        <w:rPr>
          <w:sz w:val="16"/>
        </w:rPr>
        <w:t xml:space="preserve"> </w:t>
      </w:r>
      <w:r w:rsidRPr="00C62AB4">
        <w:rPr>
          <w:rStyle w:val="StyleUnderline"/>
        </w:rPr>
        <w:t>19</w:t>
      </w:r>
      <w:r w:rsidRPr="003A4FFE">
        <w:rPr>
          <w:rStyle w:val="StyleUnderline"/>
          <w:highlight w:val="cyan"/>
        </w:rPr>
        <w:t>89</w:t>
      </w:r>
      <w:r w:rsidRPr="00C62AB4">
        <w:rPr>
          <w:rStyle w:val="StyleUnderline"/>
        </w:rPr>
        <w:t xml:space="preserve"> for a </w:t>
      </w:r>
      <w:r w:rsidRPr="00123FD6">
        <w:rPr>
          <w:rStyle w:val="Emphasis"/>
        </w:rPr>
        <w:t>one-third cut</w:t>
      </w:r>
      <w:r w:rsidRPr="00C62AB4">
        <w:rPr>
          <w:rStyle w:val="StyleUnderline"/>
        </w:rPr>
        <w:t xml:space="preserve"> in defense spending, an </w:t>
      </w:r>
      <w:r w:rsidRPr="00123FD6">
        <w:rPr>
          <w:rStyle w:val="Emphasis"/>
        </w:rPr>
        <w:t>80 percent reduction</w:t>
      </w:r>
      <w:r w:rsidRPr="00C62AB4">
        <w:rPr>
          <w:rStyle w:val="StyleUnderline"/>
        </w:rPr>
        <w:t xml:space="preserve"> in troops in Europe, and</w:t>
      </w:r>
      <w:r w:rsidRPr="00C62AB4">
        <w:rPr>
          <w:sz w:val="16"/>
        </w:rPr>
        <w:t xml:space="preserve"> an </w:t>
      </w:r>
      <w:r w:rsidRPr="00123FD6">
        <w:rPr>
          <w:rStyle w:val="Emphasis"/>
        </w:rPr>
        <w:t>85 percent cut</w:t>
      </w:r>
      <w:r w:rsidRPr="00C62AB4">
        <w:rPr>
          <w:rStyle w:val="StyleUnderline"/>
        </w:rPr>
        <w:t xml:space="preserve"> in the US nuclear arsenal, they </w:t>
      </w:r>
      <w:r w:rsidRPr="003A4FFE">
        <w:rPr>
          <w:rStyle w:val="StyleUnderline"/>
          <w:highlight w:val="cyan"/>
        </w:rPr>
        <w:t>would have</w:t>
      </w:r>
      <w:r w:rsidRPr="00C62AB4">
        <w:rPr>
          <w:rStyle w:val="StyleUnderline"/>
        </w:rPr>
        <w:t xml:space="preserve"> gotten</w:t>
      </w:r>
      <w:r w:rsidRPr="00C62AB4">
        <w:rPr>
          <w:sz w:val="16"/>
        </w:rPr>
        <w:t xml:space="preserve"> </w:t>
      </w:r>
      <w:r w:rsidRPr="003A4FFE">
        <w:rPr>
          <w:rStyle w:val="Emphasis"/>
          <w:highlight w:val="cyan"/>
        </w:rPr>
        <w:t>everything</w:t>
      </w:r>
      <w:r w:rsidRPr="003A4FFE">
        <w:rPr>
          <w:rStyle w:val="StyleUnderline"/>
          <w:highlight w:val="cyan"/>
        </w:rPr>
        <w:t xml:space="preserve"> they asked for</w:t>
      </w:r>
      <w:r w:rsidRPr="00C62AB4">
        <w:rPr>
          <w:sz w:val="16"/>
        </w:rPr>
        <w:t xml:space="preserve">. </w:t>
      </w:r>
      <w:r w:rsidRPr="00C62AB4">
        <w:rPr>
          <w:rStyle w:val="StyleUnderline"/>
        </w:rPr>
        <w:t>Restraint proponents</w:t>
      </w:r>
      <w:r w:rsidRPr="00C62AB4">
        <w:rPr>
          <w:sz w:val="16"/>
        </w:rPr>
        <w:t xml:space="preserve"> would doubtless</w:t>
      </w:r>
      <w:r w:rsidRPr="00C62AB4">
        <w:rPr>
          <w:rStyle w:val="StyleUnderline"/>
        </w:rPr>
        <w:t xml:space="preserve"> suggest</w:t>
      </w:r>
      <w:r w:rsidRPr="00C62AB4">
        <w:rPr>
          <w:sz w:val="16"/>
        </w:rPr>
        <w:t xml:space="preserve"> that </w:t>
      </w:r>
      <w:r w:rsidRPr="00C62AB4">
        <w:rPr>
          <w:rStyle w:val="StyleUnderline"/>
        </w:rPr>
        <w:t>spending</w:t>
      </w:r>
      <w:r w:rsidRPr="00C62AB4">
        <w:rPr>
          <w:sz w:val="16"/>
        </w:rPr>
        <w:t xml:space="preserve"> </w:t>
      </w:r>
      <w:r w:rsidRPr="00C62AB4">
        <w:rPr>
          <w:rStyle w:val="StyleUnderline"/>
        </w:rPr>
        <w:t>remains too high and</w:t>
      </w:r>
      <w:r w:rsidRPr="00C62AB4">
        <w:rPr>
          <w:sz w:val="16"/>
        </w:rPr>
        <w:t xml:space="preserve"> that </w:t>
      </w:r>
      <w:r w:rsidRPr="00C62AB4">
        <w:rPr>
          <w:rStyle w:val="StyleUnderline"/>
        </w:rPr>
        <w:t>US global posture</w:t>
      </w:r>
      <w:r w:rsidRPr="00C62AB4">
        <w:rPr>
          <w:sz w:val="16"/>
        </w:rPr>
        <w:t>—with hundreds of bases and deployments across dozens of countries—</w:t>
      </w:r>
      <w:r w:rsidRPr="00C62AB4">
        <w:rPr>
          <w:rStyle w:val="StyleUnderline"/>
        </w:rPr>
        <w:t>remains too elaborate</w:t>
      </w:r>
      <w:r w:rsidRPr="00C62AB4">
        <w:rPr>
          <w:sz w:val="16"/>
        </w:rPr>
        <w:t xml:space="preserve">. Both may be true, and further cuts may be called for. But </w:t>
      </w:r>
      <w:r w:rsidRPr="00C62AB4">
        <w:rPr>
          <w:rStyle w:val="StyleUnderline"/>
        </w:rPr>
        <w:t xml:space="preserve">the </w:t>
      </w:r>
      <w:r w:rsidRPr="00123FD6">
        <w:rPr>
          <w:rStyle w:val="Emphasis"/>
        </w:rPr>
        <w:t>record of US foreign policy</w:t>
      </w:r>
      <w:r w:rsidRPr="00C62AB4">
        <w:rPr>
          <w:rStyle w:val="StyleUnderline"/>
        </w:rPr>
        <w:t xml:space="preserve"> does not reflect a </w:t>
      </w:r>
      <w:r w:rsidRPr="00123FD6">
        <w:rPr>
          <w:rStyle w:val="Emphasis"/>
        </w:rPr>
        <w:t>one-way trajectory</w:t>
      </w:r>
      <w:r w:rsidRPr="00C62AB4">
        <w:rPr>
          <w:rStyle w:val="StyleUnderline"/>
        </w:rPr>
        <w:t xml:space="preserve"> of defense posture and spending in service of primacy and liberal hegemony</w:t>
      </w:r>
      <w:r w:rsidRPr="00C62AB4">
        <w:rPr>
          <w:sz w:val="16"/>
        </w:rPr>
        <w:t xml:space="preserve">. </w:t>
      </w:r>
    </w:p>
    <w:p w14:paraId="397CA8B8" w14:textId="77777777" w:rsidR="00500F9D" w:rsidRPr="00EB5747" w:rsidRDefault="00500F9D" w:rsidP="00500F9D">
      <w:pPr>
        <w:rPr>
          <w:sz w:val="12"/>
          <w:szCs w:val="12"/>
        </w:rPr>
      </w:pPr>
      <w:r w:rsidRPr="00EB5747">
        <w:rPr>
          <w:sz w:val="12"/>
          <w:szCs w:val="12"/>
        </w:rPr>
        <w:t xml:space="preserve">An Inconsistent Urge to Transform the World </w:t>
      </w:r>
    </w:p>
    <w:p w14:paraId="7E615F8D" w14:textId="77777777" w:rsidR="00500F9D" w:rsidRPr="00EB5747" w:rsidRDefault="00500F9D" w:rsidP="00500F9D">
      <w:pPr>
        <w:rPr>
          <w:sz w:val="12"/>
          <w:szCs w:val="12"/>
        </w:rPr>
      </w:pPr>
      <w:r w:rsidRPr="00EB5747">
        <w:rPr>
          <w:sz w:val="12"/>
          <w:szCs w:val="12"/>
        </w:rPr>
        <w:t>In his most recent book, eminent realist John Mearsheimer defines US hegemonic aspirations in especially absolute terms, specifically regarding the promotion of liberal values. The focus of Mearsheimer’s ire is liberal hegemony, which he defines as “an ambitious strategy in which a state aims to turn as many countries as possible into liberal democracies like itself while also promoting an open international economy and building international institutions” through “an active policy of regime change.” Liberal hegemony thus inevitably becomes a “highly interventionist foreign policy that involves fighting wars,” “doing significant social engineering in countries throughout the world,” and “toppling autocracies” which, according to Mearsheimer, results in an “abysmal record of failure.” 29 Stephen Walt joins Mearsheimer in condemning the pursuit of such liberal hegemony as a “costly failure.” 30</w:t>
      </w:r>
    </w:p>
    <w:p w14:paraId="789B93B6" w14:textId="77777777" w:rsidR="00500F9D" w:rsidRPr="00EB5747" w:rsidRDefault="00500F9D" w:rsidP="00500F9D">
      <w:pPr>
        <w:rPr>
          <w:sz w:val="12"/>
          <w:szCs w:val="12"/>
        </w:rPr>
      </w:pPr>
      <w:r w:rsidRPr="00EB5747">
        <w:rPr>
          <w:sz w:val="12"/>
          <w:szCs w:val="12"/>
        </w:rPr>
        <w:lastRenderedPageBreak/>
        <w:t xml:space="preserve">It is not clear at what country this critique is aimed, but it certainly is not the United States. During the Cold War, of course, many criticized US foreign policy specifically for embracing many dictatorships—from Pinochet’s Chile to the Shah’s Iran to authoritarian governments in Guatemala. Since the Cold War’s end, the United States has had active regime change policies aimed at only a handful of states. Even with regard to some of these, the record is full of swerves: the United States infamously toyed with engaging Saddam Hussein’s Iraq in the 1980s before gradually sliding toward an unofficial regime change policy by the late 1990s. (Even after fighting Saddam Hussein’s Iraq in the Gulf War, the Bush administration famously decided not to overthrow him, a decision that reflected a remarkable degree of restraint.31) US regime change ambitions with both Iran and Cuba were effectively shelved by the Obama administration (even if revived, at least with Iran, by the Trump administration). </w:t>
      </w:r>
    </w:p>
    <w:p w14:paraId="037EB81D" w14:textId="77777777" w:rsidR="00500F9D" w:rsidRPr="00C62AB4" w:rsidRDefault="00500F9D" w:rsidP="00500F9D">
      <w:pPr>
        <w:rPr>
          <w:sz w:val="16"/>
        </w:rPr>
      </w:pPr>
      <w:r w:rsidRPr="00EB5747">
        <w:rPr>
          <w:sz w:val="16"/>
        </w:rPr>
        <w:t xml:space="preserve">The </w:t>
      </w:r>
      <w:r w:rsidRPr="00EB5747">
        <w:rPr>
          <w:rStyle w:val="StyleUnderline"/>
        </w:rPr>
        <w:t>United States</w:t>
      </w:r>
      <w:r w:rsidRPr="00EB5747">
        <w:rPr>
          <w:sz w:val="16"/>
        </w:rPr>
        <w:t xml:space="preserve"> has </w:t>
      </w:r>
      <w:r w:rsidRPr="00EB5747">
        <w:rPr>
          <w:rStyle w:val="StyleUnderline"/>
        </w:rPr>
        <w:t>persistently encouraged the gradual advance of liberal values</w:t>
      </w:r>
      <w:r w:rsidRPr="00EB5747">
        <w:rPr>
          <w:sz w:val="16"/>
        </w:rPr>
        <w:t xml:space="preserve"> </w:t>
      </w:r>
      <w:r w:rsidRPr="00EB5747">
        <w:rPr>
          <w:rStyle w:val="StyleUnderline"/>
        </w:rPr>
        <w:t>through</w:t>
      </w:r>
      <w:r w:rsidRPr="00EB5747">
        <w:rPr>
          <w:sz w:val="16"/>
        </w:rPr>
        <w:t xml:space="preserve"> more </w:t>
      </w:r>
      <w:r w:rsidRPr="00EB5747">
        <w:rPr>
          <w:rStyle w:val="Emphasis"/>
        </w:rPr>
        <w:t>patient</w:t>
      </w:r>
      <w:r w:rsidRPr="00EB5747">
        <w:rPr>
          <w:rStyle w:val="StyleUnderline"/>
        </w:rPr>
        <w:t xml:space="preserve"> means such as </w:t>
      </w:r>
      <w:r w:rsidRPr="00EB5747">
        <w:rPr>
          <w:rStyle w:val="Emphasis"/>
        </w:rPr>
        <w:t>broad-based engagement</w:t>
      </w:r>
      <w:r w:rsidRPr="00EB5747">
        <w:rPr>
          <w:rStyle w:val="StyleUnderline"/>
        </w:rPr>
        <w:t>, support for</w:t>
      </w:r>
      <w:r w:rsidRPr="00EB5747">
        <w:rPr>
          <w:sz w:val="16"/>
        </w:rPr>
        <w:t xml:space="preserve"> human rights </w:t>
      </w:r>
      <w:r w:rsidRPr="00EB5747">
        <w:rPr>
          <w:rStyle w:val="Emphasis"/>
        </w:rPr>
        <w:t>activists</w:t>
      </w:r>
      <w:r w:rsidRPr="00EB5747">
        <w:rPr>
          <w:rStyle w:val="StyleUnderline"/>
        </w:rPr>
        <w:t xml:space="preserve">, and investments in </w:t>
      </w:r>
      <w:r w:rsidRPr="00EB5747">
        <w:rPr>
          <w:rStyle w:val="Emphasis"/>
        </w:rPr>
        <w:t>civil</w:t>
      </w:r>
      <w:r w:rsidRPr="00123FD6">
        <w:rPr>
          <w:rStyle w:val="Emphasis"/>
        </w:rPr>
        <w:t xml:space="preserve"> society organizations</w:t>
      </w:r>
      <w:r w:rsidRPr="00C62AB4">
        <w:rPr>
          <w:sz w:val="16"/>
        </w:rPr>
        <w:t xml:space="preserve">. But </w:t>
      </w:r>
      <w:r w:rsidRPr="00C62AB4">
        <w:rPr>
          <w:rStyle w:val="StyleUnderline"/>
        </w:rPr>
        <w:t xml:space="preserve">these indirect, long-term approaches are a </w:t>
      </w:r>
      <w:r w:rsidRPr="003A4FFE">
        <w:rPr>
          <w:rStyle w:val="Emphasis"/>
          <w:highlight w:val="cyan"/>
        </w:rPr>
        <w:t>far cry</w:t>
      </w:r>
      <w:r w:rsidRPr="003A4FFE">
        <w:rPr>
          <w:rStyle w:val="StyleUnderline"/>
          <w:highlight w:val="cyan"/>
        </w:rPr>
        <w:t xml:space="preserve"> from</w:t>
      </w:r>
      <w:r w:rsidRPr="00C62AB4">
        <w:rPr>
          <w:sz w:val="16"/>
        </w:rPr>
        <w:t xml:space="preserve"> the vision of a </w:t>
      </w:r>
      <w:r w:rsidRPr="003A4FFE">
        <w:rPr>
          <w:rStyle w:val="StyleUnderline"/>
          <w:highlight w:val="cyan"/>
        </w:rPr>
        <w:t>militarized</w:t>
      </w:r>
      <w:r w:rsidRPr="00C62AB4">
        <w:rPr>
          <w:rStyle w:val="StyleUnderline"/>
        </w:rPr>
        <w:t xml:space="preserve"> liberal </w:t>
      </w:r>
      <w:r w:rsidRPr="00EB5747">
        <w:rPr>
          <w:rStyle w:val="StyleUnderline"/>
        </w:rPr>
        <w:t>hegemony</w:t>
      </w:r>
      <w:r w:rsidRPr="00EB5747">
        <w:rPr>
          <w:sz w:val="16"/>
        </w:rPr>
        <w:t>.</w:t>
      </w:r>
      <w:r w:rsidRPr="00C62AB4">
        <w:rPr>
          <w:sz w:val="16"/>
        </w:rPr>
        <w:t xml:space="preserve"> </w:t>
      </w:r>
    </w:p>
    <w:p w14:paraId="2F69E1EA" w14:textId="77777777" w:rsidR="00500F9D" w:rsidRPr="00C62AB4" w:rsidRDefault="00500F9D" w:rsidP="00500F9D">
      <w:pPr>
        <w:rPr>
          <w:sz w:val="16"/>
        </w:rPr>
      </w:pPr>
      <w:r w:rsidRPr="00C62AB4">
        <w:rPr>
          <w:sz w:val="16"/>
        </w:rPr>
        <w:t xml:space="preserve">As an example of the gap between this caricature and actual US policy, </w:t>
      </w:r>
      <w:r w:rsidRPr="00C62AB4">
        <w:rPr>
          <w:rStyle w:val="StyleUnderline"/>
        </w:rPr>
        <w:t>consider the US approach to</w:t>
      </w:r>
      <w:r w:rsidRPr="00C62AB4">
        <w:rPr>
          <w:sz w:val="16"/>
        </w:rPr>
        <w:t xml:space="preserve"> the roster of </w:t>
      </w:r>
      <w:r w:rsidRPr="00C62AB4">
        <w:rPr>
          <w:rStyle w:val="StyleUnderline"/>
        </w:rPr>
        <w:t>autocratic states</w:t>
      </w:r>
      <w:r w:rsidRPr="00C62AB4">
        <w:rPr>
          <w:sz w:val="16"/>
        </w:rPr>
        <w:t xml:space="preserve"> in 1990. </w:t>
      </w:r>
      <w:r w:rsidRPr="00C62AB4">
        <w:rPr>
          <w:rStyle w:val="StyleUnderline"/>
        </w:rPr>
        <w:t>Many</w:t>
      </w:r>
      <w:r w:rsidRPr="00C62AB4">
        <w:rPr>
          <w:sz w:val="16"/>
        </w:rPr>
        <w:t xml:space="preserve"> of these </w:t>
      </w:r>
      <w:r w:rsidRPr="00C62AB4">
        <w:rPr>
          <w:rStyle w:val="StyleUnderline"/>
        </w:rPr>
        <w:t>were clustered in</w:t>
      </w:r>
      <w:r w:rsidRPr="00C62AB4">
        <w:rPr>
          <w:sz w:val="16"/>
        </w:rPr>
        <w:t xml:space="preserve"> </w:t>
      </w:r>
      <w:r w:rsidRPr="00123FD6">
        <w:rPr>
          <w:rStyle w:val="Emphasis"/>
        </w:rPr>
        <w:t>Africa</w:t>
      </w:r>
      <w:r w:rsidRPr="00C62AB4">
        <w:rPr>
          <w:sz w:val="16"/>
        </w:rPr>
        <w:t xml:space="preserve">; </w:t>
      </w:r>
      <w:r w:rsidRPr="00C62AB4">
        <w:rPr>
          <w:rStyle w:val="StyleUnderline"/>
        </w:rPr>
        <w:t xml:space="preserve">the United States called for improved </w:t>
      </w:r>
      <w:r w:rsidRPr="00123FD6">
        <w:rPr>
          <w:rStyle w:val="Emphasis"/>
        </w:rPr>
        <w:t>human rights policies</w:t>
      </w:r>
      <w:r w:rsidRPr="00C62AB4">
        <w:rPr>
          <w:sz w:val="16"/>
        </w:rPr>
        <w:t xml:space="preserve"> on the </w:t>
      </w:r>
      <w:r w:rsidRPr="00C62AB4">
        <w:rPr>
          <w:rStyle w:val="StyleUnderline"/>
        </w:rPr>
        <w:t>continent</w:t>
      </w:r>
      <w:r w:rsidRPr="00C62AB4">
        <w:rPr>
          <w:sz w:val="16"/>
        </w:rPr>
        <w:t xml:space="preserve"> but </w:t>
      </w:r>
      <w:r w:rsidRPr="00C62AB4">
        <w:rPr>
          <w:rStyle w:val="StyleUnderline"/>
        </w:rPr>
        <w:t xml:space="preserve">had </w:t>
      </w:r>
      <w:r w:rsidRPr="003A4FFE">
        <w:rPr>
          <w:rStyle w:val="StyleUnderline"/>
          <w:highlight w:val="cyan"/>
        </w:rPr>
        <w:t>no</w:t>
      </w:r>
      <w:r w:rsidRPr="00C62AB4">
        <w:rPr>
          <w:rStyle w:val="StyleUnderline"/>
        </w:rPr>
        <w:t xml:space="preserve"> real, </w:t>
      </w:r>
      <w:r w:rsidRPr="003A4FFE">
        <w:rPr>
          <w:rStyle w:val="StyleUnderline"/>
          <w:highlight w:val="cyan"/>
        </w:rPr>
        <w:t>active regime change</w:t>
      </w:r>
      <w:r w:rsidRPr="00C62AB4">
        <w:rPr>
          <w:rStyle w:val="StyleUnderline"/>
        </w:rPr>
        <w:t xml:space="preserve"> </w:t>
      </w:r>
      <w:r w:rsidRPr="003A4FFE">
        <w:rPr>
          <w:rStyle w:val="StyleUnderline"/>
          <w:highlight w:val="cyan"/>
        </w:rPr>
        <w:t>policies toward</w:t>
      </w:r>
      <w:r w:rsidRPr="00C62AB4">
        <w:rPr>
          <w:rStyle w:val="StyleUnderline"/>
        </w:rPr>
        <w:t xml:space="preserve"> any of these governments</w:t>
      </w:r>
      <w:r w:rsidRPr="00C62AB4">
        <w:rPr>
          <w:sz w:val="16"/>
        </w:rPr>
        <w:t xml:space="preserve">. Globally, </w:t>
      </w:r>
      <w:r w:rsidRPr="00C62AB4">
        <w:rPr>
          <w:rStyle w:val="StyleUnderline"/>
        </w:rPr>
        <w:t xml:space="preserve">Washington counted </w:t>
      </w:r>
      <w:r w:rsidRPr="003A4FFE">
        <w:rPr>
          <w:rStyle w:val="StyleUnderline"/>
          <w:highlight w:val="cyan"/>
        </w:rPr>
        <w:t>many regimes</w:t>
      </w:r>
      <w:r w:rsidRPr="00C62AB4">
        <w:rPr>
          <w:sz w:val="16"/>
        </w:rPr>
        <w:t xml:space="preserve"> then </w:t>
      </w:r>
      <w:r w:rsidRPr="003A4FFE">
        <w:rPr>
          <w:rStyle w:val="StyleUnderline"/>
          <w:highlight w:val="cyan"/>
        </w:rPr>
        <w:t>defined as illiberal</w:t>
      </w:r>
      <w:r w:rsidRPr="00C62AB4">
        <w:rPr>
          <w:rStyle w:val="StyleUnderline"/>
        </w:rPr>
        <w:t xml:space="preserve">—including </w:t>
      </w:r>
      <w:r w:rsidRPr="00123FD6">
        <w:rPr>
          <w:rStyle w:val="Emphasis"/>
        </w:rPr>
        <w:t>Saudi Arabia</w:t>
      </w:r>
      <w:r w:rsidRPr="00C62AB4">
        <w:rPr>
          <w:rStyle w:val="StyleUnderline"/>
        </w:rPr>
        <w:t>,</w:t>
      </w:r>
      <w:r w:rsidRPr="00C62AB4">
        <w:rPr>
          <w:sz w:val="16"/>
        </w:rPr>
        <w:t xml:space="preserve"> </w:t>
      </w:r>
      <w:r w:rsidRPr="00123FD6">
        <w:rPr>
          <w:rStyle w:val="Emphasis"/>
        </w:rPr>
        <w:t>Oman</w:t>
      </w:r>
      <w:r w:rsidRPr="00C62AB4">
        <w:rPr>
          <w:rStyle w:val="StyleUnderline"/>
        </w:rPr>
        <w:t xml:space="preserve">, </w:t>
      </w:r>
      <w:r w:rsidRPr="00123FD6">
        <w:rPr>
          <w:rStyle w:val="Emphasis"/>
        </w:rPr>
        <w:t>Indonesia</w:t>
      </w:r>
      <w:r w:rsidRPr="00C62AB4">
        <w:rPr>
          <w:rStyle w:val="StyleUnderline"/>
        </w:rPr>
        <w:t xml:space="preserve">, </w:t>
      </w:r>
      <w:r w:rsidRPr="00123FD6">
        <w:rPr>
          <w:rStyle w:val="Emphasis"/>
        </w:rPr>
        <w:t>Egypt</w:t>
      </w:r>
      <w:r w:rsidRPr="00C62AB4">
        <w:rPr>
          <w:rStyle w:val="StyleUnderline"/>
        </w:rPr>
        <w:t xml:space="preserve">, and </w:t>
      </w:r>
      <w:r w:rsidRPr="00123FD6">
        <w:rPr>
          <w:rStyle w:val="Emphasis"/>
        </w:rPr>
        <w:t>Morocco</w:t>
      </w:r>
      <w:r w:rsidRPr="00C62AB4">
        <w:rPr>
          <w:rStyle w:val="StyleUnderline"/>
        </w:rPr>
        <w:t>—as friends</w:t>
      </w:r>
      <w:r w:rsidRPr="00C62AB4">
        <w:rPr>
          <w:sz w:val="16"/>
        </w:rPr>
        <w:t xml:space="preserve">. It was busily embracing a policy of engaging China, the world’s biggest autocratic regime, and would soon be on the road to mending ties and eventually initiating a strategic partnership with Vietnam. The </w:t>
      </w:r>
      <w:r w:rsidRPr="00C62AB4">
        <w:rPr>
          <w:rStyle w:val="StyleUnderline"/>
        </w:rPr>
        <w:t>direct</w:t>
      </w:r>
      <w:r w:rsidRPr="00C62AB4">
        <w:rPr>
          <w:sz w:val="16"/>
        </w:rPr>
        <w:t xml:space="preserve"> </w:t>
      </w:r>
      <w:r w:rsidRPr="00C62AB4">
        <w:rPr>
          <w:rStyle w:val="StyleUnderline"/>
        </w:rPr>
        <w:t>clashes</w:t>
      </w:r>
      <w:r w:rsidRPr="00C62AB4">
        <w:rPr>
          <w:sz w:val="16"/>
        </w:rPr>
        <w:t xml:space="preserve"> that did exist with autocratic states (largely </w:t>
      </w:r>
      <w:r w:rsidRPr="00123FD6">
        <w:rPr>
          <w:rStyle w:val="Emphasis"/>
        </w:rPr>
        <w:t>Cuba</w:t>
      </w:r>
      <w:r w:rsidRPr="00C62AB4">
        <w:rPr>
          <w:rStyle w:val="StyleUnderline"/>
        </w:rPr>
        <w:t xml:space="preserve">, </w:t>
      </w:r>
      <w:r w:rsidRPr="00123FD6">
        <w:rPr>
          <w:rStyle w:val="Emphasis"/>
        </w:rPr>
        <w:t>Iran</w:t>
      </w:r>
      <w:r w:rsidRPr="00C62AB4">
        <w:rPr>
          <w:rStyle w:val="StyleUnderline"/>
        </w:rPr>
        <w:t xml:space="preserve">, </w:t>
      </w:r>
      <w:r w:rsidRPr="00123FD6">
        <w:rPr>
          <w:rStyle w:val="Emphasis"/>
        </w:rPr>
        <w:t>Iraq</w:t>
      </w:r>
      <w:r w:rsidRPr="00C62AB4">
        <w:rPr>
          <w:rStyle w:val="StyleUnderline"/>
        </w:rPr>
        <w:t xml:space="preserve">, and </w:t>
      </w:r>
      <w:r w:rsidRPr="00123FD6">
        <w:rPr>
          <w:rStyle w:val="Emphasis"/>
        </w:rPr>
        <w:t>North Korea</w:t>
      </w:r>
      <w:r w:rsidRPr="00C62AB4">
        <w:rPr>
          <w:sz w:val="16"/>
        </w:rPr>
        <w:t xml:space="preserve">) </w:t>
      </w:r>
      <w:r w:rsidRPr="00C62AB4">
        <w:rPr>
          <w:rStyle w:val="StyleUnderline"/>
        </w:rPr>
        <w:t xml:space="preserve">were the product of </w:t>
      </w:r>
      <w:r w:rsidRPr="00123FD6">
        <w:rPr>
          <w:rStyle w:val="Emphasis"/>
        </w:rPr>
        <w:t>specific histories</w:t>
      </w:r>
      <w:r w:rsidRPr="00C62AB4">
        <w:rPr>
          <w:rStyle w:val="StyleUnderline"/>
        </w:rPr>
        <w:t xml:space="preserve"> or </w:t>
      </w:r>
      <w:r w:rsidRPr="00123FD6">
        <w:rPr>
          <w:rStyle w:val="Emphasis"/>
        </w:rPr>
        <w:t>aggressive behavior</w:t>
      </w:r>
      <w:r w:rsidRPr="00C62AB4">
        <w:rPr>
          <w:sz w:val="16"/>
        </w:rPr>
        <w:t xml:space="preserve"> on the part of these regimes, </w:t>
      </w:r>
      <w:r w:rsidRPr="00C62AB4">
        <w:rPr>
          <w:rStyle w:val="StyleUnderline"/>
        </w:rPr>
        <w:t>not any generalized crusade</w:t>
      </w:r>
      <w:r w:rsidRPr="00C62AB4">
        <w:rPr>
          <w:sz w:val="16"/>
        </w:rPr>
        <w:t xml:space="preserve"> against illiberalism. </w:t>
      </w:r>
    </w:p>
    <w:p w14:paraId="0C0C9C63" w14:textId="77777777" w:rsidR="00500F9D" w:rsidRPr="00C62AB4" w:rsidRDefault="00500F9D" w:rsidP="00500F9D">
      <w:pPr>
        <w:rPr>
          <w:sz w:val="16"/>
        </w:rPr>
      </w:pPr>
      <w:r w:rsidRPr="00C62AB4">
        <w:rPr>
          <w:sz w:val="16"/>
        </w:rPr>
        <w:t xml:space="preserve">To be sure, dreams of liberal value promotion have always inspired US goals and have ornamented some US policies since 1945. The rise of the Responsibility to Protect (R2P) and related interventionist doctrines in the 2000s did help produce what may be the single example of an intervention prompted largely by such considerations—the European and US action in Libya in 2011. Even here, that outcome followed a US effort to embrace the regime: when Washington secured Libyan promises of nonproliferation in 2003, it was happy to remove sanctions on Muammar Qaddafi’s government and move toward rapprochement without much attention to human rights. Washington presumably hoped that such engagement would produce reform and change, but this slow, steady, peaceful approach to value promotion is presumably just the sort of alternative to militarized hegemony that restraint advocates would want. Beyond Libya, the allegedly belligerent approach to liberal hegemony has been evident in remarkably few cases. </w:t>
      </w:r>
    </w:p>
    <w:p w14:paraId="5AD8354A" w14:textId="77777777" w:rsidR="00500F9D" w:rsidRPr="00EB5747" w:rsidRDefault="00500F9D" w:rsidP="00500F9D">
      <w:pPr>
        <w:rPr>
          <w:sz w:val="16"/>
          <w:szCs w:val="16"/>
        </w:rPr>
      </w:pPr>
      <w:r w:rsidRPr="00EB5747">
        <w:rPr>
          <w:sz w:val="16"/>
          <w:szCs w:val="16"/>
        </w:rPr>
        <w:t xml:space="preserve">To some degree, Mearsheimer is actually making an argument about a momentary period of surplus power, not more perennial motives behind US strategy. He claims that it is not merely a liberal hegemonic impulse that has produced US interventionism, but the fact that “the United States was so powerful in the aftermath of the Cold War that it could adopt a profoundly liberal foreign policy.” 32 If America’s relative power ebbs, he predicts, so will its liberal ambitions. </w:t>
      </w:r>
    </w:p>
    <w:p w14:paraId="338141FB" w14:textId="77777777" w:rsidR="00500F9D" w:rsidRPr="00EB5747" w:rsidRDefault="00500F9D" w:rsidP="00500F9D">
      <w:pPr>
        <w:rPr>
          <w:sz w:val="16"/>
          <w:szCs w:val="16"/>
        </w:rPr>
      </w:pPr>
      <w:r w:rsidRPr="00EB5747">
        <w:rPr>
          <w:sz w:val="16"/>
          <w:szCs w:val="16"/>
        </w:rPr>
        <w:t>It is certainly true that, after 1989, America’s preeminent position allowed it to expand its ambitions to an unhealthy degree. But this temptation has been fading for years; the existence of surplus power, for example, cannot solely explain US interventions in Afghanistan or Iraq, neither of which would have occurred absent 9/11.33 Any great power enjoying unrivaled predominance will be tempted to widen its ambitions. That US foreign policy did not run even more amok during these years, given its massive surplus power and the lack of any real countervailing force, is perhaps the greater wonder.</w:t>
      </w:r>
    </w:p>
    <w:p w14:paraId="00CD1BD2" w14:textId="77777777" w:rsidR="00500F9D" w:rsidRPr="00C62AB4" w:rsidRDefault="00500F9D" w:rsidP="00500F9D">
      <w:pPr>
        <w:rPr>
          <w:sz w:val="16"/>
        </w:rPr>
      </w:pPr>
      <w:r w:rsidRPr="00C62AB4">
        <w:rPr>
          <w:sz w:val="16"/>
        </w:rPr>
        <w:t xml:space="preserve">In sum, </w:t>
      </w:r>
      <w:r w:rsidRPr="00C62AB4">
        <w:rPr>
          <w:rStyle w:val="StyleUnderline"/>
        </w:rPr>
        <w:t xml:space="preserve">the </w:t>
      </w:r>
      <w:r w:rsidRPr="003A4FFE">
        <w:rPr>
          <w:rStyle w:val="StyleUnderline"/>
          <w:highlight w:val="cyan"/>
        </w:rPr>
        <w:t>record</w:t>
      </w:r>
      <w:r w:rsidRPr="00C62AB4">
        <w:rPr>
          <w:rStyle w:val="StyleUnderline"/>
        </w:rPr>
        <w:t xml:space="preserve"> of US foreign policy</w:t>
      </w:r>
      <w:r w:rsidRPr="00C62AB4">
        <w:rPr>
          <w:sz w:val="16"/>
        </w:rPr>
        <w:t>, both during and after the Cold War</w:t>
      </w:r>
      <w:r w:rsidRPr="000741FA">
        <w:rPr>
          <w:sz w:val="16"/>
        </w:rPr>
        <w:t xml:space="preserve">, </w:t>
      </w:r>
      <w:r w:rsidRPr="000741FA">
        <w:rPr>
          <w:rStyle w:val="StyleUnderline"/>
        </w:rPr>
        <w:t>does not</w:t>
      </w:r>
      <w:r w:rsidRPr="000741FA">
        <w:rPr>
          <w:sz w:val="16"/>
        </w:rPr>
        <w:t xml:space="preserve"> </w:t>
      </w:r>
      <w:r w:rsidRPr="000741FA">
        <w:rPr>
          <w:rStyle w:val="StyleUnderline"/>
        </w:rPr>
        <w:t xml:space="preserve">look like anything close to an </w:t>
      </w:r>
      <w:r w:rsidRPr="000741FA">
        <w:rPr>
          <w:rStyle w:val="Emphasis"/>
        </w:rPr>
        <w:t>unalloyed embrace</w:t>
      </w:r>
      <w:r w:rsidRPr="000741FA">
        <w:rPr>
          <w:rStyle w:val="StyleUnderline"/>
        </w:rPr>
        <w:t xml:space="preserve"> of primacy and liberal hegemony</w:t>
      </w:r>
      <w:r w:rsidRPr="00C62AB4">
        <w:rPr>
          <w:sz w:val="16"/>
        </w:rPr>
        <w:t xml:space="preserve">. It is the story of potent but also constrained ambitions, repeated efforts to meddle in other societies, and many refusals to do so. </w:t>
      </w:r>
      <w:r w:rsidRPr="000741FA">
        <w:rPr>
          <w:rStyle w:val="StyleUnderline"/>
        </w:rPr>
        <w:t xml:space="preserve">It </w:t>
      </w:r>
      <w:r w:rsidRPr="003A4FFE">
        <w:rPr>
          <w:rStyle w:val="StyleUnderline"/>
          <w:highlight w:val="cyan"/>
        </w:rPr>
        <w:t>is a</w:t>
      </w:r>
      <w:r w:rsidRPr="00C62AB4">
        <w:rPr>
          <w:rStyle w:val="StyleUnderline"/>
        </w:rPr>
        <w:t xml:space="preserve"> </w:t>
      </w:r>
      <w:r w:rsidRPr="003A4FFE">
        <w:rPr>
          <w:rStyle w:val="Emphasis"/>
          <w:highlight w:val="cyan"/>
        </w:rPr>
        <w:t>complex history</w:t>
      </w:r>
      <w:r w:rsidRPr="000741FA">
        <w:rPr>
          <w:rStyle w:val="StyleUnderline"/>
        </w:rPr>
        <w:t xml:space="preserve"> of partial global</w:t>
      </w:r>
      <w:r w:rsidRPr="000741FA">
        <w:rPr>
          <w:sz w:val="16"/>
        </w:rPr>
        <w:t xml:space="preserve"> </w:t>
      </w:r>
      <w:r w:rsidRPr="000741FA">
        <w:rPr>
          <w:rStyle w:val="StyleUnderline"/>
        </w:rPr>
        <w:t>engagement marred by a handful of truly excessive tragedies</w:t>
      </w:r>
      <w:r w:rsidRPr="000741FA">
        <w:rPr>
          <w:sz w:val="16"/>
        </w:rPr>
        <w:t xml:space="preserve"> (dominated by a single case—Iraq</w:t>
      </w:r>
      <w:r w:rsidRPr="00C62AB4">
        <w:rPr>
          <w:sz w:val="16"/>
        </w:rPr>
        <w:t xml:space="preserve">—which as of 2012 accounted for 67 percent of casualties and 64 </w:t>
      </w:r>
      <w:r w:rsidRPr="00C62AB4">
        <w:rPr>
          <w:sz w:val="16"/>
        </w:rPr>
        <w:lastRenderedPageBreak/>
        <w:t>percent of costs of all post-1990 US interventions34)—</w:t>
      </w:r>
      <w:r w:rsidRPr="003A4FFE">
        <w:rPr>
          <w:rStyle w:val="StyleUnderline"/>
          <w:highlight w:val="cyan"/>
        </w:rPr>
        <w:t>shaped</w:t>
      </w:r>
      <w:r w:rsidRPr="00C62AB4">
        <w:rPr>
          <w:sz w:val="16"/>
        </w:rPr>
        <w:t xml:space="preserve"> at every turn </w:t>
      </w:r>
      <w:r w:rsidRPr="003A4FFE">
        <w:rPr>
          <w:rStyle w:val="StyleUnderline"/>
          <w:highlight w:val="cyan"/>
        </w:rPr>
        <w:t>by</w:t>
      </w:r>
      <w:r w:rsidRPr="00C62AB4">
        <w:rPr>
          <w:rStyle w:val="StyleUnderline"/>
        </w:rPr>
        <w:t xml:space="preserve"> </w:t>
      </w:r>
      <w:r w:rsidRPr="00123FD6">
        <w:rPr>
          <w:rStyle w:val="Emphasis"/>
        </w:rPr>
        <w:t xml:space="preserve">kaleidoscopic </w:t>
      </w:r>
      <w:r w:rsidRPr="003A4FFE">
        <w:rPr>
          <w:rStyle w:val="Emphasis"/>
          <w:highlight w:val="cyan"/>
        </w:rPr>
        <w:t>mixtures</w:t>
      </w:r>
      <w:r w:rsidRPr="003A4FFE">
        <w:rPr>
          <w:rStyle w:val="StyleUnderline"/>
          <w:highlight w:val="cyan"/>
        </w:rPr>
        <w:t xml:space="preserve"> of</w:t>
      </w:r>
      <w:r w:rsidRPr="00C62AB4">
        <w:rPr>
          <w:rStyle w:val="StyleUnderline"/>
        </w:rPr>
        <w:t xml:space="preserve"> political </w:t>
      </w:r>
      <w:r w:rsidRPr="00123FD6">
        <w:rPr>
          <w:rStyle w:val="Emphasis"/>
        </w:rPr>
        <w:t>impulses</w:t>
      </w:r>
      <w:r w:rsidRPr="00C62AB4">
        <w:rPr>
          <w:rStyle w:val="StyleUnderline"/>
        </w:rPr>
        <w:t xml:space="preserve"> and </w:t>
      </w:r>
      <w:r w:rsidRPr="003A4FFE">
        <w:rPr>
          <w:rStyle w:val="Emphasis"/>
          <w:highlight w:val="cyan"/>
        </w:rPr>
        <w:t>constraints</w:t>
      </w:r>
      <w:r w:rsidRPr="00C62AB4">
        <w:rPr>
          <w:rStyle w:val="StyleUnderline"/>
        </w:rPr>
        <w:t xml:space="preserve">, </w:t>
      </w:r>
      <w:r w:rsidRPr="00123FD6">
        <w:rPr>
          <w:rStyle w:val="Emphasis"/>
        </w:rPr>
        <w:t xml:space="preserve">military </w:t>
      </w:r>
      <w:r w:rsidRPr="003A4FFE">
        <w:rPr>
          <w:rStyle w:val="Emphasis"/>
          <w:highlight w:val="cyan"/>
        </w:rPr>
        <w:t>realities</w:t>
      </w:r>
      <w:r w:rsidRPr="00C62AB4">
        <w:rPr>
          <w:rStyle w:val="StyleUnderline"/>
        </w:rPr>
        <w:t xml:space="preserve">, </w:t>
      </w:r>
      <w:r w:rsidRPr="00123FD6">
        <w:rPr>
          <w:rStyle w:val="Emphasis"/>
        </w:rPr>
        <w:t>personality conflicts</w:t>
      </w:r>
      <w:r w:rsidRPr="00C62AB4">
        <w:rPr>
          <w:rStyle w:val="StyleUnderline"/>
        </w:rPr>
        <w:t>,</w:t>
      </w:r>
      <w:r w:rsidRPr="00C62AB4">
        <w:rPr>
          <w:sz w:val="16"/>
        </w:rPr>
        <w:t xml:space="preserve"> </w:t>
      </w:r>
      <w:r w:rsidRPr="00123FD6">
        <w:rPr>
          <w:rStyle w:val="Emphasis"/>
        </w:rPr>
        <w:t>ambitions</w:t>
      </w:r>
      <w:r w:rsidRPr="00C62AB4">
        <w:rPr>
          <w:sz w:val="16"/>
        </w:rPr>
        <w:t xml:space="preserve"> tempered by risk, </w:t>
      </w:r>
      <w:r w:rsidRPr="003A4FFE">
        <w:rPr>
          <w:rStyle w:val="StyleUnderline"/>
          <w:highlight w:val="cyan"/>
        </w:rPr>
        <w:t>and</w:t>
      </w:r>
      <w:r w:rsidRPr="00C62AB4">
        <w:rPr>
          <w:sz w:val="16"/>
        </w:rPr>
        <w:t xml:space="preserve"> many </w:t>
      </w:r>
      <w:r w:rsidRPr="003A4FFE">
        <w:rPr>
          <w:rStyle w:val="Emphasis"/>
          <w:highlight w:val="cyan"/>
        </w:rPr>
        <w:t>other influences</w:t>
      </w:r>
      <w:r w:rsidRPr="00C62AB4">
        <w:rPr>
          <w:sz w:val="16"/>
        </w:rPr>
        <w:t>. It is not a record that looks anything like the portrait of hegemony found in much of the restraint literature.</w:t>
      </w:r>
    </w:p>
    <w:p w14:paraId="57B0EE67" w14:textId="77777777" w:rsidR="00500F9D" w:rsidRDefault="00500F9D" w:rsidP="00500F9D">
      <w:pPr>
        <w:pStyle w:val="Heading4"/>
      </w:pPr>
      <w:r w:rsidRPr="00924633">
        <w:rPr>
          <w:i/>
          <w:u w:val="single"/>
        </w:rPr>
        <w:t>Even if</w:t>
      </w:r>
      <w:r>
        <w:t xml:space="preserve"> revolutionary movements are successful, the </w:t>
      </w:r>
      <w:r w:rsidRPr="00924633">
        <w:rPr>
          <w:u w:val="single"/>
        </w:rPr>
        <w:t>utter chaos</w:t>
      </w:r>
      <w:r>
        <w:t xml:space="preserve"> of the transition causes mass violence and repression that repeats the pitfalls of capitalism.   </w:t>
      </w:r>
    </w:p>
    <w:p w14:paraId="39B6B837" w14:textId="77777777" w:rsidR="00500F9D" w:rsidRPr="00FB062B" w:rsidRDefault="00500F9D" w:rsidP="00500F9D">
      <w:r w:rsidRPr="00FB062B">
        <w:rPr>
          <w:rStyle w:val="Style13ptBold"/>
        </w:rPr>
        <w:t>Wright 17</w:t>
      </w:r>
      <w:r>
        <w:t xml:space="preserve">, *Erik Olin Wright, </w:t>
      </w:r>
      <w:r>
        <w:rPr>
          <w:rStyle w:val="institucion"/>
        </w:rPr>
        <w:t>Professor of Sociology at the University of Wisconsin, Madison, USA. Director of A. E. Havens Center for Social Justice, University of Wisconsin-Madison</w:t>
      </w:r>
      <w:r>
        <w:t xml:space="preserve">, (2017, “How to be an Anti-capitalist for the 21st Century”, </w:t>
      </w:r>
      <w:r w:rsidRPr="00FB062B">
        <w:t>https://www.redalyc.org/journal/124/12452111002/html/</w:t>
      </w:r>
      <w:r>
        <w:t>)</w:t>
      </w:r>
    </w:p>
    <w:p w14:paraId="31C5F045" w14:textId="77777777" w:rsidR="00500F9D" w:rsidRPr="00924633" w:rsidRDefault="00500F9D" w:rsidP="00500F9D">
      <w:pPr>
        <w:rPr>
          <w:sz w:val="16"/>
          <w:szCs w:val="16"/>
        </w:rPr>
      </w:pPr>
      <w:r w:rsidRPr="00924633">
        <w:rPr>
          <w:sz w:val="16"/>
          <w:szCs w:val="16"/>
        </w:rPr>
        <w:t xml:space="preserve">Smashing </w:t>
      </w:r>
    </w:p>
    <w:p w14:paraId="119F5C30" w14:textId="77777777" w:rsidR="00500F9D" w:rsidRPr="00924633" w:rsidRDefault="00500F9D" w:rsidP="00500F9D">
      <w:pPr>
        <w:rPr>
          <w:sz w:val="16"/>
        </w:rPr>
      </w:pPr>
      <w:r w:rsidRPr="001966BD">
        <w:rPr>
          <w:rStyle w:val="StyleUnderline"/>
        </w:rPr>
        <w:t xml:space="preserve">This is </w:t>
      </w:r>
      <w:r w:rsidRPr="00EE0CA5">
        <w:rPr>
          <w:rStyle w:val="StyleUnderline"/>
          <w:highlight w:val="yellow"/>
        </w:rPr>
        <w:t>the</w:t>
      </w:r>
      <w:r w:rsidRPr="001966BD">
        <w:rPr>
          <w:rStyle w:val="StyleUnderline"/>
        </w:rPr>
        <w:t xml:space="preserve"> classic </w:t>
      </w:r>
      <w:r w:rsidRPr="00EE0CA5">
        <w:rPr>
          <w:rStyle w:val="Emphasis"/>
          <w:highlight w:val="yellow"/>
        </w:rPr>
        <w:t>strategic logic</w:t>
      </w:r>
      <w:r w:rsidRPr="00EE0CA5">
        <w:rPr>
          <w:rStyle w:val="StyleUnderline"/>
          <w:highlight w:val="yellow"/>
        </w:rPr>
        <w:t xml:space="preserve"> of </w:t>
      </w:r>
      <w:r w:rsidRPr="00EE0CA5">
        <w:rPr>
          <w:rStyle w:val="Emphasis"/>
          <w:highlight w:val="yellow"/>
        </w:rPr>
        <w:t>revolutionaries</w:t>
      </w:r>
      <w:r w:rsidRPr="00924633">
        <w:rPr>
          <w:sz w:val="16"/>
        </w:rPr>
        <w:t xml:space="preserve">. </w:t>
      </w:r>
      <w:r w:rsidRPr="001966BD">
        <w:rPr>
          <w:rStyle w:val="StyleUnderline"/>
        </w:rPr>
        <w:t xml:space="preserve">The rationale goes </w:t>
      </w:r>
      <w:r w:rsidRPr="00924633">
        <w:rPr>
          <w:sz w:val="16"/>
        </w:rPr>
        <w:t xml:space="preserve">something </w:t>
      </w:r>
      <w:r w:rsidRPr="001966BD">
        <w:rPr>
          <w:rStyle w:val="StyleUnderline"/>
        </w:rPr>
        <w:t>like this</w:t>
      </w:r>
      <w:r w:rsidRPr="00924633">
        <w:rPr>
          <w:sz w:val="16"/>
        </w:rPr>
        <w:t>:</w:t>
      </w:r>
    </w:p>
    <w:p w14:paraId="29A05E1A" w14:textId="77777777" w:rsidR="00500F9D" w:rsidRPr="00924633" w:rsidRDefault="00500F9D" w:rsidP="00500F9D">
      <w:pPr>
        <w:rPr>
          <w:sz w:val="16"/>
        </w:rPr>
      </w:pPr>
      <w:r w:rsidRPr="001966BD">
        <w:rPr>
          <w:rStyle w:val="StyleUnderline"/>
        </w:rPr>
        <w:t>The system is rotten</w:t>
      </w:r>
      <w:r w:rsidRPr="00924633">
        <w:rPr>
          <w:sz w:val="16"/>
        </w:rPr>
        <w:t xml:space="preserve">. All efforts to make life tolerable within capitalism will eventually fail. From </w:t>
      </w:r>
      <w:proofErr w:type="gramStart"/>
      <w:r w:rsidRPr="00924633">
        <w:rPr>
          <w:sz w:val="16"/>
        </w:rPr>
        <w:t>time to time</w:t>
      </w:r>
      <w:proofErr w:type="gramEnd"/>
      <w:r w:rsidRPr="00924633">
        <w:rPr>
          <w:sz w:val="16"/>
        </w:rPr>
        <w:t xml:space="preserve"> small reforms that improve the lives of people may be possible when popular forces are strong, but such improvements will always be fragile, vulnerable to attack and reversible. Ultimately it is an illusion that capitalism can be rendered a benign social order in which ordinary people can live flourishing, meaningful lives. At its core, capitalism is unreformable. </w:t>
      </w:r>
      <w:r w:rsidRPr="001966BD">
        <w:rPr>
          <w:rStyle w:val="StyleUnderline"/>
        </w:rPr>
        <w:t xml:space="preserve">The only hope is to </w:t>
      </w:r>
      <w:r w:rsidRPr="001966BD">
        <w:rPr>
          <w:rStyle w:val="Emphasis"/>
        </w:rPr>
        <w:t>destroy it</w:t>
      </w:r>
      <w:r w:rsidRPr="00924633">
        <w:rPr>
          <w:sz w:val="16"/>
        </w:rPr>
        <w:t xml:space="preserve">, </w:t>
      </w:r>
      <w:r w:rsidRPr="001966BD">
        <w:rPr>
          <w:rStyle w:val="StyleUnderline"/>
        </w:rPr>
        <w:t xml:space="preserve">sweep away the rubble and then build an </w:t>
      </w:r>
      <w:r w:rsidRPr="001966BD">
        <w:rPr>
          <w:rStyle w:val="Emphasis"/>
        </w:rPr>
        <w:t>alternative</w:t>
      </w:r>
      <w:r w:rsidRPr="00924633">
        <w:rPr>
          <w:sz w:val="16"/>
        </w:rPr>
        <w:t xml:space="preserve">. As the closing words of the early twentieth century song Solidarity Forever proclaim, “We can bring to birth a new world from the ashes of the old.” The full realization of the emancipatory alternative may be gradual, but the necessary condition for such a gradual transition is a </w:t>
      </w:r>
      <w:proofErr w:type="spellStart"/>
      <w:r w:rsidRPr="00924633">
        <w:rPr>
          <w:sz w:val="16"/>
        </w:rPr>
        <w:t>ruptural</w:t>
      </w:r>
      <w:proofErr w:type="spellEnd"/>
      <w:r w:rsidRPr="00924633">
        <w:rPr>
          <w:sz w:val="16"/>
        </w:rPr>
        <w:t xml:space="preserve"> break in the existing system of power. </w:t>
      </w:r>
    </w:p>
    <w:p w14:paraId="0846DBEC" w14:textId="77777777" w:rsidR="00500F9D" w:rsidRPr="00924633" w:rsidRDefault="00500F9D" w:rsidP="00500F9D">
      <w:pPr>
        <w:rPr>
          <w:sz w:val="16"/>
        </w:rPr>
      </w:pPr>
      <w:r w:rsidRPr="00924633">
        <w:rPr>
          <w:sz w:val="16"/>
        </w:rPr>
        <w:t xml:space="preserve">But </w:t>
      </w:r>
      <w:r w:rsidRPr="001966BD">
        <w:rPr>
          <w:rStyle w:val="StyleUnderline"/>
        </w:rPr>
        <w:t xml:space="preserve">how to do this? How is it possible for anti-capitalist forces to amass </w:t>
      </w:r>
      <w:r w:rsidRPr="001966BD">
        <w:rPr>
          <w:rStyle w:val="Emphasis"/>
        </w:rPr>
        <w:t>sufficient power</w:t>
      </w:r>
      <w:r w:rsidRPr="00924633">
        <w:rPr>
          <w:sz w:val="16"/>
        </w:rPr>
        <w:t xml:space="preserve"> </w:t>
      </w:r>
      <w:r w:rsidRPr="001966BD">
        <w:rPr>
          <w:rStyle w:val="StyleUnderline"/>
        </w:rPr>
        <w:t xml:space="preserve">to </w:t>
      </w:r>
      <w:r w:rsidRPr="001966BD">
        <w:rPr>
          <w:rStyle w:val="Emphasis"/>
        </w:rPr>
        <w:t>destroy capitalism</w:t>
      </w:r>
      <w:r w:rsidRPr="001966BD">
        <w:rPr>
          <w:rStyle w:val="StyleUnderline"/>
        </w:rPr>
        <w:t xml:space="preserve"> and replace it with a </w:t>
      </w:r>
      <w:r w:rsidRPr="001966BD">
        <w:rPr>
          <w:rStyle w:val="Emphasis"/>
        </w:rPr>
        <w:t>better alternative</w:t>
      </w:r>
      <w:r w:rsidRPr="001966BD">
        <w:rPr>
          <w:rStyle w:val="StyleUnderline"/>
        </w:rPr>
        <w:t>?</w:t>
      </w:r>
      <w:r w:rsidRPr="00924633">
        <w:rPr>
          <w:sz w:val="16"/>
        </w:rPr>
        <w:t xml:space="preserve"> </w:t>
      </w:r>
      <w:r w:rsidRPr="001966BD">
        <w:rPr>
          <w:rStyle w:val="StyleUnderline"/>
        </w:rPr>
        <w:t xml:space="preserve">This </w:t>
      </w:r>
      <w:r w:rsidRPr="00EE0CA5">
        <w:rPr>
          <w:rStyle w:val="StyleUnderline"/>
          <w:highlight w:val="yellow"/>
        </w:rPr>
        <w:t xml:space="preserve">is indeed a </w:t>
      </w:r>
      <w:r w:rsidRPr="00EE0CA5">
        <w:rPr>
          <w:rStyle w:val="Emphasis"/>
          <w:highlight w:val="yellow"/>
        </w:rPr>
        <w:t>daunting task</w:t>
      </w:r>
      <w:r w:rsidRPr="00924633">
        <w:rPr>
          <w:sz w:val="16"/>
        </w:rPr>
        <w:t xml:space="preserve">, for </w:t>
      </w:r>
      <w:r w:rsidRPr="00EE0CA5">
        <w:rPr>
          <w:rStyle w:val="StyleUnderline"/>
          <w:highlight w:val="yellow"/>
        </w:rPr>
        <w:t>the power of dominant classes</w:t>
      </w:r>
      <w:r w:rsidRPr="00924633">
        <w:rPr>
          <w:sz w:val="16"/>
        </w:rPr>
        <w:t xml:space="preserve"> that makes reform an illusion also </w:t>
      </w:r>
      <w:r w:rsidRPr="00EE0CA5">
        <w:rPr>
          <w:rStyle w:val="Emphasis"/>
          <w:highlight w:val="yellow"/>
        </w:rPr>
        <w:t>blocks</w:t>
      </w:r>
      <w:r w:rsidRPr="00EE0CA5">
        <w:rPr>
          <w:rStyle w:val="StyleUnderline"/>
          <w:highlight w:val="yellow"/>
        </w:rPr>
        <w:t xml:space="preserve"> the </w:t>
      </w:r>
      <w:r w:rsidRPr="00EE0CA5">
        <w:rPr>
          <w:rStyle w:val="Emphasis"/>
          <w:highlight w:val="yellow"/>
        </w:rPr>
        <w:t>revolutionary goal</w:t>
      </w:r>
      <w:r w:rsidRPr="00EE0CA5">
        <w:rPr>
          <w:sz w:val="16"/>
          <w:highlight w:val="yellow"/>
        </w:rPr>
        <w:t xml:space="preserve"> </w:t>
      </w:r>
      <w:r w:rsidRPr="00EE0CA5">
        <w:rPr>
          <w:rStyle w:val="StyleUnderline"/>
          <w:highlight w:val="yellow"/>
        </w:rPr>
        <w:t>of</w:t>
      </w:r>
      <w:r w:rsidRPr="001966BD">
        <w:rPr>
          <w:rStyle w:val="StyleUnderline"/>
        </w:rPr>
        <w:t xml:space="preserve"> a </w:t>
      </w:r>
      <w:r w:rsidRPr="00EE0CA5">
        <w:rPr>
          <w:rStyle w:val="Emphasis"/>
          <w:highlight w:val="yellow"/>
        </w:rPr>
        <w:t>rupture</w:t>
      </w:r>
      <w:r w:rsidRPr="00924633">
        <w:rPr>
          <w:sz w:val="16"/>
        </w:rPr>
        <w:t xml:space="preserve"> in the system. Anti-capitalist revolutionary theory, informed by the writings of Marx and extended by Lenin, Gramsci and others, offered an attractive argument about how this could take place: </w:t>
      </w:r>
    </w:p>
    <w:p w14:paraId="216FA35C" w14:textId="77777777" w:rsidR="00500F9D" w:rsidRPr="00924633" w:rsidRDefault="00500F9D" w:rsidP="00500F9D">
      <w:pPr>
        <w:rPr>
          <w:sz w:val="16"/>
          <w:szCs w:val="16"/>
        </w:rPr>
      </w:pPr>
      <w:r w:rsidRPr="00924633">
        <w:rPr>
          <w:sz w:val="16"/>
          <w:szCs w:val="16"/>
        </w:rPr>
        <w:t xml:space="preserve">While it is true that much of the time capitalism seems unassailable, it is also a deeply contradictory system, prone to disruptions and crises. Sometimes those crises reach an intensity which makes the system as a whole fragile, vulnerable to challenge. In the strongest versions of the theory, there are even underlying tendencies in the “laws of motion” of capitalism for the intensity of such system-weakening crises to increase over time, so that in the long-term capitalism becomes unsustainable; it destroys its own conditions of existence. But even if there is no systematic tendency for crises to become ever-worse, what can be predicted is that periodically there will be intense capitalist economic crises in which the system becomes vulnerable and ruptures become possible. The problem for a revolutionary party, therefore, is to be in a position to take advantage of the opportunity created by such system-level crises to lead a mass mobilization to seize state power, either through elections or through an insurrectionary overthrow of the existing regime. Once in control of the state, the first task is to rapidly refashion the state itself to make it a suitable weapon of </w:t>
      </w:r>
      <w:proofErr w:type="spellStart"/>
      <w:r w:rsidRPr="00924633">
        <w:rPr>
          <w:sz w:val="16"/>
          <w:szCs w:val="16"/>
        </w:rPr>
        <w:t>ruptural</w:t>
      </w:r>
      <w:proofErr w:type="spellEnd"/>
      <w:r w:rsidRPr="00924633">
        <w:rPr>
          <w:sz w:val="16"/>
          <w:szCs w:val="16"/>
        </w:rPr>
        <w:t xml:space="preserve"> transformation, and then use that power to repress the opposition of the dominant classes and their allies, dismantle the pivotal power structures of capitalism, and build the necessary institutions for the long-term development of an alternative economic system. </w:t>
      </w:r>
    </w:p>
    <w:p w14:paraId="52DAC3DB" w14:textId="77777777" w:rsidR="00500F9D" w:rsidRPr="00924633" w:rsidRDefault="00500F9D" w:rsidP="00500F9D">
      <w:pPr>
        <w:rPr>
          <w:sz w:val="16"/>
        </w:rPr>
      </w:pPr>
      <w:r w:rsidRPr="00EE0CA5">
        <w:rPr>
          <w:rStyle w:val="StyleUnderline"/>
          <w:highlight w:val="yellow"/>
        </w:rPr>
        <w:lastRenderedPageBreak/>
        <w:t>In the 20th century</w:t>
      </w:r>
      <w:r w:rsidRPr="00924633">
        <w:rPr>
          <w:sz w:val="16"/>
        </w:rPr>
        <w:t xml:space="preserve">, various </w:t>
      </w:r>
      <w:r w:rsidRPr="00924633">
        <w:rPr>
          <w:rStyle w:val="StyleUnderline"/>
        </w:rPr>
        <w:t>versions of this</w:t>
      </w:r>
      <w:r w:rsidRPr="00924633">
        <w:rPr>
          <w:sz w:val="16"/>
        </w:rPr>
        <w:t xml:space="preserve"> general </w:t>
      </w:r>
      <w:r w:rsidRPr="00924633">
        <w:rPr>
          <w:rStyle w:val="StyleUnderline"/>
        </w:rPr>
        <w:t xml:space="preserve">line of reasoning </w:t>
      </w:r>
      <w:r w:rsidRPr="00924633">
        <w:rPr>
          <w:rStyle w:val="Emphasis"/>
        </w:rPr>
        <w:t>animated</w:t>
      </w:r>
      <w:r w:rsidRPr="00924633">
        <w:rPr>
          <w:rStyle w:val="StyleUnderline"/>
        </w:rPr>
        <w:t xml:space="preserve"> the </w:t>
      </w:r>
      <w:r w:rsidRPr="00924633">
        <w:rPr>
          <w:rStyle w:val="Emphasis"/>
        </w:rPr>
        <w:t>imagination</w:t>
      </w:r>
      <w:r w:rsidRPr="00924633">
        <w:rPr>
          <w:rStyle w:val="StyleUnderline"/>
        </w:rPr>
        <w:t xml:space="preserve"> of </w:t>
      </w:r>
      <w:r w:rsidRPr="00924633">
        <w:rPr>
          <w:rStyle w:val="Emphasis"/>
        </w:rPr>
        <w:t>revolutionaries</w:t>
      </w:r>
      <w:r w:rsidRPr="00924633">
        <w:rPr>
          <w:sz w:val="16"/>
        </w:rPr>
        <w:t xml:space="preserve"> around the world. Revolutionary Marxism infused struggles with hope and optimism, for it not only provided a potent indictment of the world as it existed, but also provided a plausible scenario for how an emancipatory alternative could be realized. This gave people courage, sustaining the belief that they were on the side of history and that the enormous commitment and sacrifices they were called on to make in their struggles against capitalism had real prospects of eventually succeeding. And sometimes, if rarely, such struggles did culminate in the revolutionary seizure of state power.</w:t>
      </w:r>
    </w:p>
    <w:p w14:paraId="2D9894AE" w14:textId="77777777" w:rsidR="00500F9D" w:rsidRPr="00924633" w:rsidRDefault="00500F9D" w:rsidP="00500F9D">
      <w:pPr>
        <w:rPr>
          <w:sz w:val="16"/>
        </w:rPr>
      </w:pPr>
      <w:r w:rsidRPr="00924633">
        <w:rPr>
          <w:rStyle w:val="StyleUnderline"/>
        </w:rPr>
        <w:t xml:space="preserve">The </w:t>
      </w:r>
      <w:r w:rsidRPr="00EE0CA5">
        <w:rPr>
          <w:rStyle w:val="StyleUnderline"/>
          <w:highlight w:val="yellow"/>
        </w:rPr>
        <w:t>results of</w:t>
      </w:r>
      <w:r w:rsidRPr="00924633">
        <w:rPr>
          <w:rStyle w:val="StyleUnderline"/>
        </w:rPr>
        <w:t xml:space="preserve"> such </w:t>
      </w:r>
      <w:r w:rsidRPr="00EE0CA5">
        <w:rPr>
          <w:rStyle w:val="Emphasis"/>
          <w:highlight w:val="yellow"/>
        </w:rPr>
        <w:t>revolutionary seizures</w:t>
      </w:r>
      <w:r w:rsidRPr="00924633">
        <w:rPr>
          <w:rStyle w:val="StyleUnderline"/>
        </w:rPr>
        <w:t xml:space="preserve"> of power</w:t>
      </w:r>
      <w:r w:rsidRPr="00924633">
        <w:rPr>
          <w:sz w:val="16"/>
        </w:rPr>
        <w:t xml:space="preserve">, however, </w:t>
      </w:r>
      <w:r w:rsidRPr="00EE0CA5">
        <w:rPr>
          <w:rStyle w:val="StyleUnderline"/>
          <w:highlight w:val="yellow"/>
        </w:rPr>
        <w:t>were never the creation of a</w:t>
      </w:r>
      <w:r w:rsidRPr="00924633">
        <w:rPr>
          <w:rStyle w:val="StyleUnderline"/>
        </w:rPr>
        <w:t xml:space="preserve"> democratic</w:t>
      </w:r>
      <w:r w:rsidRPr="00924633">
        <w:rPr>
          <w:sz w:val="16"/>
        </w:rPr>
        <w:t xml:space="preserve">, </w:t>
      </w:r>
      <w:r w:rsidRPr="00924633">
        <w:rPr>
          <w:rStyle w:val="StyleUnderline"/>
        </w:rPr>
        <w:t>egalitarian</w:t>
      </w:r>
      <w:r w:rsidRPr="00924633">
        <w:rPr>
          <w:sz w:val="16"/>
        </w:rPr>
        <w:t xml:space="preserve">, </w:t>
      </w:r>
      <w:r w:rsidRPr="00EE0CA5">
        <w:rPr>
          <w:rStyle w:val="StyleUnderline"/>
          <w:highlight w:val="yellow"/>
        </w:rPr>
        <w:t>emancipatory alternative</w:t>
      </w:r>
      <w:r w:rsidRPr="00924633">
        <w:rPr>
          <w:sz w:val="16"/>
        </w:rPr>
        <w:t xml:space="preserve"> to capitalism. While revolutions in the name of socialism and communism did demonstrate that it was possible “to build a new world from the ashes of the old,” and in certain specific ways they may have improved the material conditions of life of most people for a period of time, </w:t>
      </w:r>
      <w:r w:rsidRPr="00924633">
        <w:rPr>
          <w:rStyle w:val="StyleUnderline"/>
        </w:rPr>
        <w:t xml:space="preserve">the </w:t>
      </w:r>
      <w:r w:rsidRPr="00EE0CA5">
        <w:rPr>
          <w:rStyle w:val="StyleUnderline"/>
          <w:highlight w:val="yellow"/>
        </w:rPr>
        <w:t>evidence of</w:t>
      </w:r>
      <w:r w:rsidRPr="00924633">
        <w:rPr>
          <w:rStyle w:val="StyleUnderline"/>
        </w:rPr>
        <w:t xml:space="preserve"> the </w:t>
      </w:r>
      <w:r w:rsidRPr="00EE0CA5">
        <w:rPr>
          <w:rStyle w:val="Emphasis"/>
          <w:highlight w:val="yellow"/>
        </w:rPr>
        <w:t>heroic attempts</w:t>
      </w:r>
      <w:r w:rsidRPr="00EE0CA5">
        <w:rPr>
          <w:rStyle w:val="StyleUnderline"/>
          <w:highlight w:val="yellow"/>
        </w:rPr>
        <w:t xml:space="preserve"> at </w:t>
      </w:r>
      <w:r w:rsidRPr="00EE0CA5">
        <w:rPr>
          <w:rStyle w:val="Emphasis"/>
          <w:highlight w:val="yellow"/>
        </w:rPr>
        <w:t>rupture</w:t>
      </w:r>
      <w:r w:rsidRPr="00924633">
        <w:rPr>
          <w:rStyle w:val="StyleUnderline"/>
        </w:rPr>
        <w:t xml:space="preserve"> in the 20th century is that they </w:t>
      </w:r>
      <w:r w:rsidRPr="00EE0CA5">
        <w:rPr>
          <w:rStyle w:val="Emphasis"/>
          <w:highlight w:val="yellow"/>
        </w:rPr>
        <w:t>do not produce</w:t>
      </w:r>
      <w:r w:rsidRPr="00EE0CA5">
        <w:rPr>
          <w:rStyle w:val="StyleUnderline"/>
          <w:highlight w:val="yellow"/>
        </w:rPr>
        <w:t xml:space="preserve"> the</w:t>
      </w:r>
      <w:r w:rsidRPr="00924633">
        <w:rPr>
          <w:rStyle w:val="StyleUnderline"/>
        </w:rPr>
        <w:t xml:space="preserve"> kind of </w:t>
      </w:r>
      <w:r w:rsidRPr="00EE0CA5">
        <w:rPr>
          <w:rStyle w:val="Emphasis"/>
          <w:highlight w:val="yellow"/>
        </w:rPr>
        <w:t>new world</w:t>
      </w:r>
      <w:r w:rsidRPr="00924633">
        <w:rPr>
          <w:rStyle w:val="StyleUnderline"/>
        </w:rPr>
        <w:t xml:space="preserve"> envisioned in revolutionary ideology</w:t>
      </w:r>
      <w:r w:rsidRPr="00924633">
        <w:rPr>
          <w:sz w:val="16"/>
        </w:rPr>
        <w:t xml:space="preserve">. </w:t>
      </w:r>
      <w:r w:rsidRPr="00924633">
        <w:rPr>
          <w:rStyle w:val="StyleUnderline"/>
        </w:rPr>
        <w:t>It is one thing to burn down old institutions</w:t>
      </w:r>
      <w:r w:rsidRPr="00924633">
        <w:rPr>
          <w:sz w:val="16"/>
        </w:rPr>
        <w:t xml:space="preserve"> and social structures; </w:t>
      </w:r>
      <w:r w:rsidRPr="00924633">
        <w:rPr>
          <w:rStyle w:val="StyleUnderline"/>
        </w:rPr>
        <w:t xml:space="preserve">it is quite another to build emancipatory </w:t>
      </w:r>
      <w:r w:rsidRPr="00924633">
        <w:rPr>
          <w:rStyle w:val="Emphasis"/>
        </w:rPr>
        <w:t>new institutions</w:t>
      </w:r>
      <w:r w:rsidRPr="00924633">
        <w:rPr>
          <w:rStyle w:val="StyleUnderline"/>
        </w:rPr>
        <w:t xml:space="preserve"> from the ashes</w:t>
      </w:r>
      <w:r w:rsidRPr="00924633">
        <w:rPr>
          <w:sz w:val="16"/>
        </w:rPr>
        <w:t xml:space="preserve">. </w:t>
      </w:r>
    </w:p>
    <w:p w14:paraId="518CB52C" w14:textId="77777777" w:rsidR="00500F9D" w:rsidRDefault="00500F9D" w:rsidP="00500F9D">
      <w:pPr>
        <w:rPr>
          <w:rStyle w:val="StyleUnderline"/>
        </w:rPr>
      </w:pPr>
      <w:r w:rsidRPr="00924633">
        <w:rPr>
          <w:sz w:val="16"/>
        </w:rPr>
        <w:t xml:space="preserve">Why the revolutions of the 20th century never resulted in robust, sustainable human emancipation is, of course, a hotly debated matter. Some people argue that this was just because of the historically specific, unfavorable circumstances of the attempts at system-wide ruptures. Revolutions occurred in economically backward societies, surrounded by powerful enemies. Some argue it was because of strategic errors of the leadership of those revolutions. Others indict the motives of leadership: the leaders that triumphed in the course of these revolutions were motivated by desires for status and power rather than the empowerment and wellbeing of the masses. And still others argue that failure is intrinsic to any attempt at radical rupture in a social system. </w:t>
      </w:r>
      <w:r w:rsidRPr="00EE0CA5">
        <w:rPr>
          <w:rStyle w:val="StyleUnderline"/>
          <w:highlight w:val="yellow"/>
        </w:rPr>
        <w:t xml:space="preserve">There are too many </w:t>
      </w:r>
      <w:r w:rsidRPr="00EE0CA5">
        <w:rPr>
          <w:rStyle w:val="Emphasis"/>
          <w:highlight w:val="yellow"/>
        </w:rPr>
        <w:t>moving parts</w:t>
      </w:r>
      <w:r w:rsidRPr="00EE0CA5">
        <w:rPr>
          <w:sz w:val="16"/>
          <w:highlight w:val="yellow"/>
        </w:rPr>
        <w:t xml:space="preserve">, </w:t>
      </w:r>
      <w:r w:rsidRPr="00EE0CA5">
        <w:rPr>
          <w:rStyle w:val="StyleUnderline"/>
          <w:highlight w:val="yellow"/>
        </w:rPr>
        <w:t xml:space="preserve">too much </w:t>
      </w:r>
      <w:r w:rsidRPr="00EE0CA5">
        <w:rPr>
          <w:rStyle w:val="Emphasis"/>
          <w:highlight w:val="yellow"/>
        </w:rPr>
        <w:t>complexity</w:t>
      </w:r>
      <w:r w:rsidRPr="00EE0CA5">
        <w:rPr>
          <w:rStyle w:val="StyleUnderline"/>
          <w:highlight w:val="yellow"/>
        </w:rPr>
        <w:t xml:space="preserve"> and</w:t>
      </w:r>
      <w:r w:rsidRPr="00924633">
        <w:rPr>
          <w:rStyle w:val="StyleUnderline"/>
        </w:rPr>
        <w:t xml:space="preserve"> too many </w:t>
      </w:r>
      <w:r w:rsidRPr="00EE0CA5">
        <w:rPr>
          <w:rStyle w:val="Emphasis"/>
          <w:highlight w:val="yellow"/>
        </w:rPr>
        <w:t>unintended consequences</w:t>
      </w:r>
      <w:r w:rsidRPr="00924633">
        <w:rPr>
          <w:sz w:val="16"/>
        </w:rPr>
        <w:t xml:space="preserve">. As a result, </w:t>
      </w:r>
      <w:r w:rsidRPr="00EE0CA5">
        <w:rPr>
          <w:rStyle w:val="StyleUnderline"/>
          <w:highlight w:val="yellow"/>
        </w:rPr>
        <w:t>attempts at</w:t>
      </w:r>
      <w:r w:rsidRPr="00924633">
        <w:rPr>
          <w:rStyle w:val="StyleUnderline"/>
        </w:rPr>
        <w:t xml:space="preserve"> system-</w:t>
      </w:r>
      <w:r w:rsidRPr="00EE0CA5">
        <w:rPr>
          <w:rStyle w:val="StyleUnderline"/>
          <w:highlight w:val="yellow"/>
        </w:rPr>
        <w:t>rupture will</w:t>
      </w:r>
      <w:r w:rsidRPr="00924633">
        <w:rPr>
          <w:rStyle w:val="StyleUnderline"/>
        </w:rPr>
        <w:t xml:space="preserve"> inevitably </w:t>
      </w:r>
      <w:r w:rsidRPr="00EE0CA5">
        <w:rPr>
          <w:rStyle w:val="StyleUnderline"/>
          <w:highlight w:val="yellow"/>
        </w:rPr>
        <w:t xml:space="preserve">tend to </w:t>
      </w:r>
      <w:r w:rsidRPr="00EE0CA5">
        <w:rPr>
          <w:rStyle w:val="Emphasis"/>
          <w:highlight w:val="yellow"/>
        </w:rPr>
        <w:t>unravel</w:t>
      </w:r>
      <w:r w:rsidRPr="00EE0CA5">
        <w:rPr>
          <w:sz w:val="16"/>
          <w:highlight w:val="yellow"/>
        </w:rPr>
        <w:t xml:space="preserve"> </w:t>
      </w:r>
      <w:r w:rsidRPr="00EE0CA5">
        <w:rPr>
          <w:rStyle w:val="StyleUnderline"/>
          <w:highlight w:val="yellow"/>
        </w:rPr>
        <w:t>into</w:t>
      </w:r>
      <w:r w:rsidRPr="00924633">
        <w:rPr>
          <w:rStyle w:val="StyleUnderline"/>
        </w:rPr>
        <w:t xml:space="preserve"> such </w:t>
      </w:r>
      <w:r w:rsidRPr="00EE0CA5">
        <w:rPr>
          <w:rStyle w:val="Emphasis"/>
          <w:highlight w:val="yellow"/>
        </w:rPr>
        <w:t>chaos</w:t>
      </w:r>
      <w:r w:rsidRPr="00EE0CA5">
        <w:rPr>
          <w:sz w:val="16"/>
          <w:highlight w:val="yellow"/>
        </w:rPr>
        <w:t xml:space="preserve"> </w:t>
      </w:r>
      <w:r w:rsidRPr="00EE0CA5">
        <w:rPr>
          <w:rStyle w:val="StyleUnderline"/>
          <w:highlight w:val="yellow"/>
        </w:rPr>
        <w:t>that revolutionary elites</w:t>
      </w:r>
      <w:r w:rsidRPr="00924633">
        <w:rPr>
          <w:sz w:val="16"/>
        </w:rPr>
        <w:t xml:space="preserve">, regardless of their motives, </w:t>
      </w:r>
      <w:r w:rsidRPr="00EE0CA5">
        <w:rPr>
          <w:rStyle w:val="StyleUnderline"/>
          <w:highlight w:val="yellow"/>
        </w:rPr>
        <w:t>will be compelled to resort to</w:t>
      </w:r>
      <w:r w:rsidRPr="00924633">
        <w:rPr>
          <w:rStyle w:val="StyleUnderline"/>
        </w:rPr>
        <w:t xml:space="preserve"> </w:t>
      </w:r>
      <w:r w:rsidRPr="00924633">
        <w:rPr>
          <w:rStyle w:val="Emphasis"/>
        </w:rPr>
        <w:t xml:space="preserve">pervasive </w:t>
      </w:r>
      <w:r w:rsidRPr="00EE0CA5">
        <w:rPr>
          <w:rStyle w:val="Emphasis"/>
          <w:highlight w:val="yellow"/>
        </w:rPr>
        <w:t>violence</w:t>
      </w:r>
      <w:r w:rsidRPr="00EE0CA5">
        <w:rPr>
          <w:sz w:val="16"/>
          <w:highlight w:val="yellow"/>
        </w:rPr>
        <w:t xml:space="preserve"> </w:t>
      </w:r>
      <w:r w:rsidRPr="00EE0CA5">
        <w:rPr>
          <w:rStyle w:val="StyleUnderline"/>
          <w:highlight w:val="yellow"/>
        </w:rPr>
        <w:t xml:space="preserve">and </w:t>
      </w:r>
      <w:r w:rsidRPr="00EE0CA5">
        <w:rPr>
          <w:rStyle w:val="Emphasis"/>
          <w:highlight w:val="yellow"/>
        </w:rPr>
        <w:t>repression</w:t>
      </w:r>
      <w:r w:rsidRPr="00EE0CA5">
        <w:rPr>
          <w:sz w:val="16"/>
          <w:highlight w:val="yellow"/>
        </w:rPr>
        <w:t xml:space="preserve"> </w:t>
      </w:r>
      <w:r w:rsidRPr="00EE0CA5">
        <w:rPr>
          <w:rStyle w:val="StyleUnderline"/>
          <w:highlight w:val="yellow"/>
        </w:rPr>
        <w:t>to sustain</w:t>
      </w:r>
      <w:r w:rsidRPr="00924633">
        <w:rPr>
          <w:rStyle w:val="StyleUnderline"/>
        </w:rPr>
        <w:t xml:space="preserve"> social </w:t>
      </w:r>
      <w:r w:rsidRPr="00EE0CA5">
        <w:rPr>
          <w:rStyle w:val="StyleUnderline"/>
          <w:highlight w:val="yellow"/>
        </w:rPr>
        <w:t>order</w:t>
      </w:r>
      <w:r w:rsidRPr="00EE0CA5">
        <w:rPr>
          <w:sz w:val="16"/>
          <w:highlight w:val="yellow"/>
        </w:rPr>
        <w:t xml:space="preserve">. </w:t>
      </w:r>
      <w:r w:rsidRPr="00EE0CA5">
        <w:rPr>
          <w:rStyle w:val="StyleUnderline"/>
          <w:highlight w:val="yellow"/>
        </w:rPr>
        <w:t>Such violence</w:t>
      </w:r>
      <w:r w:rsidRPr="00924633">
        <w:rPr>
          <w:sz w:val="16"/>
        </w:rPr>
        <w:t xml:space="preserve">, in turn, </w:t>
      </w:r>
      <w:r w:rsidRPr="00EE0CA5">
        <w:rPr>
          <w:rStyle w:val="StyleUnderline"/>
          <w:highlight w:val="yellow"/>
        </w:rPr>
        <w:t xml:space="preserve">destroys the </w:t>
      </w:r>
      <w:r w:rsidRPr="00EE0CA5">
        <w:rPr>
          <w:rStyle w:val="Emphasis"/>
          <w:highlight w:val="yellow"/>
        </w:rPr>
        <w:t>possibility</w:t>
      </w:r>
      <w:r w:rsidRPr="00EE0CA5">
        <w:rPr>
          <w:sz w:val="16"/>
          <w:highlight w:val="yellow"/>
        </w:rPr>
        <w:t xml:space="preserve"> </w:t>
      </w:r>
      <w:r w:rsidRPr="00EE0CA5">
        <w:rPr>
          <w:rStyle w:val="StyleUnderline"/>
          <w:highlight w:val="yellow"/>
        </w:rPr>
        <w:t>for a</w:t>
      </w:r>
      <w:r w:rsidRPr="00924633">
        <w:rPr>
          <w:rStyle w:val="StyleUnderline"/>
        </w:rPr>
        <w:t xml:space="preserve"> genuinely democratic</w:t>
      </w:r>
      <w:r w:rsidRPr="00924633">
        <w:rPr>
          <w:sz w:val="16"/>
        </w:rPr>
        <w:t xml:space="preserve">, </w:t>
      </w:r>
      <w:r w:rsidRPr="00924633">
        <w:rPr>
          <w:rStyle w:val="StyleUnderline"/>
        </w:rPr>
        <w:t xml:space="preserve">participatory process of building a </w:t>
      </w:r>
      <w:r w:rsidRPr="00EE0CA5">
        <w:rPr>
          <w:rStyle w:val="Emphasis"/>
          <w:highlight w:val="yellow"/>
        </w:rPr>
        <w:t>new society</w:t>
      </w:r>
      <w:r w:rsidRPr="00924633">
        <w:rPr>
          <w:rStyle w:val="StyleUnderline"/>
        </w:rPr>
        <w:t xml:space="preserve">. </w:t>
      </w:r>
    </w:p>
    <w:p w14:paraId="24D60C23" w14:textId="77777777" w:rsidR="00500F9D" w:rsidRPr="00461466" w:rsidRDefault="00500F9D" w:rsidP="00500F9D">
      <w:pPr>
        <w:pStyle w:val="Heading4"/>
      </w:pPr>
      <w:r w:rsidRPr="00461466">
        <w:t xml:space="preserve">Vote neg on presumption – </w:t>
      </w:r>
    </w:p>
    <w:p w14:paraId="429C63C5" w14:textId="77777777" w:rsidR="00500F9D" w:rsidRPr="00461466" w:rsidRDefault="00500F9D" w:rsidP="00500F9D">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04AC5A3B" w14:textId="77777777" w:rsidR="00500F9D" w:rsidRPr="00461466" w:rsidRDefault="00500F9D" w:rsidP="00500F9D">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24F3833F" w14:textId="77777777" w:rsidR="00500F9D" w:rsidRPr="00500F9D" w:rsidRDefault="00500F9D" w:rsidP="00500F9D"/>
    <w:sectPr w:rsidR="00500F9D" w:rsidRPr="00500F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0835418">
    <w:abstractNumId w:val="10"/>
  </w:num>
  <w:num w:numId="2" w16cid:durableId="122314863">
    <w:abstractNumId w:val="8"/>
  </w:num>
  <w:num w:numId="3" w16cid:durableId="375592191">
    <w:abstractNumId w:val="7"/>
  </w:num>
  <w:num w:numId="4" w16cid:durableId="1001154782">
    <w:abstractNumId w:val="6"/>
  </w:num>
  <w:num w:numId="5" w16cid:durableId="1413117394">
    <w:abstractNumId w:val="5"/>
  </w:num>
  <w:num w:numId="6" w16cid:durableId="338394175">
    <w:abstractNumId w:val="9"/>
  </w:num>
  <w:num w:numId="7" w16cid:durableId="2094550736">
    <w:abstractNumId w:val="4"/>
  </w:num>
  <w:num w:numId="8" w16cid:durableId="900553691">
    <w:abstractNumId w:val="3"/>
  </w:num>
  <w:num w:numId="9" w16cid:durableId="690567620">
    <w:abstractNumId w:val="2"/>
  </w:num>
  <w:num w:numId="10" w16cid:durableId="1882356268">
    <w:abstractNumId w:val="1"/>
  </w:num>
  <w:num w:numId="11" w16cid:durableId="1899629781">
    <w:abstractNumId w:val="0"/>
  </w:num>
  <w:num w:numId="12" w16cid:durableId="349643733">
    <w:abstractNumId w:val="13"/>
  </w:num>
  <w:num w:numId="13" w16cid:durableId="1574924923">
    <w:abstractNumId w:val="11"/>
  </w:num>
  <w:num w:numId="14" w16cid:durableId="6811298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17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168"/>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F9D"/>
    <w:rsid w:val="005028E5"/>
    <w:rsid w:val="00503735"/>
    <w:rsid w:val="00516A88"/>
    <w:rsid w:val="00522065"/>
    <w:rsid w:val="005220E0"/>
    <w:rsid w:val="005224F2"/>
    <w:rsid w:val="00533F1C"/>
    <w:rsid w:val="00536D8B"/>
    <w:rsid w:val="005379C3"/>
    <w:rsid w:val="005447B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BB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D71"/>
    <w:rsid w:val="007B53D8"/>
    <w:rsid w:val="007C22C5"/>
    <w:rsid w:val="007C57E1"/>
    <w:rsid w:val="007C5811"/>
    <w:rsid w:val="007D2DF5"/>
    <w:rsid w:val="007D451A"/>
    <w:rsid w:val="007D5E3E"/>
    <w:rsid w:val="007D7596"/>
    <w:rsid w:val="007E242C"/>
    <w:rsid w:val="007E6631"/>
    <w:rsid w:val="00803A12"/>
    <w:rsid w:val="00805417"/>
    <w:rsid w:val="00814508"/>
    <w:rsid w:val="008266F9"/>
    <w:rsid w:val="008267E2"/>
    <w:rsid w:val="00826A9B"/>
    <w:rsid w:val="00834842"/>
    <w:rsid w:val="008379D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675"/>
    <w:rsid w:val="00CA6D6D"/>
    <w:rsid w:val="00CB7A0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7E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C1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62DAEF"/>
  <w14:defaultImageDpi w14:val="300"/>
  <w15:docId w15:val="{356DEDD6-A8A5-D84B-82B5-F8ECBFBD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17E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117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17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17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E117E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117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17E7"/>
  </w:style>
  <w:style w:type="character" w:customStyle="1" w:styleId="Heading1Char">
    <w:name w:val="Heading 1 Char"/>
    <w:aliases w:val="Pocket Char"/>
    <w:basedOn w:val="DefaultParagraphFont"/>
    <w:link w:val="Heading1"/>
    <w:uiPriority w:val="9"/>
    <w:rsid w:val="00E117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17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17E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 Char"/>
    <w:basedOn w:val="DefaultParagraphFont"/>
    <w:link w:val="Heading4"/>
    <w:uiPriority w:val="9"/>
    <w:rsid w:val="00E117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17E7"/>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1"/>
    <w:qFormat/>
    <w:rsid w:val="00E117E7"/>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E117E7"/>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E117E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T"/>
    <w:basedOn w:val="DefaultParagraphFont"/>
    <w:uiPriority w:val="99"/>
    <w:unhideWhenUsed/>
    <w:rsid w:val="00E117E7"/>
    <w:rPr>
      <w:color w:val="auto"/>
      <w:u w:val="none"/>
    </w:rPr>
  </w:style>
  <w:style w:type="paragraph" w:styleId="DocumentMap">
    <w:name w:val="Document Map"/>
    <w:basedOn w:val="Normal"/>
    <w:link w:val="DocumentMapChar"/>
    <w:uiPriority w:val="99"/>
    <w:semiHidden/>
    <w:unhideWhenUsed/>
    <w:rsid w:val="00E117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17E7"/>
    <w:rPr>
      <w:rFonts w:ascii="Lucida Grande" w:hAnsi="Lucida Grande" w:cs="Lucida Grande"/>
    </w:rPr>
  </w:style>
  <w:style w:type="paragraph" w:customStyle="1" w:styleId="textbold">
    <w:name w:val="text bold"/>
    <w:basedOn w:val="Normal"/>
    <w:link w:val="Emphasis"/>
    <w:uiPriority w:val="20"/>
    <w:qFormat/>
    <w:rsid w:val="00500F9D"/>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34"/>
    <w:unhideWhenUsed/>
    <w:qFormat/>
    <w:rsid w:val="00500F9D"/>
    <w:pPr>
      <w:ind w:left="720"/>
      <w:contextualSpacing/>
    </w:pPr>
  </w:style>
  <w:style w:type="character" w:customStyle="1" w:styleId="institucion">
    <w:name w:val="institucion"/>
    <w:basedOn w:val="DefaultParagraphFont"/>
    <w:rsid w:val="00500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7/S0892679421000083" TargetMode="Externa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13111</Words>
  <Characters>74737</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6</cp:revision>
  <dcterms:created xsi:type="dcterms:W3CDTF">2022-04-23T14:09:00Z</dcterms:created>
  <dcterms:modified xsi:type="dcterms:W3CDTF">2022-04-23T14:52:00Z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