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2A1D" w14:textId="1361AD8C" w:rsidR="00A67EAB" w:rsidRDefault="00A67EAB" w:rsidP="00A67EAB">
      <w:pPr>
        <w:pStyle w:val="Heading3"/>
      </w:pPr>
      <w:r>
        <w:t>1</w:t>
      </w:r>
    </w:p>
    <w:p w14:paraId="2825E7B6" w14:textId="77777777" w:rsidR="00A67EAB" w:rsidRPr="004343BD" w:rsidRDefault="00A67EAB" w:rsidP="00A67EAB">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5136ECAF" w14:textId="77777777" w:rsidR="00A67EAB" w:rsidRPr="004343BD" w:rsidRDefault="00A67EAB" w:rsidP="00A67EAB">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9"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4322DEEC" w14:textId="77777777" w:rsidR="00A67EAB" w:rsidRDefault="00A67EAB" w:rsidP="00A67EAB">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0"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1"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2"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3"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4" w:tgtFrame="_blank" w:history="1">
        <w:proofErr w:type="spellStart"/>
        <w:r w:rsidRPr="004343BD">
          <w:rPr>
            <w:rStyle w:val="Hyperlink"/>
            <w:rFonts w:asciiTheme="minorHAnsi" w:hAnsiTheme="minorHAnsi" w:cstheme="minorHAnsi"/>
          </w:rPr>
          <w:t>Kyrsten</w:t>
        </w:r>
        <w:proofErr w:type="spellEnd"/>
        <w:r w:rsidRPr="004343BD">
          <w:rPr>
            <w:rStyle w:val="Hyperlink"/>
            <w:rFonts w:asciiTheme="minorHAnsi" w:hAnsiTheme="minorHAnsi" w:cstheme="minorHAnsi"/>
          </w:rPr>
          <w:t xml:space="preserve"> </w:t>
        </w:r>
        <w:proofErr w:type="spellStart"/>
        <w:r w:rsidRPr="006034B2">
          <w:rPr>
            <w:rStyle w:val="Hyperlink"/>
            <w:rFonts w:asciiTheme="minorHAnsi" w:hAnsiTheme="minorHAnsi" w:cstheme="minorHAnsi"/>
            <w:highlight w:val="green"/>
            <w:u w:val="single"/>
          </w:rPr>
          <w:t>Sinema</w:t>
        </w:r>
        <w:proofErr w:type="spellEnd"/>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15"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w:t>
      </w:r>
      <w:r w:rsidRPr="004343BD">
        <w:rPr>
          <w:rFonts w:asciiTheme="minorHAnsi" w:hAnsiTheme="minorHAnsi" w:cstheme="minorHAnsi"/>
          <w:sz w:val="16"/>
        </w:rPr>
        <w:lastRenderedPageBreak/>
        <w:t xml:space="preserve">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2BCEEC69" w14:textId="77777777" w:rsidR="00A67EAB" w:rsidRDefault="00A67EAB" w:rsidP="00A67EAB">
      <w:pPr>
        <w:pStyle w:val="Heading4"/>
      </w:pPr>
      <w:r>
        <w:t xml:space="preserve">Attacks on Pharmaceutical Profits triggers </w:t>
      </w:r>
      <w:r>
        <w:rPr>
          <w:u w:val="single"/>
        </w:rPr>
        <w:t>Mod Dem Backlash</w:t>
      </w:r>
      <w:r>
        <w:t xml:space="preserve"> – it disrupts unity. </w:t>
      </w:r>
    </w:p>
    <w:p w14:paraId="3C504878" w14:textId="77777777" w:rsidR="00A67EAB" w:rsidRPr="00521A85" w:rsidRDefault="00A67EAB" w:rsidP="00A67EAB">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6"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6EF8F2A4" w14:textId="77777777" w:rsidR="00A67EAB" w:rsidRDefault="00A67EAB" w:rsidP="00A67EAB">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highlight w:val="green"/>
          <w:u w:val="single"/>
        </w:rPr>
        <w:t>uncomfortable</w:t>
      </w:r>
      <w:r w:rsidRPr="006034B2">
        <w:rPr>
          <w:sz w:val="16"/>
          <w:highlight w:val="green"/>
        </w:rPr>
        <w:t xml:space="preserve"> </w:t>
      </w:r>
      <w:r w:rsidRPr="006034B2">
        <w:rPr>
          <w:b/>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highlight w:val="green"/>
          <w:u w:val="single"/>
        </w:rPr>
        <w:t>Intense lobbying efforts from biopharmaceutical industry groups</w:t>
      </w:r>
      <w:r w:rsidRPr="006034B2">
        <w:rPr>
          <w:sz w:val="16"/>
          <w:highlight w:val="green"/>
        </w:rPr>
        <w:t xml:space="preserve"> </w:t>
      </w:r>
      <w:r w:rsidRPr="006034B2">
        <w:rPr>
          <w:b/>
          <w:highlight w:val="green"/>
          <w:u w:val="single"/>
          <w:bdr w:val="single" w:sz="12" w:space="0" w:color="auto"/>
        </w:rPr>
        <w:t>are underway</w:t>
      </w:r>
      <w:r w:rsidRPr="00521A85">
        <w:rPr>
          <w:sz w:val="16"/>
        </w:rPr>
        <w:t xml:space="preserve">, </w:t>
      </w:r>
      <w:r w:rsidRPr="006034B2">
        <w:rPr>
          <w:b/>
          <w:highlight w:val="green"/>
          <w:u w:val="single"/>
        </w:rPr>
        <w:t>warning of</w:t>
      </w:r>
      <w:r w:rsidRPr="006034B2">
        <w:rPr>
          <w:sz w:val="16"/>
          <w:highlight w:val="green"/>
        </w:rPr>
        <w:t xml:space="preserve"> </w:t>
      </w:r>
      <w:r w:rsidRPr="00521A85">
        <w:rPr>
          <w:sz w:val="16"/>
        </w:rPr>
        <w:t xml:space="preserve">what they deem are </w:t>
      </w:r>
      <w:r w:rsidRPr="006034B2">
        <w:rPr>
          <w:b/>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highlight w:val="green"/>
          <w:u w:val="single"/>
        </w:rPr>
        <w:t>This</w:t>
      </w:r>
      <w:r w:rsidRPr="006034B2">
        <w:rPr>
          <w:highlight w:val="green"/>
          <w:u w:val="single"/>
        </w:rPr>
        <w:t xml:space="preserve"> </w:t>
      </w:r>
      <w:r w:rsidRPr="00521A85">
        <w:rPr>
          <w:u w:val="single"/>
        </w:rPr>
        <w:t xml:space="preserve">won’t sway most </w:t>
      </w:r>
      <w:r w:rsidRPr="00521A85">
        <w:rPr>
          <w:u w:val="single"/>
        </w:rPr>
        <w:lastRenderedPageBreak/>
        <w:t xml:space="preserve">Democrats, but has been a traditional talking point in the Republican Party for decades, and </w:t>
      </w:r>
      <w:r w:rsidRPr="006034B2">
        <w:rPr>
          <w:b/>
          <w:highlight w:val="green"/>
          <w:u w:val="single"/>
        </w:rPr>
        <w:t xml:space="preserve">may convince </w:t>
      </w:r>
      <w:r w:rsidRPr="006034B2">
        <w:rPr>
          <w:b/>
          <w:highlight w:val="green"/>
          <w:u w:val="single"/>
          <w:bdr w:val="single" w:sz="12" w:space="0" w:color="auto"/>
        </w:rPr>
        <w:t>some centrist Democrats</w:t>
      </w:r>
      <w:r w:rsidRPr="006034B2">
        <w:rPr>
          <w:b/>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highlight w:val="green"/>
          <w:u w:val="single"/>
        </w:rPr>
        <w:t>that</w:t>
      </w:r>
      <w:r w:rsidRPr="006034B2">
        <w:rPr>
          <w:highlight w:val="green"/>
          <w:u w:val="single"/>
        </w:rPr>
        <w:t xml:space="preserve"> </w:t>
      </w:r>
      <w:r w:rsidRPr="00521A85">
        <w:rPr>
          <w:u w:val="single"/>
        </w:rPr>
        <w:t xml:space="preserve">in their eyes </w:t>
      </w:r>
      <w:r w:rsidRPr="006034B2">
        <w:rPr>
          <w:b/>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highlight w:val="green"/>
          <w:u w:val="single"/>
        </w:rPr>
        <w:t>drug pricing reform</w:t>
      </w:r>
      <w:r w:rsidRPr="006034B2">
        <w:rPr>
          <w:highlight w:val="green"/>
          <w:u w:val="single"/>
        </w:rPr>
        <w:t xml:space="preserve"> </w:t>
      </w:r>
      <w:r w:rsidRPr="006034B2">
        <w:rPr>
          <w:b/>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5F816F9E" w14:textId="77777777" w:rsidR="00A67EAB" w:rsidRDefault="00A67EAB" w:rsidP="00A67EAB">
      <w:pPr>
        <w:pStyle w:val="Heading4"/>
      </w:pPr>
      <w:proofErr w:type="spellStart"/>
      <w:r>
        <w:t>Sinema</w:t>
      </w:r>
      <w:proofErr w:type="spellEnd"/>
      <w:r>
        <w:t xml:space="preserve"> specifically </w:t>
      </w:r>
      <w:r>
        <w:rPr>
          <w:u w:val="single"/>
        </w:rPr>
        <w:t>jumps Ship</w:t>
      </w:r>
      <w:r>
        <w:t>.</w:t>
      </w:r>
    </w:p>
    <w:p w14:paraId="03A3EBED" w14:textId="77777777" w:rsidR="00A67EAB" w:rsidRPr="0021571A" w:rsidRDefault="00A67EAB" w:rsidP="00A67EAB">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7"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429E8950" w14:textId="77777777" w:rsidR="00A67EAB" w:rsidRPr="00521A85" w:rsidRDefault="00A67EAB" w:rsidP="00A67EAB">
      <w:pPr>
        <w:rPr>
          <w:sz w:val="16"/>
        </w:rPr>
      </w:pPr>
      <w:r w:rsidRPr="0021571A">
        <w:rPr>
          <w:u w:val="single"/>
        </w:rPr>
        <w:t xml:space="preserve">Sen. </w:t>
      </w:r>
      <w:proofErr w:type="spellStart"/>
      <w:r w:rsidRPr="0021571A">
        <w:rPr>
          <w:u w:val="single"/>
        </w:rPr>
        <w:t>Kyrsten</w:t>
      </w:r>
      <w:proofErr w:type="spellEnd"/>
      <w:r w:rsidRPr="0021571A">
        <w:rPr>
          <w:u w:val="single"/>
        </w:rPr>
        <w:t xml:space="preserve"> </w:t>
      </w:r>
      <w:proofErr w:type="spellStart"/>
      <w:r w:rsidRPr="006034B2">
        <w:rPr>
          <w:b/>
          <w:highlight w:val="green"/>
          <w:u w:val="single"/>
        </w:rPr>
        <w:t>Sinema</w:t>
      </w:r>
      <w:proofErr w:type="spellEnd"/>
      <w:r w:rsidRPr="006034B2">
        <w:rPr>
          <w:b/>
          <w:highlight w:val="green"/>
          <w:u w:val="single"/>
        </w:rPr>
        <w:t xml:space="preserve"> formed</w:t>
      </w:r>
      <w:r w:rsidRPr="006034B2">
        <w:rPr>
          <w:highlight w:val="green"/>
          <w:u w:val="single"/>
        </w:rPr>
        <w:t xml:space="preserve"> </w:t>
      </w:r>
      <w:r w:rsidRPr="0021571A">
        <w:rPr>
          <w:u w:val="single"/>
        </w:rPr>
        <w:t xml:space="preserve">a </w:t>
      </w:r>
      <w:r w:rsidRPr="006034B2">
        <w:rPr>
          <w:b/>
          <w:highlight w:val="green"/>
          <w:u w:val="single"/>
        </w:rPr>
        <w:t>congressional caucus to raise</w:t>
      </w:r>
      <w:r w:rsidRPr="006034B2">
        <w:rPr>
          <w:highlight w:val="green"/>
          <w:u w:val="single"/>
        </w:rPr>
        <w:t xml:space="preserve"> </w:t>
      </w:r>
      <w:r w:rsidRPr="0021571A">
        <w:rPr>
          <w:u w:val="single"/>
        </w:rPr>
        <w:t>“</w:t>
      </w:r>
      <w:r w:rsidRPr="006034B2">
        <w:rPr>
          <w:b/>
          <w:highlight w:val="green"/>
          <w:u w:val="single"/>
        </w:rPr>
        <w:t>awareness of the benefits of personalized medicine</w:t>
      </w:r>
      <w:r w:rsidRPr="0021571A">
        <w:rPr>
          <w:u w:val="single"/>
        </w:rPr>
        <w:t xml:space="preserve">” in February. Soon after that, employees of </w:t>
      </w:r>
      <w:r w:rsidRPr="006034B2">
        <w:rPr>
          <w:b/>
          <w:highlight w:val="green"/>
          <w:u w:val="single"/>
        </w:rPr>
        <w:t>pharmaceutical companies</w:t>
      </w:r>
      <w:r w:rsidRPr="006034B2">
        <w:rPr>
          <w:highlight w:val="green"/>
          <w:u w:val="single"/>
        </w:rPr>
        <w:t xml:space="preserve"> </w:t>
      </w:r>
      <w:r w:rsidRPr="006034B2">
        <w:rPr>
          <w:b/>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proofErr w:type="spellStart"/>
      <w:r w:rsidRPr="006034B2">
        <w:rPr>
          <w:b/>
          <w:highlight w:val="green"/>
          <w:u w:val="single"/>
        </w:rPr>
        <w:t>Sinema</w:t>
      </w:r>
      <w:proofErr w:type="spellEnd"/>
      <w:r w:rsidRPr="006034B2">
        <w:rPr>
          <w:sz w:val="16"/>
          <w:highlight w:val="green"/>
        </w:rPr>
        <w:t xml:space="preserve"> </w:t>
      </w:r>
      <w:r w:rsidRPr="0021571A">
        <w:rPr>
          <w:sz w:val="16"/>
        </w:rPr>
        <w:t xml:space="preserve">is a first-term Democrat from Arizona but has nonetheless </w:t>
      </w:r>
      <w:r w:rsidRPr="006034B2">
        <w:rPr>
          <w:b/>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w:t>
      </w:r>
      <w:proofErr w:type="spellStart"/>
      <w:r w:rsidRPr="0021571A">
        <w:rPr>
          <w:u w:val="single"/>
        </w:rPr>
        <w:t>Sinema</w:t>
      </w:r>
      <w:proofErr w:type="spellEnd"/>
      <w:r w:rsidRPr="0021571A">
        <w:rPr>
          <w:u w:val="single"/>
        </w:rPr>
        <w:t xml:space="preserve">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21571A">
        <w:rPr>
          <w:sz w:val="16"/>
        </w:rPr>
        <w:t>Sinema’s</w:t>
      </w:r>
      <w:proofErr w:type="spellEnd"/>
      <w:r w:rsidRPr="0021571A">
        <w:rPr>
          <w:sz w:val="16"/>
        </w:rPr>
        <w:t xml:space="preserve">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highlight w:val="green"/>
          <w:u w:val="single"/>
        </w:rPr>
        <w:t xml:space="preserve">a bet by drug companies that </w:t>
      </w:r>
      <w:r w:rsidRPr="0021571A">
        <w:rPr>
          <w:u w:val="single"/>
        </w:rPr>
        <w:t xml:space="preserve">the 43-year-old </w:t>
      </w:r>
      <w:proofErr w:type="spellStart"/>
      <w:r w:rsidRPr="006034B2">
        <w:rPr>
          <w:b/>
          <w:highlight w:val="green"/>
          <w:u w:val="single"/>
        </w:rPr>
        <w:t>Sinema</w:t>
      </w:r>
      <w:proofErr w:type="spellEnd"/>
      <w:r w:rsidRPr="0021571A">
        <w:rPr>
          <w:u w:val="single"/>
        </w:rPr>
        <w:t xml:space="preserve">, first elected to the Senate in 2018, </w:t>
      </w:r>
      <w:r w:rsidRPr="006034B2">
        <w:rPr>
          <w:b/>
          <w:highlight w:val="green"/>
          <w:u w:val="single"/>
        </w:rPr>
        <w:t>will</w:t>
      </w:r>
      <w:r w:rsidRPr="006034B2">
        <w:rPr>
          <w:highlight w:val="green"/>
          <w:u w:val="single"/>
        </w:rPr>
        <w:t xml:space="preserve"> </w:t>
      </w:r>
      <w:r w:rsidRPr="0021571A">
        <w:rPr>
          <w:u w:val="single"/>
        </w:rPr>
        <w:t xml:space="preserve">gain influence in coming years and </w:t>
      </w:r>
      <w:r w:rsidRPr="006034B2">
        <w:rPr>
          <w:b/>
          <w:highlight w:val="green"/>
          <w:u w:val="single"/>
          <w:bdr w:val="single" w:sz="12" w:space="0" w:color="auto"/>
        </w:rPr>
        <w:t>serve as an industry ally</w:t>
      </w:r>
      <w:r w:rsidRPr="006034B2">
        <w:rPr>
          <w:highlight w:val="green"/>
          <w:u w:val="single"/>
        </w:rPr>
        <w:t xml:space="preserve"> </w:t>
      </w:r>
      <w:r w:rsidRPr="0021571A">
        <w:rPr>
          <w:u w:val="single"/>
        </w:rPr>
        <w:t xml:space="preserve">in a party that also </w:t>
      </w:r>
      <w:r w:rsidRPr="0021571A">
        <w:rPr>
          <w:u w:val="single"/>
        </w:rPr>
        <w:lastRenderedPageBreak/>
        <w:t>includes many lawmakers harshly critical of high drug prices and the companies that set them</w:t>
      </w:r>
      <w:r w:rsidRPr="0021571A">
        <w:rPr>
          <w:sz w:val="16"/>
        </w:rPr>
        <w:t>.</w:t>
      </w:r>
    </w:p>
    <w:p w14:paraId="210D7966" w14:textId="77777777" w:rsidR="00A67EAB" w:rsidRDefault="00A67EAB" w:rsidP="00A67EAB">
      <w:pPr>
        <w:pStyle w:val="Heading4"/>
      </w:pPr>
      <w:r>
        <w:t xml:space="preserve">Infrastructure reform </w:t>
      </w:r>
      <w:r>
        <w:rPr>
          <w:u w:val="single"/>
        </w:rPr>
        <w:t>solves Existential Climate Change</w:t>
      </w:r>
      <w:r>
        <w:t xml:space="preserve"> – it results in </w:t>
      </w:r>
      <w:r>
        <w:rPr>
          <w:u w:val="single"/>
        </w:rPr>
        <w:t>spill-over</w:t>
      </w:r>
      <w:r>
        <w:t>.</w:t>
      </w:r>
    </w:p>
    <w:p w14:paraId="1CF70CA8" w14:textId="77777777" w:rsidR="00A67EAB" w:rsidRPr="00387727" w:rsidRDefault="00A67EAB" w:rsidP="00A67EAB">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8" w:history="1">
        <w:r w:rsidRPr="007313BB">
          <w:rPr>
            <w:rStyle w:val="Hyperlink"/>
          </w:rPr>
          <w:t>https://www.usatoday.com/story/opinion/todaysdebate/2021/07/20/climate-change-biden-infrastructure-bill-good-start/7877118002/</w:t>
        </w:r>
      </w:hyperlink>
      <w:r>
        <w:t xml:space="preserve"> //Elmer </w:t>
      </w:r>
    </w:p>
    <w:p w14:paraId="4CAD5143" w14:textId="77777777" w:rsidR="00A67EAB" w:rsidRPr="006034B2" w:rsidRDefault="00A67EAB" w:rsidP="00A67EAB">
      <w:pPr>
        <w:rPr>
          <w:sz w:val="16"/>
        </w:rPr>
      </w:pPr>
      <w:r w:rsidRPr="006034B2">
        <w:rPr>
          <w:b/>
          <w:highlight w:val="green"/>
          <w:u w:val="single"/>
        </w:rPr>
        <w:t>Not long ago</w:t>
      </w:r>
      <w:r w:rsidRPr="00AC6D40">
        <w:rPr>
          <w:u w:val="single"/>
        </w:rPr>
        <w:t xml:space="preserve">, </w:t>
      </w:r>
      <w:r w:rsidRPr="006034B2">
        <w:rPr>
          <w:b/>
          <w:highlight w:val="green"/>
          <w:u w:val="single"/>
        </w:rPr>
        <w:t>climate change</w:t>
      </w:r>
      <w:r w:rsidRPr="006034B2">
        <w:rPr>
          <w:highlight w:val="green"/>
          <w:u w:val="single"/>
        </w:rPr>
        <w:t xml:space="preserve"> </w:t>
      </w:r>
      <w:r w:rsidRPr="00AC6D40">
        <w:rPr>
          <w:u w:val="single"/>
        </w:rPr>
        <w:t xml:space="preserve">for many Americans </w:t>
      </w:r>
      <w:r w:rsidRPr="006034B2">
        <w:rPr>
          <w:b/>
          <w:highlight w:val="green"/>
          <w:u w:val="single"/>
        </w:rPr>
        <w:t>was</w:t>
      </w:r>
      <w:r w:rsidRPr="006034B2">
        <w:rPr>
          <w:highlight w:val="green"/>
          <w:u w:val="single"/>
        </w:rPr>
        <w:t xml:space="preserve"> </w:t>
      </w:r>
      <w:r w:rsidRPr="00AC6D40">
        <w:rPr>
          <w:u w:val="single"/>
        </w:rPr>
        <w:t xml:space="preserve">like </w:t>
      </w:r>
      <w:r w:rsidRPr="006034B2">
        <w:rPr>
          <w:b/>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highlight w:val="green"/>
          <w:u w:val="single"/>
        </w:rPr>
        <w:t>consequences of</w:t>
      </w:r>
      <w:r w:rsidRPr="006034B2">
        <w:rPr>
          <w:highlight w:val="green"/>
          <w:u w:val="single"/>
        </w:rPr>
        <w:t xml:space="preserve"> </w:t>
      </w:r>
      <w:r w:rsidRPr="00AC6D40">
        <w:rPr>
          <w:u w:val="single"/>
        </w:rPr>
        <w:t>what mankind has done to the atmo</w:t>
      </w:r>
      <w:r w:rsidRPr="006034B2">
        <w:rPr>
          <w:b/>
          <w:highlight w:val="green"/>
          <w:u w:val="single"/>
        </w:rPr>
        <w:t>sphere are now inescapable</w:t>
      </w:r>
      <w:r w:rsidRPr="00AC6D40">
        <w:rPr>
          <w:u w:val="single"/>
        </w:rPr>
        <w:t xml:space="preserve">. Periods of </w:t>
      </w:r>
      <w:r w:rsidRPr="006034B2">
        <w:rPr>
          <w:b/>
          <w:highlight w:val="green"/>
          <w:u w:val="single"/>
        </w:rPr>
        <w:t>extreme heat</w:t>
      </w:r>
      <w:r w:rsidRPr="006034B2">
        <w:rPr>
          <w:highlight w:val="green"/>
          <w:u w:val="single"/>
        </w:rPr>
        <w:t xml:space="preserve"> </w:t>
      </w:r>
      <w:r w:rsidRPr="00AC6D40">
        <w:rPr>
          <w:u w:val="single"/>
        </w:rPr>
        <w:t xml:space="preserve">are projected to </w:t>
      </w:r>
      <w:r w:rsidRPr="006034B2">
        <w:rPr>
          <w:b/>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highlight w:val="green"/>
          <w:u w:val="single"/>
        </w:rPr>
        <w:t>Heat deaths</w:t>
      </w:r>
      <w:r w:rsidRPr="00AC6D40">
        <w:rPr>
          <w:u w:val="single"/>
        </w:rPr>
        <w:t xml:space="preserve"> are far </w:t>
      </w:r>
      <w:r w:rsidRPr="006034B2">
        <w:rPr>
          <w:b/>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highlight w:val="green"/>
          <w:u w:val="single"/>
        </w:rPr>
        <w:t>warming oceans</w:t>
      </w:r>
      <w:r w:rsidRPr="006034B2">
        <w:rPr>
          <w:highlight w:val="green"/>
          <w:u w:val="single"/>
        </w:rPr>
        <w:t xml:space="preserve"> </w:t>
      </w:r>
      <w:r w:rsidRPr="00AC6D40">
        <w:rPr>
          <w:u w:val="single"/>
        </w:rPr>
        <w:t xml:space="preserve">are </w:t>
      </w:r>
      <w:r w:rsidRPr="006034B2">
        <w:rPr>
          <w:b/>
          <w:highlight w:val="green"/>
          <w:u w:val="single"/>
        </w:rPr>
        <w:t>fueling</w:t>
      </w:r>
      <w:r w:rsidRPr="006034B2">
        <w:rPr>
          <w:highlight w:val="green"/>
          <w:u w:val="single"/>
        </w:rPr>
        <w:t xml:space="preserve"> </w:t>
      </w:r>
      <w:r w:rsidRPr="00AC6D40">
        <w:rPr>
          <w:u w:val="single"/>
        </w:rPr>
        <w:t xml:space="preserve">ever </w:t>
      </w:r>
      <w:r w:rsidRPr="006034B2">
        <w:rPr>
          <w:b/>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highlight w:val="green"/>
          <w:u w:val="single"/>
        </w:rPr>
        <w:t>temperature</w:t>
      </w:r>
      <w:r w:rsidRPr="006034B2">
        <w:rPr>
          <w:highlight w:val="green"/>
          <w:u w:val="single"/>
        </w:rPr>
        <w:t xml:space="preserve"> </w:t>
      </w:r>
      <w:r w:rsidRPr="00920735">
        <w:rPr>
          <w:u w:val="single"/>
        </w:rPr>
        <w:t xml:space="preserve">has </w:t>
      </w:r>
      <w:r w:rsidRPr="006034B2">
        <w:rPr>
          <w:b/>
          <w:highlight w:val="green"/>
          <w:u w:val="single"/>
        </w:rPr>
        <w:t>risen</w:t>
      </w:r>
      <w:r w:rsidRPr="006034B2">
        <w:rPr>
          <w:highlight w:val="green"/>
          <w:u w:val="single"/>
        </w:rPr>
        <w:t xml:space="preserve"> </w:t>
      </w:r>
      <w:r w:rsidRPr="00920735">
        <w:rPr>
          <w:u w:val="single"/>
        </w:rPr>
        <w:t xml:space="preserve">nearly </w:t>
      </w:r>
      <w:r w:rsidRPr="006034B2">
        <w:rPr>
          <w:b/>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highlight w:val="green"/>
          <w:u w:val="single"/>
        </w:rPr>
        <w:t>2.7</w:t>
      </w:r>
      <w:r w:rsidRPr="00920735">
        <w:rPr>
          <w:u w:val="single"/>
        </w:rPr>
        <w:t xml:space="preserve">-degree increase. That's </w:t>
      </w:r>
      <w:r w:rsidRPr="006034B2">
        <w:rPr>
          <w:b/>
          <w:highlight w:val="green"/>
          <w:u w:val="single"/>
        </w:rPr>
        <w:t>enough</w:t>
      </w:r>
      <w:r w:rsidRPr="006034B2">
        <w:rPr>
          <w:highlight w:val="green"/>
          <w:u w:val="single"/>
        </w:rPr>
        <w:t xml:space="preserve"> </w:t>
      </w:r>
      <w:r w:rsidRPr="00920735">
        <w:rPr>
          <w:u w:val="single"/>
        </w:rPr>
        <w:t xml:space="preserve">warming </w:t>
      </w:r>
      <w:r w:rsidRPr="006034B2">
        <w:rPr>
          <w:b/>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w:t>
      </w:r>
      <w:r w:rsidRPr="00920735">
        <w:rPr>
          <w:sz w:val="16"/>
        </w:rPr>
        <w:lastRenderedPageBreak/>
        <w:t xml:space="preserve">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highlight w:val="green"/>
          <w:u w:val="single"/>
        </w:rPr>
        <w:t xml:space="preserve">improve access </w:t>
      </w:r>
      <w:r w:rsidRPr="00920735">
        <w:rPr>
          <w:u w:val="single"/>
        </w:rPr>
        <w:t xml:space="preserve">by the nation's power infrastructure </w:t>
      </w:r>
      <w:r w:rsidRPr="006034B2">
        <w:rPr>
          <w:b/>
          <w:highlight w:val="green"/>
          <w:u w:val="single"/>
        </w:rPr>
        <w:t>to renewable energy sources,</w:t>
      </w:r>
      <w:r w:rsidRPr="00920735">
        <w:rPr>
          <w:u w:val="single"/>
        </w:rPr>
        <w:t xml:space="preserve"> </w:t>
      </w:r>
      <w:r w:rsidRPr="006034B2">
        <w:rPr>
          <w:b/>
          <w:highlight w:val="green"/>
          <w:u w:val="single"/>
        </w:rPr>
        <w:t>cap millions of abandoned oil and gas wells spewing greenhouse gases</w:t>
      </w:r>
      <w:r w:rsidRPr="00920735">
        <w:rPr>
          <w:u w:val="single"/>
        </w:rPr>
        <w:t xml:space="preserve">, </w:t>
      </w:r>
      <w:r w:rsidRPr="006034B2">
        <w:rPr>
          <w:b/>
          <w:highlight w:val="green"/>
          <w:u w:val="single"/>
        </w:rPr>
        <w:t>and harden structures against climate change</w:t>
      </w:r>
      <w:r w:rsidRPr="00920735">
        <w:rPr>
          <w:u w:val="single"/>
        </w:rPr>
        <w:t xml:space="preserve">. It also </w:t>
      </w:r>
      <w:r w:rsidRPr="006034B2">
        <w:rPr>
          <w:b/>
          <w:highlight w:val="green"/>
          <w:u w:val="single"/>
        </w:rPr>
        <w:t>offers tax credits for</w:t>
      </w:r>
      <w:r w:rsidRPr="006034B2">
        <w:rPr>
          <w:highlight w:val="green"/>
          <w:u w:val="single"/>
        </w:rPr>
        <w:t xml:space="preserve"> </w:t>
      </w:r>
      <w:r w:rsidRPr="00920735">
        <w:rPr>
          <w:u w:val="single"/>
        </w:rPr>
        <w:t xml:space="preserve">the </w:t>
      </w:r>
      <w:r w:rsidRPr="006034B2">
        <w:rPr>
          <w:b/>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highlight w:val="green"/>
          <w:u w:val="single"/>
        </w:rPr>
        <w:t>The vehicle</w:t>
      </w:r>
      <w:r w:rsidRPr="006034B2">
        <w:rPr>
          <w:sz w:val="16"/>
          <w:highlight w:val="green"/>
        </w:rPr>
        <w:t xml:space="preserve"> </w:t>
      </w:r>
      <w:r w:rsidRPr="00920735">
        <w:rPr>
          <w:sz w:val="16"/>
        </w:rPr>
        <w:t xml:space="preserve">for these additional proposals </w:t>
      </w:r>
      <w:r w:rsidRPr="006034B2">
        <w:rPr>
          <w:b/>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F743518" w14:textId="77777777" w:rsidR="00A67EAB" w:rsidRPr="00A67EAB" w:rsidRDefault="00A67EAB" w:rsidP="00A67EAB"/>
    <w:p w14:paraId="49B754BC" w14:textId="18822956" w:rsidR="00B75BD4" w:rsidRPr="007139A5" w:rsidRDefault="00CB79B9" w:rsidP="00B75BD4">
      <w:pPr>
        <w:pStyle w:val="Heading3"/>
      </w:pPr>
      <w:r>
        <w:lastRenderedPageBreak/>
        <w:t>2</w:t>
      </w:r>
    </w:p>
    <w:p w14:paraId="7A474FCC" w14:textId="3269274B" w:rsidR="00B75BD4" w:rsidRDefault="00B75BD4" w:rsidP="00B75BD4">
      <w:pPr>
        <w:pStyle w:val="Heading4"/>
      </w:pPr>
      <w:r>
        <w:t xml:space="preserve">CP text: </w:t>
      </w:r>
      <w:r>
        <w:t xml:space="preserve">The World Trade Organization ought to increase intellectual property protections for </w:t>
      </w:r>
      <w:r w:rsidR="00D14C81">
        <w:t>medicines</w:t>
      </w:r>
      <w:r>
        <w:t xml:space="preserve">. The United States ought to designate intellectual property protections </w:t>
      </w:r>
      <w:r w:rsidR="00D14C81">
        <w:t xml:space="preserve">on medicines </w:t>
      </w:r>
      <w:r>
        <w:t>as adversely affecting the international transfer of technology.</w:t>
      </w:r>
    </w:p>
    <w:p w14:paraId="1CCD2EB0" w14:textId="77777777" w:rsidR="00B75BD4" w:rsidRDefault="00B75BD4" w:rsidP="00B75BD4"/>
    <w:p w14:paraId="0684C6DF" w14:textId="77777777" w:rsidR="00B75BD4" w:rsidRDefault="00B75BD4" w:rsidP="00B75BD4">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2ECDFD94" w14:textId="77777777" w:rsidR="00B75BD4" w:rsidRPr="003928D9" w:rsidRDefault="00B75BD4" w:rsidP="00B75BD4">
      <w:pPr>
        <w:rPr>
          <w:sz w:val="16"/>
        </w:rPr>
      </w:pPr>
      <w:r>
        <w:rPr>
          <w:rStyle w:val="Style13ptBold"/>
        </w:rPr>
        <w:t>WTO ’21</w:t>
      </w:r>
      <w:r>
        <w:rPr>
          <w:rStyle w:val="Style13ptBold"/>
          <w:b w:val="0"/>
          <w:bCs/>
        </w:rPr>
        <w:t xml:space="preserve"> </w:t>
      </w:r>
      <w:r w:rsidRPr="003928D9">
        <w:rPr>
          <w:sz w:val="16"/>
        </w:rPr>
        <w:t>(World Trade Organization; 2021; “Obligations and exceptions”; World Trade Organization; Accessed: 8-30-2021; exact date not provided, but copyright was updated in 2021)</w:t>
      </w:r>
    </w:p>
    <w:p w14:paraId="2F85E2D2" w14:textId="77777777" w:rsidR="00B75BD4" w:rsidRPr="003928D9" w:rsidRDefault="00B75BD4" w:rsidP="00B75BD4">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3E5B53C7" w14:textId="77777777" w:rsidR="00B75BD4" w:rsidRPr="009F0B05" w:rsidRDefault="00B75BD4" w:rsidP="00B75BD4">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50A9C9B1" w14:textId="77777777" w:rsidR="00B75BD4" w:rsidRPr="007A33C7" w:rsidRDefault="00B75BD4" w:rsidP="00B75BD4">
      <w:pPr>
        <w:rPr>
          <w:rStyle w:val="Style13ptBold"/>
          <w:b w:val="0"/>
          <w:bCs/>
          <w:sz w:val="16"/>
        </w:rPr>
      </w:pPr>
      <w:proofErr w:type="spellStart"/>
      <w:r>
        <w:rPr>
          <w:rStyle w:val="Style13ptBold"/>
        </w:rPr>
        <w:t>Youde</w:t>
      </w:r>
      <w:proofErr w:type="spellEnd"/>
      <w:r>
        <w:rPr>
          <w:rStyle w:val="Style13ptBold"/>
        </w:rPr>
        <w:t xml:space="preserve"> ’16</w:t>
      </w:r>
      <w:r w:rsidRPr="007A33C7">
        <w:rPr>
          <w:rStyle w:val="Style13ptBold"/>
          <w:b w:val="0"/>
          <w:bCs/>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19" w:history="1">
        <w:r w:rsidRPr="007A33C7">
          <w:rPr>
            <w:rStyle w:val="Hyperlink"/>
            <w:sz w:val="16"/>
          </w:rPr>
          <w:t>https://www.worldpoliticsreview.com/articles/18639/technology-transfer-is-a-weak-link-in-the-global-health-system</w:t>
        </w:r>
      </w:hyperlink>
      <w:r w:rsidRPr="007A33C7">
        <w:rPr>
          <w:sz w:val="16"/>
        </w:rPr>
        <w:t>; Accessed: 8-30-2021)</w:t>
      </w:r>
    </w:p>
    <w:p w14:paraId="1CAB6152" w14:textId="77777777" w:rsidR="00B75BD4" w:rsidRPr="007A33C7" w:rsidRDefault="00B75BD4" w:rsidP="00B75BD4">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w:t>
      </w:r>
      <w:r w:rsidRPr="007A33C7">
        <w:rPr>
          <w:sz w:val="16"/>
        </w:rPr>
        <w:lastRenderedPageBreak/>
        <w:t xml:space="preserve">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20"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21"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w:t>
      </w:r>
      <w:r w:rsidRPr="007A33C7">
        <w:rPr>
          <w:sz w:val="16"/>
        </w:rPr>
        <w:lastRenderedPageBreak/>
        <w:t xml:space="preserve">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75C14E58" w14:textId="2AA4388B" w:rsidR="00B75BD4" w:rsidRPr="00C01A1D" w:rsidRDefault="00B75BD4" w:rsidP="00B75BD4">
      <w:pPr>
        <w:pStyle w:val="Heading4"/>
      </w:pPr>
      <w:r>
        <w:t xml:space="preserve">International collaboration’s </w:t>
      </w:r>
      <w:r>
        <w:rPr>
          <w:u w:val="single"/>
        </w:rPr>
        <w:t>key</w:t>
      </w:r>
      <w:r>
        <w:t xml:space="preserve"> to check future pandemics – otherwise, </w:t>
      </w:r>
      <w:r>
        <w:rPr>
          <w:u w:val="single"/>
        </w:rPr>
        <w:t>extinction</w:t>
      </w:r>
      <w:r w:rsidR="006B00AB">
        <w:rPr>
          <w:u w:val="single"/>
        </w:rPr>
        <w:t>- that’s 1AC.</w:t>
      </w:r>
    </w:p>
    <w:p w14:paraId="73934F45" w14:textId="2D9F2E79" w:rsidR="00A67EAB" w:rsidRDefault="00CB79B9" w:rsidP="00A67EAB">
      <w:pPr>
        <w:pStyle w:val="Heading3"/>
      </w:pPr>
      <w:r>
        <w:lastRenderedPageBreak/>
        <w:t>3</w:t>
      </w:r>
    </w:p>
    <w:p w14:paraId="7554F67C" w14:textId="77777777" w:rsidR="00A67EAB" w:rsidRDefault="00A67EAB" w:rsidP="00A67EAB">
      <w:pPr>
        <w:pStyle w:val="Heading4"/>
      </w:pPr>
      <w:r>
        <w:t xml:space="preserve">Text – the United States ought to </w:t>
      </w:r>
    </w:p>
    <w:p w14:paraId="5780ECF4" w14:textId="77777777" w:rsidR="00A67EAB" w:rsidRDefault="00A67EAB" w:rsidP="00A67EAB">
      <w:pPr>
        <w:pStyle w:val="Heading4"/>
        <w:numPr>
          <w:ilvl w:val="0"/>
          <w:numId w:val="12"/>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080F3ADD" w14:textId="77777777" w:rsidR="00A67EAB" w:rsidRDefault="00A67EAB" w:rsidP="00A67EAB">
      <w:pPr>
        <w:pStyle w:val="Heading4"/>
        <w:numPr>
          <w:ilvl w:val="0"/>
          <w:numId w:val="12"/>
        </w:numPr>
        <w:tabs>
          <w:tab w:val="num" w:pos="360"/>
        </w:tabs>
        <w:ind w:left="360" w:firstLine="0"/>
      </w:pPr>
      <w:r>
        <w:t>distribute 8 billion doses of COVID vaccines using an equitable distribution framework prioritizing developing countries in the Global South.</w:t>
      </w:r>
    </w:p>
    <w:p w14:paraId="4B51EB2E" w14:textId="77777777" w:rsidR="00A67EAB" w:rsidRDefault="00A67EAB" w:rsidP="00A67EAB">
      <w:pPr>
        <w:pStyle w:val="Heading4"/>
      </w:pPr>
      <w:r>
        <w:t xml:space="preserve">The CP solves the </w:t>
      </w:r>
      <w:r>
        <w:rPr>
          <w:u w:val="single"/>
        </w:rPr>
        <w:t>entirety</w:t>
      </w:r>
      <w:r>
        <w:t xml:space="preserve"> of the case and does it </w:t>
      </w:r>
      <w:r>
        <w:rPr>
          <w:u w:val="single"/>
        </w:rPr>
        <w:t>faster</w:t>
      </w:r>
      <w:r>
        <w:t>.</w:t>
      </w:r>
    </w:p>
    <w:p w14:paraId="20B814B6" w14:textId="77777777" w:rsidR="00A67EAB" w:rsidRPr="00306061" w:rsidRDefault="00A67EAB" w:rsidP="00A67EAB">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22"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50FF4B27" w14:textId="471E8345" w:rsidR="00A67EAB" w:rsidRDefault="00A67EAB" w:rsidP="00A67EAB">
      <w:pPr>
        <w:rPr>
          <w:sz w:val="16"/>
        </w:rPr>
      </w:pPr>
      <w:r w:rsidRPr="00B11D80">
        <w:rPr>
          <w:sz w:val="16"/>
        </w:rPr>
        <w:t xml:space="preserve">Despite wealthy countries </w:t>
      </w:r>
      <w:r w:rsidRPr="00B11D80">
        <w:rPr>
          <w:u w:val="single"/>
        </w:rPr>
        <w:t xml:space="preserve">such as the U.S. ramping up COVID-19 vaccination efforts, </w:t>
      </w:r>
      <w:r w:rsidRPr="00E70065">
        <w:rPr>
          <w:b/>
          <w:highlight w:val="green"/>
          <w:u w:val="single"/>
        </w:rPr>
        <w:t>it</w:t>
      </w:r>
      <w:r w:rsidRPr="00E70065">
        <w:rPr>
          <w:highlight w:val="green"/>
          <w:u w:val="single"/>
        </w:rPr>
        <w:t xml:space="preserve"> </w:t>
      </w:r>
      <w:r w:rsidRPr="00B11D80">
        <w:rPr>
          <w:u w:val="single"/>
        </w:rPr>
        <w:t xml:space="preserve">still </w:t>
      </w:r>
      <w:r w:rsidRPr="00E70065">
        <w:rPr>
          <w:b/>
          <w:highlight w:val="green"/>
          <w:u w:val="single"/>
        </w:rPr>
        <w:t>may</w:t>
      </w:r>
      <w:r w:rsidRPr="00E70065">
        <w:rPr>
          <w:highlight w:val="green"/>
          <w:u w:val="single"/>
        </w:rPr>
        <w:t xml:space="preserve"> </w:t>
      </w:r>
      <w:r w:rsidRPr="00E70065">
        <w:rPr>
          <w:b/>
          <w:highlight w:val="green"/>
          <w:u w:val="single"/>
        </w:rPr>
        <w:t>take years to vaccinate the world</w:t>
      </w:r>
      <w:r w:rsidRPr="00B11D80">
        <w:rPr>
          <w:u w:val="single"/>
        </w:rPr>
        <w:t xml:space="preserve">, especially poorer countries, and the economic and humanitarian impacts could be devastating. But </w:t>
      </w:r>
      <w:r w:rsidRPr="00E70065">
        <w:rPr>
          <w:b/>
          <w:highlight w:val="green"/>
          <w:u w:val="single"/>
        </w:rPr>
        <w:t>an injection of</w:t>
      </w:r>
      <w:r w:rsidRPr="00E70065">
        <w:rPr>
          <w:highlight w:val="green"/>
          <w:u w:val="single"/>
        </w:rPr>
        <w:t xml:space="preserve"> </w:t>
      </w:r>
      <w:r w:rsidRPr="00E70065">
        <w:rPr>
          <w:b/>
          <w:highlight w:val="green"/>
          <w:u w:val="single"/>
        </w:rPr>
        <w:t>just $25 billion</w:t>
      </w:r>
      <w:r w:rsidRPr="00E70065">
        <w:rPr>
          <w:highlight w:val="green"/>
          <w:u w:val="single"/>
        </w:rPr>
        <w:t xml:space="preserve"> </w:t>
      </w:r>
      <w:r w:rsidRPr="00E70065">
        <w:rPr>
          <w:b/>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highlight w:val="green"/>
          <w:u w:val="single"/>
        </w:rPr>
        <w:t>would produce enough vaccine for developing countries</w:t>
      </w:r>
      <w:r w:rsidRPr="00B11D80">
        <w:rPr>
          <w:b/>
          <w:bCs/>
          <w:u w:val="single"/>
        </w:rPr>
        <w:t xml:space="preserve">, potentially </w:t>
      </w:r>
      <w:r w:rsidRPr="00E70065">
        <w:rPr>
          <w:b/>
          <w:bCs/>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highlight w:val="green"/>
          <w:u w:val="single"/>
        </w:rPr>
        <w:t>8 billion doses of</w:t>
      </w:r>
      <w:r w:rsidRPr="00E70065">
        <w:rPr>
          <w:highlight w:val="green"/>
          <w:u w:val="single"/>
        </w:rPr>
        <w:t xml:space="preserve"> </w:t>
      </w:r>
      <w:r w:rsidRPr="00B11D80">
        <w:rPr>
          <w:u w:val="single"/>
        </w:rPr>
        <w:t>National Institutes of Health-</w:t>
      </w:r>
      <w:proofErr w:type="spellStart"/>
      <w:r w:rsidRPr="00E70065">
        <w:rPr>
          <w:b/>
          <w:highlight w:val="green"/>
          <w:u w:val="single"/>
        </w:rPr>
        <w:t>Moderna</w:t>
      </w:r>
      <w:proofErr w:type="spellEnd"/>
      <w:r w:rsidRPr="00E70065">
        <w:rPr>
          <w:b/>
          <w:highlight w:val="green"/>
          <w:u w:val="single"/>
        </w:rPr>
        <w:t xml:space="preserve"> MRNA</w:t>
      </w:r>
      <w:r w:rsidRPr="00B11D80">
        <w:rPr>
          <w:u w:val="single"/>
        </w:rPr>
        <w:t xml:space="preserve">, +1.98% vaccine can be </w:t>
      </w:r>
      <w:r w:rsidRPr="00E70065">
        <w:rPr>
          <w:b/>
          <w:highlight w:val="green"/>
          <w:u w:val="single"/>
        </w:rPr>
        <w:t>produced</w:t>
      </w:r>
      <w:r w:rsidRPr="00E70065">
        <w:rPr>
          <w:highlight w:val="green"/>
          <w:u w:val="single"/>
        </w:rPr>
        <w:t xml:space="preserve"> </w:t>
      </w:r>
      <w:r w:rsidRPr="00E70065">
        <w:rPr>
          <w:b/>
          <w:highlight w:val="green"/>
          <w:u w:val="single"/>
        </w:rPr>
        <w:t>for</w:t>
      </w:r>
      <w:r w:rsidRPr="00E70065">
        <w:rPr>
          <w:highlight w:val="green"/>
          <w:u w:val="single"/>
        </w:rPr>
        <w:t xml:space="preserve"> </w:t>
      </w:r>
      <w:r w:rsidRPr="00B11D80">
        <w:rPr>
          <w:u w:val="single"/>
        </w:rPr>
        <w:t xml:space="preserve">just over </w:t>
      </w:r>
      <w:r w:rsidRPr="00E70065">
        <w:rPr>
          <w:b/>
          <w:highlight w:val="green"/>
          <w:u w:val="single"/>
        </w:rPr>
        <w:t>$3 per dose</w:t>
      </w:r>
      <w:r w:rsidRPr="00B11D80">
        <w:rPr>
          <w:u w:val="single"/>
        </w:rPr>
        <w:t xml:space="preserve">. To bolster production and supply the necessary 8 billion doses, it would take </w:t>
      </w:r>
      <w:r w:rsidRPr="00E70065">
        <w:rPr>
          <w:b/>
          <w:highlight w:val="green"/>
          <w:u w:val="single"/>
        </w:rPr>
        <w:t>$1.9 billion to fund</w:t>
      </w:r>
      <w:r w:rsidRPr="00E70065">
        <w:rPr>
          <w:highlight w:val="green"/>
          <w:u w:val="single"/>
        </w:rPr>
        <w:t xml:space="preserve"> </w:t>
      </w:r>
      <w:r w:rsidRPr="00B11D80">
        <w:rPr>
          <w:u w:val="single"/>
        </w:rPr>
        <w:t xml:space="preserve">the necessary </w:t>
      </w:r>
      <w:r w:rsidRPr="00E70065">
        <w:rPr>
          <w:b/>
          <w:highlight w:val="green"/>
          <w:u w:val="single"/>
        </w:rPr>
        <w:t>25 production lines</w:t>
      </w:r>
      <w:r w:rsidRPr="00B11D80">
        <w:rPr>
          <w:u w:val="single"/>
        </w:rPr>
        <w:t xml:space="preserve">. Another </w:t>
      </w:r>
      <w:r w:rsidRPr="00E70065">
        <w:rPr>
          <w:b/>
          <w:highlight w:val="green"/>
          <w:u w:val="single"/>
        </w:rPr>
        <w:t>$19 billion</w:t>
      </w:r>
      <w:r w:rsidRPr="00E70065">
        <w:rPr>
          <w:highlight w:val="green"/>
          <w:u w:val="single"/>
        </w:rPr>
        <w:t xml:space="preserve"> </w:t>
      </w:r>
      <w:r w:rsidRPr="00B11D80">
        <w:rPr>
          <w:u w:val="single"/>
        </w:rPr>
        <w:t xml:space="preserve">would pay </w:t>
      </w:r>
      <w:r w:rsidRPr="00E70065">
        <w:rPr>
          <w:b/>
          <w:highlight w:val="green"/>
          <w:u w:val="single"/>
        </w:rPr>
        <w:t>for materials and labor</w:t>
      </w:r>
      <w:r w:rsidRPr="00B11D80">
        <w:rPr>
          <w:u w:val="single"/>
        </w:rPr>
        <w:t xml:space="preserve">, and </w:t>
      </w:r>
      <w:r w:rsidRPr="00E70065">
        <w:rPr>
          <w:b/>
          <w:highlight w:val="green"/>
          <w:u w:val="single"/>
        </w:rPr>
        <w:t>$3 billion</w:t>
      </w:r>
      <w:r w:rsidRPr="00E70065">
        <w:rPr>
          <w:highlight w:val="green"/>
          <w:u w:val="single"/>
        </w:rPr>
        <w:t xml:space="preserve"> </w:t>
      </w:r>
      <w:r w:rsidRPr="00B11D80">
        <w:rPr>
          <w:u w:val="single"/>
        </w:rPr>
        <w:t xml:space="preserve">would </w:t>
      </w:r>
      <w:r w:rsidRPr="00E70065">
        <w:rPr>
          <w:b/>
          <w:highlight w:val="green"/>
          <w:u w:val="single"/>
        </w:rPr>
        <w:t>compensate</w:t>
      </w:r>
      <w:r w:rsidRPr="00E70065">
        <w:rPr>
          <w:highlight w:val="green"/>
          <w:u w:val="single"/>
        </w:rPr>
        <w:t xml:space="preserve"> </w:t>
      </w:r>
      <w:proofErr w:type="spellStart"/>
      <w:r w:rsidRPr="00E70065">
        <w:rPr>
          <w:b/>
          <w:highlight w:val="green"/>
          <w:u w:val="single"/>
        </w:rPr>
        <w:t>Moderna</w:t>
      </w:r>
      <w:proofErr w:type="spellEnd"/>
      <w:r w:rsidRPr="00E70065">
        <w:rPr>
          <w:highlight w:val="green"/>
          <w:u w:val="single"/>
        </w:rPr>
        <w:t xml:space="preserve"> </w:t>
      </w:r>
      <w:r w:rsidRPr="00E70065">
        <w:rPr>
          <w:b/>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highlight w:val="green"/>
          <w:u w:val="single"/>
        </w:rPr>
        <w:t xml:space="preserve">a rapid-response federal program </w:t>
      </w:r>
      <w:r w:rsidRPr="00B11D80">
        <w:rPr>
          <w:b/>
          <w:bCs/>
          <w:u w:val="single"/>
        </w:rPr>
        <w:t xml:space="preserve">that </w:t>
      </w:r>
      <w:r w:rsidRPr="00E70065">
        <w:rPr>
          <w:b/>
          <w:bCs/>
          <w:highlight w:val="green"/>
          <w:u w:val="single"/>
        </w:rPr>
        <w:t xml:space="preserve">provides technical assistance and facilitates </w:t>
      </w:r>
      <w:r w:rsidRPr="00E70065">
        <w:rPr>
          <w:b/>
          <w:bCs/>
          <w:highlight w:val="green"/>
          <w:u w:val="single"/>
        </w:rPr>
        <w:lastRenderedPageBreak/>
        <w:t xml:space="preserve">technology transfer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highlight w:val="green"/>
          <w:u w:val="single"/>
        </w:rPr>
        <w:t>BARDA</w:t>
      </w:r>
      <w:r w:rsidRPr="00B11D80">
        <w:rPr>
          <w:u w:val="single"/>
        </w:rPr>
        <w:t xml:space="preserve">) </w:t>
      </w:r>
      <w:r w:rsidRPr="00E70065">
        <w:rPr>
          <w:b/>
          <w:highlight w:val="green"/>
          <w:u w:val="single"/>
        </w:rPr>
        <w:t>to lead</w:t>
      </w:r>
      <w:r w:rsidRPr="00E70065">
        <w:rPr>
          <w:highlight w:val="green"/>
          <w:u w:val="single"/>
        </w:rPr>
        <w:t xml:space="preserve"> </w:t>
      </w:r>
      <w:r w:rsidRPr="00B11D80">
        <w:rPr>
          <w:u w:val="single"/>
        </w:rPr>
        <w:t xml:space="preserve">the world-wide </w:t>
      </w:r>
      <w:r w:rsidRPr="00E70065">
        <w:rPr>
          <w:b/>
          <w:highlight w:val="green"/>
          <w:u w:val="single"/>
        </w:rPr>
        <w:t>vaccine manufacturing effort</w:t>
      </w:r>
      <w:r w:rsidRPr="00B11D80">
        <w:rPr>
          <w:u w:val="single"/>
        </w:rPr>
        <w:t xml:space="preserve">. BARDA has the </w:t>
      </w:r>
      <w:r w:rsidRPr="00E70065">
        <w:rPr>
          <w:b/>
          <w:highlight w:val="green"/>
          <w:u w:val="single"/>
        </w:rPr>
        <w:t>necessary experience to coordinate</w:t>
      </w:r>
      <w:r w:rsidRPr="00E70065">
        <w:rPr>
          <w:highlight w:val="green"/>
          <w:u w:val="single"/>
        </w:rPr>
        <w:t xml:space="preserve"> </w:t>
      </w:r>
      <w:r w:rsidRPr="00E70065">
        <w:rPr>
          <w:b/>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01675E6D" w14:textId="36779E1A" w:rsidR="00147972" w:rsidRDefault="00CB79B9" w:rsidP="00147972">
      <w:pPr>
        <w:pStyle w:val="Heading3"/>
      </w:pPr>
      <w:r>
        <w:lastRenderedPageBreak/>
        <w:t>4</w:t>
      </w:r>
    </w:p>
    <w:p w14:paraId="759E3AE9" w14:textId="77777777" w:rsidR="00147972" w:rsidRPr="00D70ABD" w:rsidRDefault="00147972" w:rsidP="00147972">
      <w:pPr>
        <w:pStyle w:val="Heading4"/>
      </w:pPr>
      <w:r>
        <w:t xml:space="preserve">Strong current IP guarantees causes </w:t>
      </w:r>
      <w:r>
        <w:rPr>
          <w:u w:val="single"/>
        </w:rPr>
        <w:t>massive Pharma innovation</w:t>
      </w:r>
      <w:r>
        <w:t>.</w:t>
      </w:r>
    </w:p>
    <w:p w14:paraId="5246E924" w14:textId="77777777" w:rsidR="00147972" w:rsidRPr="00543E26" w:rsidRDefault="00147972" w:rsidP="00147972">
      <w:pPr>
        <w:pStyle w:val="ListParagraph"/>
        <w:numPr>
          <w:ilvl w:val="0"/>
          <w:numId w:val="13"/>
        </w:numPr>
      </w:pPr>
      <w:r>
        <w:t>Answers Evergreening/Me-Too Drugs</w:t>
      </w:r>
    </w:p>
    <w:p w14:paraId="056AF00F" w14:textId="77777777" w:rsidR="00147972" w:rsidRPr="00C66F40" w:rsidRDefault="00147972" w:rsidP="00147972">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3"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72882B17" w14:textId="77777777" w:rsidR="00147972" w:rsidRPr="00D70ABD" w:rsidRDefault="00147972" w:rsidP="00147972">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lastRenderedPageBreak/>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 xml:space="preserve">opponents of the current market- and IP-based system contend patents enable their holders to </w:t>
      </w:r>
      <w:r w:rsidRPr="00543E26">
        <w:rPr>
          <w:u w:val="single"/>
        </w:rPr>
        <w:lastRenderedPageBreak/>
        <w:t>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w:t>
      </w:r>
      <w:r w:rsidRPr="00D70ABD">
        <w:rPr>
          <w:u w:val="single"/>
        </w:rPr>
        <w:lastRenderedPageBreak/>
        <w:t xml:space="preserve">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CEA01AC" w14:textId="77777777" w:rsidR="00147972" w:rsidRDefault="00147972" w:rsidP="00147972">
      <w:pPr>
        <w:pStyle w:val="Heading4"/>
        <w:rPr>
          <w:rStyle w:val="Style13ptBold"/>
          <w:b/>
          <w:bCs w:val="0"/>
        </w:rPr>
      </w:pPr>
      <w:r>
        <w:rPr>
          <w:rStyle w:val="Style13ptBold"/>
          <w:b/>
          <w:bCs w:val="0"/>
        </w:rPr>
        <w:t>Reducing IP protections chills future investment – even the perception of wavering commitment scares off companies.</w:t>
      </w:r>
    </w:p>
    <w:p w14:paraId="684F081C" w14:textId="77777777" w:rsidR="00147972" w:rsidRPr="00B32E50" w:rsidRDefault="00147972" w:rsidP="00147972">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w:t>
      </w:r>
      <w:proofErr w:type="gramStart"/>
      <w:r w:rsidRPr="00B32E50">
        <w:rPr>
          <w:sz w:val="16"/>
        </w:rPr>
        <w:t>Of</w:t>
      </w:r>
      <w:proofErr w:type="gramEnd"/>
      <w:r w:rsidRPr="00B32E50">
        <w:rPr>
          <w:sz w:val="16"/>
        </w:rPr>
        <w:t xml:space="preserve"> Patents And Research And Development Incentives In Biopharmaceutical Innovation”; Health Affairs; </w:t>
      </w:r>
      <w:hyperlink r:id="rId24"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AF71847" w14:textId="77777777" w:rsidR="00147972" w:rsidRPr="00B32E50" w:rsidRDefault="00147972" w:rsidP="00147972">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lastRenderedPageBreak/>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w:t>
      </w:r>
      <w:r w:rsidRPr="00B32E50">
        <w:rPr>
          <w:sz w:val="16"/>
        </w:rPr>
        <w:lastRenderedPageBreak/>
        <w:t xml:space="preserve">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C17A54B" w14:textId="77777777" w:rsidR="00147972" w:rsidRPr="007139A5" w:rsidRDefault="00147972" w:rsidP="00147972">
      <w:pPr>
        <w:rPr>
          <w:sz w:val="16"/>
        </w:rPr>
      </w:pPr>
    </w:p>
    <w:p w14:paraId="346B2A2B" w14:textId="77777777" w:rsidR="00147972" w:rsidRDefault="00147972" w:rsidP="00147972">
      <w:pPr>
        <w:pStyle w:val="Heading4"/>
        <w:rPr>
          <w:rStyle w:val="Style13ptBold"/>
          <w:b/>
          <w:bCs w:val="0"/>
        </w:rPr>
      </w:pPr>
      <w:r>
        <w:rPr>
          <w:rStyle w:val="Style13ptBold"/>
          <w:b/>
          <w:bCs w:val="0"/>
        </w:rPr>
        <w:t>R&amp;D’s key to innovation – otherwise, future pandemics.</w:t>
      </w:r>
    </w:p>
    <w:p w14:paraId="0E3D8D50" w14:textId="77777777" w:rsidR="00147972" w:rsidRPr="00B464ED" w:rsidRDefault="00147972" w:rsidP="00147972">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5"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6A62F9CC" w14:textId="77777777" w:rsidR="00147972" w:rsidRPr="00B464ED" w:rsidRDefault="00147972" w:rsidP="00147972">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in a variety of </w:t>
      </w:r>
      <w:r w:rsidRPr="003A23A8">
        <w:rPr>
          <w:b/>
          <w:bCs/>
          <w:u w:val="single"/>
        </w:rPr>
        <w:lastRenderedPageBreak/>
        <w:t>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7215E8BD" w14:textId="77777777" w:rsidR="00147972" w:rsidRPr="00BA63B8" w:rsidRDefault="00147972" w:rsidP="00147972">
      <w:pPr>
        <w:pStyle w:val="Heading4"/>
      </w:pPr>
      <w:r w:rsidRPr="00C253D1">
        <w:t>Evolving</w:t>
      </w:r>
      <w:r>
        <w:t xml:space="preserve"> superbugs trigger </w:t>
      </w:r>
      <w:r w:rsidRPr="00BA63B8">
        <w:rPr>
          <w:u w:val="single"/>
        </w:rPr>
        <w:t>extinction</w:t>
      </w:r>
      <w:r>
        <w:t>.</w:t>
      </w:r>
    </w:p>
    <w:p w14:paraId="4D8E8E80" w14:textId="77777777" w:rsidR="00147972" w:rsidRPr="000370A8" w:rsidRDefault="00147972" w:rsidP="00147972">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0FD9771" w14:textId="77777777" w:rsidR="00147972" w:rsidRPr="000370A8" w:rsidRDefault="00147972" w:rsidP="00147972">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w:t>
      </w:r>
      <w:r w:rsidRPr="000916E7">
        <w:rPr>
          <w:u w:val="single"/>
        </w:rPr>
        <w:lastRenderedPageBreak/>
        <w:t xml:space="preserve">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w:t>
      </w:r>
      <w:r w:rsidRPr="00BA63B8">
        <w:rPr>
          <w:sz w:val="16"/>
        </w:rPr>
        <w:lastRenderedPageBreak/>
        <w:t xml:space="preserve">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68ACFC6B" w14:textId="069E251C" w:rsidR="00E820C1" w:rsidRDefault="00E820C1" w:rsidP="00A67EAB">
      <w:pPr>
        <w:pStyle w:val="Heading3"/>
      </w:pPr>
      <w:r>
        <w:lastRenderedPageBreak/>
        <w:t>1NC- AT: Innovation</w:t>
      </w:r>
    </w:p>
    <w:p w14:paraId="7FA93CA6" w14:textId="64498ACE" w:rsidR="00E820C1" w:rsidRDefault="00E820C1" w:rsidP="00E820C1">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 xml:space="preserve">fail in hot climates – forces people to go underground to get effective new drugs which decks </w:t>
      </w:r>
      <w:proofErr w:type="spellStart"/>
      <w:r>
        <w:rPr>
          <w:u w:val="single"/>
        </w:rPr>
        <w:t>aff</w:t>
      </w:r>
      <w:proofErr w:type="spellEnd"/>
      <w:r>
        <w:rPr>
          <w:u w:val="single"/>
        </w:rPr>
        <w:t xml:space="preserve"> solvency</w:t>
      </w:r>
    </w:p>
    <w:p w14:paraId="1A8899ED" w14:textId="77777777" w:rsidR="00E820C1" w:rsidRPr="0027384F" w:rsidRDefault="00E820C1" w:rsidP="00E820C1">
      <w:r w:rsidRPr="0027384F">
        <w:rPr>
          <w:b/>
          <w:bCs/>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6"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0585E90D" w14:textId="77777777" w:rsidR="00E820C1" w:rsidRPr="00DB6249" w:rsidRDefault="00E820C1" w:rsidP="00E820C1">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7D4A43ED" w14:textId="77777777" w:rsidR="00E820C1" w:rsidRPr="00DB6249" w:rsidRDefault="00E820C1" w:rsidP="00E820C1">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745EF7E5" w14:textId="77777777" w:rsidR="00E820C1" w:rsidRDefault="00E820C1" w:rsidP="00E820C1">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7A58FE14" w14:textId="77777777" w:rsidR="00E820C1" w:rsidRPr="0027384F" w:rsidRDefault="00E820C1" w:rsidP="00E820C1">
      <w:r w:rsidRPr="0027384F">
        <w:rPr>
          <w:b/>
          <w:bCs/>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43184911" w14:textId="77777777" w:rsidR="00E820C1" w:rsidRPr="00C81E3E" w:rsidRDefault="00E820C1" w:rsidP="00E820C1">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w:t>
      </w:r>
      <w:r w:rsidRPr="00C81E3E">
        <w:rPr>
          <w:u w:val="single"/>
        </w:rPr>
        <w:lastRenderedPageBreak/>
        <w:t xml:space="preserve">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7C024F4D" w14:textId="5398C5D7" w:rsidR="00E820C1" w:rsidRPr="00E820C1" w:rsidRDefault="00157498" w:rsidP="00157498">
      <w:pPr>
        <w:pStyle w:val="Heading4"/>
      </w:pPr>
      <w:r>
        <w:t xml:space="preserve">Quality over quantity, we have a good </w:t>
      </w:r>
      <w:proofErr w:type="gramStart"/>
      <w:r>
        <w:t>amount</w:t>
      </w:r>
      <w:proofErr w:type="gramEnd"/>
      <w:r>
        <w:t xml:space="preserve"> of innovations- even if </w:t>
      </w:r>
      <w:proofErr w:type="spellStart"/>
      <w:r>
        <w:t>theyre</w:t>
      </w:r>
      <w:proofErr w:type="spellEnd"/>
      <w:r>
        <w:t xml:space="preserve"> just 20%.</w:t>
      </w:r>
      <w:r w:rsidR="00E10E24">
        <w:t xml:space="preserve"> Follow on also has value</w:t>
      </w:r>
    </w:p>
    <w:p w14:paraId="6CF30A7B" w14:textId="6EDE7EA2" w:rsidR="00A67EAB" w:rsidRDefault="00A67EAB" w:rsidP="00A67EAB">
      <w:pPr>
        <w:pStyle w:val="Heading3"/>
      </w:pPr>
      <w:r>
        <w:lastRenderedPageBreak/>
        <w:t xml:space="preserve">1NC – AT: COVID </w:t>
      </w:r>
      <w:proofErr w:type="spellStart"/>
      <w:r w:rsidR="007319E7">
        <w:t>heg</w:t>
      </w:r>
      <w:proofErr w:type="spellEnd"/>
      <w:r w:rsidR="007319E7">
        <w:t xml:space="preserve"> </w:t>
      </w:r>
      <w:r>
        <w:t>Advantage</w:t>
      </w:r>
    </w:p>
    <w:p w14:paraId="42E5FF6E" w14:textId="656E720B" w:rsidR="00A67EAB" w:rsidRDefault="00A67EAB" w:rsidP="00A67EAB">
      <w:pPr>
        <w:pStyle w:val="Heading4"/>
      </w:pPr>
      <w:r>
        <w:t xml:space="preserve">Top-Level: </w:t>
      </w:r>
      <w:r w:rsidR="00CD27B5">
        <w:t xml:space="preserve">they can’t solve the plan </w:t>
      </w:r>
      <w:proofErr w:type="spellStart"/>
      <w:r w:rsidR="00CD27B5">
        <w:t>isnt</w:t>
      </w:r>
      <w:proofErr w:type="spellEnd"/>
      <w:r w:rsidR="00CD27B5">
        <w:t xml:space="preserve"> trips waiver</w:t>
      </w:r>
    </w:p>
    <w:p w14:paraId="14CB4777" w14:textId="238CE170" w:rsidR="00A67EAB" w:rsidRDefault="007319E7" w:rsidP="00A67EAB">
      <w:pPr>
        <w:pStyle w:val="Heading4"/>
      </w:pPr>
      <w:r>
        <w:t xml:space="preserve">1] DA </w:t>
      </w:r>
      <w:r w:rsidR="00A67EAB">
        <w:t xml:space="preserve">Turns the </w:t>
      </w:r>
      <w:proofErr w:type="spellStart"/>
      <w:r w:rsidR="00A67EAB">
        <w:t>Aff</w:t>
      </w:r>
      <w:proofErr w:type="spellEnd"/>
      <w:r w:rsidR="00A67EAB">
        <w:t xml:space="preserve"> </w:t>
      </w:r>
      <w:r>
        <w:t>and the covid impact</w:t>
      </w:r>
      <w:r w:rsidR="00A67EAB">
        <w:t xml:space="preserve">– Delta Variant </w:t>
      </w:r>
      <w:r w:rsidR="00A67EAB">
        <w:rPr>
          <w:u w:val="single"/>
        </w:rPr>
        <w:t>proves</w:t>
      </w:r>
      <w:r w:rsidR="00A67EAB">
        <w:t xml:space="preserve"> current vaccines </w:t>
      </w:r>
      <w:r w:rsidR="00A67EAB">
        <w:rPr>
          <w:u w:val="single"/>
        </w:rPr>
        <w:t>aren’t enough</w:t>
      </w:r>
      <w:r w:rsidR="00A67EAB">
        <w:t xml:space="preserve"> – we need new innovations.</w:t>
      </w:r>
    </w:p>
    <w:p w14:paraId="55815C66" w14:textId="77777777" w:rsidR="00A67EAB" w:rsidRDefault="00A67EAB" w:rsidP="00A67EAB">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7"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5EC2896C" w14:textId="77777777" w:rsidR="00A67EAB" w:rsidRDefault="00A67EAB" w:rsidP="00A67EAB">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highlight w:val="green"/>
          <w:u w:val="single"/>
        </w:rPr>
        <w:t>motivated</w:t>
      </w:r>
      <w:r w:rsidRPr="00E70065">
        <w:rPr>
          <w:sz w:val="16"/>
          <w:highlight w:val="green"/>
        </w:rPr>
        <w:t xml:space="preserve"> </w:t>
      </w:r>
      <w:r w:rsidRPr="001D2A7B">
        <w:rPr>
          <w:sz w:val="16"/>
        </w:rPr>
        <w:t xml:space="preserve">the </w:t>
      </w:r>
      <w:r w:rsidRPr="00E70065">
        <w:rPr>
          <w:b/>
          <w:highlight w:val="green"/>
          <w:u w:val="single"/>
        </w:rPr>
        <w:t>Biden</w:t>
      </w:r>
      <w:r w:rsidRPr="00E70065">
        <w:rPr>
          <w:sz w:val="16"/>
          <w:highlight w:val="green"/>
        </w:rPr>
        <w:t xml:space="preserve"> </w:t>
      </w:r>
      <w:r w:rsidRPr="001D2A7B">
        <w:rPr>
          <w:sz w:val="16"/>
        </w:rPr>
        <w:t xml:space="preserve">administration </w:t>
      </w:r>
      <w:r w:rsidRPr="00E70065">
        <w:rPr>
          <w:b/>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 xml:space="preserve">-BioNTech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681EE24D" w14:textId="61838ACB" w:rsidR="00A67EAB" w:rsidRDefault="007319E7" w:rsidP="00A67EAB">
      <w:pPr>
        <w:pStyle w:val="Heading4"/>
      </w:pPr>
      <w:r>
        <w:lastRenderedPageBreak/>
        <w:t>2</w:t>
      </w:r>
      <w:r w:rsidR="00A67EAB">
        <w:t xml:space="preserve">] </w:t>
      </w:r>
      <w:r w:rsidR="00A67EAB">
        <w:rPr>
          <w:u w:val="single"/>
        </w:rPr>
        <w:t>Skill Disparities and Trade Secrets</w:t>
      </w:r>
      <w:r w:rsidR="00350545">
        <w:rPr>
          <w:u w:val="single"/>
        </w:rPr>
        <w:t xml:space="preserve"> thump</w:t>
      </w:r>
      <w:r w:rsidR="00A67EAB">
        <w:t xml:space="preserve"> – </w:t>
      </w:r>
      <w:proofErr w:type="spellStart"/>
      <w:r w:rsidR="00A67EAB">
        <w:t>Moderna</w:t>
      </w:r>
      <w:proofErr w:type="spellEnd"/>
      <w:r w:rsidR="00A67EAB">
        <w:t xml:space="preserve"> proves </w:t>
      </w:r>
      <w:r w:rsidR="00A67EAB">
        <w:rPr>
          <w:u w:val="single"/>
        </w:rPr>
        <w:t>IP</w:t>
      </w:r>
      <w:r w:rsidR="00A67EAB">
        <w:t xml:space="preserve"> isn’t the root cause.</w:t>
      </w:r>
    </w:p>
    <w:p w14:paraId="03DC9DA9" w14:textId="77777777" w:rsidR="00A67EAB" w:rsidRPr="00DD7490" w:rsidRDefault="00A67EAB" w:rsidP="00A67EAB">
      <w:r w:rsidRPr="00EF3181">
        <w:rPr>
          <w:rStyle w:val="Style13ptBold"/>
        </w:rPr>
        <w:t>Silverman 3-15</w:t>
      </w:r>
      <w:r>
        <w:t xml:space="preserve"> </w:t>
      </w:r>
      <w:r w:rsidRPr="00EF3181">
        <w:t>Rachel Silverman 3-15-2021 "Waiving vaccine patents won’t help inoculate poorer nations"</w:t>
      </w:r>
      <w:r>
        <w:t xml:space="preserve"> </w:t>
      </w:r>
      <w:hyperlink r:id="rId28"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41990F45" w14:textId="28C1C9EB" w:rsidR="00A67EAB" w:rsidRDefault="00A67EAB" w:rsidP="00A67EAB">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E70065">
        <w:rPr>
          <w:highlight w:val="green"/>
          <w:u w:val="single"/>
        </w:rPr>
        <w:t>Moderna</w:t>
      </w:r>
      <w:proofErr w:type="spellEnd"/>
      <w:r w:rsidRPr="00E70065">
        <w:rPr>
          <w:highlight w:val="green"/>
          <w:u w:val="single"/>
        </w:rPr>
        <w:t xml:space="preserve">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 xml:space="preserve">Even with the nonconsensual release of the soft IP held by the regulator, the process of trial and error would cause long delays in a best-case scenario. Most likely, the effort would end in expensive failure. Manufacturers </w:t>
      </w:r>
      <w:r w:rsidRPr="001D2A7B">
        <w:rPr>
          <w:u w:val="single"/>
        </w:rPr>
        <w:lastRenderedPageBreak/>
        <w:t>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2D6C1144" w14:textId="27792D46" w:rsidR="007319E7" w:rsidRDefault="007319E7" w:rsidP="007319E7">
      <w:pPr>
        <w:pStyle w:val="Heading4"/>
      </w:pPr>
      <w:r>
        <w:t>HEG</w:t>
      </w:r>
    </w:p>
    <w:p w14:paraId="5994DA82" w14:textId="77777777" w:rsidR="007319E7" w:rsidRDefault="007319E7" w:rsidP="007319E7">
      <w:pPr>
        <w:pStyle w:val="Heading4"/>
      </w:pPr>
      <w:r>
        <w:t xml:space="preserve">1] Non-Unique Status Quo solves it – Biden cranked up Vaccine Diplomacy in the wake of China’s Failures – this also answers their China Rise U/Q </w:t>
      </w:r>
    </w:p>
    <w:p w14:paraId="3E8FA51D" w14:textId="77777777" w:rsidR="007319E7" w:rsidRPr="001A3C2D" w:rsidRDefault="007319E7" w:rsidP="007319E7">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27BE14FD" w14:textId="77777777" w:rsidR="007319E7" w:rsidRDefault="007319E7" w:rsidP="007319E7">
      <w:pPr>
        <w:rPr>
          <w:sz w:val="16"/>
        </w:rPr>
      </w:pPr>
      <w:r w:rsidRPr="00652364">
        <w:rPr>
          <w:sz w:val="16"/>
        </w:rPr>
        <w:t xml:space="preserve">SINGAPORE — The arrival of the </w:t>
      </w:r>
      <w:r w:rsidRPr="00E70065">
        <w:rPr>
          <w:b/>
          <w:highlight w:val="green"/>
          <w:u w:val="single"/>
        </w:rPr>
        <w:t>Chinese vaccines</w:t>
      </w:r>
      <w:r w:rsidRPr="00E70065">
        <w:rPr>
          <w:sz w:val="16"/>
          <w:highlight w:val="green"/>
        </w:rPr>
        <w:t xml:space="preserve"> </w:t>
      </w:r>
      <w:r w:rsidRPr="00652364">
        <w:rPr>
          <w:sz w:val="16"/>
        </w:rPr>
        <w:t xml:space="preserve">was supposed to help stop the spread of the coronavirus in Southeast Asia. </w:t>
      </w:r>
      <w:r w:rsidRPr="00652364">
        <w:rPr>
          <w:u w:val="single"/>
        </w:rPr>
        <w:t xml:space="preserve">Instead, </w:t>
      </w:r>
      <w:r w:rsidRPr="00E70065">
        <w:rPr>
          <w:b/>
          <w:highlight w:val="green"/>
          <w:u w:val="single"/>
        </w:rPr>
        <w:t>countries</w:t>
      </w:r>
      <w:r w:rsidRPr="00E70065">
        <w:rPr>
          <w:highlight w:val="green"/>
          <w:u w:val="single"/>
        </w:rPr>
        <w:t xml:space="preserve"> </w:t>
      </w:r>
      <w:r w:rsidRPr="00652364">
        <w:rPr>
          <w:u w:val="single"/>
        </w:rPr>
        <w:t xml:space="preserve">across the region are </w:t>
      </w:r>
      <w:r w:rsidRPr="00E70065">
        <w:rPr>
          <w:b/>
          <w:highlight w:val="green"/>
          <w:u w:val="single"/>
          <w:bdr w:val="single" w:sz="4" w:space="0" w:color="auto"/>
        </w:rPr>
        <w:t>quickly turning elsewhere</w:t>
      </w:r>
      <w:r w:rsidRPr="00E70065">
        <w:rPr>
          <w:highlight w:val="green"/>
          <w:u w:val="single"/>
        </w:rPr>
        <w:t xml:space="preserve"> </w:t>
      </w:r>
      <w:r w:rsidRPr="00652364">
        <w:rPr>
          <w:u w:val="single"/>
        </w:rPr>
        <w:t>to look for shots</w:t>
      </w:r>
      <w:r w:rsidRPr="00652364">
        <w:rPr>
          <w:sz w:val="16"/>
        </w:rPr>
        <w:t xml:space="preserve">. Residents in Thailand vaccinated with one dose of China’s </w:t>
      </w:r>
      <w:proofErr w:type="spellStart"/>
      <w:r w:rsidRPr="00652364">
        <w:rPr>
          <w:sz w:val="16"/>
        </w:rPr>
        <w:t>Sinovac</w:t>
      </w:r>
      <w:proofErr w:type="spellEnd"/>
      <w:r w:rsidRPr="00652364">
        <w:rPr>
          <w:sz w:val="16"/>
        </w:rPr>
        <w:t xml:space="preserve"> are now given the AstraZeneca shot three to four weeks later. In Indonesia, officials are administering the </w:t>
      </w:r>
      <w:proofErr w:type="spellStart"/>
      <w:r w:rsidRPr="00652364">
        <w:rPr>
          <w:sz w:val="16"/>
        </w:rPr>
        <w:t>Moderna</w:t>
      </w:r>
      <w:proofErr w:type="spellEnd"/>
      <w:r w:rsidRPr="00652364">
        <w:rPr>
          <w:sz w:val="16"/>
        </w:rPr>
        <w:t xml:space="preserve"> vaccine as a booster to health care workers who had received two doses of </w:t>
      </w:r>
      <w:proofErr w:type="spellStart"/>
      <w:r w:rsidRPr="00652364">
        <w:rPr>
          <w:sz w:val="16"/>
        </w:rPr>
        <w:t>Sinovac</w:t>
      </w:r>
      <w:proofErr w:type="spellEnd"/>
      <w:r w:rsidRPr="00652364">
        <w:rPr>
          <w:sz w:val="16"/>
        </w:rPr>
        <w:t xml:space="preserve">. Malaysia’s health minister said the country would stop using </w:t>
      </w:r>
      <w:proofErr w:type="spellStart"/>
      <w:r w:rsidRPr="00652364">
        <w:rPr>
          <w:sz w:val="16"/>
        </w:rPr>
        <w:t>Sinovac</w:t>
      </w:r>
      <w:proofErr w:type="spellEnd"/>
      <w:r w:rsidRPr="00652364">
        <w:rPr>
          <w:sz w:val="16"/>
        </w:rPr>
        <w:t xml:space="preserve"> once its supply ran out. </w:t>
      </w:r>
      <w:r w:rsidRPr="00652364">
        <w:rPr>
          <w:u w:val="single"/>
        </w:rPr>
        <w:t>Even Cambodia, one of China’s strongest allies, has started using AstraZeneca as a booster for its frontline workers who had taken the Chinese vaccines.</w:t>
      </w:r>
      <w:r w:rsidRPr="00652364">
        <w:rPr>
          <w:sz w:val="16"/>
        </w:rPr>
        <w:t xml:space="preserve"> Few places benefited from China’s vaccine diplomacy as much as Southeast Asia, a region of more than 650 million that has struggled to secure doses from Western </w:t>
      </w:r>
      <w:proofErr w:type="spellStart"/>
      <w:r w:rsidRPr="00652364">
        <w:rPr>
          <w:sz w:val="16"/>
        </w:rPr>
        <w:t>drugmakers</w:t>
      </w:r>
      <w:proofErr w:type="spellEnd"/>
      <w:r w:rsidRPr="00652364">
        <w:rPr>
          <w:sz w:val="16"/>
        </w:rPr>
        <w:t xml:space="preserve">.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E70065">
        <w:rPr>
          <w:b/>
          <w:highlight w:val="green"/>
          <w:u w:val="single"/>
        </w:rPr>
        <w:t>As more countries turn away from Chinese shots</w:t>
      </w:r>
      <w:r w:rsidRPr="00652364">
        <w:rPr>
          <w:u w:val="single"/>
        </w:rPr>
        <w:t xml:space="preserve">, </w:t>
      </w:r>
      <w:r w:rsidRPr="00E70065">
        <w:rPr>
          <w:b/>
          <w:highlight w:val="green"/>
          <w:u w:val="single"/>
        </w:rPr>
        <w:t>vaccine aid from the U</w:t>
      </w:r>
      <w:r w:rsidRPr="00652364">
        <w:rPr>
          <w:u w:val="single"/>
        </w:rPr>
        <w:t xml:space="preserve">nited </w:t>
      </w:r>
      <w:r w:rsidRPr="00E70065">
        <w:rPr>
          <w:b/>
          <w:highlight w:val="green"/>
          <w:u w:val="single"/>
        </w:rPr>
        <w:t>S</w:t>
      </w:r>
      <w:r w:rsidRPr="00652364">
        <w:rPr>
          <w:u w:val="single"/>
        </w:rPr>
        <w:t xml:space="preserve">tates </w:t>
      </w:r>
      <w:r w:rsidRPr="00E70065">
        <w:rPr>
          <w:b/>
          <w:highlight w:val="green"/>
          <w:u w:val="single"/>
        </w:rPr>
        <w:t>offers</w:t>
      </w:r>
      <w:r w:rsidRPr="00E70065">
        <w:rPr>
          <w:highlight w:val="green"/>
          <w:u w:val="single"/>
        </w:rPr>
        <w:t xml:space="preserve"> </w:t>
      </w:r>
      <w:r w:rsidRPr="00652364">
        <w:rPr>
          <w:u w:val="single"/>
        </w:rPr>
        <w:t xml:space="preserve">an </w:t>
      </w:r>
      <w:r w:rsidRPr="00E70065">
        <w:rPr>
          <w:b/>
          <w:highlight w:val="green"/>
          <w:u w:val="single"/>
          <w:bdr w:val="single" w:sz="12" w:space="0" w:color="auto"/>
        </w:rPr>
        <w:t>opportunity to restore relations</w:t>
      </w:r>
      <w:r w:rsidRPr="00E70065">
        <w:rPr>
          <w:highlight w:val="green"/>
          <w:u w:val="single"/>
        </w:rPr>
        <w:t xml:space="preserve"> </w:t>
      </w:r>
      <w:r w:rsidRPr="00E70065">
        <w:rPr>
          <w:b/>
          <w:bCs/>
          <w:highlight w:val="green"/>
          <w:u w:val="single"/>
        </w:rPr>
        <w:t xml:space="preserve">in a region that </w:t>
      </w:r>
      <w:r w:rsidRPr="00652364">
        <w:rPr>
          <w:u w:val="single"/>
        </w:rPr>
        <w:t xml:space="preserve">American officials </w:t>
      </w:r>
      <w:r w:rsidRPr="00E70065">
        <w:rPr>
          <w:b/>
          <w:bCs/>
          <w:highlight w:val="green"/>
          <w:u w:val="single"/>
        </w:rPr>
        <w:t>have</w:t>
      </w:r>
      <w:r w:rsidRPr="00E70065">
        <w:rPr>
          <w:highlight w:val="green"/>
          <w:u w:val="single"/>
        </w:rPr>
        <w:t xml:space="preserve"> </w:t>
      </w:r>
      <w:r w:rsidRPr="00652364">
        <w:rPr>
          <w:u w:val="single"/>
        </w:rPr>
        <w:t xml:space="preserve">mostly </w:t>
      </w:r>
      <w:r w:rsidRPr="00E70065">
        <w:rPr>
          <w:b/>
          <w:bCs/>
          <w:highlight w:val="green"/>
          <w:u w:val="single"/>
        </w:rPr>
        <w:t>ignored for years while China extended its influence</w:t>
      </w:r>
      <w:r w:rsidRPr="00652364">
        <w:rPr>
          <w:u w:val="single"/>
        </w:rPr>
        <w:t xml:space="preserve">. The </w:t>
      </w:r>
      <w:r w:rsidRPr="00E70065">
        <w:rPr>
          <w:b/>
          <w:highlight w:val="green"/>
          <w:u w:val="single"/>
        </w:rPr>
        <w:t>Biden</w:t>
      </w:r>
      <w:r w:rsidRPr="00E70065">
        <w:rPr>
          <w:highlight w:val="green"/>
          <w:u w:val="single"/>
        </w:rPr>
        <w:t xml:space="preserve"> </w:t>
      </w:r>
      <w:r w:rsidRPr="00652364">
        <w:rPr>
          <w:u w:val="single"/>
        </w:rPr>
        <w:t xml:space="preserve">administration has </w:t>
      </w:r>
      <w:r w:rsidRPr="00E70065">
        <w:rPr>
          <w:b/>
          <w:highlight w:val="green"/>
          <w:u w:val="single"/>
        </w:rPr>
        <w:t>dispatched</w:t>
      </w:r>
      <w:r w:rsidRPr="00E70065">
        <w:rPr>
          <w:highlight w:val="green"/>
          <w:u w:val="single"/>
        </w:rPr>
        <w:t xml:space="preserve"> </w:t>
      </w:r>
      <w:r w:rsidRPr="00652364">
        <w:rPr>
          <w:u w:val="single"/>
        </w:rPr>
        <w:t xml:space="preserve">a crowd of </w:t>
      </w:r>
      <w:r w:rsidRPr="00E70065">
        <w:rPr>
          <w:b/>
          <w:highlight w:val="green"/>
          <w:u w:val="single"/>
        </w:rPr>
        <w:t>senior officials,</w:t>
      </w:r>
      <w:r w:rsidRPr="00652364">
        <w:rPr>
          <w:u w:val="single"/>
        </w:rPr>
        <w:t xml:space="preserve"> including Vice President Kamala Harris, who is scheduled to arrive on Sunday to visit Singapore and Vietnam. It has </w:t>
      </w:r>
      <w:r w:rsidRPr="00E70065">
        <w:rPr>
          <w:b/>
          <w:highlight w:val="green"/>
          <w:u w:val="single"/>
        </w:rPr>
        <w:t>also</w:t>
      </w:r>
      <w:r w:rsidRPr="00652364">
        <w:rPr>
          <w:u w:val="single"/>
        </w:rPr>
        <w:t xml:space="preserve">, at last, </w:t>
      </w:r>
      <w:r w:rsidRPr="00E70065">
        <w:rPr>
          <w:b/>
          <w:highlight w:val="green"/>
          <w:u w:val="single"/>
          <w:bdr w:val="single" w:sz="12" w:space="0" w:color="auto"/>
        </w:rPr>
        <w:t>made its own vaccine pledges to Southeast Asia</w:t>
      </w:r>
      <w:r w:rsidRPr="00652364">
        <w:rPr>
          <w:u w:val="single"/>
        </w:rPr>
        <w:t xml:space="preserve">, </w:t>
      </w:r>
      <w:r w:rsidRPr="00E70065">
        <w:rPr>
          <w:b/>
          <w:highlight w:val="green"/>
          <w:u w:val="single"/>
        </w:rPr>
        <w:t>emphasizing</w:t>
      </w:r>
      <w:r w:rsidRPr="00E70065">
        <w:rPr>
          <w:highlight w:val="green"/>
          <w:u w:val="single"/>
        </w:rPr>
        <w:t xml:space="preserve"> </w:t>
      </w:r>
      <w:r w:rsidRPr="00652364">
        <w:rPr>
          <w:u w:val="single"/>
        </w:rPr>
        <w:t xml:space="preserve">that the </w:t>
      </w:r>
      <w:r w:rsidRPr="00E70065">
        <w:rPr>
          <w:b/>
          <w:highlight w:val="green"/>
          <w:u w:val="single"/>
        </w:rPr>
        <w:t>American contribution of</w:t>
      </w:r>
      <w:r w:rsidRPr="00E70065">
        <w:rPr>
          <w:highlight w:val="green"/>
          <w:u w:val="single"/>
        </w:rPr>
        <w:t xml:space="preserve"> </w:t>
      </w:r>
      <w:r w:rsidRPr="00652364">
        <w:rPr>
          <w:u w:val="single"/>
        </w:rPr>
        <w:t xml:space="preserve">roughly </w:t>
      </w:r>
      <w:r w:rsidRPr="00E70065">
        <w:rPr>
          <w:b/>
          <w:highlight w:val="green"/>
          <w:u w:val="single"/>
        </w:rPr>
        <w:t>23 million shots</w:t>
      </w:r>
      <w:r w:rsidRPr="00E70065">
        <w:rPr>
          <w:highlight w:val="green"/>
          <w:u w:val="single"/>
        </w:rPr>
        <w:t xml:space="preserve"> </w:t>
      </w:r>
      <w:r w:rsidRPr="00652364">
        <w:rPr>
          <w:u w:val="single"/>
        </w:rPr>
        <w:t xml:space="preserve">as of this week </w:t>
      </w:r>
      <w:r w:rsidRPr="00E70065">
        <w:rPr>
          <w:b/>
          <w:highlight w:val="green"/>
          <w:u w:val="single"/>
          <w:bdr w:val="single" w:sz="12" w:space="0" w:color="auto"/>
        </w:rPr>
        <w:t xml:space="preserve">comes with “no strings attached,” </w:t>
      </w:r>
      <w:r w:rsidRPr="00652364">
        <w:rPr>
          <w:u w:val="single"/>
        </w:rPr>
        <w:t>an implicit reference to China</w:t>
      </w:r>
      <w:r w:rsidRPr="00652364">
        <w:rPr>
          <w:sz w:val="16"/>
        </w:rPr>
        <w:t xml:space="preserve">. </w:t>
      </w:r>
      <w:r w:rsidRPr="00E70065">
        <w:rPr>
          <w:b/>
          <w:highlight w:val="green"/>
          <w:u w:val="single"/>
        </w:rPr>
        <w:t>Several countries</w:t>
      </w:r>
      <w:r w:rsidRPr="00652364">
        <w:rPr>
          <w:u w:val="single"/>
        </w:rPr>
        <w:t xml:space="preserve"> in the region have been </w:t>
      </w:r>
      <w:r w:rsidRPr="00E70065">
        <w:rPr>
          <w:b/>
          <w:highlight w:val="green"/>
          <w:u w:val="single"/>
        </w:rPr>
        <w:t>eager to receive</w:t>
      </w:r>
      <w:r w:rsidRPr="00E70065">
        <w:rPr>
          <w:highlight w:val="green"/>
          <w:u w:val="single"/>
        </w:rPr>
        <w:t xml:space="preserve"> </w:t>
      </w:r>
      <w:r w:rsidRPr="00652364">
        <w:rPr>
          <w:u w:val="single"/>
        </w:rPr>
        <w:t xml:space="preserve">the </w:t>
      </w:r>
      <w:r w:rsidRPr="00E70065">
        <w:rPr>
          <w:b/>
          <w:highlight w:val="green"/>
          <w:u w:val="single"/>
          <w:bdr w:val="single" w:sz="12" w:space="0" w:color="auto"/>
        </w:rPr>
        <w:t>more effective, Western doses.</w:t>
      </w:r>
      <w:r w:rsidRPr="00652364">
        <w:rPr>
          <w:sz w:val="16"/>
        </w:rPr>
        <w:t xml:space="preserve"> Although they remain far outnumbered by Chinese shots, they present an attractive alternative. China’s </w:t>
      </w:r>
      <w:r w:rsidRPr="00652364">
        <w:rPr>
          <w:sz w:val="16"/>
        </w:rPr>
        <w:lastRenderedPageBreak/>
        <w:t xml:space="preserve">“early head-start advantage has lost its magic already,” said Hoang </w:t>
      </w:r>
      <w:proofErr w:type="spellStart"/>
      <w:r w:rsidRPr="00652364">
        <w:rPr>
          <w:sz w:val="16"/>
        </w:rPr>
        <w:t>Thi</w:t>
      </w:r>
      <w:proofErr w:type="spellEnd"/>
      <w:r w:rsidRPr="00652364">
        <w:rPr>
          <w:sz w:val="16"/>
        </w:rPr>
        <w:t xml:space="preserve"> Ha, a researcher with the </w:t>
      </w:r>
      <w:proofErr w:type="spellStart"/>
      <w:r w:rsidRPr="00652364">
        <w:rPr>
          <w:sz w:val="16"/>
        </w:rPr>
        <w:t>Asean</w:t>
      </w:r>
      <w:proofErr w:type="spellEnd"/>
      <w:r w:rsidRPr="00652364">
        <w:rPr>
          <w:sz w:val="16"/>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w:t>
      </w:r>
      <w:proofErr w:type="spellStart"/>
      <w:r w:rsidRPr="00652364">
        <w:rPr>
          <w:sz w:val="16"/>
        </w:rPr>
        <w:t>Sinovac</w:t>
      </w:r>
      <w:proofErr w:type="spellEnd"/>
      <w:r w:rsidRPr="00652364">
        <w:rPr>
          <w:sz w:val="16"/>
        </w:rPr>
        <w:t xml:space="preserve">. The Philippines obtained 25 million </w:t>
      </w:r>
      <w:proofErr w:type="spellStart"/>
      <w:r w:rsidRPr="00652364">
        <w:rPr>
          <w:sz w:val="16"/>
        </w:rPr>
        <w:t>Sinovac</w:t>
      </w:r>
      <w:proofErr w:type="spellEnd"/>
      <w:r w:rsidRPr="00652364">
        <w:rPr>
          <w:sz w:val="16"/>
        </w:rPr>
        <w:t xml:space="preserve"> shots after the president, Rodrigo Duterte, said he had turned to Xi Jinping, China’s top leader, for help. Cambodia received more than 2.2 </w:t>
      </w:r>
      <w:proofErr w:type="spellStart"/>
      <w:r w:rsidRPr="00652364">
        <w:rPr>
          <w:sz w:val="16"/>
        </w:rPr>
        <w:t>million</w:t>
      </w:r>
      <w:proofErr w:type="spellEnd"/>
      <w:r w:rsidRPr="00652364">
        <w:rPr>
          <w:sz w:val="16"/>
        </w:rPr>
        <w:t xml:space="preserve"> of China’s </w:t>
      </w:r>
      <w:proofErr w:type="spellStart"/>
      <w:r w:rsidRPr="00652364">
        <w:rPr>
          <w:sz w:val="16"/>
        </w:rPr>
        <w:t>Sinopharm</w:t>
      </w:r>
      <w:proofErr w:type="spellEnd"/>
      <w:r w:rsidRPr="00652364">
        <w:rPr>
          <w:sz w:val="16"/>
        </w:rPr>
        <w:t xml:space="preserve">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w:t>
      </w:r>
      <w:proofErr w:type="spellStart"/>
      <w:r w:rsidRPr="00652364">
        <w:rPr>
          <w:sz w:val="16"/>
        </w:rPr>
        <w:t>Sinovac</w:t>
      </w:r>
      <w:proofErr w:type="spellEnd"/>
      <w:r w:rsidRPr="00652364">
        <w:rPr>
          <w:sz w:val="16"/>
        </w:rPr>
        <w:t xml:space="preserve"> shot, according to the Indonesian Hospital Association. In July, a virologist at Chulalongkorn University in Bangkok said a study of people who had received two doses of the </w:t>
      </w:r>
      <w:proofErr w:type="spellStart"/>
      <w:r w:rsidRPr="00652364">
        <w:rPr>
          <w:sz w:val="16"/>
        </w:rPr>
        <w:t>Sinovac</w:t>
      </w:r>
      <w:proofErr w:type="spellEnd"/>
      <w:r w:rsidRPr="00652364">
        <w:rPr>
          <w:sz w:val="16"/>
        </w:rPr>
        <w:t xml:space="preserve">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Britain and Russia. “Now that they have more choices, they can make other decisions,” said </w:t>
      </w:r>
      <w:proofErr w:type="spellStart"/>
      <w:r w:rsidRPr="00652364">
        <w:rPr>
          <w:sz w:val="16"/>
        </w:rPr>
        <w:t>Nadège</w:t>
      </w:r>
      <w:proofErr w:type="spellEnd"/>
      <w:r w:rsidRPr="00652364">
        <w:rPr>
          <w:sz w:val="16"/>
        </w:rPr>
        <w:t xml:space="preserve"> Rolland, senior fellow at the National Bureau of Asian Research in Washington. “I don’t think it’s politically motivated. I think it’s pragmatic.” </w:t>
      </w:r>
      <w:proofErr w:type="spellStart"/>
      <w:r w:rsidRPr="00652364">
        <w:rPr>
          <w:sz w:val="16"/>
        </w:rPr>
        <w:t>Yaowares</w:t>
      </w:r>
      <w:proofErr w:type="spellEnd"/>
      <w:r w:rsidRPr="00652364">
        <w:rPr>
          <w:sz w:val="16"/>
        </w:rPr>
        <w:t xml:space="preserve"> </w:t>
      </w:r>
      <w:proofErr w:type="spellStart"/>
      <w:r w:rsidRPr="00652364">
        <w:rPr>
          <w:sz w:val="16"/>
        </w:rPr>
        <w:t>Wasuwat</w:t>
      </w:r>
      <w:proofErr w:type="spellEnd"/>
      <w:r w:rsidRPr="00652364">
        <w:rPr>
          <w:sz w:val="16"/>
        </w:rPr>
        <w:t xml:space="preserve">, a noodle seller in Thailand’s </w:t>
      </w:r>
      <w:proofErr w:type="spellStart"/>
      <w:r w:rsidRPr="00652364">
        <w:rPr>
          <w:sz w:val="16"/>
        </w:rPr>
        <w:t>Bangsaen</w:t>
      </w:r>
      <w:proofErr w:type="spellEnd"/>
      <w:r w:rsidRPr="00652364">
        <w:rPr>
          <w:sz w:val="16"/>
        </w:rPr>
        <w:t xml:space="preserve"> Chonburi Province, said that she hoped to get the AstraZeneca vaccine for her second shot after being inoculated with </w:t>
      </w:r>
      <w:proofErr w:type="spellStart"/>
      <w:r w:rsidRPr="00652364">
        <w:rPr>
          <w:sz w:val="16"/>
        </w:rPr>
        <w:t>Sinovac</w:t>
      </w:r>
      <w:proofErr w:type="spellEnd"/>
      <w:r w:rsidRPr="00652364">
        <w:rPr>
          <w:sz w:val="16"/>
        </w:rPr>
        <w:t xml:space="preserve">, but that she would take whatever was available. “I have nothing to lose,” she said. “The economy is so </w:t>
      </w:r>
      <w:proofErr w:type="gramStart"/>
      <w:r w:rsidRPr="00652364">
        <w:rPr>
          <w:sz w:val="16"/>
        </w:rPr>
        <w:t>bad,</w:t>
      </w:r>
      <w:proofErr w:type="gramEnd"/>
      <w:r w:rsidRPr="00652364">
        <w:rPr>
          <w:sz w:val="16"/>
        </w:rPr>
        <w:t xml:space="preserve"> we are gasping for air. It’s like dying while living, so just take whatever protection we can.” </w:t>
      </w:r>
      <w:r w:rsidRPr="00652364">
        <w:rPr>
          <w:u w:val="single"/>
        </w:rPr>
        <w:t xml:space="preserve">China’s early moves in the region stand in marked contrast with the United States, which was </w:t>
      </w:r>
      <w:r w:rsidRPr="00E70065">
        <w:rPr>
          <w:b/>
          <w:highlight w:val="green"/>
          <w:u w:val="single"/>
        </w:rPr>
        <w:t>slow to provide assistance</w:t>
      </w:r>
      <w:r w:rsidRPr="00652364">
        <w:rPr>
          <w:u w:val="single"/>
        </w:rPr>
        <w:t xml:space="preserve">. The calculus </w:t>
      </w:r>
      <w:r w:rsidRPr="00E70065">
        <w:rPr>
          <w:b/>
          <w:highlight w:val="green"/>
          <w:u w:val="single"/>
          <w:bdr w:val="single" w:sz="12" w:space="0" w:color="auto"/>
        </w:rPr>
        <w:t>has now changed</w:t>
      </w:r>
      <w:r w:rsidRPr="00E70065">
        <w:rPr>
          <w:highlight w:val="green"/>
          <w:u w:val="single"/>
        </w:rPr>
        <w:t xml:space="preserve"> </w:t>
      </w:r>
      <w:r w:rsidRPr="00652364">
        <w:rPr>
          <w:u w:val="single"/>
        </w:rPr>
        <w:t xml:space="preserve">under President Biden. Both Lloyd J. Austin III, the American secretary of defense, and Antony J. </w:t>
      </w:r>
      <w:proofErr w:type="spellStart"/>
      <w:r w:rsidRPr="00652364">
        <w:rPr>
          <w:u w:val="single"/>
        </w:rPr>
        <w:t>Blinken</w:t>
      </w:r>
      <w:proofErr w:type="spellEnd"/>
      <w:r w:rsidRPr="00652364">
        <w:rPr>
          <w:u w:val="single"/>
        </w:rPr>
        <w:t xml:space="preserve">, the secretary of state, had meetings with top officials in Southeast Asia in recent weeks. They </w:t>
      </w:r>
      <w:r w:rsidRPr="00E70065">
        <w:rPr>
          <w:b/>
          <w:highlight w:val="green"/>
          <w:u w:val="single"/>
        </w:rPr>
        <w:t>noted</w:t>
      </w:r>
      <w:r w:rsidRPr="00E70065">
        <w:rPr>
          <w:highlight w:val="green"/>
          <w:u w:val="single"/>
        </w:rPr>
        <w:t xml:space="preserve"> </w:t>
      </w:r>
      <w:r w:rsidRPr="00652364">
        <w:rPr>
          <w:u w:val="single"/>
        </w:rPr>
        <w:t xml:space="preserve">the </w:t>
      </w:r>
      <w:r w:rsidRPr="00E70065">
        <w:rPr>
          <w:b/>
          <w:highlight w:val="green"/>
          <w:u w:val="single"/>
          <w:bdr w:val="single" w:sz="12" w:space="0" w:color="auto"/>
        </w:rPr>
        <w:t>donations of roughly 20 million shots</w:t>
      </w:r>
      <w:r w:rsidRPr="00652364">
        <w:rPr>
          <w:u w:val="single"/>
        </w:rPr>
        <w:t>. After Mr. Austin visited the Philippines, Manila restored a defense agreement that had been stuck in limbo for more than a year after Mr. Duterte threatened to terminate it.</w:t>
      </w:r>
      <w:r w:rsidRPr="00652364">
        <w:rPr>
          <w:sz w:val="16"/>
        </w:rPr>
        <w:t xml:space="preserve"> The agreement, which would continue to allow American troops and equipment to be moved in and out of the Philippines, could thwart China’s goal to push the American military out of the region.</w:t>
      </w:r>
    </w:p>
    <w:p w14:paraId="68EB06D7" w14:textId="77777777" w:rsidR="007319E7" w:rsidRDefault="007319E7" w:rsidP="007319E7">
      <w:pPr>
        <w:pStyle w:val="Heading4"/>
      </w:pPr>
      <w:r>
        <w:t xml:space="preserve">2] Non-Unique – Biden already endorsed the COVID waiver – demonstrating that he’s willing to restore American Humanitarian Leadership – no evidence </w:t>
      </w:r>
      <w:r>
        <w:rPr>
          <w:u w:val="single"/>
        </w:rPr>
        <w:t>assuming</w:t>
      </w:r>
      <w:r>
        <w:t xml:space="preserve"> the distinction.</w:t>
      </w:r>
    </w:p>
    <w:p w14:paraId="5FB12C08" w14:textId="7FBAF6D1" w:rsidR="007319E7" w:rsidRDefault="006B00AB" w:rsidP="007319E7">
      <w:pPr>
        <w:pStyle w:val="Heading4"/>
      </w:pPr>
      <w:r>
        <w:t>3</w:t>
      </w:r>
      <w:r w:rsidR="007319E7">
        <w:t xml:space="preserve">] </w:t>
      </w:r>
      <w:r w:rsidR="007319E7">
        <w:rPr>
          <w:u w:val="single"/>
        </w:rPr>
        <w:t>Turn</w:t>
      </w:r>
      <w:r w:rsidR="007319E7">
        <w:t xml:space="preserve"> – </w:t>
      </w:r>
      <w:proofErr w:type="spellStart"/>
      <w:r w:rsidR="007319E7">
        <w:t>Aff</w:t>
      </w:r>
      <w:proofErr w:type="spellEnd"/>
      <w:r w:rsidR="007319E7">
        <w:t xml:space="preserve"> facilitates critical Biotech to China – devastates US leadership</w:t>
      </w:r>
    </w:p>
    <w:p w14:paraId="2AF31ED0" w14:textId="77777777" w:rsidR="007319E7" w:rsidRPr="006F0654" w:rsidRDefault="007319E7" w:rsidP="007319E7">
      <w:proofErr w:type="spellStart"/>
      <w:r w:rsidRPr="006F0654">
        <w:rPr>
          <w:rStyle w:val="Style13ptBold"/>
        </w:rPr>
        <w:t>Sasse</w:t>
      </w:r>
      <w:proofErr w:type="spellEnd"/>
      <w:r w:rsidRPr="006F0654">
        <w:rPr>
          <w:rStyle w:val="Style13ptBold"/>
        </w:rPr>
        <w:t xml:space="preserve"> 5-17</w:t>
      </w:r>
      <w:r>
        <w:t xml:space="preserve"> </w:t>
      </w:r>
      <w:r w:rsidRPr="006F0654">
        <w:t xml:space="preserve">Ben </w:t>
      </w:r>
      <w:proofErr w:type="spellStart"/>
      <w:r w:rsidRPr="006F0654">
        <w:t>Sasse</w:t>
      </w:r>
      <w:proofErr w:type="spellEnd"/>
      <w:r w:rsidRPr="006F0654">
        <w:t xml:space="preserve"> 5-17-2021 "U.S. Can Stop the Pandemic and Counter China"</w:t>
      </w:r>
      <w:r>
        <w:t xml:space="preserve"> </w:t>
      </w:r>
      <w:hyperlink r:id="rId29" w:anchor="selection-4197.0-4265.96" w:history="1">
        <w:r w:rsidRPr="00B867F4">
          <w:rPr>
            <w:rStyle w:val="Hyperlink"/>
          </w:rPr>
          <w:t>https://archive.is/NOKMj#selection-4197.0-4265.96</w:t>
        </w:r>
      </w:hyperlink>
      <w:r>
        <w:t xml:space="preserve"> (Ben </w:t>
      </w:r>
      <w:proofErr w:type="spellStart"/>
      <w:r>
        <w:t>Sasse</w:t>
      </w:r>
      <w:proofErr w:type="spellEnd"/>
      <w:r>
        <w:t xml:space="preserv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4BF1CC02" w14:textId="77777777" w:rsidR="007319E7" w:rsidRPr="00984DF2" w:rsidRDefault="007319E7" w:rsidP="007319E7">
      <w:pPr>
        <w:rPr>
          <w:sz w:val="16"/>
        </w:rPr>
      </w:pPr>
      <w:r w:rsidRPr="00403697">
        <w:rPr>
          <w:u w:val="single"/>
        </w:rPr>
        <w:t xml:space="preserve">Covid-19 exploded in part because the Chinese Communist Party was apathetic about other nations’ health and covered up the pandemic during its initial months by lying to and through international public-health </w:t>
      </w:r>
      <w:r w:rsidRPr="00984DF2">
        <w:rPr>
          <w:sz w:val="16"/>
        </w:rPr>
        <w:t xml:space="preserve">organizations. The vaccines that will </w:t>
      </w:r>
      <w:r w:rsidRPr="00984DF2">
        <w:rPr>
          <w:sz w:val="16"/>
        </w:rPr>
        <w:lastRenderedPageBreak/>
        <w:t xml:space="preserve">now beat Covid-19 should likewise spread rapidly world-wide because the U.S. cares for the health of our neighbors around the globe. The world should know that this virus grew deadlier because of a tyrannical system’s paranoia, and the life-saving remedy is emerging from the innovative power of democratic capitalism. Washington is late to vaccine diplomacy but not too late. The framing of every new program as a “Marshall Plan” for this or that is overused, but this is a genuine once-in-a-generation opportunity to show the world what U.S. leadership looks like. Covid-19 came from China. The most effective vaccines against it come from the United States of America. The U.S. should set a goal of vaccinating more than one billion people around the world by Thanksgiving—and without dumping intellectual property, a foolish act with perverse consequences.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As a country dedicated to the principle that all are created equal, the U.S. won’t turn our back on these men, women and children</w:t>
      </w:r>
      <w:r w:rsidRPr="00984DF2">
        <w:rPr>
          <w:sz w:val="16"/>
        </w:rPr>
        <w:t xml:space="preserve">. Now the two realist cases: First, </w:t>
      </w:r>
      <w:r w:rsidRPr="006628A0">
        <w:rPr>
          <w:u w:val="single"/>
        </w:rPr>
        <w:t xml:space="preserve">all available data indicate the </w:t>
      </w:r>
      <w:r w:rsidRPr="00E70065">
        <w:rPr>
          <w:highlight w:val="green"/>
          <w:u w:val="single"/>
        </w:rPr>
        <w:t xml:space="preserve">vaccines developed by the U.S. </w:t>
      </w:r>
      <w:r w:rsidRPr="006628A0">
        <w:rPr>
          <w:u w:val="single"/>
        </w:rPr>
        <w:t>pharmaceutical industry—the result of years of research, accelerated by the public-private Operation Warp Speed—</w:t>
      </w:r>
      <w:r w:rsidRPr="00E70065">
        <w:rPr>
          <w:b/>
          <w:bCs/>
          <w:highlight w:val="green"/>
          <w:u w:val="single"/>
        </w:rPr>
        <w:t>are by far the best</w:t>
      </w:r>
      <w:r w:rsidRPr="00E70065">
        <w:rPr>
          <w:highlight w:val="green"/>
          <w:u w:val="single"/>
        </w:rPr>
        <w:t xml:space="preserve"> </w:t>
      </w:r>
      <w:r w:rsidRPr="006628A0">
        <w:rPr>
          <w:u w:val="single"/>
        </w:rPr>
        <w:t xml:space="preserve">in the world. </w:t>
      </w:r>
      <w:r w:rsidRPr="00984DF2">
        <w:rPr>
          <w:sz w:val="16"/>
        </w:rPr>
        <w:t xml:space="preserve">But most people and nations don’t know that. </w:t>
      </w:r>
      <w:proofErr w:type="gramStart"/>
      <w:r w:rsidRPr="00984DF2">
        <w:rPr>
          <w:sz w:val="16"/>
        </w:rPr>
        <w:t>Instead</w:t>
      </w:r>
      <w:proofErr w:type="gramEnd"/>
      <w:r w:rsidRPr="00984DF2">
        <w:rPr>
          <w:sz w:val="16"/>
        </w:rPr>
        <w:t xml:space="preserve"> the Chinese Communist Party has exploited the suffering of the developing world to advance its own interests. In its usual mafioso fashion, Beijing has made delivery of vaccines contingent on the recipient nation’s breaking diplomatic ties with Taiwan, or agreeing to use Huawei—China’s tech giant/espionage agency—to provide 5G internet service. China has charged astronomical prices for garbage vaccines. The second realist case for vaccine diplomacy is the danger that the virus will mutate to evade vaccines. America’s vaccines can</w:t>
      </w:r>
      <w:r w:rsidRPr="006628A0">
        <w:rPr>
          <w:u w:val="single"/>
        </w:rPr>
        <w:t xml:space="preserve"> stop this—they’ve proved effective against all known global strains—but it’s a race against time.</w:t>
      </w:r>
      <w:r w:rsidRPr="00984DF2">
        <w:rPr>
          <w:sz w:val="16"/>
        </w:rPr>
        <w:t xml:space="preserve"> Unfortunately, the </w:t>
      </w:r>
      <w:r w:rsidRPr="00E70065">
        <w:rPr>
          <w:highlight w:val="green"/>
          <w:u w:val="single"/>
        </w:rPr>
        <w:t>Biden</w:t>
      </w:r>
      <w:r w:rsidRPr="00984DF2">
        <w:rPr>
          <w:sz w:val="16"/>
        </w:rPr>
        <w:t xml:space="preserve"> administration </w:t>
      </w:r>
      <w:r w:rsidRPr="00E70065">
        <w:rPr>
          <w:highlight w:val="green"/>
          <w:u w:val="single"/>
        </w:rPr>
        <w:t>wants to surrender</w:t>
      </w:r>
      <w:r w:rsidRPr="00984DF2">
        <w:rPr>
          <w:sz w:val="16"/>
        </w:rPr>
        <w:t xml:space="preserve"> America’s </w:t>
      </w:r>
      <w:r w:rsidRPr="00E70065">
        <w:rPr>
          <w:highlight w:val="green"/>
          <w:u w:val="single"/>
        </w:rPr>
        <w:t>Covid</w:t>
      </w:r>
      <w:r w:rsidRPr="00984DF2">
        <w:rPr>
          <w:sz w:val="16"/>
        </w:rPr>
        <w:t xml:space="preserve">-19 </w:t>
      </w:r>
      <w:r w:rsidRPr="00E70065">
        <w:rPr>
          <w:highlight w:val="green"/>
          <w:u w:val="single"/>
        </w:rPr>
        <w:t>vaccine</w:t>
      </w:r>
      <w:r w:rsidRPr="00984DF2">
        <w:rPr>
          <w:sz w:val="16"/>
        </w:rPr>
        <w:t xml:space="preserve"> technology </w:t>
      </w:r>
      <w:r w:rsidRPr="00E70065">
        <w:rPr>
          <w:b/>
          <w:bCs/>
          <w:highlight w:val="green"/>
          <w:u w:val="single"/>
        </w:rPr>
        <w:t>to anyone who wants it—including China</w:t>
      </w:r>
      <w:r w:rsidRPr="00984DF2">
        <w:rPr>
          <w:sz w:val="16"/>
        </w:rPr>
        <w:t xml:space="preserve">. That is the substance of the May 5 announcement that the U.S. will enter into negotiations at the World Trade Organization to waive the Agreement on Trade-Related Aspects of International Property Rights for Covid vaccine technology. </w:t>
      </w:r>
      <w:r w:rsidRPr="006628A0">
        <w:rPr>
          <w:u w:val="single"/>
        </w:rPr>
        <w:t xml:space="preserve">This would do </w:t>
      </w:r>
      <w:r w:rsidRPr="00E70065">
        <w:rPr>
          <w:highlight w:val="green"/>
          <w:u w:val="single"/>
        </w:rPr>
        <w:t xml:space="preserve">little to speed </w:t>
      </w:r>
      <w:r w:rsidRPr="006628A0">
        <w:rPr>
          <w:u w:val="single"/>
        </w:rPr>
        <w:t xml:space="preserve">the </w:t>
      </w:r>
      <w:r w:rsidRPr="00E70065">
        <w:rPr>
          <w:highlight w:val="green"/>
          <w:u w:val="single"/>
        </w:rPr>
        <w:t xml:space="preserve">distribution </w:t>
      </w:r>
      <w:r w:rsidRPr="006628A0">
        <w:rPr>
          <w:u w:val="single"/>
        </w:rPr>
        <w:t xml:space="preserve">of effective vaccines, </w:t>
      </w:r>
      <w:r w:rsidRPr="00E70065">
        <w:rPr>
          <w:highlight w:val="green"/>
          <w:u w:val="single"/>
        </w:rPr>
        <w:t xml:space="preserve">but </w:t>
      </w:r>
      <w:r w:rsidRPr="006628A0">
        <w:rPr>
          <w:u w:val="single"/>
        </w:rPr>
        <w:t xml:space="preserve">it would </w:t>
      </w:r>
      <w:r w:rsidRPr="00E70065">
        <w:rPr>
          <w:highlight w:val="green"/>
          <w:u w:val="single"/>
        </w:rPr>
        <w:t xml:space="preserve">create </w:t>
      </w:r>
      <w:r w:rsidRPr="00E70065">
        <w:rPr>
          <w:b/>
          <w:bCs/>
          <w:highlight w:val="green"/>
          <w:u w:val="single"/>
        </w:rPr>
        <w:t>substantial disincentives to invest in innovation</w:t>
      </w:r>
      <w:r w:rsidRPr="006628A0">
        <w:rPr>
          <w:u w:val="single"/>
        </w:rPr>
        <w:t xml:space="preserve">. The </w:t>
      </w:r>
      <w:r w:rsidRPr="00E70065">
        <w:rPr>
          <w:highlight w:val="green"/>
          <w:u w:val="single"/>
        </w:rPr>
        <w:t xml:space="preserve">mRNA technology </w:t>
      </w:r>
      <w:r w:rsidRPr="006628A0">
        <w:rPr>
          <w:u w:val="single"/>
        </w:rPr>
        <w:t xml:space="preserve">at the heart of our vaccines </w:t>
      </w:r>
      <w:r w:rsidRPr="00E70065">
        <w:rPr>
          <w:highlight w:val="green"/>
          <w:u w:val="single"/>
        </w:rPr>
        <w:t xml:space="preserve">is </w:t>
      </w:r>
      <w:r w:rsidRPr="006628A0">
        <w:rPr>
          <w:u w:val="single"/>
        </w:rPr>
        <w:t xml:space="preserve">the result of </w:t>
      </w:r>
      <w:r w:rsidRPr="00E70065">
        <w:rPr>
          <w:highlight w:val="green"/>
          <w:u w:val="single"/>
        </w:rPr>
        <w:t>decades of American investment and labor</w:t>
      </w:r>
      <w:r w:rsidRPr="006628A0">
        <w:rPr>
          <w:u w:val="single"/>
        </w:rPr>
        <w:t xml:space="preserve">, </w:t>
      </w:r>
      <w:r w:rsidRPr="00E70065">
        <w:rPr>
          <w:highlight w:val="green"/>
          <w:u w:val="single"/>
        </w:rPr>
        <w:t xml:space="preserve">and </w:t>
      </w:r>
      <w:r w:rsidRPr="006628A0">
        <w:rPr>
          <w:u w:val="single"/>
        </w:rPr>
        <w:t xml:space="preserve">it’s a </w:t>
      </w:r>
      <w:r w:rsidRPr="00E70065">
        <w:rPr>
          <w:highlight w:val="green"/>
          <w:u w:val="single"/>
        </w:rPr>
        <w:t xml:space="preserve">leg up on the next global health crisis. Ceding </w:t>
      </w:r>
      <w:r w:rsidRPr="006628A0">
        <w:rPr>
          <w:u w:val="single"/>
        </w:rPr>
        <w:t xml:space="preserve">this </w:t>
      </w:r>
      <w:r w:rsidRPr="00E70065">
        <w:rPr>
          <w:highlight w:val="green"/>
          <w:u w:val="single"/>
        </w:rPr>
        <w:t xml:space="preserve">advantage to </w:t>
      </w:r>
      <w:r w:rsidRPr="006628A0">
        <w:rPr>
          <w:u w:val="single"/>
        </w:rPr>
        <w:t xml:space="preserve">the </w:t>
      </w:r>
      <w:r w:rsidRPr="00E70065">
        <w:rPr>
          <w:highlight w:val="green"/>
          <w:u w:val="single"/>
        </w:rPr>
        <w:t>C</w:t>
      </w:r>
      <w:r w:rsidRPr="006628A0">
        <w:rPr>
          <w:u w:val="single"/>
        </w:rPr>
        <w:t xml:space="preserve">hinese </w:t>
      </w:r>
      <w:r w:rsidRPr="00E70065">
        <w:rPr>
          <w:highlight w:val="green"/>
          <w:u w:val="single"/>
        </w:rPr>
        <w:t>C</w:t>
      </w:r>
      <w:r w:rsidRPr="006628A0">
        <w:rPr>
          <w:u w:val="single"/>
        </w:rPr>
        <w:t xml:space="preserve">ommunist </w:t>
      </w:r>
      <w:r w:rsidRPr="00E70065">
        <w:rPr>
          <w:highlight w:val="green"/>
          <w:u w:val="single"/>
        </w:rPr>
        <w:t>P</w:t>
      </w:r>
      <w:r w:rsidRPr="006628A0">
        <w:rPr>
          <w:u w:val="single"/>
        </w:rPr>
        <w:t xml:space="preserve">arty all but </w:t>
      </w:r>
      <w:r w:rsidRPr="00E70065">
        <w:rPr>
          <w:highlight w:val="green"/>
          <w:u w:val="single"/>
        </w:rPr>
        <w:t xml:space="preserve">guarantees </w:t>
      </w:r>
      <w:r w:rsidRPr="006628A0">
        <w:rPr>
          <w:u w:val="single"/>
        </w:rPr>
        <w:t xml:space="preserve">that </w:t>
      </w:r>
      <w:r w:rsidRPr="00E70065">
        <w:rPr>
          <w:highlight w:val="green"/>
          <w:u w:val="single"/>
        </w:rPr>
        <w:t xml:space="preserve">we will </w:t>
      </w:r>
      <w:r w:rsidRPr="00E70065">
        <w:rPr>
          <w:b/>
          <w:bCs/>
          <w:highlight w:val="green"/>
          <w:u w:val="single"/>
        </w:rPr>
        <w:t>lose the next vaccine race</w:t>
      </w:r>
      <w:r w:rsidRPr="006628A0">
        <w:rPr>
          <w:u w:val="single"/>
        </w:rPr>
        <w:t xml:space="preserve">, </w:t>
      </w:r>
      <w:r w:rsidRPr="00E70065">
        <w:rPr>
          <w:highlight w:val="green"/>
          <w:u w:val="single"/>
        </w:rPr>
        <w:t xml:space="preserve">and </w:t>
      </w:r>
      <w:r w:rsidRPr="006628A0">
        <w:rPr>
          <w:u w:val="single"/>
        </w:rPr>
        <w:t xml:space="preserve">that </w:t>
      </w:r>
      <w:r w:rsidRPr="00E70065">
        <w:rPr>
          <w:b/>
          <w:bCs/>
          <w:highlight w:val="green"/>
          <w:u w:val="single"/>
        </w:rPr>
        <w:t>Beijing will have the upper hand abroad.</w:t>
      </w:r>
      <w:r w:rsidRPr="00E70065">
        <w:rPr>
          <w:highlight w:val="green"/>
          <w:u w:val="single"/>
        </w:rPr>
        <w:t xml:space="preserve"> China’s </w:t>
      </w:r>
      <w:r w:rsidRPr="006628A0">
        <w:rPr>
          <w:u w:val="single"/>
        </w:rPr>
        <w:t xml:space="preserve">corrupt </w:t>
      </w:r>
      <w:r w:rsidRPr="00E70065">
        <w:rPr>
          <w:highlight w:val="green"/>
          <w:u w:val="single"/>
        </w:rPr>
        <w:t xml:space="preserve">leadership </w:t>
      </w:r>
      <w:r w:rsidRPr="006628A0">
        <w:rPr>
          <w:u w:val="single"/>
        </w:rPr>
        <w:t xml:space="preserve">won’t need to hack our databases; they’ll simply </w:t>
      </w:r>
      <w:r w:rsidRPr="00E70065">
        <w:rPr>
          <w:highlight w:val="green"/>
          <w:u w:val="single"/>
        </w:rPr>
        <w:t xml:space="preserve">use our freely surrendered technological advances </w:t>
      </w:r>
      <w:r w:rsidRPr="00E70065">
        <w:rPr>
          <w:b/>
          <w:bCs/>
          <w:highlight w:val="green"/>
          <w:u w:val="single"/>
        </w:rPr>
        <w:t>to undermine us abroad</w:t>
      </w:r>
      <w:r w:rsidRPr="00984DF2">
        <w:rPr>
          <w:sz w:val="16"/>
        </w:rPr>
        <w:t xml:space="preserve">. </w:t>
      </w:r>
      <w:r w:rsidRPr="006628A0">
        <w:rPr>
          <w:u w:val="single"/>
        </w:rPr>
        <w:t>There’s a better way. America can vaccinate a billion people around the globe. It’s going to take work and investment</w:t>
      </w:r>
      <w:r w:rsidRPr="00984DF2">
        <w:rPr>
          <w:sz w:val="16"/>
        </w:rPr>
        <w:t xml:space="preserve">. The administration should make vaccine diplomacy the State Department’s top budget priority and begin working with pharmaceutical companies on cost-sharing agreements. We need to encourage public-private partnerships and facilitate overseas licensing agreements to enable American pharmaceutical companies to export vaccines without surrendering their legal rights. We need to encourage donations from America’s unused vaccine supply. Getting personal protective equipment, oxygen and ventilators into doctors’ hands abroad is saving lives every day, so we should expand exports of these and related items. Likewise, we should break open the supply-chain bottleneck that is thwarting the delivery of cargo. The developing world lacks vaccine manufacturing, storage and distribution capacities—and none of these problems are solved by an IP giveaway. A U.S. public-private program to advance vaccine diplomacy will help more people more quickly.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 In less than a year, American physicians, scientists and pharmaceutical companies confronted an extremely potent virus, created multiple effective vaccines, and produced enough of them to inoculate the majority of our 330 million citizens. This extraordinary achievement is a testament to American innovation and to our system of free competition, targeted private-public partnership and robust legal protections. The Chinese alternative—a system </w:t>
      </w:r>
      <w:r w:rsidRPr="00984DF2">
        <w:rPr>
          <w:sz w:val="16"/>
        </w:rPr>
        <w:lastRenderedPageBreak/>
        <w:t>of state-sponsored mismanagement, deception and coercion—has shown itself to be not only a failure, but a failure big enough to infect the globe. The message is simple: Americans are here to help. Uncle Sam, not Chairman Xi, can end Covid-19.</w:t>
      </w:r>
    </w:p>
    <w:p w14:paraId="55953EBE" w14:textId="77777777" w:rsidR="007319E7" w:rsidRDefault="007319E7" w:rsidP="00A67EAB">
      <w:pPr>
        <w:rPr>
          <w:sz w:val="16"/>
        </w:rPr>
      </w:pPr>
    </w:p>
    <w:p w14:paraId="34AC2E69" w14:textId="77777777" w:rsidR="007319E7" w:rsidRDefault="007319E7" w:rsidP="007319E7">
      <w:pPr>
        <w:pStyle w:val="Heading3"/>
      </w:pPr>
      <w:r>
        <w:lastRenderedPageBreak/>
        <w:t>1NC – AT: India Impact</w:t>
      </w:r>
    </w:p>
    <w:p w14:paraId="4C7D4EFB" w14:textId="77777777" w:rsidR="007319E7" w:rsidRDefault="007319E7" w:rsidP="007319E7">
      <w:pPr>
        <w:pStyle w:val="Heading4"/>
      </w:pPr>
      <w:r>
        <w:t xml:space="preserve">India Scenario - </w:t>
      </w:r>
    </w:p>
    <w:p w14:paraId="7E4BCF0B" w14:textId="77777777" w:rsidR="007319E7" w:rsidRDefault="007319E7" w:rsidP="007319E7">
      <w:pPr>
        <w:pStyle w:val="Heading4"/>
      </w:pPr>
      <w:r>
        <w:t xml:space="preserve">1] Non-Unique - India COVID </w:t>
      </w:r>
      <w:r>
        <w:rPr>
          <w:u w:val="single"/>
        </w:rPr>
        <w:t>improving</w:t>
      </w:r>
      <w:r>
        <w:t>.</w:t>
      </w:r>
    </w:p>
    <w:p w14:paraId="3D52CD5C" w14:textId="77777777" w:rsidR="007319E7" w:rsidRPr="00627A6F" w:rsidRDefault="007319E7" w:rsidP="007319E7">
      <w:r w:rsidRPr="00627A6F">
        <w:rPr>
          <w:rStyle w:val="Style13ptBold"/>
        </w:rPr>
        <w:t>The Economist 5-24</w:t>
      </w:r>
      <w:r w:rsidRPr="00627A6F">
        <w:t xml:space="preserve"> 5-24-2021 "India's COVID-19 crisis is beginning to ease"</w:t>
      </w:r>
      <w:r>
        <w:t xml:space="preserve"> </w:t>
      </w:r>
      <w:hyperlink r:id="rId30" w:anchor="selection-579.0-582.0" w:history="1">
        <w:r w:rsidRPr="002F3BF8">
          <w:rPr>
            <w:rStyle w:val="Hyperlink"/>
          </w:rPr>
          <w:t>https://archive.is/rpQ63#selection-579.0-582.0</w:t>
        </w:r>
      </w:hyperlink>
      <w:r>
        <w:t xml:space="preserve"> //Elmer </w:t>
      </w:r>
    </w:p>
    <w:p w14:paraId="2C9D1FB6" w14:textId="77777777" w:rsidR="007319E7" w:rsidRPr="00623123" w:rsidRDefault="007319E7" w:rsidP="007319E7">
      <w:pPr>
        <w:rPr>
          <w:sz w:val="16"/>
        </w:rPr>
      </w:pPr>
      <w:r w:rsidRPr="00623123">
        <w:rPr>
          <w:u w:val="single"/>
        </w:rPr>
        <w:t xml:space="preserve">Yet even India’s faulty government numbers now give </w:t>
      </w:r>
      <w:r w:rsidRPr="00E70065">
        <w:rPr>
          <w:b/>
          <w:highlight w:val="green"/>
          <w:u w:val="single"/>
        </w:rPr>
        <w:t>reason for hope</w:t>
      </w:r>
      <w:r w:rsidRPr="00623123">
        <w:rPr>
          <w:sz w:val="16"/>
        </w:rPr>
        <w:t xml:space="preserve">. The parts of the country where counting is fairly reliable show a clear trend. The virus’s vicious </w:t>
      </w:r>
      <w:r w:rsidRPr="00E70065">
        <w:rPr>
          <w:b/>
          <w:highlight w:val="green"/>
          <w:u w:val="single"/>
        </w:rPr>
        <w:t>second wave</w:t>
      </w:r>
      <w:r w:rsidRPr="00E70065">
        <w:rPr>
          <w:sz w:val="16"/>
          <w:highlight w:val="green"/>
        </w:rPr>
        <w:t xml:space="preserve"> </w:t>
      </w:r>
      <w:r w:rsidRPr="00623123">
        <w:rPr>
          <w:sz w:val="16"/>
        </w:rPr>
        <w:t xml:space="preserve">is </w:t>
      </w:r>
      <w:r w:rsidRPr="00E70065">
        <w:rPr>
          <w:b/>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E70065">
        <w:rPr>
          <w:b/>
          <w:highlight w:val="green"/>
          <w:u w:val="single"/>
        </w:rPr>
        <w:t>daily</w:t>
      </w:r>
      <w:r w:rsidRPr="00E70065">
        <w:rPr>
          <w:sz w:val="16"/>
          <w:highlight w:val="green"/>
        </w:rPr>
        <w:t xml:space="preserve"> </w:t>
      </w:r>
      <w:r w:rsidRPr="00E70065">
        <w:rPr>
          <w:b/>
          <w:highlight w:val="green"/>
          <w:u w:val="single"/>
        </w:rPr>
        <w:t>new cases</w:t>
      </w:r>
      <w:r w:rsidRPr="00E70065">
        <w:rPr>
          <w:sz w:val="16"/>
          <w:highlight w:val="green"/>
        </w:rPr>
        <w:t xml:space="preserve"> </w:t>
      </w:r>
      <w:r w:rsidRPr="00E70065">
        <w:rPr>
          <w:b/>
          <w:highlight w:val="green"/>
          <w:u w:val="single"/>
        </w:rPr>
        <w:t>in Mumbai</w:t>
      </w:r>
      <w:r w:rsidRPr="00623123">
        <w:rPr>
          <w:sz w:val="16"/>
        </w:rPr>
        <w:t xml:space="preserve">, the country’s commercial capital and one of the first places to see a surge, is now </w:t>
      </w:r>
      <w:r w:rsidRPr="00E70065">
        <w:rPr>
          <w:b/>
          <w:highlight w:val="green"/>
          <w:u w:val="single"/>
        </w:rPr>
        <w:t>about one-seventh of its peak</w:t>
      </w:r>
      <w:r w:rsidRPr="00623123">
        <w:rPr>
          <w:sz w:val="16"/>
        </w:rPr>
        <w:t xml:space="preserve">. In </w:t>
      </w:r>
      <w:r w:rsidRPr="00E70065">
        <w:rPr>
          <w:b/>
          <w:highlight w:val="green"/>
          <w:u w:val="single"/>
        </w:rPr>
        <w:t>Delhi</w:t>
      </w:r>
      <w:r w:rsidRPr="00623123">
        <w:rPr>
          <w:sz w:val="16"/>
        </w:rPr>
        <w:t xml:space="preserve">, the hard-hit capital, the proportion of covid </w:t>
      </w:r>
      <w:r w:rsidRPr="00E70065">
        <w:rPr>
          <w:b/>
          <w:highlight w:val="green"/>
          <w:u w:val="single"/>
        </w:rPr>
        <w:t>tests</w:t>
      </w:r>
      <w:r w:rsidRPr="00E70065">
        <w:rPr>
          <w:sz w:val="16"/>
          <w:highlight w:val="green"/>
        </w:rPr>
        <w:t xml:space="preserve"> </w:t>
      </w:r>
      <w:r w:rsidRPr="00623123">
        <w:rPr>
          <w:sz w:val="16"/>
        </w:rPr>
        <w:t xml:space="preserve">proving </w:t>
      </w:r>
      <w:r w:rsidRPr="00E70065">
        <w:rPr>
          <w:b/>
          <w:highlight w:val="green"/>
          <w:u w:val="single"/>
        </w:rPr>
        <w:t>positive</w:t>
      </w:r>
      <w:r w:rsidRPr="00E70065">
        <w:rPr>
          <w:sz w:val="16"/>
          <w:highlight w:val="green"/>
        </w:rPr>
        <w:t xml:space="preserve"> </w:t>
      </w:r>
      <w:r w:rsidRPr="00623123">
        <w:rPr>
          <w:sz w:val="16"/>
        </w:rPr>
        <w:t xml:space="preserve">in April reached a frightening 36%. This has now tumbled </w:t>
      </w:r>
      <w:r w:rsidRPr="00E70065">
        <w:rPr>
          <w:b/>
          <w:highlight w:val="green"/>
          <w:u w:val="single"/>
        </w:rPr>
        <w:t>below 3%.</w:t>
      </w:r>
      <w:r w:rsidRPr="00E70065">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E70065">
        <w:rPr>
          <w:b/>
          <w:highlight w:val="green"/>
          <w:u w:val="single"/>
        </w:rPr>
        <w:t>desperate fight to get</w:t>
      </w:r>
      <w:r w:rsidRPr="00E70065">
        <w:rPr>
          <w:highlight w:val="green"/>
          <w:u w:val="single"/>
        </w:rPr>
        <w:t xml:space="preserve"> </w:t>
      </w:r>
      <w:r w:rsidRPr="00E70065">
        <w:rPr>
          <w:b/>
          <w:highlight w:val="green"/>
          <w:u w:val="single"/>
        </w:rPr>
        <w:t>oxygen</w:t>
      </w:r>
      <w:r w:rsidRPr="00E70065">
        <w:rPr>
          <w:highlight w:val="green"/>
          <w:u w:val="single"/>
        </w:rPr>
        <w:t xml:space="preserve"> </w:t>
      </w:r>
      <w:r w:rsidRPr="00623123">
        <w:rPr>
          <w:u w:val="single"/>
        </w:rPr>
        <w:t xml:space="preserve">to gasping patients </w:t>
      </w:r>
      <w:r w:rsidRPr="00E70065">
        <w:rPr>
          <w:b/>
          <w:highlight w:val="green"/>
          <w:u w:val="single"/>
        </w:rPr>
        <w:t>has</w:t>
      </w:r>
      <w:r w:rsidRPr="00E70065">
        <w:rPr>
          <w:highlight w:val="green"/>
          <w:u w:val="single"/>
        </w:rPr>
        <w:t xml:space="preserve"> </w:t>
      </w:r>
      <w:r w:rsidRPr="00623123">
        <w:rPr>
          <w:u w:val="single"/>
        </w:rPr>
        <w:t xml:space="preserve">been </w:t>
      </w:r>
      <w:r w:rsidRPr="00E70065">
        <w:rPr>
          <w:b/>
          <w:highlight w:val="green"/>
          <w:u w:val="single"/>
        </w:rPr>
        <w:t>won</w:t>
      </w:r>
      <w:r w:rsidRPr="00623123">
        <w:rPr>
          <w:u w:val="single"/>
        </w:rPr>
        <w:t>. Daily demand for liquid medical oxygen (LMO), which reached some 9,000 metric tons—three times the demand during India’s first peak in September—has now begun to drop, says a government task-force</w:t>
      </w:r>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22D64211" w14:textId="77777777" w:rsidR="007319E7" w:rsidRDefault="007319E7" w:rsidP="007319E7">
      <w:pPr>
        <w:pStyle w:val="Heading4"/>
      </w:pPr>
      <w:r>
        <w:t xml:space="preserve">2] </w:t>
      </w:r>
      <w:r>
        <w:rPr>
          <w:u w:val="single"/>
        </w:rPr>
        <w:t>Decreases</w:t>
      </w:r>
      <w:r>
        <w:t xml:space="preserve"> likelihood of War.</w:t>
      </w:r>
    </w:p>
    <w:p w14:paraId="10B13B74" w14:textId="77777777" w:rsidR="007319E7" w:rsidRPr="00912D19" w:rsidRDefault="007319E7" w:rsidP="007319E7">
      <w:r w:rsidRPr="00912D19">
        <w:rPr>
          <w:rStyle w:val="Style13ptBold"/>
        </w:rPr>
        <w:t>Gul 20</w:t>
      </w:r>
      <w:r>
        <w:t xml:space="preserve"> </w:t>
      </w:r>
      <w:r w:rsidRPr="00912D19">
        <w:t>Ayaz Gul 4-28-2020 "Kashmiri Leader: COVID-19 Lowers Chances of Pakistan-India War"</w:t>
      </w:r>
      <w:r>
        <w:t xml:space="preserve"> </w:t>
      </w:r>
      <w:hyperlink r:id="rId31" w:history="1">
        <w:r w:rsidRPr="002F3BF8">
          <w:rPr>
            <w:rStyle w:val="Hyperlink"/>
          </w:rPr>
          <w:t>https://www.voanews.com/south-central-asia/kashmiri-leader-covid-19-lowers-chances-pakistan-india-war</w:t>
        </w:r>
      </w:hyperlink>
      <w:r>
        <w:t xml:space="preserve"> (VOA reporter)//Elmer</w:t>
      </w:r>
    </w:p>
    <w:p w14:paraId="7A428A3C" w14:textId="77777777" w:rsidR="007319E7" w:rsidRPr="00623123" w:rsidRDefault="007319E7" w:rsidP="007319E7">
      <w:pPr>
        <w:rPr>
          <w:sz w:val="16"/>
        </w:rPr>
      </w:pPr>
      <w:r w:rsidRPr="00623123">
        <w:rPr>
          <w:u w:val="single"/>
        </w:rPr>
        <w:t xml:space="preserve">ISLAMABAD - </w:t>
      </w:r>
      <w:r w:rsidRPr="00E70065">
        <w:rPr>
          <w:b/>
          <w:highlight w:val="green"/>
          <w:u w:val="single"/>
        </w:rPr>
        <w:t>Pakistan and India</w:t>
      </w:r>
      <w:r w:rsidRPr="00E70065">
        <w:rPr>
          <w:highlight w:val="green"/>
          <w:u w:val="single"/>
        </w:rPr>
        <w:t xml:space="preserve"> </w:t>
      </w:r>
      <w:r w:rsidRPr="00623123">
        <w:rPr>
          <w:u w:val="single"/>
        </w:rPr>
        <w:t xml:space="preserve">are </w:t>
      </w:r>
      <w:r w:rsidRPr="00E70065">
        <w:rPr>
          <w:b/>
          <w:highlight w:val="green"/>
          <w:u w:val="single"/>
        </w:rPr>
        <w:t>locked in</w:t>
      </w:r>
      <w:r w:rsidRPr="00E70065">
        <w:rPr>
          <w:highlight w:val="green"/>
          <w:u w:val="single"/>
        </w:rPr>
        <w:t xml:space="preserve"> </w:t>
      </w:r>
      <w:r w:rsidRPr="00623123">
        <w:rPr>
          <w:u w:val="single"/>
        </w:rPr>
        <w:t xml:space="preserve">almost </w:t>
      </w:r>
      <w:r w:rsidRPr="00E70065">
        <w:rPr>
          <w:b/>
          <w:highlight w:val="green"/>
          <w:u w:val="single"/>
        </w:rPr>
        <w:t>daily military clashes</w:t>
      </w:r>
      <w:r w:rsidRPr="00E70065">
        <w:rPr>
          <w:highlight w:val="green"/>
          <w:u w:val="single"/>
        </w:rPr>
        <w:t xml:space="preserve"> </w:t>
      </w:r>
      <w:r w:rsidRPr="00623123">
        <w:rPr>
          <w:u w:val="single"/>
        </w:rPr>
        <w:t xml:space="preserve">across their Kashmir frontier, </w:t>
      </w:r>
      <w:r w:rsidRPr="00E70065">
        <w:rPr>
          <w:b/>
          <w:highlight w:val="green"/>
          <w:u w:val="single"/>
        </w:rPr>
        <w:t>but</w:t>
      </w:r>
      <w:r w:rsidRPr="00E70065">
        <w:rPr>
          <w:highlight w:val="green"/>
          <w:u w:val="single"/>
        </w:rPr>
        <w:t xml:space="preserve"> </w:t>
      </w:r>
      <w:r w:rsidRPr="00623123">
        <w:rPr>
          <w:u w:val="single"/>
        </w:rPr>
        <w:t xml:space="preserve">the </w:t>
      </w:r>
      <w:r w:rsidRPr="00E70065">
        <w:rPr>
          <w:b/>
          <w:highlight w:val="green"/>
          <w:u w:val="single"/>
        </w:rPr>
        <w:t>president of</w:t>
      </w:r>
      <w:r w:rsidRPr="00E70065">
        <w:rPr>
          <w:highlight w:val="green"/>
          <w:u w:val="single"/>
        </w:rPr>
        <w:t xml:space="preserve"> </w:t>
      </w:r>
      <w:r w:rsidRPr="00623123">
        <w:rPr>
          <w:u w:val="single"/>
        </w:rPr>
        <w:t xml:space="preserve">the </w:t>
      </w:r>
      <w:r w:rsidRPr="00E70065">
        <w:rPr>
          <w:b/>
          <w:highlight w:val="green"/>
          <w:u w:val="single"/>
        </w:rPr>
        <w:t>Pakistani-ruled part</w:t>
      </w:r>
      <w:r w:rsidRPr="00E70065">
        <w:rPr>
          <w:highlight w:val="green"/>
          <w:u w:val="single"/>
        </w:rPr>
        <w:t xml:space="preserve"> </w:t>
      </w:r>
      <w:r w:rsidRPr="00623123">
        <w:rPr>
          <w:u w:val="single"/>
        </w:rPr>
        <w:t xml:space="preserve">of the disputed territory </w:t>
      </w:r>
      <w:r w:rsidRPr="00E70065">
        <w:rPr>
          <w:b/>
          <w:highlight w:val="green"/>
          <w:u w:val="single"/>
        </w:rPr>
        <w:t>says</w:t>
      </w:r>
      <w:r w:rsidRPr="00E70065">
        <w:rPr>
          <w:highlight w:val="green"/>
          <w:u w:val="single"/>
        </w:rPr>
        <w:t xml:space="preserve"> </w:t>
      </w:r>
      <w:r w:rsidRPr="00623123">
        <w:rPr>
          <w:u w:val="single"/>
        </w:rPr>
        <w:t xml:space="preserve">the </w:t>
      </w:r>
      <w:r w:rsidRPr="00E70065">
        <w:rPr>
          <w:b/>
          <w:highlight w:val="green"/>
          <w:u w:val="single"/>
        </w:rPr>
        <w:t>coronavirus</w:t>
      </w:r>
      <w:r w:rsidRPr="00E70065">
        <w:rPr>
          <w:highlight w:val="green"/>
          <w:u w:val="single"/>
        </w:rPr>
        <w:t xml:space="preserve"> </w:t>
      </w:r>
      <w:r w:rsidRPr="00623123">
        <w:rPr>
          <w:u w:val="single"/>
        </w:rPr>
        <w:t xml:space="preserve">pandemic </w:t>
      </w:r>
      <w:r w:rsidRPr="00E70065">
        <w:rPr>
          <w:b/>
          <w:highlight w:val="green"/>
          <w:u w:val="single"/>
        </w:rPr>
        <w:t>has</w:t>
      </w:r>
      <w:r w:rsidRPr="00E70065">
        <w:rPr>
          <w:highlight w:val="green"/>
          <w:u w:val="single"/>
        </w:rPr>
        <w:t xml:space="preserve"> </w:t>
      </w:r>
      <w:r w:rsidRPr="00623123">
        <w:rPr>
          <w:u w:val="single"/>
        </w:rPr>
        <w:t xml:space="preserve">for now </w:t>
      </w:r>
      <w:r w:rsidRPr="00E70065">
        <w:rPr>
          <w:b/>
          <w:highlight w:val="green"/>
          <w:u w:val="single"/>
        </w:rPr>
        <w:t>diminished chances, if any</w:t>
      </w:r>
      <w:r w:rsidRPr="00623123">
        <w:rPr>
          <w:u w:val="single"/>
        </w:rPr>
        <w:t xml:space="preserve">, </w:t>
      </w:r>
      <w:r w:rsidRPr="00E70065">
        <w:rPr>
          <w:b/>
          <w:highlight w:val="green"/>
          <w:u w:val="single"/>
        </w:rPr>
        <w:t>of</w:t>
      </w:r>
      <w:r w:rsidRPr="00E70065">
        <w:rPr>
          <w:highlight w:val="green"/>
          <w:u w:val="single"/>
        </w:rPr>
        <w:t xml:space="preserve"> </w:t>
      </w:r>
      <w:r w:rsidRPr="00623123">
        <w:rPr>
          <w:u w:val="single"/>
        </w:rPr>
        <w:t xml:space="preserve">the </w:t>
      </w:r>
      <w:r w:rsidRPr="00E70065">
        <w:rPr>
          <w:b/>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 xml:space="preserve">The clashes have caused dozens of casualties on both sides, mostly civilians living in villages close to the </w:t>
      </w:r>
      <w:proofErr w:type="spellStart"/>
      <w:r w:rsidRPr="00623123">
        <w:rPr>
          <w:u w:val="single"/>
        </w:rPr>
        <w:t>LoC.</w:t>
      </w:r>
      <w:proofErr w:type="spellEnd"/>
      <w:r w:rsidRPr="00623123">
        <w:rPr>
          <w:sz w:val="16"/>
        </w:rPr>
        <w:t xml:space="preserve"> “I </w:t>
      </w:r>
      <w:r w:rsidRPr="00E70065">
        <w:rPr>
          <w:b/>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both of the nuclear-armed rival nations. “</w:t>
      </w:r>
      <w:r w:rsidRPr="00623123">
        <w:rPr>
          <w:u w:val="single"/>
        </w:rPr>
        <w:t xml:space="preserve">Right now, the </w:t>
      </w:r>
      <w:r w:rsidRPr="00E70065">
        <w:rPr>
          <w:b/>
          <w:highlight w:val="green"/>
          <w:u w:val="single"/>
        </w:rPr>
        <w:t>world</w:t>
      </w:r>
      <w:r w:rsidRPr="00E70065">
        <w:rPr>
          <w:highlight w:val="green"/>
          <w:u w:val="single"/>
        </w:rPr>
        <w:t xml:space="preserve"> </w:t>
      </w:r>
      <w:r w:rsidRPr="00623123">
        <w:rPr>
          <w:u w:val="single"/>
        </w:rPr>
        <w:t xml:space="preserve">is </w:t>
      </w:r>
      <w:r w:rsidRPr="00E70065">
        <w:rPr>
          <w:b/>
          <w:highlight w:val="green"/>
          <w:u w:val="single"/>
        </w:rPr>
        <w:t>preoccupied with</w:t>
      </w:r>
      <w:r w:rsidRPr="00E70065">
        <w:rPr>
          <w:highlight w:val="green"/>
          <w:u w:val="single"/>
        </w:rPr>
        <w:t xml:space="preserve"> </w:t>
      </w:r>
      <w:r w:rsidRPr="00623123">
        <w:rPr>
          <w:u w:val="single"/>
        </w:rPr>
        <w:t xml:space="preserve">the </w:t>
      </w:r>
      <w:r w:rsidRPr="00E70065">
        <w:rPr>
          <w:b/>
          <w:highlight w:val="green"/>
          <w:u w:val="single"/>
        </w:rPr>
        <w:t>COVID</w:t>
      </w:r>
      <w:r w:rsidRPr="00623123">
        <w:rPr>
          <w:u w:val="single"/>
        </w:rPr>
        <w:t xml:space="preserve">-19 </w:t>
      </w:r>
      <w:r w:rsidRPr="00E70065">
        <w:rPr>
          <w:b/>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65BE095E" w14:textId="77777777" w:rsidR="007319E7" w:rsidRDefault="007319E7" w:rsidP="007319E7">
      <w:pPr>
        <w:pStyle w:val="Heading4"/>
      </w:pPr>
      <w:r>
        <w:lastRenderedPageBreak/>
        <w:t>3] Pakistan instability were unrelated to COVID – we’ll insert the card</w:t>
      </w:r>
    </w:p>
    <w:p w14:paraId="467A58CE" w14:textId="77777777" w:rsidR="007319E7" w:rsidRPr="00FE51A3" w:rsidRDefault="007319E7" w:rsidP="007319E7">
      <w:pPr>
        <w:rPr>
          <w:rFonts w:asciiTheme="majorHAnsi" w:hAnsiTheme="majorHAnsi" w:cstheme="majorHAnsi"/>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32"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5EADA1C3" w14:textId="77777777" w:rsidR="007319E7" w:rsidRPr="00623123" w:rsidRDefault="007319E7" w:rsidP="007319E7">
      <w:pPr>
        <w:rPr>
          <w:rFonts w:asciiTheme="majorHAnsi" w:hAnsiTheme="majorHAnsi" w:cstheme="majorHAnsi"/>
          <w:sz w:val="16"/>
        </w:rPr>
      </w:pPr>
      <w:r w:rsidRPr="00623123">
        <w:rPr>
          <w:sz w:val="16"/>
        </w:rPr>
        <w:t xml:space="preserve">INDIA </w:t>
      </w:r>
      <w:proofErr w:type="spellStart"/>
      <w:r w:rsidRPr="00623123">
        <w:rPr>
          <w:sz w:val="16"/>
        </w:rPr>
        <w:t>India</w:t>
      </w:r>
      <w:proofErr w:type="spellEnd"/>
      <w:r w:rsidRPr="00623123">
        <w:rPr>
          <w:sz w:val="16"/>
        </w:rPr>
        <w:t xml:space="preserve"> saw a rise in armed conflict during the study period, with violent clashes in the Kashmir region between Kashmiri separatists facing off against the Indian military, as well as conflicts between Pakistan and India. “</w:t>
      </w:r>
      <w:proofErr w:type="gramStart"/>
      <w:r w:rsidRPr="00623123">
        <w:rPr>
          <w:sz w:val="16"/>
        </w:rPr>
        <w:t>So</w:t>
      </w:r>
      <w:proofErr w:type="gramEnd"/>
      <w:r w:rsidRPr="00623123">
        <w:rPr>
          <w:sz w:val="16"/>
        </w:rPr>
        <w:t xml:space="preserve">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Kashmir, and sealing it way from international media attention…launched more intense counter-insurgency efforts and…crack[ed] down on any pro-Pakistani sympathy expressions.” IRAQ </w:t>
      </w:r>
      <w:proofErr w:type="spellStart"/>
      <w:r w:rsidRPr="00623123">
        <w:rPr>
          <w:sz w:val="16"/>
        </w:rPr>
        <w:t>Iraq</w:t>
      </w:r>
      <w:proofErr w:type="spellEnd"/>
      <w:r w:rsidRPr="00623123">
        <w:rPr>
          <w:sz w:val="16"/>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E70065">
        <w:rPr>
          <w:rFonts w:asciiTheme="majorHAnsi" w:hAnsiTheme="majorHAnsi" w:cstheme="majorHAnsi"/>
          <w:b/>
          <w:bCs/>
          <w:highlight w:val="green"/>
          <w:u w:val="single"/>
        </w:rPr>
        <w:t>The ongoing conflict with India saw a rise in armed conflict in Pakistan</w:t>
      </w:r>
      <w:r w:rsidRPr="00E70065">
        <w:rPr>
          <w:rFonts w:asciiTheme="majorHAnsi" w:hAnsiTheme="majorHAnsi" w:cstheme="majorHAnsi"/>
          <w:b/>
          <w:bCs/>
          <w:sz w:val="16"/>
          <w:highlight w:val="green"/>
        </w:rPr>
        <w:t xml:space="preserve"> </w:t>
      </w:r>
      <w:r w:rsidRPr="00623123">
        <w:rPr>
          <w:rFonts w:asciiTheme="majorHAnsi" w:hAnsiTheme="majorHAnsi" w:cstheme="majorHAnsi"/>
          <w:sz w:val="16"/>
        </w:rPr>
        <w:t xml:space="preserve">during the study period – </w:t>
      </w:r>
      <w:r w:rsidRPr="00E70065">
        <w:rPr>
          <w:rFonts w:asciiTheme="majorHAnsi" w:hAnsiTheme="majorHAnsi" w:cstheme="majorHAnsi"/>
          <w:b/>
          <w:highlight w:val="green"/>
          <w:u w:val="single"/>
          <w:bdr w:val="single" w:sz="4" w:space="0" w:color="auto"/>
        </w:rPr>
        <w:t>which were unrelated to the pandemic</w:t>
      </w:r>
      <w:r w:rsidRPr="00623123">
        <w:rPr>
          <w:rFonts w:asciiTheme="majorHAnsi" w:hAnsiTheme="majorHAnsi" w:cstheme="majorHAnsi"/>
          <w:sz w:val="16"/>
        </w:rPr>
        <w:t xml:space="preserve">, </w:t>
      </w:r>
      <w:r w:rsidRPr="00627A6F">
        <w:rPr>
          <w:rFonts w:asciiTheme="majorHAnsi" w:hAnsiTheme="majorHAnsi" w:cstheme="majorHAnsi"/>
          <w:u w:val="single"/>
        </w:rPr>
        <w:t>but also a rise in Taliban-affiliated groups and anti-government sentiments due to pandemic restrictions</w:t>
      </w:r>
      <w:r w:rsidRPr="00623123">
        <w:rPr>
          <w:rFonts w:asciiTheme="majorHAnsi" w:hAnsiTheme="majorHAnsi" w:cstheme="majorHAnsi"/>
          <w:sz w:val="16"/>
        </w:rPr>
        <w:t>, Ide said. “There were a lot of anti-government grievances,” Ide said. “</w:t>
      </w:r>
      <w:r w:rsidRPr="00627A6F">
        <w:rPr>
          <w:rFonts w:asciiTheme="majorHAnsi" w:hAnsiTheme="majorHAnsi" w:cstheme="majorHAnsi"/>
          <w:u w:val="single"/>
        </w:rPr>
        <w:t xml:space="preserve">There were restrictions on religious gatherings, which religious groups did not like, and there were some negative </w:t>
      </w:r>
      <w:r w:rsidRPr="00627A6F">
        <w:rPr>
          <w:rFonts w:asciiTheme="majorHAnsi" w:hAnsiTheme="majorHAnsi" w:cstheme="majorHAnsi"/>
          <w:b/>
          <w:bCs/>
          <w:u w:val="single"/>
        </w:rPr>
        <w:t>economic impacts which affected the local people</w:t>
      </w:r>
      <w:r w:rsidRPr="00623123">
        <w:rPr>
          <w:rFonts w:asciiTheme="majorHAnsi" w:hAnsiTheme="majorHAnsi" w:cstheme="majorHAnsi"/>
          <w:sz w:val="16"/>
        </w:rPr>
        <w:t xml:space="preserve">.” Ide said those two factors could have been exploited by the Taliban in a quest to recruit more followers. Later in the study period, </w:t>
      </w:r>
      <w:proofErr w:type="gramStart"/>
      <w:r w:rsidRPr="00627A6F">
        <w:rPr>
          <w:rFonts w:asciiTheme="majorHAnsi" w:hAnsiTheme="majorHAnsi" w:cstheme="majorHAnsi"/>
          <w:u w:val="single"/>
        </w:rPr>
        <w:t>a swath Pakistani government officials</w:t>
      </w:r>
      <w:proofErr w:type="gramEnd"/>
      <w:r w:rsidRPr="00627A6F">
        <w:rPr>
          <w:rFonts w:asciiTheme="majorHAnsi" w:hAnsiTheme="majorHAnsi" w:cstheme="majorHAnsi"/>
          <w:u w:val="single"/>
        </w:rPr>
        <w:t xml:space="preserve"> were struck with COVID-19, </w:t>
      </w:r>
      <w:r w:rsidRPr="00627A6F">
        <w:rPr>
          <w:rFonts w:asciiTheme="majorHAnsi" w:hAnsiTheme="majorHAnsi" w:cstheme="majorHAnsi"/>
          <w:b/>
          <w:bCs/>
          <w:u w:val="single"/>
        </w:rPr>
        <w:t>leaving the country with a leadership crisis</w:t>
      </w:r>
      <w:r w:rsidRPr="00627A6F">
        <w:rPr>
          <w:rFonts w:asciiTheme="majorHAnsi" w:hAnsiTheme="majorHAnsi" w:cstheme="majorHAnsi"/>
          <w:u w:val="single"/>
        </w:rPr>
        <w:t>, which saw an increase of attacks by Taliban groups</w:t>
      </w:r>
      <w:r w:rsidRPr="00623123">
        <w:rPr>
          <w:rFonts w:asciiTheme="majorHAnsi" w:hAnsiTheme="majorHAnsi" w:cstheme="majorHAnsi"/>
          <w:sz w:val="16"/>
        </w:rPr>
        <w:t xml:space="preserve"> in May.</w:t>
      </w:r>
    </w:p>
    <w:p w14:paraId="4623A841" w14:textId="77777777" w:rsidR="007319E7" w:rsidRPr="00912D19" w:rsidRDefault="007319E7" w:rsidP="007319E7">
      <w:pPr>
        <w:pStyle w:val="Heading4"/>
      </w:pPr>
      <w:r>
        <w:t xml:space="preserve">4] No escalation – their evidence only says “nuclear” in the context of a </w:t>
      </w:r>
      <w:r>
        <w:rPr>
          <w:u w:val="single"/>
        </w:rPr>
        <w:t>previous</w:t>
      </w:r>
      <w:r>
        <w:t xml:space="preserve"> “ominous hint” </w:t>
      </w:r>
      <w:r>
        <w:rPr>
          <w:u w:val="single"/>
        </w:rPr>
        <w:t>for a convention</w:t>
      </w:r>
      <w:r>
        <w:t xml:space="preserve"> for another conflict which disproves </w:t>
      </w:r>
      <w:r>
        <w:rPr>
          <w:u w:val="single"/>
        </w:rPr>
        <w:t>escalation risk</w:t>
      </w:r>
      <w:r>
        <w:t xml:space="preserve"> AND “continue escalating” is nonsense w/o a brink scenario – we’ll insert another re-cutting.</w:t>
      </w:r>
    </w:p>
    <w:p w14:paraId="60FAAD76" w14:textId="77777777" w:rsidR="007319E7" w:rsidRPr="00FE51A3" w:rsidRDefault="007319E7" w:rsidP="007319E7">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3"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BDD7EA2" w14:textId="77777777" w:rsidR="007319E7" w:rsidRDefault="007319E7" w:rsidP="007319E7">
      <w:pPr>
        <w:rPr>
          <w:rFonts w:asciiTheme="majorHAnsi" w:hAnsiTheme="majorHAnsi" w:cstheme="majorHAnsi"/>
          <w:sz w:val="16"/>
        </w:rPr>
      </w:pPr>
      <w:r w:rsidRPr="00912D19">
        <w:rPr>
          <w:rFonts w:asciiTheme="majorHAnsi" w:hAnsiTheme="majorHAnsi" w:cstheme="majorHAnsi"/>
          <w:sz w:val="16"/>
        </w:rPr>
        <w:lastRenderedPageBreak/>
        <w:t xml:space="preserve">Here's What You Need to Remember: </w:t>
      </w:r>
      <w:r w:rsidRPr="00912D19">
        <w:rPr>
          <w:rStyle w:val="StyleUnderline"/>
          <w:rFonts w:asciiTheme="majorHAnsi" w:hAnsiTheme="majorHAnsi" w:cstheme="majorHAnsi"/>
          <w:sz w:val="24"/>
        </w:rPr>
        <w:t>India and Pakistan account for</w:t>
      </w:r>
      <w:r w:rsidRPr="00912D19">
        <w:rPr>
          <w:rFonts w:asciiTheme="majorHAnsi" w:hAnsiTheme="majorHAnsi" w:cstheme="majorHAnsi"/>
          <w:sz w:val="16"/>
        </w:rPr>
        <w:t xml:space="preserve"> over </w:t>
      </w:r>
      <w:r w:rsidRPr="00912D19">
        <w:rPr>
          <w:rStyle w:val="StyleUnderline"/>
          <w:rFonts w:asciiTheme="majorHAnsi" w:hAnsiTheme="majorHAnsi" w:cstheme="majorHAnsi"/>
          <w:sz w:val="24"/>
        </w:rPr>
        <w:t xml:space="preserve">one-fifth </w:t>
      </w:r>
      <w:r w:rsidRPr="00912D19">
        <w:rPr>
          <w:rStyle w:val="Emphasis"/>
          <w:rFonts w:asciiTheme="majorHAnsi" w:hAnsiTheme="majorHAnsi" w:cstheme="majorHAnsi"/>
          <w:sz w:val="24"/>
        </w:rPr>
        <w:t>world’s population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and</w:t>
      </w:r>
      <w:r w:rsidRPr="00912D19">
        <w:rPr>
          <w:rFonts w:asciiTheme="majorHAnsi" w:hAnsiTheme="majorHAnsi" w:cstheme="majorHAnsi"/>
          <w:sz w:val="16"/>
        </w:rPr>
        <w:t xml:space="preserve"> therefore a </w:t>
      </w:r>
      <w:r w:rsidRPr="00912D19">
        <w:rPr>
          <w:rStyle w:val="StyleUnderline"/>
          <w:rFonts w:asciiTheme="majorHAnsi" w:hAnsiTheme="majorHAnsi" w:cstheme="majorHAnsi"/>
          <w:sz w:val="24"/>
        </w:rPr>
        <w:t xml:space="preserve">significant </w:t>
      </w:r>
      <w:r w:rsidRPr="00912D19">
        <w:rPr>
          <w:rStyle w:val="Emphasis"/>
          <w:rFonts w:asciiTheme="majorHAnsi" w:hAnsiTheme="majorHAnsi" w:cstheme="majorHAnsi"/>
          <w:sz w:val="24"/>
        </w:rPr>
        <w:t>share of economic</w:t>
      </w:r>
      <w:r w:rsidRPr="00912D19">
        <w:rPr>
          <w:rStyle w:val="StyleUnderline"/>
          <w:rFonts w:asciiTheme="majorHAnsi" w:hAnsiTheme="majorHAnsi" w:cstheme="majorHAnsi"/>
          <w:sz w:val="24"/>
        </w:rPr>
        <w:t xml:space="preserve"> activity</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Should their </w:t>
      </w:r>
      <w:r w:rsidRPr="00912D19">
        <w:rPr>
          <w:rStyle w:val="Emphasis"/>
          <w:rFonts w:asciiTheme="majorHAnsi" w:hAnsiTheme="majorHAnsi" w:cstheme="majorHAnsi"/>
          <w:sz w:val="24"/>
        </w:rPr>
        <w:t>major cities</w:t>
      </w:r>
      <w:r w:rsidRPr="00912D19">
        <w:rPr>
          <w:rStyle w:val="StyleUnderline"/>
          <w:rFonts w:asciiTheme="majorHAnsi" w:hAnsiTheme="majorHAnsi" w:cstheme="majorHAnsi"/>
          <w:sz w:val="24"/>
        </w:rPr>
        <w:t xml:space="preserve"> become </w:t>
      </w:r>
      <w:r w:rsidRPr="00912D19">
        <w:rPr>
          <w:rStyle w:val="Emphasis"/>
          <w:rFonts w:asciiTheme="majorHAnsi" w:hAnsiTheme="majorHAnsi" w:cstheme="majorHAnsi"/>
          <w:sz w:val="24"/>
        </w:rPr>
        <w:t>irradiated</w:t>
      </w:r>
      <w:r w:rsidRPr="00912D19">
        <w:rPr>
          <w:rStyle w:val="StyleUnderline"/>
          <w:rFonts w:asciiTheme="majorHAnsi" w:hAnsiTheme="majorHAnsi" w:cstheme="majorHAnsi"/>
          <w:sz w:val="24"/>
        </w:rPr>
        <w:t xml:space="preserve"> ruins with their populations decimated</w:t>
      </w:r>
      <w:r w:rsidRPr="00912D19">
        <w:rPr>
          <w:rFonts w:asciiTheme="majorHAnsi" w:hAnsiTheme="majorHAnsi" w:cstheme="majorHAnsi"/>
          <w:sz w:val="16"/>
        </w:rPr>
        <w:t xml:space="preserve">, a </w:t>
      </w:r>
      <w:r w:rsidRPr="00912D19">
        <w:rPr>
          <w:rStyle w:val="Emphasis"/>
          <w:rFonts w:asciiTheme="majorHAnsi" w:hAnsiTheme="majorHAnsi" w:cstheme="majorHAnsi"/>
          <w:sz w:val="24"/>
        </w:rPr>
        <w:t>tremendous disruption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would</w:t>
      </w:r>
      <w:r w:rsidRPr="00912D19">
        <w:rPr>
          <w:rFonts w:asciiTheme="majorHAnsi" w:hAnsiTheme="majorHAnsi" w:cstheme="majorHAnsi"/>
          <w:sz w:val="16"/>
        </w:rPr>
        <w:t xml:space="preserve"> surely </w:t>
      </w:r>
      <w:r w:rsidRPr="00912D19">
        <w:rPr>
          <w:rStyle w:val="StyleUnderline"/>
          <w:rFonts w:asciiTheme="majorHAnsi" w:hAnsiTheme="majorHAnsi" w:cstheme="majorHAnsi"/>
          <w:sz w:val="24"/>
        </w:rPr>
        <w:t>result</w:t>
      </w:r>
      <w:r w:rsidRPr="00912D19">
        <w:rPr>
          <w:rFonts w:asciiTheme="majorHAnsi" w:hAnsiTheme="majorHAnsi" w:cstheme="majorHAnsi"/>
          <w:sz w:val="16"/>
        </w:rPr>
        <w:t xml:space="preserve">. Between February 26 and 27 </w:t>
      </w:r>
      <w:r w:rsidRPr="00E70065">
        <w:rPr>
          <w:rStyle w:val="StyleUnderline"/>
          <w:rFonts w:asciiTheme="majorHAnsi" w:hAnsiTheme="majorHAnsi" w:cstheme="majorHAnsi"/>
          <w:highlight w:val="green"/>
        </w:rPr>
        <w:t>in 2019</w:t>
      </w:r>
      <w:r w:rsidRPr="00912D19">
        <w:rPr>
          <w:rFonts w:asciiTheme="majorHAnsi" w:hAnsiTheme="majorHAnsi" w:cstheme="majorHAnsi"/>
          <w:sz w:val="16"/>
        </w:rPr>
        <w:t xml:space="preserve">, </w:t>
      </w:r>
      <w:r w:rsidRPr="00E70065">
        <w:rPr>
          <w:rStyle w:val="StyleUnderline"/>
          <w:rFonts w:asciiTheme="majorHAnsi" w:hAnsiTheme="majorHAnsi" w:cstheme="majorHAnsi"/>
          <w:highlight w:val="green"/>
        </w:rPr>
        <w:t xml:space="preserve">Indian and Pakistani warplanes </w:t>
      </w:r>
      <w:r w:rsidRPr="00E70065">
        <w:rPr>
          <w:rStyle w:val="Emphasis"/>
          <w:rFonts w:asciiTheme="majorHAnsi" w:hAnsiTheme="majorHAnsi" w:cstheme="majorHAnsi"/>
          <w:highlight w:val="green"/>
        </w:rPr>
        <w:t>launched strikes</w:t>
      </w:r>
      <w:r w:rsidRPr="00E70065">
        <w:rPr>
          <w:rStyle w:val="StyleUnderline"/>
          <w:rFonts w:asciiTheme="majorHAnsi" w:hAnsiTheme="majorHAnsi" w:cstheme="majorHAnsi"/>
          <w:sz w:val="24"/>
          <w:highlight w:val="green"/>
        </w:rPr>
        <w:t xml:space="preserve"> </w:t>
      </w:r>
      <w:r w:rsidRPr="00912D19">
        <w:rPr>
          <w:rStyle w:val="StyleUnderline"/>
          <w:rFonts w:asciiTheme="majorHAnsi" w:hAnsiTheme="majorHAnsi" w:cstheme="majorHAnsi"/>
          <w:sz w:val="24"/>
        </w:rPr>
        <w:t>on each other’s territory</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and</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engaged in </w:t>
      </w:r>
      <w:r w:rsidRPr="00912D19">
        <w:rPr>
          <w:rStyle w:val="Emphasis"/>
          <w:rFonts w:asciiTheme="majorHAnsi" w:hAnsiTheme="majorHAnsi" w:cstheme="majorHAnsi"/>
          <w:sz w:val="24"/>
        </w:rPr>
        <w:t>aerial combat</w:t>
      </w:r>
      <w:r w:rsidRPr="00912D19">
        <w:rPr>
          <w:rFonts w:asciiTheme="majorHAnsi" w:hAnsiTheme="majorHAnsi" w:cstheme="majorHAnsi"/>
          <w:sz w:val="16"/>
        </w:rPr>
        <w:t xml:space="preserve"> for the first time since 1971. </w:t>
      </w:r>
      <w:r w:rsidRPr="00E70065">
        <w:rPr>
          <w:rStyle w:val="StyleUnderline"/>
          <w:rFonts w:asciiTheme="majorHAnsi" w:hAnsiTheme="majorHAnsi" w:cstheme="majorHAnsi"/>
          <w:bCs/>
          <w:highlight w:val="green"/>
        </w:rPr>
        <w:t>Pakistan</w:t>
      </w:r>
      <w:r w:rsidRPr="00E70065">
        <w:rPr>
          <w:rFonts w:asciiTheme="majorHAnsi" w:hAnsiTheme="majorHAnsi" w:cstheme="majorHAnsi"/>
          <w:highlight w:val="green"/>
          <w:u w:val="single"/>
        </w:rPr>
        <w:t xml:space="preserve"> </w:t>
      </w:r>
      <w:r w:rsidRPr="00E70065">
        <w:rPr>
          <w:rFonts w:asciiTheme="majorHAnsi" w:hAnsiTheme="majorHAnsi" w:cstheme="majorHAnsi"/>
          <w:b/>
          <w:highlight w:val="green"/>
          <w:u w:val="single"/>
        </w:rPr>
        <w:t>ominously</w:t>
      </w:r>
      <w:r w:rsidRPr="00E70065">
        <w:rPr>
          <w:rFonts w:asciiTheme="majorHAnsi" w:hAnsiTheme="majorHAnsi" w:cstheme="majorHAnsi"/>
          <w:highlight w:val="green"/>
          <w:u w:val="single"/>
        </w:rPr>
        <w:t xml:space="preserve"> </w:t>
      </w:r>
      <w:r w:rsidRPr="00E70065">
        <w:rPr>
          <w:rStyle w:val="StyleUnderline"/>
          <w:rFonts w:asciiTheme="majorHAnsi" w:hAnsiTheme="majorHAnsi" w:cstheme="majorHAnsi"/>
          <w:highlight w:val="green"/>
        </w:rPr>
        <w:t>hinted</w:t>
      </w:r>
      <w:r w:rsidRPr="00E70065">
        <w:rPr>
          <w:rFonts w:asciiTheme="majorHAnsi" w:hAnsiTheme="majorHAnsi" w:cstheme="majorHAnsi"/>
          <w:highlight w:val="green"/>
          <w:u w:val="single"/>
        </w:rPr>
        <w:t xml:space="preserve"> </w:t>
      </w:r>
      <w:r w:rsidRPr="00E70065">
        <w:rPr>
          <w:b/>
          <w:highlight w:val="green"/>
          <w:u w:val="single"/>
        </w:rPr>
        <w:t>it</w:t>
      </w:r>
      <w:r w:rsidRPr="00E70065">
        <w:rPr>
          <w:rFonts w:asciiTheme="majorHAnsi" w:hAnsiTheme="majorHAnsi" w:cstheme="majorHAnsi"/>
          <w:b/>
          <w:highlight w:val="green"/>
          <w:u w:val="single"/>
        </w:rPr>
        <w:t xml:space="preserve"> was convening its N</w:t>
      </w:r>
      <w:r w:rsidRPr="00912D19">
        <w:rPr>
          <w:rFonts w:asciiTheme="majorHAnsi" w:hAnsiTheme="majorHAnsi" w:cstheme="majorHAnsi"/>
          <w:u w:val="single"/>
        </w:rPr>
        <w:t xml:space="preserve">ational </w:t>
      </w:r>
      <w:r w:rsidRPr="00E70065">
        <w:rPr>
          <w:rFonts w:asciiTheme="majorHAnsi" w:hAnsiTheme="majorHAnsi" w:cstheme="majorHAnsi"/>
          <w:b/>
          <w:highlight w:val="green"/>
          <w:u w:val="single"/>
        </w:rPr>
        <w:t>C</w:t>
      </w:r>
      <w:r w:rsidRPr="00912D19">
        <w:rPr>
          <w:rFonts w:asciiTheme="majorHAnsi" w:hAnsiTheme="majorHAnsi" w:cstheme="majorHAnsi"/>
          <w:u w:val="single"/>
        </w:rPr>
        <w:t xml:space="preserve">ommand </w:t>
      </w:r>
      <w:r w:rsidRPr="00E70065">
        <w:rPr>
          <w:rFonts w:asciiTheme="majorHAnsi" w:hAnsiTheme="majorHAnsi" w:cstheme="majorHAnsi"/>
          <w:b/>
          <w:highlight w:val="green"/>
          <w:u w:val="single"/>
        </w:rPr>
        <w:t>A</w:t>
      </w:r>
      <w:r w:rsidRPr="00912D19">
        <w:rPr>
          <w:rFonts w:asciiTheme="majorHAnsi" w:hAnsiTheme="majorHAnsi" w:cstheme="majorHAnsi"/>
          <w:u w:val="single"/>
        </w:rPr>
        <w:t xml:space="preserve">uthority, </w:t>
      </w:r>
      <w:r w:rsidRPr="00E70065">
        <w:rPr>
          <w:b/>
          <w:highlight w:val="green"/>
          <w:u w:val="single"/>
        </w:rPr>
        <w:t>the institution which can authorize a nuclear strike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The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two states</w:t>
      </w:r>
      <w:r w:rsidRPr="00912D19">
        <w:rPr>
          <w:rFonts w:asciiTheme="majorHAnsi" w:hAnsiTheme="majorHAnsi" w:cstheme="majorHAnsi"/>
          <w:sz w:val="16"/>
        </w:rPr>
        <w:t xml:space="preserve">, which </w:t>
      </w:r>
      <w:r w:rsidRPr="00912D19">
        <w:rPr>
          <w:rStyle w:val="StyleUnderline"/>
          <w:rFonts w:asciiTheme="majorHAnsi" w:hAnsiTheme="majorHAnsi" w:cstheme="majorHAnsi"/>
          <w:sz w:val="24"/>
        </w:rPr>
        <w:t xml:space="preserve">have retained an </w:t>
      </w:r>
      <w:r w:rsidRPr="00912D19">
        <w:rPr>
          <w:rStyle w:val="Emphasis"/>
          <w:rFonts w:asciiTheme="majorHAnsi" w:hAnsiTheme="majorHAnsi" w:cstheme="majorHAnsi"/>
          <w:sz w:val="24"/>
        </w:rPr>
        <w:t>adversarial relationship</w:t>
      </w:r>
      <w:r w:rsidRPr="00912D19">
        <w:rPr>
          <w:rFonts w:asciiTheme="majorHAnsi" w:hAnsiTheme="majorHAnsi" w:cstheme="majorHAnsi"/>
          <w:sz w:val="16"/>
        </w:rPr>
        <w:t xml:space="preserve"> since their founding in 1947, </w:t>
      </w:r>
      <w:r w:rsidRPr="00912D19">
        <w:rPr>
          <w:rStyle w:val="StyleUnderline"/>
          <w:rFonts w:asciiTheme="majorHAnsi" w:hAnsiTheme="majorHAnsi" w:cstheme="majorHAnsi"/>
          <w:sz w:val="24"/>
        </w:rPr>
        <w:t xml:space="preserve">between them deploy </w:t>
      </w:r>
      <w:r w:rsidRPr="00912D19">
        <w:rPr>
          <w:rStyle w:val="Emphasis"/>
          <w:rFonts w:asciiTheme="majorHAnsi" w:hAnsiTheme="majorHAnsi" w:cstheme="majorHAnsi"/>
          <w:sz w:val="24"/>
        </w:rPr>
        <w:t>nuclear warheads</w:t>
      </w:r>
      <w:r w:rsidRPr="00912D19">
        <w:rPr>
          <w:rFonts w:asciiTheme="majorHAnsi" w:hAnsiTheme="majorHAnsi" w:cstheme="majorHAnsi"/>
          <w:sz w:val="16"/>
        </w:rPr>
        <w:t xml:space="preserve"> that can be delivered by land, air and sea. </w:t>
      </w:r>
      <w:r w:rsidRPr="00912D19">
        <w:rPr>
          <w:sz w:val="16"/>
        </w:rPr>
        <w:t xml:space="preserve">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several studies have modeled the global impact of a “limited” ten-day nuclear war in which India and Pakistan each exchange fifty 15-kiloton nuclear bombs equivalent in yield to the Little Boy uranium bomb dropped on Hiroshima. Their findings concluded that spillover would in no way be “limited,” directly impacting people across the globe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Pakistan-sponsored militant groups over the status of India’s Muslim-majority Jammu and Kashmir state have repeatedly led to threats of a conventional military retaliation by New Delhi. Pakistan, in turn, maintains it may use nuclear weapons as a first-strike weapon to counter-balance India’s superior conventional forces.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New </w:t>
      </w:r>
      <w:proofErr w:type="spellStart"/>
      <w:r w:rsidRPr="00912D19">
        <w:rPr>
          <w:sz w:val="16"/>
        </w:rPr>
        <w:t>Dehli</w:t>
      </w:r>
      <w:proofErr w:type="spellEnd"/>
      <w:r w:rsidRPr="00912D19">
        <w:rPr>
          <w:sz w:val="16"/>
        </w:rPr>
        <w:t xml:space="preserve"> will unleash an all-out retaliation.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projected body counts omit the secondary effects of nuclear blasts. Many survivors of the initial explosion would suffer slow, lingering deaths due to radiation exposure. The collapse of healthcare, transport, sanitation, water and economic infrastructure would also claim many more lives. A nuclear blast could also trigger a deadly firestorm.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Fallout Radioactive fallout would also be disseminated across the globe.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particles would block out light from the sun, causing surface temperatures to decrease an average of 2.7 degrees Fahrenheit across the globe, or 4.5 degrees in North American and Europe. Growing seasons would be shortened by ten to forty days, and certain crops such as Canadian wheat would simply become unviable. Global agricultural yields would fall, leading to rising prices and </w:t>
      </w:r>
      <w:r w:rsidRPr="00912D19">
        <w:rPr>
          <w:sz w:val="16"/>
        </w:rPr>
        <w:lastRenderedPageBreak/>
        <w:t>famine. The particles may also deplete between 30 to 50 percent of the ozone layer, allowing more of the sun’s radiation to penetrate the atmosphere, causing increased sunburns and rates of cancer and killing off sensitive plant-life and marine plankton, with the spillover effect of decimating fishing yields. To be clear, these are outcomes for a “light” nuclear winter scenario, not a full slugging match between the Russian and U.S. arsenals. Global Recession Any one of the factors above would likely suffice to cause a global economic recession. All of them combined would guarantee one.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t>
      </w:r>
      <w:r w:rsidRPr="00912D19">
        <w:rPr>
          <w:rFonts w:asciiTheme="majorHAnsi" w:hAnsiTheme="majorHAnsi" w:cstheme="majorHAnsi"/>
          <w:sz w:val="16"/>
        </w:rPr>
        <w:t xml:space="preserve">-worker in Shaanxi province or a fisherman in Mombasa. Unfortunately, the </w:t>
      </w:r>
      <w:r w:rsidRPr="00912D19">
        <w:rPr>
          <w:rStyle w:val="Emphasis"/>
          <w:rFonts w:asciiTheme="majorHAnsi" w:hAnsiTheme="majorHAnsi" w:cstheme="majorHAnsi"/>
          <w:sz w:val="24"/>
        </w:rPr>
        <w:t>recent escalation</w:t>
      </w:r>
      <w:r w:rsidRPr="00912D19">
        <w:rPr>
          <w:rFonts w:asciiTheme="majorHAnsi" w:hAnsiTheme="majorHAnsi" w:cstheme="majorHAnsi"/>
          <w:sz w:val="16"/>
        </w:rPr>
        <w:t xml:space="preserve"> between India and Pakistan </w:t>
      </w:r>
      <w:r w:rsidRPr="00912D19">
        <w:rPr>
          <w:rStyle w:val="StyleUnderline"/>
          <w:rFonts w:asciiTheme="majorHAnsi" w:hAnsiTheme="majorHAnsi" w:cstheme="majorHAnsi"/>
          <w:sz w:val="24"/>
        </w:rPr>
        <w:t>is no fluke</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 xml:space="preserve">but part of a </w:t>
      </w:r>
      <w:r w:rsidRPr="00912D19">
        <w:rPr>
          <w:rStyle w:val="Emphasis"/>
          <w:rFonts w:asciiTheme="majorHAnsi" w:hAnsiTheme="majorHAnsi" w:cstheme="majorHAnsi"/>
          <w:sz w:val="24"/>
        </w:rPr>
        <w:t>long-simmering pattern</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likely to</w:t>
      </w:r>
      <w:r w:rsidRPr="00912D19">
        <w:rPr>
          <w:rFonts w:asciiTheme="majorHAnsi" w:hAnsiTheme="majorHAnsi" w:cstheme="majorHAnsi"/>
          <w:sz w:val="16"/>
        </w:rPr>
        <w:t xml:space="preserve"> </w:t>
      </w:r>
      <w:r w:rsidRPr="00912D19">
        <w:rPr>
          <w:rStyle w:val="StyleUnderline"/>
          <w:rFonts w:asciiTheme="majorHAnsi" w:hAnsiTheme="majorHAnsi" w:cstheme="majorHAnsi"/>
          <w:sz w:val="24"/>
        </w:rPr>
        <w:t>continue escalating</w:t>
      </w:r>
      <w:r w:rsidRPr="00912D19">
        <w:rPr>
          <w:rFonts w:asciiTheme="majorHAnsi" w:hAnsiTheme="majorHAnsi" w:cstheme="majorHAnsi"/>
          <w:sz w:val="16"/>
        </w:rPr>
        <w:t xml:space="preserve"> unless New Delhi and Islamabad work together to change the nature of their relationship. </w:t>
      </w:r>
    </w:p>
    <w:p w14:paraId="4B4FBC81" w14:textId="77777777" w:rsidR="007319E7" w:rsidRDefault="007319E7" w:rsidP="007319E7">
      <w:pPr>
        <w:pStyle w:val="Heading4"/>
      </w:pPr>
      <w:r>
        <w:t>5] No Indo-Pak War.</w:t>
      </w:r>
    </w:p>
    <w:p w14:paraId="4CFF8EC8" w14:textId="77777777" w:rsidR="007319E7" w:rsidRPr="0045035F" w:rsidRDefault="007319E7" w:rsidP="007319E7">
      <w:proofErr w:type="spellStart"/>
      <w:r w:rsidRPr="00EA2BDC">
        <w:rPr>
          <w:rStyle w:val="Style13ptBold"/>
        </w:rPr>
        <w:t>Seghal</w:t>
      </w:r>
      <w:proofErr w:type="spellEnd"/>
      <w:r w:rsidRPr="00EA2BDC">
        <w:rPr>
          <w:rStyle w:val="Style13ptBold"/>
        </w:rPr>
        <w:t xml:space="preserve"> and Rajaraman 18</w:t>
      </w:r>
      <w:r>
        <w:t xml:space="preserve"> </w:t>
      </w:r>
      <w:proofErr w:type="spellStart"/>
      <w:r w:rsidRPr="0045035F">
        <w:t>Rashme</w:t>
      </w:r>
      <w:proofErr w:type="spellEnd"/>
      <w:r w:rsidRPr="0045035F">
        <w:t xml:space="preserve"> Sehgal and </w:t>
      </w:r>
      <w:proofErr w:type="spellStart"/>
      <w:r w:rsidRPr="0045035F">
        <w:t>Ramamurti</w:t>
      </w:r>
      <w:proofErr w:type="spellEnd"/>
      <w:r w:rsidRPr="0045035F">
        <w:t xml:space="preserve"> Rajaraman 18, he’s being interviewed, Emeritus Professor of Theoretical Physics at Jawaharlal Nehru University, "'India-Pakistan nuke war not a realistic </w:t>
      </w:r>
      <w:proofErr w:type="spellStart"/>
      <w:r w:rsidRPr="0045035F">
        <w:t>possibilty</w:t>
      </w:r>
      <w:proofErr w:type="spellEnd"/>
      <w:r w:rsidRPr="0045035F">
        <w:t xml:space="preserve">', says leading nuclear expert </w:t>
      </w:r>
      <w:proofErr w:type="spellStart"/>
      <w:r w:rsidRPr="0045035F">
        <w:t>Ramamurti</w:t>
      </w:r>
      <w:proofErr w:type="spellEnd"/>
      <w:r w:rsidRPr="0045035F">
        <w:t xml:space="preserve"> Rajaraman", </w:t>
      </w:r>
      <w:proofErr w:type="spellStart"/>
      <w:r w:rsidRPr="0045035F">
        <w:t>Firstpost</w:t>
      </w:r>
      <w:proofErr w:type="spellEnd"/>
      <w:r w:rsidRPr="0045035F">
        <w:t xml:space="preserve">, </w:t>
      </w:r>
      <w:hyperlink r:id="rId34" w:history="1">
        <w:r w:rsidRPr="00C822CF">
          <w:rPr>
            <w:rStyle w:val="Hyperlink"/>
          </w:rPr>
          <w:t>https://www.firstpost.com/india/india-pakistan-nuke-war-not-a-realistic-possibilty-says-leading-nuclear-expert-ramamurti-rajaraman-3880145.html</w:t>
        </w:r>
      </w:hyperlink>
      <w:r>
        <w:t xml:space="preserve"> //re-cut by Elmer </w:t>
      </w:r>
    </w:p>
    <w:p w14:paraId="03157A68" w14:textId="77777777" w:rsidR="007319E7" w:rsidRPr="0081674A" w:rsidRDefault="007319E7" w:rsidP="007319E7">
      <w:pPr>
        <w:rPr>
          <w:sz w:val="12"/>
        </w:rPr>
      </w:pPr>
      <w:r w:rsidRPr="0081674A">
        <w:rPr>
          <w:sz w:val="12"/>
        </w:rPr>
        <w:t>Q: The conflict between India and Pakistan has intensified in the last three years</w:t>
      </w:r>
      <w:r w:rsidRPr="00EA2BDC">
        <w:rPr>
          <w:sz w:val="12"/>
        </w:rPr>
        <w:t xml:space="preserve">. If the situation worsens, </w:t>
      </w:r>
      <w:r w:rsidRPr="00EA2BDC">
        <w:rPr>
          <w:rStyle w:val="StyleUnderline"/>
          <w:bCs/>
        </w:rPr>
        <w:t>is there a likelihood that India could launch a pre-emptive first strike against Pakistan</w:t>
      </w:r>
      <w:r w:rsidRPr="00EA2BDC">
        <w:rPr>
          <w:rStyle w:val="StyleUnderline"/>
        </w:rPr>
        <w:t xml:space="preserve"> if it feared</w:t>
      </w:r>
      <w:r w:rsidRPr="00146A45">
        <w:rPr>
          <w:rStyle w:val="StyleUnderline"/>
        </w:rPr>
        <w:t xml:space="preserve"> an imminent nuclear strike?</w:t>
      </w:r>
      <w:r w:rsidRPr="0081674A">
        <w:rPr>
          <w:sz w:val="12"/>
        </w:rPr>
        <w:t xml:space="preserve"> Of course, this could mean a marked reversal of our no-first use (NFU) policy. On the other hand, if India goes in for more surgical strikes, can Pakistan use a conventional attack as a pretext to attack India?</w:t>
      </w:r>
    </w:p>
    <w:p w14:paraId="6A05A2E6" w14:textId="77777777" w:rsidR="007319E7" w:rsidRDefault="007319E7" w:rsidP="007319E7">
      <w:pPr>
        <w:rPr>
          <w:rStyle w:val="StyleUnderline"/>
        </w:rPr>
      </w:pPr>
      <w:r w:rsidRPr="0081674A">
        <w:rPr>
          <w:sz w:val="12"/>
        </w:rPr>
        <w:t xml:space="preserve">A: The conflict between India and Pakistan during the past three years has been limited to Jammu and Kashmir. These conflicts may continue and may also occasionally intensify. There may also be a lot of heated rhetoric from both sides. But </w:t>
      </w:r>
      <w:r w:rsidRPr="00E70065">
        <w:rPr>
          <w:rStyle w:val="StyleUnderline"/>
          <w:highlight w:val="green"/>
        </w:rPr>
        <w:t xml:space="preserve">I don’t think there is </w:t>
      </w:r>
      <w:r w:rsidRPr="00E70065">
        <w:rPr>
          <w:rStyle w:val="Emphasis"/>
          <w:highlight w:val="green"/>
        </w:rPr>
        <w:t>any realistic possibility</w:t>
      </w:r>
      <w:r w:rsidRPr="0081674A">
        <w:rPr>
          <w:sz w:val="12"/>
        </w:rPr>
        <w:t xml:space="preserve"> </w:t>
      </w:r>
      <w:r w:rsidRPr="00E70065">
        <w:rPr>
          <w:rStyle w:val="StyleUnderline"/>
          <w:highlight w:val="green"/>
        </w:rPr>
        <w:t>of</w:t>
      </w:r>
      <w:r w:rsidRPr="00146A45">
        <w:rPr>
          <w:rStyle w:val="StyleUnderline"/>
        </w:rPr>
        <w:t xml:space="preserve"> those </w:t>
      </w:r>
      <w:r w:rsidRPr="00E70065">
        <w:rPr>
          <w:rStyle w:val="StyleUnderline"/>
          <w:highlight w:val="green"/>
        </w:rPr>
        <w:t>conflicts developing</w:t>
      </w:r>
      <w:r w:rsidRPr="00146A45">
        <w:rPr>
          <w:rStyle w:val="StyleUnderline"/>
        </w:rPr>
        <w:t xml:space="preserve"> </w:t>
      </w:r>
      <w:r w:rsidRPr="00E70065">
        <w:rPr>
          <w:rStyle w:val="StyleUnderline"/>
          <w:highlight w:val="green"/>
        </w:rPr>
        <w:t>into</w:t>
      </w:r>
      <w:r w:rsidRPr="00146A45">
        <w:rPr>
          <w:rStyle w:val="StyleUnderline"/>
        </w:rPr>
        <w:t xml:space="preserve"> a full-scale </w:t>
      </w:r>
      <w:r w:rsidRPr="00E70065">
        <w:rPr>
          <w:rStyle w:val="StyleUnderline"/>
          <w:highlight w:val="green"/>
        </w:rPr>
        <w:t>war</w:t>
      </w:r>
      <w:r w:rsidRPr="0081674A">
        <w:rPr>
          <w:sz w:val="12"/>
        </w:rPr>
        <w:t xml:space="preserve">, </w:t>
      </w:r>
      <w:r w:rsidRPr="00E70065">
        <w:rPr>
          <w:rStyle w:val="Emphasis"/>
          <w:highlight w:val="green"/>
        </w:rPr>
        <w:t>let alone</w:t>
      </w:r>
      <w:r w:rsidRPr="00E70065">
        <w:rPr>
          <w:sz w:val="12"/>
          <w:highlight w:val="green"/>
        </w:rPr>
        <w:t xml:space="preserve"> </w:t>
      </w:r>
      <w:r w:rsidRPr="00EF2F13">
        <w:rPr>
          <w:rStyle w:val="StyleUnderline"/>
        </w:rPr>
        <w:t>one</w:t>
      </w:r>
      <w:r w:rsidRPr="00146A45">
        <w:rPr>
          <w:rStyle w:val="StyleUnderline"/>
        </w:rPr>
        <w:t xml:space="preserve"> with </w:t>
      </w:r>
      <w:r w:rsidRPr="00E70065">
        <w:rPr>
          <w:rStyle w:val="StyleUnderline"/>
          <w:highlight w:val="green"/>
        </w:rPr>
        <w:t>any s</w:t>
      </w:r>
      <w:r w:rsidRPr="00146A45">
        <w:rPr>
          <w:rStyle w:val="StyleUnderline"/>
        </w:rPr>
        <w:t xml:space="preserve">erious </w:t>
      </w:r>
      <w:r w:rsidRPr="00E70065">
        <w:rPr>
          <w:rStyle w:val="StyleUnderline"/>
          <w:highlight w:val="green"/>
        </w:rPr>
        <w:t>chances</w:t>
      </w:r>
      <w:r w:rsidRPr="00146A45">
        <w:rPr>
          <w:rStyle w:val="StyleUnderline"/>
        </w:rPr>
        <w:t xml:space="preserve"> </w:t>
      </w:r>
      <w:r w:rsidRPr="00E70065">
        <w:rPr>
          <w:rStyle w:val="StyleUnderline"/>
          <w:highlight w:val="green"/>
        </w:rPr>
        <w:t xml:space="preserve">of a nuclear strike </w:t>
      </w:r>
      <w:r w:rsidRPr="00EF2F13">
        <w:rPr>
          <w:rStyle w:val="StyleUnderline"/>
        </w:rPr>
        <w:t>by</w:t>
      </w:r>
      <w:r w:rsidRPr="00146A45">
        <w:rPr>
          <w:rStyle w:val="StyleUnderline"/>
        </w:rPr>
        <w:t xml:space="preserve"> Pakistan.</w:t>
      </w:r>
      <w:r w:rsidRPr="0081674A">
        <w:rPr>
          <w:sz w:val="12"/>
        </w:rPr>
        <w:t xml:space="preserve"> Notice that </w:t>
      </w:r>
      <w:r w:rsidRPr="00E70065">
        <w:rPr>
          <w:rStyle w:val="StyleUnderline"/>
          <w:highlight w:val="green"/>
        </w:rPr>
        <w:t>there</w:t>
      </w:r>
      <w:r w:rsidRPr="00146A45">
        <w:rPr>
          <w:rStyle w:val="StyleUnderline"/>
        </w:rPr>
        <w:t xml:space="preserve"> </w:t>
      </w:r>
      <w:r w:rsidRPr="00E70065">
        <w:rPr>
          <w:rStyle w:val="StyleUnderline"/>
          <w:highlight w:val="green"/>
        </w:rPr>
        <w:t xml:space="preserve">has been </w:t>
      </w:r>
      <w:r w:rsidRPr="00E70065">
        <w:rPr>
          <w:rStyle w:val="Emphasis"/>
          <w:highlight w:val="green"/>
        </w:rPr>
        <w:t>no mainland attack</w:t>
      </w:r>
      <w:r w:rsidRPr="00146A45">
        <w:rPr>
          <w:rStyle w:val="StyleUnderline"/>
        </w:rPr>
        <w:t xml:space="preserve"> </w:t>
      </w:r>
      <w:r w:rsidRPr="00E70065">
        <w:rPr>
          <w:rStyle w:val="StyleUnderline"/>
          <w:highlight w:val="green"/>
        </w:rPr>
        <w:t>by</w:t>
      </w:r>
      <w:r w:rsidRPr="00146A45">
        <w:rPr>
          <w:rStyle w:val="StyleUnderline"/>
        </w:rPr>
        <w:t xml:space="preserve"> </w:t>
      </w:r>
      <w:r w:rsidRPr="00E70065">
        <w:rPr>
          <w:rStyle w:val="StyleUnderline"/>
          <w:highlight w:val="green"/>
        </w:rPr>
        <w:t>Pakistan based terrorists</w:t>
      </w:r>
      <w:r w:rsidRPr="00146A45">
        <w:rPr>
          <w:rStyle w:val="StyleUnderline"/>
        </w:rPr>
        <w:t xml:space="preserve"> since the 2008 Mumbai attacks</w:t>
      </w:r>
      <w:r w:rsidRPr="0081674A">
        <w:rPr>
          <w:sz w:val="12"/>
        </w:rPr>
        <w:t xml:space="preserve">. </w:t>
      </w:r>
      <w:r w:rsidRPr="0081674A">
        <w:rPr>
          <w:rStyle w:val="StyleUnderline"/>
        </w:rPr>
        <w:t xml:space="preserve">I feel that this is </w:t>
      </w:r>
      <w:r w:rsidRPr="00157498">
        <w:rPr>
          <w:rStyle w:val="StyleUnderline"/>
          <w:strike/>
        </w:rPr>
        <w:t xml:space="preserve">because Pakistan military and its Inter-Services Intelligence </w:t>
      </w:r>
      <w:r w:rsidRPr="00157498">
        <w:rPr>
          <w:rStyle w:val="Emphasis"/>
          <w:strike/>
        </w:rPr>
        <w:t>do appreciate</w:t>
      </w:r>
      <w:r w:rsidRPr="00157498">
        <w:rPr>
          <w:rStyle w:val="StyleUnderline"/>
          <w:strike/>
        </w:rPr>
        <w:t xml:space="preserve"> the fact that the next time there is an attack of that magnitude, India would have to retaliate in a serious manner. It is true that the Pakistan Army maintains a </w:t>
      </w:r>
      <w:r w:rsidRPr="00157498">
        <w:rPr>
          <w:rStyle w:val="StyleUnderline"/>
          <w:strike/>
          <w:highlight w:val="green"/>
        </w:rPr>
        <w:t>hostile</w:t>
      </w:r>
      <w:r w:rsidRPr="00157498">
        <w:rPr>
          <w:rStyle w:val="StyleUnderline"/>
          <w:strike/>
        </w:rPr>
        <w:t xml:space="preserve"> </w:t>
      </w:r>
      <w:r w:rsidRPr="00157498">
        <w:rPr>
          <w:rStyle w:val="StyleUnderline"/>
          <w:strike/>
          <w:highlight w:val="green"/>
        </w:rPr>
        <w:t>posture</w:t>
      </w:r>
      <w:r w:rsidRPr="00157498">
        <w:rPr>
          <w:rStyle w:val="StyleUnderline"/>
          <w:strike/>
        </w:rPr>
        <w:t xml:space="preserve"> towards India</w:t>
      </w:r>
      <w:r w:rsidRPr="00157498">
        <w:rPr>
          <w:strike/>
          <w:sz w:val="12"/>
        </w:rPr>
        <w:t xml:space="preserve"> as a matter of policy. </w:t>
      </w:r>
      <w:r w:rsidRPr="00157498">
        <w:rPr>
          <w:rStyle w:val="Emphasis"/>
          <w:strike/>
        </w:rPr>
        <w:t>But</w:t>
      </w:r>
      <w:r w:rsidRPr="00157498">
        <w:rPr>
          <w:strike/>
          <w:sz w:val="12"/>
        </w:rPr>
        <w:t xml:space="preserve"> </w:t>
      </w:r>
      <w:r w:rsidRPr="00157498">
        <w:rPr>
          <w:rStyle w:val="StyleUnderline"/>
          <w:strike/>
        </w:rPr>
        <w:t xml:space="preserve">that </w:t>
      </w:r>
      <w:r w:rsidRPr="00157498">
        <w:rPr>
          <w:rStyle w:val="StyleUnderline"/>
          <w:strike/>
          <w:highlight w:val="green"/>
        </w:rPr>
        <w:t xml:space="preserve">is done largely for </w:t>
      </w:r>
      <w:r w:rsidRPr="00157498">
        <w:rPr>
          <w:rStyle w:val="Emphasis"/>
          <w:strike/>
          <w:highlight w:val="green"/>
        </w:rPr>
        <w:t>domestic</w:t>
      </w:r>
      <w:r w:rsidRPr="00157498">
        <w:rPr>
          <w:rStyle w:val="Emphasis"/>
          <w:strike/>
        </w:rPr>
        <w:t xml:space="preserve"> </w:t>
      </w:r>
      <w:r w:rsidRPr="00157498">
        <w:rPr>
          <w:rStyle w:val="Emphasis"/>
          <w:strike/>
          <w:highlight w:val="green"/>
        </w:rPr>
        <w:t>consumption</w:t>
      </w:r>
      <w:r w:rsidRPr="00157498">
        <w:rPr>
          <w:rStyle w:val="Emphasis"/>
          <w:strike/>
        </w:rPr>
        <w:t xml:space="preserve"> and for maintaining its pre-eminence</w:t>
      </w:r>
      <w:r w:rsidRPr="00157498">
        <w:rPr>
          <w:strike/>
          <w:sz w:val="12"/>
        </w:rPr>
        <w:t xml:space="preserve"> </w:t>
      </w:r>
      <w:r w:rsidRPr="00157498">
        <w:rPr>
          <w:rStyle w:val="StyleUnderline"/>
          <w:strike/>
        </w:rPr>
        <w:t>in the Pakistani power structure</w:t>
      </w:r>
      <w:r w:rsidRPr="00157498">
        <w:rPr>
          <w:strike/>
          <w:sz w:val="12"/>
        </w:rPr>
        <w:t xml:space="preserve">. </w:t>
      </w:r>
      <w:r w:rsidRPr="00157498">
        <w:rPr>
          <w:rStyle w:val="Emphasis"/>
          <w:strike/>
          <w:highlight w:val="green"/>
        </w:rPr>
        <w:t>If push comes to</w:t>
      </w:r>
      <w:r w:rsidRPr="00157498">
        <w:rPr>
          <w:rStyle w:val="Emphasis"/>
          <w:strike/>
        </w:rPr>
        <w:t xml:space="preserve"> </w:t>
      </w:r>
      <w:r w:rsidRPr="00157498">
        <w:rPr>
          <w:rStyle w:val="Emphasis"/>
          <w:strike/>
          <w:highlight w:val="green"/>
        </w:rPr>
        <w:t>shove</w:t>
      </w:r>
      <w:r w:rsidRPr="00157498">
        <w:rPr>
          <w:strike/>
          <w:sz w:val="12"/>
        </w:rPr>
        <w:t xml:space="preserve">, </w:t>
      </w:r>
      <w:r w:rsidRPr="00157498">
        <w:rPr>
          <w:rStyle w:val="StyleUnderline"/>
          <w:strike/>
        </w:rPr>
        <w:t xml:space="preserve">the </w:t>
      </w:r>
      <w:r w:rsidRPr="00157498">
        <w:rPr>
          <w:rStyle w:val="Emphasis"/>
          <w:strike/>
          <w:highlight w:val="green"/>
        </w:rPr>
        <w:t>leadership</w:t>
      </w:r>
      <w:r w:rsidRPr="00157498">
        <w:rPr>
          <w:rStyle w:val="StyleUnderline"/>
          <w:strike/>
          <w:highlight w:val="green"/>
        </w:rPr>
        <w:t xml:space="preserve"> in </w:t>
      </w:r>
      <w:r w:rsidRPr="00157498">
        <w:rPr>
          <w:rStyle w:val="Emphasis"/>
          <w:strike/>
          <w:highlight w:val="green"/>
        </w:rPr>
        <w:t>both countries</w:t>
      </w:r>
      <w:r w:rsidRPr="00157498">
        <w:rPr>
          <w:strike/>
          <w:sz w:val="12"/>
        </w:rPr>
        <w:t xml:space="preserve"> </w:t>
      </w:r>
      <w:r w:rsidRPr="00157498">
        <w:rPr>
          <w:rStyle w:val="StyleUnderline"/>
          <w:strike/>
          <w:highlight w:val="green"/>
        </w:rPr>
        <w:t>are</w:t>
      </w:r>
      <w:r w:rsidRPr="00157498">
        <w:rPr>
          <w:strike/>
          <w:sz w:val="12"/>
          <w:highlight w:val="green"/>
        </w:rPr>
        <w:t xml:space="preserve"> </w:t>
      </w:r>
      <w:r w:rsidRPr="00157498">
        <w:rPr>
          <w:rStyle w:val="Emphasis"/>
          <w:strike/>
          <w:highlight w:val="green"/>
        </w:rPr>
        <w:t>too responsible</w:t>
      </w:r>
      <w:r w:rsidRPr="00157498">
        <w:rPr>
          <w:strike/>
          <w:sz w:val="12"/>
        </w:rPr>
        <w:t xml:space="preserve"> </w:t>
      </w:r>
      <w:r w:rsidRPr="00157498">
        <w:rPr>
          <w:rStyle w:val="StyleUnderline"/>
          <w:strike/>
        </w:rPr>
        <w:t xml:space="preserve">to let matters go </w:t>
      </w:r>
      <w:r w:rsidRPr="00157498">
        <w:rPr>
          <w:rStyle w:val="Emphasis"/>
          <w:strike/>
        </w:rPr>
        <w:t>anywhere near</w:t>
      </w:r>
      <w:r w:rsidRPr="00157498">
        <w:rPr>
          <w:rStyle w:val="StyleUnderline"/>
          <w:strike/>
        </w:rPr>
        <w:t xml:space="preserve"> a nuclear threshold</w:t>
      </w:r>
      <w:r w:rsidRPr="00157498">
        <w:rPr>
          <w:strike/>
          <w:sz w:val="12"/>
        </w:rPr>
        <w:t xml:space="preserve">. So, there is no question of India conducting a pre-emptive strike on Pakistan in anticipation of a nuclear attack from them. </w:t>
      </w:r>
      <w:r w:rsidRPr="00157498">
        <w:rPr>
          <w:rStyle w:val="StyleUnderline"/>
          <w:strike/>
        </w:rPr>
        <w:t xml:space="preserve">I </w:t>
      </w:r>
      <w:r w:rsidRPr="00157498">
        <w:rPr>
          <w:rStyle w:val="Emphasis"/>
          <w:strike/>
        </w:rPr>
        <w:t>don’t think</w:t>
      </w:r>
      <w:r w:rsidRPr="00157498">
        <w:rPr>
          <w:strike/>
          <w:sz w:val="12"/>
        </w:rPr>
        <w:t xml:space="preserve"> </w:t>
      </w:r>
      <w:r w:rsidRPr="00157498">
        <w:rPr>
          <w:rStyle w:val="StyleUnderline"/>
          <w:strike/>
        </w:rPr>
        <w:t>India will reverse its NFU policy</w:t>
      </w:r>
      <w:r w:rsidRPr="00157498">
        <w:rPr>
          <w:strike/>
          <w:sz w:val="12"/>
        </w:rPr>
        <w:t xml:space="preserve">, even though some analysts, for the want of anything better to write about, keep harping on it. </w:t>
      </w:r>
      <w:r w:rsidRPr="00157498">
        <w:rPr>
          <w:rStyle w:val="StyleUnderline"/>
          <w:strike/>
        </w:rPr>
        <w:t>That would be a very unwise thing to do diplomatically.</w:t>
      </w:r>
    </w:p>
    <w:p w14:paraId="483DB090" w14:textId="77777777" w:rsidR="007319E7" w:rsidRPr="007319E7" w:rsidRDefault="007319E7" w:rsidP="007319E7"/>
    <w:sectPr w:rsidR="007319E7" w:rsidRPr="007319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03D5"/>
    <w:rsid w:val="000003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972"/>
    <w:rsid w:val="0015749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54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78C"/>
    <w:rsid w:val="00696A16"/>
    <w:rsid w:val="006A4840"/>
    <w:rsid w:val="006A52A0"/>
    <w:rsid w:val="006A7E1D"/>
    <w:rsid w:val="006B00AB"/>
    <w:rsid w:val="006C3A56"/>
    <w:rsid w:val="006D13F4"/>
    <w:rsid w:val="006D6AED"/>
    <w:rsid w:val="006E6D0B"/>
    <w:rsid w:val="006F126E"/>
    <w:rsid w:val="006F32C9"/>
    <w:rsid w:val="006F3834"/>
    <w:rsid w:val="006F5693"/>
    <w:rsid w:val="006F5D4C"/>
    <w:rsid w:val="00717B01"/>
    <w:rsid w:val="007227D9"/>
    <w:rsid w:val="0072491F"/>
    <w:rsid w:val="00725598"/>
    <w:rsid w:val="007319E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EA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BD4"/>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9B9"/>
    <w:rsid w:val="00CC7A4E"/>
    <w:rsid w:val="00CD1359"/>
    <w:rsid w:val="00CD27B5"/>
    <w:rsid w:val="00CD4C83"/>
    <w:rsid w:val="00D01EDC"/>
    <w:rsid w:val="00D078AA"/>
    <w:rsid w:val="00D10058"/>
    <w:rsid w:val="00D11978"/>
    <w:rsid w:val="00D14C81"/>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C396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E24"/>
    <w:rsid w:val="00E15598"/>
    <w:rsid w:val="00E20D65"/>
    <w:rsid w:val="00E353A2"/>
    <w:rsid w:val="00E36881"/>
    <w:rsid w:val="00E42E4C"/>
    <w:rsid w:val="00E47013"/>
    <w:rsid w:val="00E541F9"/>
    <w:rsid w:val="00E57B79"/>
    <w:rsid w:val="00E63419"/>
    <w:rsid w:val="00E64496"/>
    <w:rsid w:val="00E72115"/>
    <w:rsid w:val="00E820C1"/>
    <w:rsid w:val="00E8322E"/>
    <w:rsid w:val="00E903E0"/>
    <w:rsid w:val="00EA1115"/>
    <w:rsid w:val="00EA39EB"/>
    <w:rsid w:val="00EA58CE"/>
    <w:rsid w:val="00EB33FF"/>
    <w:rsid w:val="00EB3D1A"/>
    <w:rsid w:val="00EC2759"/>
    <w:rsid w:val="00EC7106"/>
    <w:rsid w:val="00EC78E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0B8B4"/>
  <w14:defaultImageDpi w14:val="300"/>
  <w15:docId w15:val="{E082E581-03A0-0946-869F-87100344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7EA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003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03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03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003D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00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3D5"/>
  </w:style>
  <w:style w:type="character" w:customStyle="1" w:styleId="Heading1Char">
    <w:name w:val="Heading 1 Char"/>
    <w:aliases w:val="Pocket Char"/>
    <w:basedOn w:val="DefaultParagraphFont"/>
    <w:link w:val="Heading1"/>
    <w:uiPriority w:val="9"/>
    <w:rsid w:val="000003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03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03D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003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03D5"/>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003D5"/>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0003D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0003D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link w:val="NoSpacing"/>
    <w:uiPriority w:val="99"/>
    <w:unhideWhenUsed/>
    <w:rsid w:val="000003D5"/>
    <w:rPr>
      <w:color w:val="auto"/>
      <w:u w:val="none"/>
    </w:rPr>
  </w:style>
  <w:style w:type="paragraph" w:styleId="DocumentMap">
    <w:name w:val="Document Map"/>
    <w:basedOn w:val="Normal"/>
    <w:link w:val="DocumentMapChar"/>
    <w:uiPriority w:val="99"/>
    <w:semiHidden/>
    <w:unhideWhenUsed/>
    <w:rsid w:val="000003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3D5"/>
    <w:rPr>
      <w:rFonts w:ascii="Lucida Grande" w:hAnsi="Lucida Grande" w:cs="Lucida Grande"/>
    </w:rPr>
  </w:style>
  <w:style w:type="paragraph" w:customStyle="1" w:styleId="textbold">
    <w:name w:val="text bold"/>
    <w:basedOn w:val="Normal"/>
    <w:link w:val="Emphasis"/>
    <w:uiPriority w:val="20"/>
    <w:qFormat/>
    <w:rsid w:val="00A67EA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character" w:customStyle="1" w:styleId="verdana">
    <w:name w:val="verdana"/>
    <w:basedOn w:val="DefaultParagraphFont"/>
    <w:rsid w:val="00A67EAB"/>
    <w:rPr>
      <w:rFonts w:cs="Times New Roman"/>
    </w:rPr>
  </w:style>
  <w:style w:type="character" w:customStyle="1" w:styleId="italic">
    <w:name w:val="italic"/>
    <w:basedOn w:val="DefaultParagraphFont"/>
    <w:rsid w:val="00A67EAB"/>
    <w:rPr>
      <w:rFonts w:cs="Times New Roman"/>
    </w:rPr>
  </w:style>
  <w:style w:type="paragraph" w:styleId="ListParagraph">
    <w:name w:val="List Paragraph"/>
    <w:basedOn w:val="Normal"/>
    <w:uiPriority w:val="99"/>
    <w:qFormat/>
    <w:rsid w:val="00147972"/>
    <w:pPr>
      <w:ind w:left="720"/>
      <w:contextualSpacing/>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E820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88951">
      <w:bodyDiv w:val="1"/>
      <w:marLeft w:val="0"/>
      <w:marRight w:val="0"/>
      <w:marTop w:val="0"/>
      <w:marBottom w:val="0"/>
      <w:divBdr>
        <w:top w:val="none" w:sz="0" w:space="0" w:color="auto"/>
        <w:left w:val="none" w:sz="0" w:space="0" w:color="auto"/>
        <w:bottom w:val="none" w:sz="0" w:space="0" w:color="auto"/>
        <w:right w:val="none" w:sz="0" w:space="0" w:color="auto"/>
      </w:divBdr>
    </w:div>
    <w:div w:id="1603146521">
      <w:bodyDiv w:val="1"/>
      <w:marLeft w:val="0"/>
      <w:marRight w:val="0"/>
      <w:marTop w:val="0"/>
      <w:marBottom w:val="0"/>
      <w:divBdr>
        <w:top w:val="none" w:sz="0" w:space="0" w:color="auto"/>
        <w:left w:val="none" w:sz="0" w:space="0" w:color="auto"/>
        <w:bottom w:val="none" w:sz="0" w:space="0" w:color="auto"/>
        <w:right w:val="none" w:sz="0" w:space="0" w:color="auto"/>
      </w:divBdr>
    </w:div>
    <w:div w:id="21153214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n.com/2021/09/30/politics/joe-manchin-budget-bill-1-5-trillion-schumer/index.html" TargetMode="External"/><Relationship Id="rId18" Type="http://schemas.openxmlformats.org/officeDocument/2006/relationships/hyperlink" Target="https://www.usatoday.com/story/opinion/todaysdebate/2021/07/20/climate-change-biden-infrastructure-bill-good-start/7877118002/" TargetMode="External"/><Relationship Id="rId26" Type="http://schemas.openxmlformats.org/officeDocument/2006/relationships/hyperlink" Target="https://www.ip-watch.org/2018/09/21/follow-pharmaceutical-innovations-eligible-patent-protection/" TargetMode="External"/><Relationship Id="rId3" Type="http://schemas.openxmlformats.org/officeDocument/2006/relationships/customXml" Target="../customXml/item3.xml"/><Relationship Id="rId21" Type="http://schemas.openxmlformats.org/officeDocument/2006/relationships/hyperlink" Target="http://www.who.int/phi/programme_technology_transfer/en/" TargetMode="External"/><Relationship Id="rId34" Type="http://schemas.openxmlformats.org/officeDocument/2006/relationships/hyperlink" Target="https://www.firstpost.com/india/india-pakistan-nuke-war-not-a-realistic-possibilty-says-leading-nuclear-expert-ramamurti-rajaraman-3880145.html" TargetMode="External"/><Relationship Id="rId7" Type="http://schemas.openxmlformats.org/officeDocument/2006/relationships/settings" Target="settings.xml"/><Relationship Id="rId12" Type="http://schemas.openxmlformats.org/officeDocument/2006/relationships/hyperlink" Target="https://www.cnn.com/politics/live-news/congress-infrastructure-bill-vote-10-01-21/index.html" TargetMode="External"/><Relationship Id="rId17" Type="http://schemas.openxmlformats.org/officeDocument/2006/relationships/hyperlink" Target="https://khn.org/news/a-senator-from-arizona-emerges-as-a-pharma-favorite/" TargetMode="External"/><Relationship Id="rId25" Type="http://schemas.openxmlformats.org/officeDocument/2006/relationships/hyperlink" Target="https://www.rand.org/pubs/perspectives/PEA407-1.html" TargetMode="External"/><Relationship Id="rId33" Type="http://schemas.openxmlformats.org/officeDocument/2006/relationships/hyperlink" Target="https://nationalinterest.org/blog/reboot/if-next-india-pakistan-war-goes-nuclear-it-will-destroy-world-181134" TargetMode="External"/><Relationship Id="rId2" Type="http://schemas.openxmlformats.org/officeDocument/2006/relationships/customXml" Target="../customXml/item2.xml"/><Relationship Id="rId16" Type="http://schemas.openxmlformats.org/officeDocument/2006/relationships/hyperlink" Target="https://www.forbes.com/sites/joshuacohen/2021/09/06/democrats-plans-to-introduce-prescription-drug-pricing-reform-face-obstacles/?sh=37a269917395" TargetMode="External"/><Relationship Id="rId20" Type="http://schemas.openxmlformats.org/officeDocument/2006/relationships/hyperlink" Target="http://www.fic.nih.gov/News/GlobalHealthMatters/march-april-2014/Pages/technology-transfer-nih-ott.aspx" TargetMode="External"/><Relationship Id="rId29" Type="http://schemas.openxmlformats.org/officeDocument/2006/relationships/hyperlink" Target="https://archive.is/NOKM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n.com/2021/09/27/politics/biden-agenda-congress-deal-maker/index.html" TargetMode="External"/><Relationship Id="rId24" Type="http://schemas.openxmlformats.org/officeDocument/2006/relationships/hyperlink" Target="https://www.healthaffairs.org/doi/10.1377/hlthaff.2014.1047" TargetMode="External"/><Relationship Id="rId32" Type="http://schemas.openxmlformats.org/officeDocument/2006/relationships/hyperlink" Target="https://www.ctvnews.ca/world/covid-19-has-escalated-armed-conflict-in-india-pakistan-iraq-libya-and-the-philippines-study-finds-1.5236738" TargetMode="External"/><Relationship Id="rId5" Type="http://schemas.openxmlformats.org/officeDocument/2006/relationships/numbering" Target="numbering.xml"/><Relationship Id="rId15" Type="http://schemas.openxmlformats.org/officeDocument/2006/relationships/hyperlink" Target="https://www.cnn.com/2021/09/30/politics/house-infrastructure-negotiations-vote/index.html" TargetMode="External"/><Relationship Id="rId23" Type="http://schemas.openxmlformats.org/officeDocument/2006/relationships/hyperlink" Target="https://itif.org/publications/2020/02/03/delinkage-debunked-why-replacing-patents-prizes-drug-development-wont-work" TargetMode="External"/><Relationship Id="rId28" Type="http://schemas.openxmlformats.org/officeDocument/2006/relationships/hyperlink" Target="https://www.washingtonpost.com/outlook/2021/03/15/vaccine-coronavirus-patents-waive-global-equity/" TargetMode="External"/><Relationship Id="rId36" Type="http://schemas.openxmlformats.org/officeDocument/2006/relationships/theme" Target="theme/theme1.xml"/><Relationship Id="rId10" Type="http://schemas.openxmlformats.org/officeDocument/2006/relationships/hyperlink" Target="https://www.cnn.com/2021/10/01/politics/house-vote-infrastructure-democrats/index.html" TargetMode="External"/><Relationship Id="rId19" Type="http://schemas.openxmlformats.org/officeDocument/2006/relationships/hyperlink" Target="https://www.worldpoliticsreview.com/articles/18639/technology-transfer-is-a-weak-link-in-the-global-health-system" TargetMode="External"/><Relationship Id="rId31" Type="http://schemas.openxmlformats.org/officeDocument/2006/relationships/hyperlink" Target="https://www.voanews.com/south-central-asia/kashmiri-leader-covid-19-lowers-chances-pakistan-india-war" TargetMode="External"/><Relationship Id="rId4" Type="http://schemas.openxmlformats.org/officeDocument/2006/relationships/customXml" Target="../customXml/item4.xml"/><Relationship Id="rId9" Type="http://schemas.openxmlformats.org/officeDocument/2006/relationships/hyperlink" Target="https://www.cnn.com/2021/10/01/politics/dems-biden-infrastructure-delay/index.html)//babcii" TargetMode="External"/><Relationship Id="rId14" Type="http://schemas.openxmlformats.org/officeDocument/2006/relationships/hyperlink" Target="https://www.cnn.com/2021/09/30/politics/kyrsten-sinema-arizona-reaction/index.html" TargetMode="External"/><Relationship Id="rId22" Type="http://schemas.openxmlformats.org/officeDocument/2006/relationships/hyperlink" Target="https://www.marketwatch.com/story/for-just-25-billion-the-u-s-could-jump-start-a-project-to-quickly-vaccinate-the-entire-world-against-covid-11614898552" TargetMode="External"/><Relationship Id="rId27" Type="http://schemas.openxmlformats.org/officeDocument/2006/relationships/hyperlink" Target="https://archive.is/pvuzL" TargetMode="External"/><Relationship Id="rId30" Type="http://schemas.openxmlformats.org/officeDocument/2006/relationships/hyperlink" Target="https://archive.is/rpQ63"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32</Pages>
  <Words>16578</Words>
  <Characters>91844</Characters>
  <Application>Microsoft Office Word</Application>
  <DocSecurity>0</DocSecurity>
  <Lines>1120</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13</cp:revision>
  <dcterms:created xsi:type="dcterms:W3CDTF">2021-10-08T20:58:00Z</dcterms:created>
  <dcterms:modified xsi:type="dcterms:W3CDTF">2021-10-08T22:26:00Z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