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96751" w14:textId="2B96EDBB" w:rsidR="00E42E4C" w:rsidRDefault="002501BD" w:rsidP="002501BD">
      <w:pPr>
        <w:pStyle w:val="Heading3"/>
      </w:pPr>
      <w:r>
        <w:t>1</w:t>
      </w:r>
    </w:p>
    <w:p w14:paraId="4CCF7C38" w14:textId="77777777" w:rsidR="002501BD" w:rsidRDefault="002501BD" w:rsidP="002501BD">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4EDD5127" w14:textId="77777777" w:rsidR="002501BD" w:rsidRPr="009550E5" w:rsidRDefault="002501BD" w:rsidP="002501BD">
      <w:r w:rsidRPr="009550E5">
        <w:rPr>
          <w:rStyle w:val="Style13ptBold"/>
        </w:rPr>
        <w:t>WTO No Date</w:t>
      </w:r>
      <w:r w:rsidRPr="009550E5">
        <w:t xml:space="preserve"> "Whose WTO is it anyway?"</w:t>
      </w:r>
      <w:r>
        <w:t xml:space="preserve"> </w:t>
      </w:r>
      <w:hyperlink r:id="rId9" w:history="1">
        <w:r w:rsidRPr="00952336">
          <w:rPr>
            <w:rStyle w:val="Hyperlink"/>
          </w:rPr>
          <w:t>https://www.wto.org/english/thewto_e/whatis_e/tif_e/org1_e.htm</w:t>
        </w:r>
      </w:hyperlink>
      <w:r>
        <w:t xml:space="preserve"> //Elmer </w:t>
      </w:r>
    </w:p>
    <w:p w14:paraId="1B7F12B9" w14:textId="77777777" w:rsidR="002501BD" w:rsidRDefault="002501BD" w:rsidP="002501BD">
      <w:pPr>
        <w:rPr>
          <w:sz w:val="16"/>
        </w:rPr>
      </w:pPr>
      <w:r w:rsidRPr="009550E5">
        <w:rPr>
          <w:b/>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highlight w:val="green"/>
          <w:u w:val="single"/>
          <w:bdr w:val="single" w:sz="12" w:space="0" w:color="auto"/>
        </w:rPr>
        <w:t>that is the outcome of negotiations among WTO members.</w:t>
      </w:r>
      <w:r w:rsidRPr="009550E5">
        <w:rPr>
          <w:sz w:val="16"/>
        </w:rPr>
        <w:t xml:space="preserve"> The rules are </w:t>
      </w:r>
      <w:r w:rsidRPr="009550E5">
        <w:rPr>
          <w:b/>
          <w:highlight w:val="green"/>
          <w:u w:val="single"/>
        </w:rPr>
        <w:t>enforced</w:t>
      </w:r>
      <w:r w:rsidRPr="009550E5">
        <w:rPr>
          <w:sz w:val="16"/>
          <w:highlight w:val="green"/>
        </w:rPr>
        <w:t xml:space="preserve"> </w:t>
      </w:r>
      <w:r w:rsidRPr="009550E5">
        <w:rPr>
          <w:b/>
          <w:highlight w:val="green"/>
          <w:u w:val="single"/>
        </w:rPr>
        <w:t>by</w:t>
      </w:r>
      <w:r w:rsidRPr="009550E5">
        <w:rPr>
          <w:sz w:val="16"/>
          <w:highlight w:val="green"/>
        </w:rPr>
        <w:t xml:space="preserve"> </w:t>
      </w:r>
      <w:r w:rsidRPr="009550E5">
        <w:rPr>
          <w:sz w:val="16"/>
        </w:rPr>
        <w:t xml:space="preserve">the </w:t>
      </w:r>
      <w:r w:rsidRPr="009550E5">
        <w:rPr>
          <w:b/>
          <w:highlight w:val="green"/>
          <w:u w:val="single"/>
        </w:rPr>
        <w:t>members themselves</w:t>
      </w:r>
      <w:r w:rsidRPr="009550E5">
        <w:rPr>
          <w:sz w:val="16"/>
          <w:highlight w:val="green"/>
        </w:rPr>
        <w:t xml:space="preserve"> </w:t>
      </w:r>
      <w:r w:rsidRPr="009550E5">
        <w:rPr>
          <w:b/>
          <w:highlight w:val="green"/>
          <w:u w:val="single"/>
          <w:bdr w:val="single" w:sz="12" w:space="0" w:color="auto"/>
        </w:rPr>
        <w:t>under agreed procedures that they negotiated</w:t>
      </w:r>
      <w:r w:rsidRPr="009550E5">
        <w:rPr>
          <w:sz w:val="16"/>
        </w:rPr>
        <w:t xml:space="preserve">, </w:t>
      </w:r>
      <w:r w:rsidRPr="009550E5">
        <w:rPr>
          <w:b/>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74FDF69B" w14:textId="77777777" w:rsidR="002501BD" w:rsidRDefault="002501BD" w:rsidP="002501BD">
      <w:pPr>
        <w:pStyle w:val="Heading4"/>
      </w:pPr>
      <w:r>
        <w:t xml:space="preserve">Violation: they don’t </w:t>
      </w:r>
    </w:p>
    <w:p w14:paraId="4DEA8960" w14:textId="77777777" w:rsidR="002501BD" w:rsidRDefault="002501BD" w:rsidP="002501BD">
      <w:pPr>
        <w:pStyle w:val="Heading4"/>
      </w:pPr>
      <w:r>
        <w:t>Standards</w:t>
      </w:r>
    </w:p>
    <w:p w14:paraId="39A50576" w14:textId="77777777" w:rsidR="002501BD" w:rsidRPr="007D0451" w:rsidRDefault="002501BD" w:rsidP="002501BD">
      <w:pPr>
        <w:pStyle w:val="Heading4"/>
      </w:pPr>
      <w:r>
        <w:t xml:space="preserve">1] </w:t>
      </w:r>
      <w:r w:rsidRPr="007D0451">
        <w:rPr>
          <w:u w:val="single"/>
        </w:rPr>
        <w:t>Shiftiness</w:t>
      </w:r>
      <w:r>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0ACF54B1" w14:textId="77777777" w:rsidR="002501BD" w:rsidRDefault="002501BD" w:rsidP="002501BD">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4EF0AF17" w14:textId="77777777" w:rsidR="002501BD" w:rsidRPr="00CD5758" w:rsidRDefault="002501BD" w:rsidP="002501BD">
      <w:pPr>
        <w:pStyle w:val="Heading4"/>
      </w:pPr>
      <w:r>
        <w:t>ESpec isn’t regressive or arbitrary- it’s an active part of the WTO is central to any advocacy about international IP law since the only uniqueness of a reduction of IP protections is how effective its enforcement is.</w:t>
      </w:r>
    </w:p>
    <w:p w14:paraId="582AEB96" w14:textId="1985668D" w:rsidR="002501BD" w:rsidRDefault="002501BD" w:rsidP="002501BD">
      <w:pPr>
        <w:pStyle w:val="Heading3"/>
      </w:pPr>
      <w:r>
        <w:lastRenderedPageBreak/>
        <w:t>2</w:t>
      </w:r>
    </w:p>
    <w:p w14:paraId="7CD22CC9" w14:textId="77777777" w:rsidR="002501BD" w:rsidRPr="00D70ABD" w:rsidRDefault="002501BD" w:rsidP="002501BD">
      <w:pPr>
        <w:pStyle w:val="Heading4"/>
      </w:pPr>
      <w:r>
        <w:t xml:space="preserve">Strong current IP guarantees causes </w:t>
      </w:r>
      <w:r>
        <w:rPr>
          <w:u w:val="single"/>
        </w:rPr>
        <w:t>massive Pharma innovation</w:t>
      </w:r>
      <w:r>
        <w:t>.</w:t>
      </w:r>
    </w:p>
    <w:p w14:paraId="260D1EAC" w14:textId="77777777" w:rsidR="002501BD" w:rsidRPr="00543E26" w:rsidRDefault="002501BD" w:rsidP="002501BD">
      <w:pPr>
        <w:pStyle w:val="ListParagraph"/>
        <w:numPr>
          <w:ilvl w:val="0"/>
          <w:numId w:val="12"/>
        </w:numPr>
      </w:pPr>
      <w:r>
        <w:t>Answers Evergreening/Me-Too Drugs</w:t>
      </w:r>
    </w:p>
    <w:p w14:paraId="605E6581" w14:textId="77777777" w:rsidR="002501BD" w:rsidRPr="00C66F40" w:rsidRDefault="002501BD" w:rsidP="002501BD">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068E879" w14:textId="77777777" w:rsidR="002501BD" w:rsidRPr="00D70ABD" w:rsidRDefault="002501BD" w:rsidP="002501BD">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 xml:space="preserve">The U.S. Food and Drug </w:t>
      </w:r>
      <w:r w:rsidRPr="00543E26">
        <w:rPr>
          <w:u w:val="single"/>
        </w:rPr>
        <w:lastRenderedPageBreak/>
        <w:t>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 xml:space="preserve">opponents of the </w:t>
      </w:r>
      <w:r w:rsidRPr="00543E26">
        <w:rPr>
          <w:u w:val="single"/>
        </w:rPr>
        <w:lastRenderedPageBreak/>
        <w:t>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 xml:space="preserve">innovators, even while still generating substantial profits on their own.47 As the report “Wealth, Health and International Trade in </w:t>
      </w:r>
      <w:r w:rsidRPr="00D70ABD">
        <w:rPr>
          <w:sz w:val="16"/>
        </w:rPr>
        <w:lastRenderedPageBreak/>
        <w:t>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3AB1EEE" w14:textId="77777777" w:rsidR="002501BD" w:rsidRDefault="002501BD" w:rsidP="002501BD">
      <w:pPr>
        <w:pStyle w:val="Heading4"/>
        <w:rPr>
          <w:rStyle w:val="Style13ptBold"/>
          <w:b/>
          <w:bCs w:val="0"/>
        </w:rPr>
      </w:pPr>
      <w:r>
        <w:rPr>
          <w:rStyle w:val="Style13ptBold"/>
          <w:b/>
          <w:bCs w:val="0"/>
        </w:rPr>
        <w:t>Reducing IP protections chills future investment – even the perception of wavering commitment scares off companies.</w:t>
      </w:r>
    </w:p>
    <w:p w14:paraId="06CE7A6A" w14:textId="77777777" w:rsidR="002501BD" w:rsidRPr="00B32E50" w:rsidRDefault="002501BD" w:rsidP="002501BD">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1"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A3AE1FD" w14:textId="77777777" w:rsidR="002501BD" w:rsidRPr="00B32E50" w:rsidRDefault="002501BD" w:rsidP="002501BD">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w:t>
      </w:r>
      <w:r w:rsidRPr="00B32E50">
        <w:rPr>
          <w:u w:val="single"/>
        </w:rPr>
        <w:lastRenderedPageBreak/>
        <w:t>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 xml:space="preserve">New products may enter the same therapeutic class with common mechanisms of action but different molecular </w:t>
      </w:r>
      <w:r w:rsidRPr="00B32E50">
        <w:rPr>
          <w:u w:val="single"/>
        </w:rPr>
        <w:lastRenderedPageBreak/>
        <w:t>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7FFC8A90" w14:textId="77777777" w:rsidR="002501BD" w:rsidRDefault="002501BD" w:rsidP="002501BD">
      <w:pPr>
        <w:pStyle w:val="Heading4"/>
        <w:rPr>
          <w:rStyle w:val="Style13ptBold"/>
          <w:b/>
          <w:bCs w:val="0"/>
        </w:rPr>
      </w:pPr>
      <w:r>
        <w:rPr>
          <w:rStyle w:val="Style13ptBold"/>
          <w:b/>
          <w:bCs w:val="0"/>
        </w:rPr>
        <w:t>R&amp;D’s key to innovation – otherwise, future pandemics.</w:t>
      </w:r>
    </w:p>
    <w:p w14:paraId="165CA67C" w14:textId="77777777" w:rsidR="002501BD" w:rsidRPr="00B464ED" w:rsidRDefault="002501BD" w:rsidP="002501BD">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7B6B935F" w14:textId="77777777" w:rsidR="002501BD" w:rsidRPr="00B464ED" w:rsidRDefault="002501BD" w:rsidP="002501BD">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t>
      </w:r>
      <w:r w:rsidRPr="00B464ED">
        <w:rPr>
          <w:sz w:val="16"/>
        </w:rPr>
        <w:lastRenderedPageBreak/>
        <w:t xml:space="preserve">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6901A9C8" w14:textId="77777777" w:rsidR="002501BD" w:rsidRPr="00BA63B8" w:rsidRDefault="002501BD" w:rsidP="002501BD">
      <w:pPr>
        <w:pStyle w:val="Heading4"/>
      </w:pPr>
      <w:r w:rsidRPr="00C253D1">
        <w:t>Evolving</w:t>
      </w:r>
      <w:r>
        <w:t xml:space="preserve"> superbugs trigger </w:t>
      </w:r>
      <w:r w:rsidRPr="00BA63B8">
        <w:rPr>
          <w:u w:val="single"/>
        </w:rPr>
        <w:t>extinction</w:t>
      </w:r>
      <w:r>
        <w:t>.</w:t>
      </w:r>
    </w:p>
    <w:p w14:paraId="7FDB4AAC" w14:textId="77777777" w:rsidR="002501BD" w:rsidRPr="000370A8" w:rsidRDefault="002501BD" w:rsidP="002501BD">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ACCB3B4" w14:textId="77777777" w:rsidR="002501BD" w:rsidRPr="000370A8" w:rsidRDefault="002501BD" w:rsidP="002501B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w:t>
      </w:r>
      <w:r w:rsidRPr="00BA63B8">
        <w:rPr>
          <w:sz w:val="16"/>
        </w:rPr>
        <w:lastRenderedPageBreak/>
        <w:t xml:space="preserve">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w:t>
      </w:r>
      <w:r w:rsidRPr="00BA63B8">
        <w:rPr>
          <w:sz w:val="16"/>
        </w:rPr>
        <w:lastRenderedPageBreak/>
        <w:t xml:space="preserve">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DBC00C0" w14:textId="6B87FDFA" w:rsidR="002501BD" w:rsidRDefault="002501BD" w:rsidP="002501BD"/>
    <w:p w14:paraId="64F8E7F6" w14:textId="3BE7AA26" w:rsidR="00D00309" w:rsidRDefault="00D00309" w:rsidP="002501BD">
      <w:pPr>
        <w:pStyle w:val="Heading3"/>
      </w:pPr>
      <w:r>
        <w:lastRenderedPageBreak/>
        <w:t>3</w:t>
      </w:r>
    </w:p>
    <w:p w14:paraId="3E365EF6" w14:textId="77777777" w:rsidR="00CC6F7D" w:rsidRDefault="00D00309" w:rsidP="00D00309">
      <w:pPr>
        <w:pStyle w:val="Heading4"/>
      </w:pPr>
      <w:r w:rsidRPr="00D00309">
        <w:t>CP Text – The United States federal government ought to establish a global leadership role in production and distribution of medicines to solve Pandemic and Neglected Diseases and treatments by engaging in talks with NATO and the G-7 and expanding support of Medical Distribution Programs using a framework focusing on alleviating structural health disparities in nations in the Global South and encourage public-private partnerships and facilitate overseas licensing agreements without reducing intellectual property rights.</w:t>
      </w:r>
      <w:r>
        <w:t xml:space="preserve"> </w:t>
      </w:r>
    </w:p>
    <w:p w14:paraId="3C91AB06" w14:textId="62A47A4A" w:rsidR="00D00309" w:rsidRPr="00D00309" w:rsidRDefault="00D00309" w:rsidP="00D00309">
      <w:pPr>
        <w:pStyle w:val="Heading4"/>
      </w:pPr>
      <w:r>
        <w:t xml:space="preserve">Solves 100% of the aff </w:t>
      </w:r>
      <w:r w:rsidR="00CC6F7D">
        <w:t>as well as their cap offense while avoiding innovation da.</w:t>
      </w:r>
    </w:p>
    <w:p w14:paraId="41774F38" w14:textId="77777777" w:rsidR="00D00309" w:rsidRPr="00D00309" w:rsidRDefault="00D00309" w:rsidP="00D00309"/>
    <w:p w14:paraId="7A19D4D0" w14:textId="05929F60" w:rsidR="002501BD" w:rsidRDefault="002501BD" w:rsidP="002501BD">
      <w:pPr>
        <w:pStyle w:val="Heading3"/>
      </w:pPr>
      <w:r>
        <w:lastRenderedPageBreak/>
        <w:t>AT – Cap</w:t>
      </w:r>
    </w:p>
    <w:p w14:paraId="4BB0698A" w14:textId="77777777" w:rsidR="00B9295F" w:rsidRDefault="00B9295F" w:rsidP="00D00309">
      <w:pPr>
        <w:pStyle w:val="Heading4"/>
      </w:pPr>
      <w:r>
        <w:t>Your Cap unsustainable card doesn’t actually say that- all it says is that we are in a climate crisis which actually flows neg. The rest is about income inequality and economic decline which we’ll answer below.</w:t>
      </w:r>
    </w:p>
    <w:p w14:paraId="7CD41A16" w14:textId="0DDBFE1D" w:rsidR="00D00309" w:rsidRPr="004922A2" w:rsidRDefault="00D00309" w:rsidP="00D00309">
      <w:pPr>
        <w:pStyle w:val="Heading4"/>
      </w:pPr>
      <w:r>
        <w:t>Growth turn:</w:t>
      </w:r>
    </w:p>
    <w:p w14:paraId="6FF9B8DF" w14:textId="77777777" w:rsidR="00D00309" w:rsidRPr="00A420D2" w:rsidRDefault="00D00309" w:rsidP="00D00309">
      <w:pPr>
        <w:pStyle w:val="Heading4"/>
        <w:rPr>
          <w:b w:val="0"/>
          <w:bCs w:val="0"/>
        </w:rPr>
      </w:pPr>
      <w:r>
        <w:t xml:space="preserve">It’s </w:t>
      </w:r>
      <w:r w:rsidRPr="00C11396">
        <w:rPr>
          <w:u w:val="single"/>
        </w:rPr>
        <w:t>sustainable</w:t>
      </w:r>
      <w:r w:rsidRPr="00A420D2">
        <w:rPr>
          <w:b w:val="0"/>
        </w:rPr>
        <w:t>---robust environmental progress and increasing resource reserves prove---</w:t>
      </w:r>
      <w:r w:rsidRPr="00C11396">
        <w:t>BUT</w:t>
      </w:r>
      <w:r>
        <w:t>,</w:t>
      </w:r>
      <w:r w:rsidRPr="00C11396">
        <w:t xml:space="preserve"> they can’t save the environment either.</w:t>
      </w:r>
    </w:p>
    <w:p w14:paraId="5A363F04" w14:textId="77777777" w:rsidR="00D00309" w:rsidRPr="00766C52" w:rsidRDefault="00D00309" w:rsidP="00D00309">
      <w:r>
        <w:t xml:space="preserve">Andrew </w:t>
      </w:r>
      <w:r w:rsidRPr="00766C52">
        <w:rPr>
          <w:rStyle w:val="Style13ptBold"/>
        </w:rPr>
        <w:t>McAfee 20</w:t>
      </w:r>
      <w:r>
        <w:t>, principal research scientist at MIT, codirector of the MIT Initiative on the Digital Economy at the MIT Sloan School of Management, Doctorate from Harvard Business School, two Master of Science and two Bachelor of Science degrees from MIT, "Don't Misunderstand Earth Day's Successes," Wired, 4-22-2020, https://www.wired.com/story/opinion-dont-misunderstand-earth-days-successes/</w:t>
      </w:r>
    </w:p>
    <w:p w14:paraId="6E1C6DF8" w14:textId="77777777" w:rsidR="00D00309" w:rsidRPr="00766C52" w:rsidRDefault="00D00309" w:rsidP="00D00309">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53B3A40D" w14:textId="77777777" w:rsidR="00D00309" w:rsidRPr="00AE1812" w:rsidRDefault="00D00309" w:rsidP="00D00309">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2DA9625D" w14:textId="77777777" w:rsidR="00D00309" w:rsidRPr="00AE1812" w:rsidRDefault="00D00309" w:rsidP="00D00309">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562F42E1" w14:textId="77777777" w:rsidR="00D00309" w:rsidRPr="00766C52" w:rsidRDefault="00D00309" w:rsidP="00D00309">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6E259B4F" w14:textId="77777777" w:rsidR="00D00309" w:rsidRPr="00AE1812" w:rsidRDefault="00D00309" w:rsidP="00D00309">
      <w:pPr>
        <w:rPr>
          <w:sz w:val="16"/>
        </w:rPr>
      </w:pPr>
      <w:r w:rsidRPr="00766C52">
        <w:rPr>
          <w:rStyle w:val="StyleUnderline"/>
          <w:highlight w:val="cyan"/>
        </w:rPr>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 xml:space="preserve">hunting almost wiped </w:t>
      </w:r>
      <w:r w:rsidRPr="00766C52">
        <w:rPr>
          <w:rStyle w:val="StyleUnderline"/>
          <w:highlight w:val="cyan"/>
        </w:rPr>
        <w:lastRenderedPageBreak/>
        <w:t>out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Tarwathie,” which introduced many people to whales’ haunting songs).</w:t>
      </w:r>
    </w:p>
    <w:p w14:paraId="33C42348" w14:textId="77777777" w:rsidR="00D00309" w:rsidRPr="00AE1812" w:rsidRDefault="00D00309" w:rsidP="00D00309">
      <w:pPr>
        <w:rPr>
          <w:sz w:val="16"/>
        </w:rPr>
      </w:pPr>
      <w:r w:rsidRPr="00766C52">
        <w:rPr>
          <w:rStyle w:val="StyleUnderline"/>
          <w:highlight w:val="cyan"/>
        </w:rPr>
        <w:t>Many other 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068A451F" w14:textId="77777777" w:rsidR="00D00309" w:rsidRPr="00AE1812" w:rsidRDefault="00D00309" w:rsidP="00D00309">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Gorz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018A6013" w14:textId="77777777" w:rsidR="00D00309" w:rsidRPr="006A5432" w:rsidRDefault="00D00309" w:rsidP="00D00309">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34947A04" w14:textId="77777777" w:rsidR="00D00309" w:rsidRPr="00AE1812" w:rsidRDefault="00D00309" w:rsidP="00D00309">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3F19BF60" w14:textId="77777777" w:rsidR="00D00309" w:rsidRPr="00AE1812" w:rsidRDefault="00D00309" w:rsidP="00D00309">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59CF95A3" w14:textId="77777777" w:rsidR="00D00309" w:rsidRPr="00766C52" w:rsidRDefault="00D00309" w:rsidP="00D00309">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0BAC6296" w14:textId="77777777" w:rsidR="00D00309" w:rsidRPr="00766C52" w:rsidRDefault="00D00309" w:rsidP="00D00309">
      <w:pPr>
        <w:rPr>
          <w:rStyle w:val="Emphasis"/>
        </w:rPr>
      </w:pPr>
      <w:r w:rsidRPr="006A5432">
        <w:rPr>
          <w:rStyle w:val="StyleUnderline"/>
        </w:rPr>
        <w:lastRenderedPageBreak/>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will almost certainly figure out nuclear fusion or some other technology that gives us limitless clean energy and lets us ignore fossil 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6F4EDC32" w14:textId="77777777" w:rsidR="00D00309" w:rsidRPr="00766C52" w:rsidRDefault="00D00309" w:rsidP="00D00309">
      <w:pPr>
        <w:rPr>
          <w:rStyle w:val="StyleUnderline"/>
        </w:rPr>
      </w:pPr>
      <w:r w:rsidRPr="00766C52">
        <w:rPr>
          <w:rStyle w:val="StyleUnderline"/>
        </w:rPr>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3F6263D9" w14:textId="77777777" w:rsidR="00D00309" w:rsidRPr="00AE1812" w:rsidRDefault="00D00309" w:rsidP="00D00309">
      <w:pPr>
        <w:rPr>
          <w:sz w:val="16"/>
        </w:rPr>
      </w:pPr>
      <w:r w:rsidRPr="00766C52">
        <w:rPr>
          <w:rStyle w:val="Emphasis"/>
        </w:rPr>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3C9D5512" w14:textId="77777777" w:rsidR="00D00309" w:rsidRPr="00AE1812" w:rsidRDefault="00D00309" w:rsidP="00D00309">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7AD57A30" w14:textId="77777777" w:rsidR="00D00309" w:rsidRPr="00C11396" w:rsidRDefault="00D00309" w:rsidP="00D00309">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of course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6ABD7DCB" w14:textId="77777777" w:rsidR="00D00309" w:rsidRPr="00FD7F19" w:rsidRDefault="00D00309" w:rsidP="00D00309">
      <w:pPr>
        <w:pStyle w:val="Heading4"/>
      </w:pPr>
      <w:r w:rsidRPr="000A599D">
        <w:rPr>
          <w:rFonts w:cs="Arial"/>
        </w:rPr>
        <w:t xml:space="preserve">NETs </w:t>
      </w:r>
      <w:r w:rsidRPr="006B7E79">
        <w:rPr>
          <w:rFonts w:cs="Arial"/>
          <w:u w:val="single"/>
        </w:rPr>
        <w:t>link turns</w:t>
      </w:r>
      <w:r w:rsidRPr="000A599D">
        <w:rPr>
          <w:rFonts w:cs="Arial"/>
        </w:rPr>
        <w:t xml:space="preserve"> their impact. </w:t>
      </w:r>
    </w:p>
    <w:p w14:paraId="028FC66B" w14:textId="77777777" w:rsidR="00D00309" w:rsidRPr="006B7E79" w:rsidRDefault="00D00309" w:rsidP="00D00309">
      <w:r w:rsidRPr="006B7E79">
        <w:t xml:space="preserve">Fred </w:t>
      </w:r>
      <w:r w:rsidRPr="006B7E79">
        <w:rPr>
          <w:rStyle w:val="Style13ptBold"/>
        </w:rPr>
        <w:t>Krupp et al. 19</w:t>
      </w:r>
      <w:r w:rsidRPr="006B7E79">
        <w:t>. Nathaniel </w:t>
      </w:r>
      <w:hyperlink r:id="rId13" w:tooltip="Click to search for more items by this author" w:history="1">
        <w:r w:rsidRPr="006B7E79">
          <w:rPr>
            <w:rStyle w:val="Hyperlink"/>
          </w:rPr>
          <w:t>Keohane</w:t>
        </w:r>
      </w:hyperlink>
      <w:r w:rsidRPr="006B7E79">
        <w:t>, and Eric Pooley. *President of Environmental Defense Fund, a United States-based nonprofit environmental advocacy group. **Vice president for international climate at the Environmental Defense Fund. He used to be in academia at Yale University and served in the White House as special assistant to President Barack Obama. ***Senior Vice President, Strategy &amp; Communications at the Environmental Defense Fund. 4-1-2019. "Less Than Zero: Can Carbon-Removal Technologies Curb Climate Change?" Foreign Affairs. https://search-proquest-</w:t>
      </w:r>
      <w:r w:rsidRPr="006B7E79">
        <w:lastRenderedPageBreak/>
        <w:t xml:space="preserve">com.libproxy2.usc.edu/docview/2186099162/594BA6C689D844ABPQ/13?accountid=14749/. </w:t>
      </w:r>
    </w:p>
    <w:p w14:paraId="60BB9909" w14:textId="025AB0BA" w:rsidR="00D00309" w:rsidRDefault="00D00309" w:rsidP="00D00309">
      <w:pPr>
        <w:rPr>
          <w:sz w:val="12"/>
        </w:rPr>
      </w:pPr>
      <w:r w:rsidRPr="000A599D">
        <w:rPr>
          <w:sz w:val="12"/>
        </w:rPr>
        <w:t xml:space="preserve">When it comes to generating support for climate policy, a warranted sense of alarm is only half the battle. And the other half-a shared belief that the problem is solvable-is lagging far behind. The newfound sense of urgency is at risk of being swamped by collective despair. A scant six percent of Americans, according to the Yale study, believe that the world "can and will" effectively address climate change. With </w:t>
      </w:r>
      <w:r w:rsidRPr="000A599D">
        <w:rPr>
          <w:rStyle w:val="StyleUnderline"/>
        </w:rPr>
        <w:t>carbon dioxide emissions</w:t>
      </w:r>
      <w:r w:rsidRPr="000A599D">
        <w:rPr>
          <w:sz w:val="12"/>
        </w:rPr>
        <w:t xml:space="preserve"> from fossil fuels having </w:t>
      </w:r>
      <w:r w:rsidRPr="000A599D">
        <w:rPr>
          <w:rStyle w:val="StyleUnderline"/>
        </w:rPr>
        <w:t>risen by an estimated 2.7 percent</w:t>
      </w:r>
      <w:r w:rsidRPr="000A599D">
        <w:rPr>
          <w:sz w:val="12"/>
        </w:rPr>
        <w:t xml:space="preserve"> in 2018 </w:t>
      </w:r>
      <w:r w:rsidRPr="000A599D">
        <w:rPr>
          <w:rStyle w:val="StyleUnderline"/>
        </w:rPr>
        <w:t>and atmospheric concentrations of carbon dioxide</w:t>
      </w:r>
      <w:r w:rsidRPr="000A599D">
        <w:rPr>
          <w:sz w:val="12"/>
        </w:rPr>
        <w:t xml:space="preserve">, which will determine the ultimate extent of warming, at their highest level in some three million years, such </w:t>
      </w:r>
      <w:r w:rsidRPr="000A599D">
        <w:rPr>
          <w:rStyle w:val="StyleUnderline"/>
        </w:rPr>
        <w:t>pessimism may seem justified</w:t>
      </w:r>
      <w:r w:rsidRPr="000A599D">
        <w:rPr>
          <w:sz w:val="12"/>
        </w:rPr>
        <w:t xml:space="preserve">-especially with a climate change denier in the White House. But </w:t>
      </w:r>
      <w:r w:rsidRPr="000A599D">
        <w:rPr>
          <w:rStyle w:val="StyleUnderline"/>
        </w:rPr>
        <w:t>it is not too late to solve the</w:t>
      </w:r>
      <w:r w:rsidRPr="000A599D">
        <w:rPr>
          <w:sz w:val="12"/>
        </w:rPr>
        <w:t xml:space="preserve"> global </w:t>
      </w:r>
      <w:r w:rsidRPr="000A599D">
        <w:rPr>
          <w:rStyle w:val="StyleUnderline"/>
        </w:rPr>
        <w:t>climate crisis</w:t>
      </w:r>
      <w:r w:rsidRPr="000A599D">
        <w:rPr>
          <w:sz w:val="12"/>
        </w:rPr>
        <w:t xml:space="preserve">. A decade of </w:t>
      </w:r>
      <w:r w:rsidRPr="000A599D">
        <w:rPr>
          <w:rStyle w:val="Emphasis"/>
        </w:rPr>
        <w:t xml:space="preserve">extraordinary </w:t>
      </w:r>
      <w:r w:rsidRPr="000A599D">
        <w:rPr>
          <w:rStyle w:val="Emphasis"/>
          <w:highlight w:val="cyan"/>
        </w:rPr>
        <w:t>innovation</w:t>
      </w:r>
      <w:r w:rsidRPr="000A599D">
        <w:rPr>
          <w:sz w:val="12"/>
        </w:rPr>
        <w:t xml:space="preserve"> has </w:t>
      </w:r>
      <w:r w:rsidRPr="000A599D">
        <w:rPr>
          <w:rStyle w:val="Emphasis"/>
          <w:highlight w:val="cyan"/>
        </w:rPr>
        <w:t>made the green</w:t>
      </w:r>
      <w:r w:rsidRPr="000A599D">
        <w:rPr>
          <w:rStyle w:val="Emphasis"/>
        </w:rPr>
        <w:t xml:space="preserve">ing of the global </w:t>
      </w:r>
      <w:r w:rsidRPr="000A599D">
        <w:rPr>
          <w:rStyle w:val="Emphasis"/>
          <w:highlight w:val="cyan"/>
        </w:rPr>
        <w:t>economy</w:t>
      </w:r>
      <w:r w:rsidRPr="000A599D">
        <w:rPr>
          <w:rStyle w:val="Emphasis"/>
        </w:rPr>
        <w:t xml:space="preserve"> not only </w:t>
      </w:r>
      <w:r w:rsidRPr="000A599D">
        <w:rPr>
          <w:rStyle w:val="Emphasis"/>
          <w:highlight w:val="cyan"/>
        </w:rPr>
        <w:t>feasible</w:t>
      </w:r>
      <w:r w:rsidRPr="000A599D">
        <w:rPr>
          <w:rStyle w:val="Emphasis"/>
        </w:rPr>
        <w:t xml:space="preserve"> but</w:t>
      </w:r>
      <w:r w:rsidRPr="000A599D">
        <w:rPr>
          <w:sz w:val="12"/>
        </w:rPr>
        <w:t xml:space="preserve"> also </w:t>
      </w:r>
      <w:r w:rsidRPr="000A599D">
        <w:rPr>
          <w:rStyle w:val="Emphasis"/>
        </w:rPr>
        <w:t>likely</w:t>
      </w:r>
      <w:r w:rsidRPr="000A599D">
        <w:rPr>
          <w:sz w:val="12"/>
        </w:rPr>
        <w:t xml:space="preserve">. </w:t>
      </w:r>
      <w:r w:rsidRPr="000A599D">
        <w:rPr>
          <w:rStyle w:val="StyleUnderline"/>
        </w:rPr>
        <w:t>The market</w:t>
      </w:r>
      <w:r w:rsidRPr="000A599D">
        <w:rPr>
          <w:sz w:val="12"/>
        </w:rPr>
        <w:t xml:space="preserve"> now </w:t>
      </w:r>
      <w:r w:rsidRPr="000A599D">
        <w:rPr>
          <w:rStyle w:val="StyleUnderline"/>
        </w:rPr>
        <w:t>favors clean energy</w:t>
      </w:r>
      <w:r w:rsidRPr="000A599D">
        <w:rPr>
          <w:sz w:val="12"/>
        </w:rPr>
        <w:t xml:space="preserve">: in many U.S. states, </w:t>
      </w:r>
      <w:r w:rsidRPr="000A599D">
        <w:rPr>
          <w:rStyle w:val="StyleUnderline"/>
        </w:rPr>
        <w:t xml:space="preserve">it is </w:t>
      </w:r>
      <w:r w:rsidRPr="000A599D">
        <w:rPr>
          <w:rStyle w:val="StyleUnderline"/>
          <w:highlight w:val="cyan"/>
        </w:rPr>
        <w:t>cheaper to build</w:t>
      </w:r>
      <w:r w:rsidRPr="000A599D">
        <w:rPr>
          <w:rStyle w:val="StyleUnderline"/>
        </w:rPr>
        <w:t xml:space="preserve"> new </w:t>
      </w:r>
      <w:r w:rsidRPr="000A599D">
        <w:rPr>
          <w:rStyle w:val="StyleUnderline"/>
          <w:highlight w:val="cyan"/>
        </w:rPr>
        <w:t>renewable energy</w:t>
      </w:r>
      <w:r w:rsidRPr="000A599D">
        <w:rPr>
          <w:rStyle w:val="StyleUnderline"/>
        </w:rPr>
        <w:t xml:space="preserve"> plants than</w:t>
      </w:r>
      <w:r w:rsidRPr="000A599D">
        <w:rPr>
          <w:sz w:val="12"/>
        </w:rPr>
        <w:t xml:space="preserve"> to </w:t>
      </w:r>
      <w:r w:rsidRPr="000A599D">
        <w:rPr>
          <w:rStyle w:val="StyleUnderline"/>
        </w:rPr>
        <w:t>run existing coal</w:t>
      </w:r>
      <w:r w:rsidRPr="000A599D">
        <w:rPr>
          <w:sz w:val="12"/>
        </w:rPr>
        <w:t xml:space="preserve">-fired power </w:t>
      </w:r>
      <w:r w:rsidRPr="000A599D">
        <w:rPr>
          <w:rStyle w:val="StyleUnderline"/>
        </w:rPr>
        <w:t>plants</w:t>
      </w:r>
      <w:r w:rsidRPr="000A599D">
        <w:rPr>
          <w:sz w:val="12"/>
        </w:rPr>
        <w:t xml:space="preserve">. By combining solar power with new, efficient batteries, Arizona and other sunny states will soon be able to provide electricity at a lower cost per megawatthour than new, efficient natural gas plants. Local, </w:t>
      </w:r>
      <w:r w:rsidRPr="000A599D">
        <w:rPr>
          <w:rStyle w:val="Emphasis"/>
        </w:rPr>
        <w:t xml:space="preserve">regional, and federal </w:t>
      </w:r>
      <w:r w:rsidRPr="000A599D">
        <w:rPr>
          <w:rStyle w:val="Emphasis"/>
          <w:highlight w:val="cyan"/>
        </w:rPr>
        <w:t>governments</w:t>
      </w:r>
      <w:r w:rsidRPr="000A599D">
        <w:rPr>
          <w:rStyle w:val="Emphasis"/>
        </w:rPr>
        <w:t xml:space="preserve">, as well as </w:t>
      </w:r>
      <w:r w:rsidRPr="000A599D">
        <w:rPr>
          <w:rStyle w:val="Emphasis"/>
          <w:highlight w:val="cyan"/>
        </w:rPr>
        <w:t>corporations</w:t>
      </w:r>
      <w:r w:rsidRPr="000A599D">
        <w:rPr>
          <w:rStyle w:val="Emphasis"/>
        </w:rPr>
        <w:t>, are making</w:t>
      </w:r>
      <w:r w:rsidRPr="000A599D">
        <w:rPr>
          <w:sz w:val="12"/>
        </w:rPr>
        <w:t xml:space="preserve"> measurable </w:t>
      </w:r>
      <w:r w:rsidRPr="000A599D">
        <w:rPr>
          <w:rStyle w:val="Emphasis"/>
        </w:rPr>
        <w:t xml:space="preserve">progress on </w:t>
      </w:r>
      <w:r w:rsidRPr="000A599D">
        <w:rPr>
          <w:rStyle w:val="Emphasis"/>
          <w:highlight w:val="cyan"/>
        </w:rPr>
        <w:t>reducing carbon pollution</w:t>
      </w:r>
      <w:r w:rsidRPr="000A599D">
        <w:rPr>
          <w:sz w:val="12"/>
        </w:rPr>
        <w:t xml:space="preserve">. Since 2000, </w:t>
      </w:r>
      <w:r w:rsidRPr="000A599D">
        <w:rPr>
          <w:rStyle w:val="StyleUnderline"/>
        </w:rPr>
        <w:t>21 countries have reduced</w:t>
      </w:r>
      <w:r w:rsidRPr="000A599D">
        <w:rPr>
          <w:sz w:val="12"/>
        </w:rPr>
        <w:t xml:space="preserve"> their annual </w:t>
      </w:r>
      <w:r w:rsidRPr="000A599D">
        <w:rPr>
          <w:rStyle w:val="StyleUnderline"/>
        </w:rPr>
        <w:t>greenhouse gas emissions while growing their economies</w:t>
      </w:r>
      <w:r w:rsidRPr="000A599D">
        <w:rPr>
          <w:sz w:val="12"/>
        </w:rPr>
        <w:t xml:space="preserve">; China is expected to see emissions peak by 2025, five years earlier than it promised as part of the negotiations for the Paris climate agreement in 2015. At the UN climate talks held late last year in Poland, countries agreed on rules for how to report progress on meeting emission-reduction commitments, an important step in implementing the Paris accord. What's more, an entirely new arsenal is emerging in the fight against climate change: </w:t>
      </w:r>
      <w:r w:rsidRPr="000A599D">
        <w:rPr>
          <w:rStyle w:val="Emphasis"/>
          <w:highlight w:val="cyan"/>
        </w:rPr>
        <w:t>negative emission tech</w:t>
      </w:r>
      <w:r w:rsidRPr="000A599D">
        <w:rPr>
          <w:rStyle w:val="Emphasis"/>
        </w:rPr>
        <w:t>nologies</w:t>
      </w:r>
      <w:r w:rsidRPr="000A599D">
        <w:rPr>
          <w:sz w:val="12"/>
        </w:rPr>
        <w:t xml:space="preserve">, or nets. Nets </w:t>
      </w:r>
      <w:r w:rsidRPr="000A599D">
        <w:rPr>
          <w:rStyle w:val="Emphasis"/>
        </w:rPr>
        <w:t>are different from conventional approaches to climate mitigation</w:t>
      </w:r>
      <w:r w:rsidRPr="000A599D">
        <w:rPr>
          <w:sz w:val="12"/>
        </w:rPr>
        <w:t xml:space="preserve"> in that </w:t>
      </w:r>
      <w:r w:rsidRPr="000A599D">
        <w:rPr>
          <w:rStyle w:val="StyleUnderline"/>
        </w:rPr>
        <w:t>they seek</w:t>
      </w:r>
      <w:r w:rsidRPr="000A599D">
        <w:rPr>
          <w:sz w:val="12"/>
        </w:rPr>
        <w:t xml:space="preserve"> not to reduce the amount of greenhouse gases emitted into the atmosphere but </w:t>
      </w:r>
      <w:r w:rsidRPr="000A599D">
        <w:rPr>
          <w:rStyle w:val="StyleUnderline"/>
        </w:rPr>
        <w:t xml:space="preserve">to </w:t>
      </w:r>
      <w:r w:rsidRPr="000A599D">
        <w:rPr>
          <w:rStyle w:val="StyleUnderline"/>
          <w:highlight w:val="cyan"/>
        </w:rPr>
        <w:t>remove carbon dioxide</w:t>
      </w:r>
      <w:r w:rsidRPr="000A599D">
        <w:rPr>
          <w:rStyle w:val="StyleUnderline"/>
        </w:rPr>
        <w:t xml:space="preserve"> that's </w:t>
      </w:r>
      <w:r w:rsidRPr="000A599D">
        <w:rPr>
          <w:rStyle w:val="StyleUnderline"/>
          <w:highlight w:val="cyan"/>
        </w:rPr>
        <w:t>already there</w:t>
      </w:r>
      <w:r w:rsidRPr="000A599D">
        <w:rPr>
          <w:sz w:val="12"/>
        </w:rPr>
        <w:t xml:space="preserve">. These technologies range from the old-fashioned practice of reforestation to high-tech machines that suck carbon out of the sky and store it underground. The window of opportunity to combat climate change has not closed-and with a push from policymakers, nets can keep it propped open for longer. THE HEAT IS ON </w:t>
      </w:r>
      <w:r w:rsidRPr="000A599D">
        <w:rPr>
          <w:rStyle w:val="StyleUnderline"/>
        </w:rPr>
        <w:t>How much time is left</w:t>
      </w:r>
      <w:r w:rsidRPr="000A599D">
        <w:rPr>
          <w:sz w:val="12"/>
        </w:rPr>
        <w:t xml:space="preserve"> to avoid climate catastrophe? </w:t>
      </w:r>
      <w:r w:rsidRPr="000A599D">
        <w:rPr>
          <w:rStyle w:val="StyleUnderline"/>
        </w:rPr>
        <w:t>The truth is</w:t>
      </w:r>
      <w:r w:rsidRPr="000A599D">
        <w:rPr>
          <w:sz w:val="12"/>
        </w:rPr>
        <w:t xml:space="preserve"> that it is </w:t>
      </w:r>
      <w:r w:rsidRPr="000A599D">
        <w:rPr>
          <w:rStyle w:val="StyleUnderline"/>
        </w:rPr>
        <w:t>impossible to answer</w:t>
      </w:r>
      <w:r w:rsidRPr="000A599D">
        <w:rPr>
          <w:sz w:val="12"/>
        </w:rPr>
        <w:t xml:space="preserve"> the question </w:t>
      </w:r>
      <w:r w:rsidRPr="000A599D">
        <w:rPr>
          <w:rStyle w:val="StyleUnderline"/>
        </w:rPr>
        <w:t>with precision</w:t>
      </w:r>
      <w:r w:rsidRPr="000A599D">
        <w:rPr>
          <w:sz w:val="12"/>
        </w:rPr>
        <w:t xml:space="preserve">. </w:t>
      </w:r>
      <w:r w:rsidRPr="000A599D">
        <w:rPr>
          <w:rStyle w:val="StyleUnderline"/>
        </w:rPr>
        <w:t>Scientists know</w:t>
      </w:r>
      <w:r w:rsidRPr="000A599D">
        <w:rPr>
          <w:sz w:val="12"/>
        </w:rPr>
        <w:t xml:space="preserve"> that </w:t>
      </w:r>
      <w:r w:rsidRPr="000A599D">
        <w:rPr>
          <w:rStyle w:val="StyleUnderline"/>
        </w:rPr>
        <w:t>human activity is warming</w:t>
      </w:r>
      <w:r w:rsidRPr="000A599D">
        <w:rPr>
          <w:sz w:val="12"/>
        </w:rPr>
        <w:t xml:space="preserve"> the planet </w:t>
      </w:r>
      <w:r w:rsidRPr="000A599D">
        <w:rPr>
          <w:rStyle w:val="StyleUnderline"/>
        </w:rPr>
        <w:t>but still don't fully understand</w:t>
      </w:r>
      <w:r w:rsidRPr="000A599D">
        <w:rPr>
          <w:sz w:val="12"/>
        </w:rPr>
        <w:t xml:space="preserve"> the </w:t>
      </w:r>
      <w:r w:rsidRPr="000A599D">
        <w:rPr>
          <w:rStyle w:val="StyleUnderline"/>
        </w:rPr>
        <w:t>sensitivity of the climate</w:t>
      </w:r>
      <w:r w:rsidRPr="000A599D">
        <w:rPr>
          <w:sz w:val="12"/>
        </w:rPr>
        <w:t xml:space="preserve"> system to greenhouse gases. Nor do they fully comprehend the link between average global warming and local repercussions. So far, however, most effects of climate change have been faster and more severe than the climate models predicted. The </w:t>
      </w:r>
      <w:r w:rsidRPr="000A599D">
        <w:rPr>
          <w:rStyle w:val="Emphasis"/>
        </w:rPr>
        <w:t>downside risks are enormous</w:t>
      </w:r>
      <w:r w:rsidRPr="000A599D">
        <w:rPr>
          <w:sz w:val="12"/>
        </w:rPr>
        <w:t xml:space="preserve">; the most recent predictions, ever more dire. The Paris agreement aims to limit the increase in global average temperatures above preindustrial levels to well below two degrees Celsius, and ideally to no more than 1.5 degrees Celsius. Going above those levels of warming would mean more disastrous impacts. Global average temperatures have already risen by about one degree Celsius since 1880, with two-thirds of that increase occurring after 1975. An October 2018 special report by the un's Intergovernmental Panel on Climate Change, a body of leading scientists and policymakers from around the world, found that unless the world implements "rapid and far-reaching" changes to its energy and industrial systems, the earth is likely to reach temperatures of 1.5 degrees Celsius above preindustrial levels sometime between 2030 and 2052. Limiting warming to that level, the ipcc found, would require immediate and dramatic cuts in carbon dioxide: roughly a 45 percent reduction in the next dozen years. Even meeting the less ambitious target of two degrees would require deep cuts in emissions by 2030 and sustained aggressive action far beyond then. The ipcc report also warns that seemingly small global temperature increases can have enormous consequences. For example, the half-degree difference between 1.5 degrees Celsius and two degrees Celsius of total warming could consign twice as many people to water scarcity, put ten million more at risk from rising sea levels, and plunge several hundred million more people into poverty as lower yields of key crops drive hunger across much of the developing world. At two degrees of warming, nearly all of the planet's coral reefs are expected to be lost; at 1.5 degrees, ten to 30 percent could survive. The deeper message of the IPCC report is that </w:t>
      </w:r>
      <w:r w:rsidRPr="000A599D">
        <w:rPr>
          <w:rStyle w:val="Emphasis"/>
        </w:rPr>
        <w:t>there is no risk-free level of climate change</w:t>
      </w:r>
      <w:r w:rsidRPr="000A599D">
        <w:rPr>
          <w:sz w:val="12"/>
        </w:rPr>
        <w:t xml:space="preserve">. Targets such as 1.5 degrees Celsius or two degrees Celsius are important political markers, but they shouldn't fool anyone into thinking that nature works so precisely. Just as the risks are lower at 1.5 degrees Celsius than at two degrees Celsius, so are they lower at two degrees Celsius than at 2.5 degrees Celsius. Indeed, the latter difference would be far more destructive, since the damages mount exponentially as temperatures rise. </w:t>
      </w:r>
      <w:r w:rsidRPr="000A599D">
        <w:rPr>
          <w:rStyle w:val="StyleUnderline"/>
        </w:rPr>
        <w:t>To manage</w:t>
      </w:r>
      <w:r w:rsidRPr="000A599D">
        <w:rPr>
          <w:sz w:val="12"/>
        </w:rPr>
        <w:t xml:space="preserve"> the </w:t>
      </w:r>
      <w:r w:rsidRPr="000A599D">
        <w:rPr>
          <w:rStyle w:val="StyleUnderline"/>
        </w:rPr>
        <w:t>enormous risks of climate change, global emissions</w:t>
      </w:r>
      <w:r w:rsidRPr="000A599D">
        <w:rPr>
          <w:sz w:val="12"/>
        </w:rPr>
        <w:t xml:space="preserve"> of greenhouse gases </w:t>
      </w:r>
      <w:r w:rsidRPr="000A599D">
        <w:rPr>
          <w:rStyle w:val="StyleUnderline"/>
        </w:rPr>
        <w:t>need to be cut sharply</w:t>
      </w:r>
      <w:r w:rsidRPr="000A599D">
        <w:rPr>
          <w:sz w:val="12"/>
        </w:rPr>
        <w:t xml:space="preserve">, and as soon as possible. That will require transforming energy, land, transport, and industrial systems so they emit less carbon dioxide. It will also require reducing short-lived climate pollutants such as methane, which stay in the atmosphere for only a fraction of the time that carbon dioxide does but have a disproportionate effect on near-term warming. Yet even </w:t>
      </w:r>
      <w:r w:rsidRPr="000A599D">
        <w:rPr>
          <w:rStyle w:val="Emphasis"/>
        </w:rPr>
        <w:t>that will not be enough</w:t>
      </w:r>
      <w:r w:rsidRPr="000A599D">
        <w:rPr>
          <w:sz w:val="12"/>
        </w:rPr>
        <w:t xml:space="preserve">. </w:t>
      </w:r>
      <w:r w:rsidRPr="000A599D">
        <w:rPr>
          <w:rStyle w:val="StyleUnderline"/>
          <w:highlight w:val="cyan"/>
        </w:rPr>
        <w:t>To stabilize the</w:t>
      </w:r>
      <w:r w:rsidRPr="000A599D">
        <w:rPr>
          <w:rStyle w:val="StyleUnderline"/>
        </w:rPr>
        <w:t xml:space="preserve"> total </w:t>
      </w:r>
      <w:r w:rsidRPr="000A599D">
        <w:rPr>
          <w:rStyle w:val="StyleUnderline"/>
          <w:highlight w:val="cyan"/>
        </w:rPr>
        <w:t>atmospheric</w:t>
      </w:r>
      <w:r w:rsidRPr="000A599D">
        <w:rPr>
          <w:rStyle w:val="StyleUnderline"/>
        </w:rPr>
        <w:t xml:space="preserve"> </w:t>
      </w:r>
      <w:r w:rsidRPr="000A599D">
        <w:rPr>
          <w:rStyle w:val="StyleUnderline"/>
          <w:highlight w:val="cyan"/>
        </w:rPr>
        <w:t>concentration of</w:t>
      </w:r>
      <w:r w:rsidRPr="000A599D">
        <w:rPr>
          <w:rStyle w:val="StyleUnderline"/>
        </w:rPr>
        <w:t xml:space="preserve"> carbon </w:t>
      </w:r>
      <w:r w:rsidRPr="000A599D">
        <w:rPr>
          <w:rStyle w:val="StyleUnderline"/>
        </w:rPr>
        <w:lastRenderedPageBreak/>
        <w:t xml:space="preserve">dioxide and other greenhouse gases </w:t>
      </w:r>
      <w:r w:rsidRPr="000A599D">
        <w:rPr>
          <w:rStyle w:val="StyleUnderline"/>
          <w:highlight w:val="cyan"/>
        </w:rPr>
        <w:t>[GHGs], the world will have</w:t>
      </w:r>
      <w:r w:rsidRPr="000A599D">
        <w:rPr>
          <w:rStyle w:val="StyleUnderline"/>
        </w:rPr>
        <w:t xml:space="preserve"> to reach </w:t>
      </w:r>
      <w:r w:rsidRPr="000A599D">
        <w:rPr>
          <w:rStyle w:val="Emphasis"/>
          <w:highlight w:val="cyan"/>
        </w:rPr>
        <w:t>net negative emissions</w:t>
      </w:r>
      <w:r w:rsidRPr="000A599D">
        <w:rPr>
          <w:rStyle w:val="Emphasis"/>
        </w:rPr>
        <w:t>-</w:t>
      </w:r>
      <w:r w:rsidRPr="000A599D">
        <w:rPr>
          <w:sz w:val="12"/>
        </w:rPr>
        <w:t xml:space="preserve">that is, taking more greenhouse gases out of the atmosphere than are being pumped into it. </w:t>
      </w:r>
      <w:r w:rsidRPr="000A599D">
        <w:rPr>
          <w:rStyle w:val="StyleUnderline"/>
        </w:rPr>
        <w:t>Achieving that through emission reductions</w:t>
      </w:r>
      <w:r w:rsidRPr="000A599D">
        <w:rPr>
          <w:sz w:val="12"/>
        </w:rPr>
        <w:t xml:space="preserve"> alone will be extremely difficult, </w:t>
      </w:r>
      <w:r w:rsidRPr="000A599D">
        <w:rPr>
          <w:rStyle w:val="StyleUnderline"/>
        </w:rPr>
        <w:t>since some emissions</w:t>
      </w:r>
      <w:r w:rsidRPr="000A599D">
        <w:rPr>
          <w:sz w:val="12"/>
        </w:rPr>
        <w:t xml:space="preserve">, such as of methane and nitrous oxide from agriculture, </w:t>
      </w:r>
      <w:r w:rsidRPr="000A599D">
        <w:rPr>
          <w:rStyle w:val="StyleUnderline"/>
        </w:rPr>
        <w:t>are</w:t>
      </w:r>
      <w:r w:rsidRPr="000A599D">
        <w:rPr>
          <w:sz w:val="12"/>
        </w:rPr>
        <w:t xml:space="preserve"> nearly </w:t>
      </w:r>
      <w:r w:rsidRPr="000A599D">
        <w:rPr>
          <w:rStyle w:val="StyleUnderline"/>
        </w:rPr>
        <w:t>impossible to eliminate</w:t>
      </w:r>
      <w:r w:rsidRPr="000A599D">
        <w:rPr>
          <w:sz w:val="12"/>
        </w:rPr>
        <w:t xml:space="preserve">. </w:t>
      </w:r>
      <w:r w:rsidRPr="000A599D">
        <w:rPr>
          <w:rStyle w:val="Emphasis"/>
        </w:rPr>
        <w:t>Countering</w:t>
      </w:r>
      <w:r w:rsidRPr="000A599D">
        <w:rPr>
          <w:sz w:val="12"/>
        </w:rPr>
        <w:t xml:space="preserve"> the </w:t>
      </w:r>
      <w:r w:rsidRPr="000A599D">
        <w:rPr>
          <w:rStyle w:val="Emphasis"/>
        </w:rPr>
        <w:t>emissions</w:t>
      </w:r>
      <w:r w:rsidRPr="000A599D">
        <w:rPr>
          <w:sz w:val="12"/>
        </w:rPr>
        <w:t xml:space="preserve"> that are hardest to abate, and bring concentrations down to safer levels, </w:t>
      </w:r>
      <w:r w:rsidRPr="000A599D">
        <w:rPr>
          <w:rStyle w:val="Emphasis"/>
        </w:rPr>
        <w:t>requires technologies that</w:t>
      </w:r>
      <w:r w:rsidRPr="000A599D">
        <w:rPr>
          <w:sz w:val="12"/>
        </w:rPr>
        <w:t xml:space="preserve"> actually remove </w:t>
      </w:r>
      <w:r w:rsidRPr="000A599D">
        <w:rPr>
          <w:rStyle w:val="Emphasis"/>
        </w:rPr>
        <w:t>carbon dioxide from the atmosphere</w:t>
      </w:r>
      <w:r w:rsidRPr="000A599D">
        <w:rPr>
          <w:sz w:val="12"/>
        </w:rPr>
        <w:t xml:space="preserve">. </w:t>
      </w:r>
      <w:r w:rsidRPr="000A599D">
        <w:rPr>
          <w:sz w:val="14"/>
        </w:rPr>
        <w:t xml:space="preserve">That's where nets come in-not as a substitute for aggressive efforts to reduce greenhouse gas emissions but as a complement. </w:t>
      </w:r>
      <w:r w:rsidRPr="000A599D">
        <w:rPr>
          <w:rStyle w:val="StyleUnderline"/>
        </w:rPr>
        <w:t>By deploying technology that removes existing carbon dioxide</w:t>
      </w:r>
      <w:r w:rsidRPr="000A599D">
        <w:rPr>
          <w:sz w:val="14"/>
        </w:rPr>
        <w:t xml:space="preserve"> from the atmosphere, while accelerating cuts in emissions, </w:t>
      </w:r>
      <w:r w:rsidRPr="000A599D">
        <w:rPr>
          <w:rStyle w:val="StyleUnderline"/>
        </w:rPr>
        <w:t>the world can</w:t>
      </w:r>
      <w:r w:rsidRPr="000A599D">
        <w:rPr>
          <w:sz w:val="14"/>
        </w:rPr>
        <w:t xml:space="preserve"> boost its chances of keeping warming below two degrees and </w:t>
      </w:r>
      <w:r w:rsidRPr="000A599D">
        <w:rPr>
          <w:rStyle w:val="StyleUnderline"/>
        </w:rPr>
        <w:t>reduce the risk of catastrophe</w:t>
      </w:r>
      <w:r w:rsidRPr="000A599D">
        <w:rPr>
          <w:sz w:val="14"/>
        </w:rPr>
        <w:t xml:space="preserve">. Scientists and activists have tended to regard these technologies as a fallback option, to be held in reserve in case other efforts fail. Many fear that jumping ahead to carbon dioxide removal will distract from the critical need to cut pollution. But </w:t>
      </w:r>
      <w:r w:rsidRPr="000A599D">
        <w:rPr>
          <w:rStyle w:val="Emphasis"/>
        </w:rPr>
        <w:t>the world no longer has the luxury of waiting for emission-reduction strategies</w:t>
      </w:r>
      <w:r w:rsidRPr="000A599D">
        <w:rPr>
          <w:sz w:val="14"/>
        </w:rPr>
        <w:t xml:space="preserve"> to do the job </w:t>
      </w:r>
      <w:r w:rsidRPr="000A599D">
        <w:rPr>
          <w:rStyle w:val="Emphasis"/>
        </w:rPr>
        <w:t>alone</w:t>
      </w:r>
      <w:r w:rsidRPr="000A599D">
        <w:rPr>
          <w:sz w:val="14"/>
        </w:rPr>
        <w:t xml:space="preserve">. Far from being a Plan B, nets must be a critical part of Plan A. What's more, </w:t>
      </w:r>
      <w:r w:rsidRPr="000A599D">
        <w:rPr>
          <w:rStyle w:val="StyleUnderline"/>
          <w:highlight w:val="cyan"/>
        </w:rPr>
        <w:t>embracing nets sooner</w:t>
      </w:r>
      <w:r w:rsidRPr="000A599D">
        <w:rPr>
          <w:rStyle w:val="StyleUnderline"/>
        </w:rPr>
        <w:t xml:space="preserve"> rather than later makes economic sense</w:t>
      </w:r>
      <w:r w:rsidRPr="000A599D">
        <w:rPr>
          <w:sz w:val="14"/>
        </w:rPr>
        <w:t xml:space="preserve">. Because the marginal costs of emission reductions rise as more emissions are cut, </w:t>
      </w:r>
      <w:r w:rsidRPr="000A599D">
        <w:rPr>
          <w:rStyle w:val="StyleUnderline"/>
        </w:rPr>
        <w:t xml:space="preserve">it </w:t>
      </w:r>
      <w:r w:rsidRPr="000A599D">
        <w:rPr>
          <w:rStyle w:val="StyleUnderline"/>
          <w:highlight w:val="cyan"/>
        </w:rPr>
        <w:t>will be cheaper</w:t>
      </w:r>
      <w:r w:rsidRPr="000A599D">
        <w:rPr>
          <w:rStyle w:val="StyleUnderline"/>
        </w:rPr>
        <w:t xml:space="preserve"> to deploy nets at the same time as emission-reduction technologies rather than waiting</w:t>
      </w:r>
      <w:r w:rsidRPr="000A599D">
        <w:rPr>
          <w:sz w:val="14"/>
        </w:rPr>
        <w:t xml:space="preserve"> to exhaust those options first. The wider the solution set, the lower the costs. And the lower the costs, the easier it is to raise ambitions and garner the necessary political support. THE FUTURE IS NOW Even though removing carbon dioxide from the atmosphere may sound like the stuff of science fiction, </w:t>
      </w:r>
      <w:r w:rsidRPr="000A599D">
        <w:rPr>
          <w:rStyle w:val="Emphasis"/>
        </w:rPr>
        <w:t>there are already nets that could be deployed</w:t>
      </w:r>
      <w:r w:rsidRPr="000A599D">
        <w:rPr>
          <w:sz w:val="14"/>
        </w:rPr>
        <w:t xml:space="preserve"> at scale </w:t>
      </w:r>
      <w:r w:rsidRPr="000A599D">
        <w:rPr>
          <w:rStyle w:val="Emphasis"/>
        </w:rPr>
        <w:t>today</w:t>
      </w:r>
      <w:r w:rsidRPr="000A599D">
        <w:rPr>
          <w:sz w:val="14"/>
        </w:rPr>
        <w:t xml:space="preserve">, according to a seminal report released by the National Academies of Sciences, Engineering, and Medicine in October </w:t>
      </w:r>
      <w:r w:rsidRPr="000A599D">
        <w:rPr>
          <w:sz w:val="12"/>
        </w:rPr>
        <w:t>2018. One category involves taking advantage of carbon sinks-the earth's forests and agricultural soils, which have soaked up more carbon dioxide since the Industrial Revolution than has been released from burning petroleum. To date, the growth of carbon sinks has been inadvertent: in the United States, for example, as agriculture shifted from the rocky soils of the Northeast to the fertile Midwest, forests reclaimed abandoned farmland, breathing in carbon dioxide in the process. But this natural process can be improved through better forest management-letting trees grow longer before they are harvested and helping degraded forests grow back more quickly. The large-scale planting of trees in suitable locations around the world could increase carbon sinks further, a process that must go hand in hand with efforts to curb tropical deforestation and thereby continue to contain the vast amounts of carbon already stored in the earth's rainforests.</w:t>
      </w:r>
      <w:r w:rsidRPr="000A599D">
        <w:rPr>
          <w:sz w:val="14"/>
        </w:rPr>
        <w:t xml:space="preserve"> </w:t>
      </w:r>
      <w:r w:rsidRPr="000A599D">
        <w:rPr>
          <w:sz w:val="12"/>
        </w:rPr>
        <w:t xml:space="preserve">Farmland provides additional potential for negative emissions. Around the world, conventional agricultural practices have reduced the amount of carbon in soils, decreasing their fertility in the process. Smarter approaches can reverse the process. Small and large landholders alike could add agricultural waste to soil, maximize the time that the soil is covered by living plants or mulch, and reduce tilling, which releases carbon dioxide. All these steps would decrease the amount of carbon that is lost from soil and increase the amount of carbon that is stored in it. </w:t>
      </w:r>
      <w:r w:rsidRPr="000A599D">
        <w:rPr>
          <w:rStyle w:val="StyleUnderline"/>
        </w:rPr>
        <w:t>The most technologically sophisticated net</w:t>
      </w:r>
      <w:r w:rsidRPr="000A599D">
        <w:rPr>
          <w:sz w:val="12"/>
        </w:rPr>
        <w:t xml:space="preserve"> available in the near term </w:t>
      </w:r>
      <w:r w:rsidRPr="000A599D">
        <w:rPr>
          <w:rStyle w:val="StyleUnderline"/>
        </w:rPr>
        <w:t>is</w:t>
      </w:r>
      <w:r w:rsidRPr="000A599D">
        <w:rPr>
          <w:sz w:val="12"/>
        </w:rPr>
        <w:t xml:space="preserve"> known as "bioenergy with </w:t>
      </w:r>
      <w:r w:rsidRPr="000A599D">
        <w:rPr>
          <w:rStyle w:val="StyleUnderline"/>
        </w:rPr>
        <w:t>carbon capture and storage</w:t>
      </w:r>
      <w:r w:rsidRPr="000A599D">
        <w:rPr>
          <w:sz w:val="12"/>
        </w:rPr>
        <w:t xml:space="preserve">," </w:t>
      </w:r>
      <w:r w:rsidRPr="000A599D">
        <w:rPr>
          <w:rStyle w:val="Emphasis"/>
        </w:rPr>
        <w:t>or BECCS</w:t>
      </w:r>
      <w:r w:rsidRPr="000A599D">
        <w:rPr>
          <w:sz w:val="12"/>
        </w:rPr>
        <w:t xml:space="preserve">. It is also the riskiest. Broadly defined, beccs involves burning or fermenting biomass, such as trees or crops, to generate electricity or make liquid fuel; capturing the carbon dioxide produced in the process; and sequestering it underground. </w:t>
      </w:r>
      <w:r w:rsidRPr="000A599D">
        <w:rPr>
          <w:rStyle w:val="StyleUnderline"/>
        </w:rPr>
        <w:t>It is</w:t>
      </w:r>
      <w:r w:rsidRPr="000A599D">
        <w:rPr>
          <w:sz w:val="12"/>
        </w:rPr>
        <w:t xml:space="preserve"> considered </w:t>
      </w:r>
      <w:r w:rsidRPr="000A599D">
        <w:rPr>
          <w:rStyle w:val="StyleUnderline"/>
        </w:rPr>
        <w:t>a negative emission technology</w:t>
      </w:r>
      <w:r w:rsidRPr="000A599D">
        <w:rPr>
          <w:sz w:val="12"/>
        </w:rPr>
        <w:t xml:space="preserve">, and not a zero emission technology, </w:t>
      </w:r>
      <w:r w:rsidRPr="000A599D">
        <w:rPr>
          <w:rStyle w:val="StyleUnderline"/>
        </w:rPr>
        <w:t>because growing</w:t>
      </w:r>
      <w:r w:rsidRPr="000A599D">
        <w:rPr>
          <w:sz w:val="12"/>
        </w:rPr>
        <w:t xml:space="preserve"> the </w:t>
      </w:r>
      <w:r w:rsidRPr="000A599D">
        <w:rPr>
          <w:rStyle w:val="StyleUnderline"/>
          <w:highlight w:val="cyan"/>
        </w:rPr>
        <w:t>biomass</w:t>
      </w:r>
      <w:r w:rsidRPr="000A599D">
        <w:rPr>
          <w:sz w:val="12"/>
        </w:rPr>
        <w:t xml:space="preserve"> used in the process </w:t>
      </w:r>
      <w:r w:rsidRPr="000A599D">
        <w:rPr>
          <w:rStyle w:val="StyleUnderline"/>
          <w:highlight w:val="cyan"/>
        </w:rPr>
        <w:t>removes carbon from the atmosphere</w:t>
      </w:r>
      <w:r w:rsidRPr="000A599D">
        <w:rPr>
          <w:sz w:val="12"/>
        </w:rPr>
        <w:t xml:space="preserve">. </w:t>
      </w:r>
      <w:r w:rsidRPr="000A599D">
        <w:rPr>
          <w:rStyle w:val="Emphasis"/>
        </w:rPr>
        <w:t xml:space="preserve">What makes BECCS </w:t>
      </w:r>
      <w:r w:rsidRPr="000A599D">
        <w:rPr>
          <w:sz w:val="12"/>
        </w:rPr>
        <w:t xml:space="preserve">so </w:t>
      </w:r>
      <w:r w:rsidRPr="000A599D">
        <w:rPr>
          <w:rStyle w:val="Emphasis"/>
        </w:rPr>
        <w:t>exciting is its potential to remove</w:t>
      </w:r>
      <w:r w:rsidRPr="000A599D">
        <w:rPr>
          <w:sz w:val="12"/>
        </w:rPr>
        <w:t xml:space="preserve"> significantly </w:t>
      </w:r>
      <w:r w:rsidRPr="000A599D">
        <w:rPr>
          <w:rStyle w:val="Emphasis"/>
        </w:rPr>
        <w:t>more carbon</w:t>
      </w:r>
      <w:r w:rsidRPr="000A599D">
        <w:rPr>
          <w:sz w:val="12"/>
        </w:rPr>
        <w:t xml:space="preserve"> from the atmosphere </w:t>
      </w:r>
      <w:r w:rsidRPr="000A599D">
        <w:rPr>
          <w:rStyle w:val="Emphasis"/>
        </w:rPr>
        <w:t>than other approaches do</w:t>
      </w:r>
      <w:r w:rsidRPr="000A599D">
        <w:rPr>
          <w:sz w:val="12"/>
        </w:rPr>
        <w:t xml:space="preserve">. But it also brings challenges. For one, it is expensive: electricity generated from beccs could cost twice as much as that generated with natural gas, because biomass is an inefficient fuel source and capturing and sequestering carbon dioxide is costly. The technology would also require careful monitoring to ensure that the carbon dioxide pumped underground stays there and clear rules for legal liability in the event of leaks. But </w:t>
      </w:r>
      <w:r w:rsidRPr="000A599D">
        <w:rPr>
          <w:rStyle w:val="StyleUnderline"/>
        </w:rPr>
        <w:t>the fact that private companies have been successfully injecting carbon dioxide into depleted oil and gas reservoirs</w:t>
      </w:r>
      <w:r w:rsidRPr="000A599D">
        <w:rPr>
          <w:sz w:val="12"/>
        </w:rPr>
        <w:t xml:space="preserve"> for decades </w:t>
      </w:r>
      <w:r w:rsidRPr="000A599D">
        <w:rPr>
          <w:rStyle w:val="StyleUnderline"/>
        </w:rPr>
        <w:t>offers good evidence</w:t>
      </w:r>
      <w:r w:rsidRPr="000A599D">
        <w:rPr>
          <w:sz w:val="12"/>
        </w:rPr>
        <w:t xml:space="preserve"> that </w:t>
      </w:r>
      <w:r w:rsidRPr="000A599D">
        <w:rPr>
          <w:rStyle w:val="StyleUnderline"/>
          <w:highlight w:val="cyan"/>
        </w:rPr>
        <w:t>permanent storage is possible</w:t>
      </w:r>
      <w:r w:rsidRPr="000A599D">
        <w:rPr>
          <w:rStyle w:val="StyleUnderline"/>
        </w:rPr>
        <w:t xml:space="preserve"> on a large scale</w:t>
      </w:r>
      <w:r w:rsidRPr="000A599D">
        <w:rPr>
          <w:sz w:val="12"/>
        </w:rPr>
        <w:t xml:space="preserve">. More worrying are the additional climate risks that BECCS poses. If BECCS drives demand for biomass and more of the carbon that is stored in the forest ecosystem is released as a result, it could end up raising the level of carbon in the atmosphere rather than reducing it. Another concern is competition for land: converting farms or forests to grow energy crops, something that the large-scale use of BEccs might require, could drive up the cost of food, reduce agricultural production, and threaten scarce habitats. These problems could be mitigated by using only biomass waste, such as residues from logging and agriculture, but that would reduce the potential scale. Although BEccs deserves consideration as part of the arsenal, these risks mean that its contribution will likely end up being smaller than some proponents claim. Taking all these land-based nets together, and factoring in the considerable economic, practical, and behavioral hurdles to bringing them to scale, the National Academies report concludes that </w:t>
      </w:r>
      <w:r w:rsidRPr="000A599D">
        <w:rPr>
          <w:rStyle w:val="Emphasis"/>
        </w:rPr>
        <w:t>by midcentury, nets could remove</w:t>
      </w:r>
      <w:r w:rsidRPr="000A599D">
        <w:rPr>
          <w:sz w:val="12"/>
        </w:rPr>
        <w:t xml:space="preserve"> as much as </w:t>
      </w:r>
      <w:r w:rsidRPr="000A599D">
        <w:rPr>
          <w:rStyle w:val="Emphasis"/>
        </w:rPr>
        <w:t>five billion tons of carbon dioxide</w:t>
      </w:r>
      <w:r w:rsidRPr="000A599D">
        <w:rPr>
          <w:sz w:val="12"/>
        </w:rPr>
        <w:t xml:space="preserve"> from the atmosphere </w:t>
      </w:r>
      <w:r w:rsidRPr="000A599D">
        <w:rPr>
          <w:rStyle w:val="Emphasis"/>
        </w:rPr>
        <w:t>annually</w:t>
      </w:r>
      <w:r w:rsidRPr="000A599D">
        <w:rPr>
          <w:sz w:val="12"/>
        </w:rPr>
        <w:t xml:space="preserve">. Given the significant risks involved, that estimate is probably too bullish. Even if it were not, </w:t>
      </w:r>
      <w:r w:rsidRPr="000A599D">
        <w:rPr>
          <w:sz w:val="12"/>
        </w:rPr>
        <w:lastRenderedPageBreak/>
        <w:t xml:space="preserve">that's still only half of the ten billion tons of carbon dioxide that will likely need to be removed each year to zero out the remaining greenhouse gas emissions, even with aggressive cuts. CLOSING THE GAP </w:t>
      </w:r>
      <w:r w:rsidRPr="000A599D">
        <w:rPr>
          <w:rStyle w:val="StyleUnderline"/>
        </w:rPr>
        <w:t>Removing</w:t>
      </w:r>
      <w:r w:rsidRPr="000A599D">
        <w:rPr>
          <w:sz w:val="12"/>
        </w:rPr>
        <w:t xml:space="preserve"> from the atmosphere the balance of the </w:t>
      </w:r>
      <w:r w:rsidRPr="000A599D">
        <w:rPr>
          <w:rStyle w:val="StyleUnderline"/>
        </w:rPr>
        <w:t>carbon dioxide</w:t>
      </w:r>
      <w:r w:rsidRPr="000A599D">
        <w:rPr>
          <w:sz w:val="12"/>
        </w:rPr>
        <w:t xml:space="preserve"> necessary </w:t>
      </w:r>
      <w:r w:rsidRPr="000A599D">
        <w:rPr>
          <w:rStyle w:val="StyleUnderline"/>
        </w:rPr>
        <w:t>will require perfecting technologies currently in development</w:t>
      </w:r>
      <w:r w:rsidRPr="000A599D">
        <w:rPr>
          <w:sz w:val="12"/>
        </w:rPr>
        <w:t>. Two deserve particular mention; both are full of promise, although neither is ready for widespread use. The first is called "</w:t>
      </w:r>
      <w:r w:rsidRPr="000A599D">
        <w:rPr>
          <w:rStyle w:val="Emphasis"/>
          <w:highlight w:val="cyan"/>
        </w:rPr>
        <w:t>direct air capture</w:t>
      </w:r>
      <w:r w:rsidRPr="000A599D">
        <w:rPr>
          <w:sz w:val="12"/>
        </w:rPr>
        <w:t xml:space="preserve">"- essentially, sucking carbon from the sky. The technology </w:t>
      </w:r>
      <w:r w:rsidRPr="000A599D">
        <w:rPr>
          <w:rStyle w:val="Emphasis"/>
          <w:highlight w:val="cyan"/>
        </w:rPr>
        <w:t>is</w:t>
      </w:r>
      <w:r w:rsidRPr="000A599D">
        <w:rPr>
          <w:sz w:val="12"/>
        </w:rPr>
        <w:t xml:space="preserve"> already </w:t>
      </w:r>
      <w:r w:rsidRPr="000A599D">
        <w:rPr>
          <w:rStyle w:val="Emphasis"/>
        </w:rPr>
        <w:t xml:space="preserve">being </w:t>
      </w:r>
      <w:r w:rsidRPr="000A599D">
        <w:rPr>
          <w:rStyle w:val="Emphasis"/>
          <w:highlight w:val="cyan"/>
        </w:rPr>
        <w:t>tested</w:t>
      </w:r>
      <w:r w:rsidRPr="000A599D">
        <w:rPr>
          <w:sz w:val="12"/>
        </w:rPr>
        <w:t xml:space="preserve"> in Canada, Iceland, Italy, and Switzerland at pilot plants where massive arrays of fans direct a stream of air toward a special substance that binds with the passing carbon dioxide. The substance is then either heated or forced into a vacuum to release the carbon dioxide, which is compressed and either stored or used as feedstocks for chemicals, fuels, or cement. These </w:t>
      </w:r>
      <w:r w:rsidRPr="000A599D">
        <w:rPr>
          <w:rStyle w:val="StyleUnderline"/>
        </w:rPr>
        <w:t>technologies are real-albeit</w:t>
      </w:r>
      <w:r w:rsidRPr="000A599D">
        <w:rPr>
          <w:sz w:val="12"/>
        </w:rPr>
        <w:t xml:space="preserve"> prohibitively </w:t>
      </w:r>
      <w:r w:rsidRPr="000A599D">
        <w:rPr>
          <w:rStyle w:val="StyleUnderline"/>
        </w:rPr>
        <w:t>expensive</w:t>
      </w:r>
      <w:r w:rsidRPr="000A599D">
        <w:rPr>
          <w:sz w:val="12"/>
        </w:rPr>
        <w:t xml:space="preserve"> in their current form. As a recent study led by David Sandalow of Columbia University's Center on Global Energy Policy concludes, </w:t>
      </w:r>
      <w:r w:rsidRPr="000A599D">
        <w:rPr>
          <w:rStyle w:val="StyleUnderline"/>
        </w:rPr>
        <w:t>taking them to scale means solving</w:t>
      </w:r>
      <w:r w:rsidRPr="000A599D">
        <w:rPr>
          <w:sz w:val="12"/>
        </w:rPr>
        <w:t xml:space="preserve"> a variety of </w:t>
      </w:r>
      <w:r w:rsidRPr="000A599D">
        <w:rPr>
          <w:rStyle w:val="StyleUnderline"/>
        </w:rPr>
        <w:t>technological challenges</w:t>
      </w:r>
      <w:r w:rsidRPr="000A599D">
        <w:rPr>
          <w:sz w:val="12"/>
        </w:rPr>
        <w:t xml:space="preserve"> to bring down the costs. Above all, these processes are highly energy intensive, so scaling them would require enormous amounts of low-carbon electricity. (A direct-air-capture facility powered by coal-fired electricity, for example, would generate more new carbon dioxide than it would capture.) These obstacles are serious, but the surprising </w:t>
      </w:r>
      <w:r w:rsidRPr="000A599D">
        <w:rPr>
          <w:rStyle w:val="Emphasis"/>
        </w:rPr>
        <w:t>progress</w:t>
      </w:r>
      <w:r w:rsidRPr="000A599D">
        <w:rPr>
          <w:sz w:val="12"/>
        </w:rPr>
        <w:t xml:space="preserve"> of the past decade </w:t>
      </w:r>
      <w:r w:rsidRPr="000A599D">
        <w:rPr>
          <w:rStyle w:val="Emphasis"/>
        </w:rPr>
        <w:t xml:space="preserve">suggests </w:t>
      </w:r>
      <w:r w:rsidRPr="000A599D">
        <w:rPr>
          <w:sz w:val="12"/>
        </w:rPr>
        <w:t xml:space="preserve">that </w:t>
      </w:r>
      <w:r w:rsidRPr="000A599D">
        <w:rPr>
          <w:rStyle w:val="Emphasis"/>
        </w:rPr>
        <w:t>they can</w:t>
      </w:r>
      <w:r w:rsidRPr="000A599D">
        <w:rPr>
          <w:sz w:val="12"/>
        </w:rPr>
        <w:t xml:space="preserve"> be </w:t>
      </w:r>
      <w:r w:rsidRPr="000A599D">
        <w:rPr>
          <w:rStyle w:val="Emphasis"/>
        </w:rPr>
        <w:t>overcome</w:t>
      </w:r>
      <w:r w:rsidRPr="000A599D">
        <w:rPr>
          <w:sz w:val="12"/>
        </w:rPr>
        <w:t xml:space="preserve"> in the next one. The second technology, enhanced </w:t>
      </w:r>
      <w:r w:rsidRPr="000A599D">
        <w:rPr>
          <w:rStyle w:val="StyleUnderline"/>
        </w:rPr>
        <w:t xml:space="preserve">carbon </w:t>
      </w:r>
      <w:r w:rsidRPr="000A599D">
        <w:rPr>
          <w:rStyle w:val="StyleUnderline"/>
          <w:highlight w:val="cyan"/>
        </w:rPr>
        <w:t>mineralization</w:t>
      </w:r>
      <w:r w:rsidRPr="000A599D">
        <w:rPr>
          <w:sz w:val="12"/>
        </w:rPr>
        <w:t xml:space="preserve">, is even further from being realized, but it </w:t>
      </w:r>
      <w:r w:rsidRPr="000A599D">
        <w:rPr>
          <w:rStyle w:val="StyleUnderline"/>
        </w:rPr>
        <w:t>is full of</w:t>
      </w:r>
      <w:r w:rsidRPr="000A599D">
        <w:rPr>
          <w:sz w:val="12"/>
        </w:rPr>
        <w:t xml:space="preserve"> even more </w:t>
      </w:r>
      <w:r w:rsidRPr="000A599D">
        <w:rPr>
          <w:rStyle w:val="StyleUnderline"/>
        </w:rPr>
        <w:t>possibility</w:t>
      </w:r>
      <w:r w:rsidRPr="000A599D">
        <w:rPr>
          <w:sz w:val="12"/>
        </w:rPr>
        <w:t xml:space="preserve">. Geologists have long known that </w:t>
      </w:r>
      <w:r w:rsidRPr="000A599D">
        <w:rPr>
          <w:rStyle w:val="StyleUnderline"/>
        </w:rPr>
        <w:t xml:space="preserve">when </w:t>
      </w:r>
      <w:r w:rsidRPr="000A599D">
        <w:rPr>
          <w:rStyle w:val="StyleUnderline"/>
          <w:highlight w:val="cyan"/>
        </w:rPr>
        <w:t>rock</w:t>
      </w:r>
      <w:r w:rsidRPr="000A599D">
        <w:rPr>
          <w:rStyle w:val="StyleUnderline"/>
        </w:rPr>
        <w:t xml:space="preserve"> from the earth's mantle</w:t>
      </w:r>
      <w:r w:rsidRPr="000A599D">
        <w:rPr>
          <w:sz w:val="12"/>
        </w:rPr>
        <w:t xml:space="preserve"> (the layer of the earth between its crust and its core) </w:t>
      </w:r>
      <w:r w:rsidRPr="000A599D">
        <w:rPr>
          <w:rStyle w:val="StyleUnderline"/>
        </w:rPr>
        <w:t>is exposed to</w:t>
      </w:r>
      <w:r w:rsidRPr="000A599D">
        <w:rPr>
          <w:sz w:val="12"/>
        </w:rPr>
        <w:t xml:space="preserve"> the </w:t>
      </w:r>
      <w:r w:rsidRPr="000A599D">
        <w:rPr>
          <w:rStyle w:val="StyleUnderline"/>
        </w:rPr>
        <w:t xml:space="preserve">air, it </w:t>
      </w:r>
      <w:r w:rsidRPr="000A599D">
        <w:rPr>
          <w:rStyle w:val="StyleUnderline"/>
          <w:highlight w:val="cyan"/>
        </w:rPr>
        <w:t>binds with carbon dioxide</w:t>
      </w:r>
      <w:r w:rsidRPr="000A599D">
        <w:rPr>
          <w:sz w:val="12"/>
        </w:rPr>
        <w:t xml:space="preserve"> to form carbon-containing minerals. The massive tectonic collisions that formed the Appalachian Mountains around 460 million years ago, for example, exposed subsurface rock to weathering that resulted in the absorption of substantial amounts of carbon dioxide from the atmosphere. That took tens of millions of years; enhanced carbon mineralization seeks to fast-forward the process. Scientists are exploring two ways to do this. In one approach, rocks would be brought to the surface to bind with carbon from the air. Such natural weathering already occurs in mine tailings, the waste left over from certain mining operations. But mimicking this process on a large scale-by grinding up large quantities of rock containing reactive minerals and bringing it to the earth's surface-would be highly energy intensive and thus costly, roughly on par with direct air capture. </w:t>
      </w:r>
      <w:r w:rsidRPr="000A599D">
        <w:rPr>
          <w:rStyle w:val="Emphasis"/>
        </w:rPr>
        <w:t>Another</w:t>
      </w:r>
      <w:r w:rsidRPr="000A599D">
        <w:rPr>
          <w:sz w:val="12"/>
        </w:rPr>
        <w:t xml:space="preserve"> potential approach </w:t>
      </w:r>
      <w:r w:rsidRPr="000A599D">
        <w:rPr>
          <w:rStyle w:val="Emphasis"/>
        </w:rPr>
        <w:t xml:space="preserve">is </w:t>
      </w:r>
      <w:r w:rsidRPr="000A599D">
        <w:rPr>
          <w:rStyle w:val="Emphasis"/>
          <w:highlight w:val="cyan"/>
        </w:rPr>
        <w:t>pumping</w:t>
      </w:r>
      <w:r w:rsidRPr="000A599D">
        <w:rPr>
          <w:sz w:val="12"/>
        </w:rPr>
        <w:t xml:space="preserve"> the </w:t>
      </w:r>
      <w:r w:rsidRPr="000A599D">
        <w:rPr>
          <w:rStyle w:val="Emphasis"/>
          <w:highlight w:val="cyan"/>
        </w:rPr>
        <w:t>carbon</w:t>
      </w:r>
      <w:r w:rsidRPr="000A599D">
        <w:rPr>
          <w:rStyle w:val="Emphasis"/>
        </w:rPr>
        <w:t xml:space="preserve"> dioxide </w:t>
      </w:r>
      <w:r w:rsidRPr="000A599D">
        <w:rPr>
          <w:rStyle w:val="Emphasis"/>
          <w:highlight w:val="cyan"/>
        </w:rPr>
        <w:t>underground</w:t>
      </w:r>
      <w:r w:rsidRPr="000A599D">
        <w:rPr>
          <w:sz w:val="12"/>
        </w:rPr>
        <w:t xml:space="preserve"> to meet the rock. As the National Academies report explains, </w:t>
      </w:r>
      <w:r w:rsidRPr="000A599D">
        <w:rPr>
          <w:rStyle w:val="StyleUnderline"/>
        </w:rPr>
        <w:t>carbon-dioxide</w:t>
      </w:r>
      <w:r w:rsidRPr="000A599D">
        <w:rPr>
          <w:sz w:val="12"/>
        </w:rPr>
        <w:t xml:space="preserve">-rich </w:t>
      </w:r>
      <w:r w:rsidRPr="000A599D">
        <w:rPr>
          <w:rStyle w:val="StyleUnderline"/>
        </w:rPr>
        <w:t>fluids injected into basalt or peridotite</w:t>
      </w:r>
      <w:r w:rsidRPr="000A599D">
        <w:rPr>
          <w:sz w:val="12"/>
        </w:rPr>
        <w:t xml:space="preserve"> formations (two kinds of igneous rock that make up much of the earth's mantle) </w:t>
      </w:r>
      <w:r w:rsidRPr="000A599D">
        <w:rPr>
          <w:rStyle w:val="StyleUnderline"/>
        </w:rPr>
        <w:t>react with the rock, converting</w:t>
      </w:r>
      <w:r w:rsidRPr="000A599D">
        <w:rPr>
          <w:sz w:val="12"/>
        </w:rPr>
        <w:t xml:space="preserve"> the </w:t>
      </w:r>
      <w:r w:rsidRPr="000A599D">
        <w:rPr>
          <w:rStyle w:val="StyleUnderline"/>
        </w:rPr>
        <w:t>dissolved carbon dioxide into solid carbon-containing minerals</w:t>
      </w:r>
      <w:r w:rsidRPr="000A599D">
        <w:rPr>
          <w:sz w:val="12"/>
        </w:rPr>
        <w:t xml:space="preserve">. </w:t>
      </w:r>
      <w:r w:rsidRPr="000A599D">
        <w:rPr>
          <w:rStyle w:val="StyleUnderline"/>
        </w:rPr>
        <w:t xml:space="preserve">Pilot </w:t>
      </w:r>
      <w:r w:rsidRPr="000A599D">
        <w:rPr>
          <w:rStyle w:val="StyleUnderline"/>
          <w:highlight w:val="cyan"/>
        </w:rPr>
        <w:t>projects</w:t>
      </w:r>
      <w:r w:rsidRPr="000A599D">
        <w:rPr>
          <w:sz w:val="12"/>
        </w:rPr>
        <w:t xml:space="preserve"> in Iceland and the United States have </w:t>
      </w:r>
      <w:r w:rsidRPr="000A599D">
        <w:rPr>
          <w:rStyle w:val="StyleUnderline"/>
          <w:highlight w:val="cyan"/>
        </w:rPr>
        <w:t>demonstrate</w:t>
      </w:r>
      <w:r w:rsidRPr="000A599D">
        <w:rPr>
          <w:rStyle w:val="StyleUnderline"/>
        </w:rPr>
        <w:t>d</w:t>
      </w:r>
      <w:r w:rsidRPr="000A599D">
        <w:rPr>
          <w:sz w:val="12"/>
        </w:rPr>
        <w:t xml:space="preserve"> that </w:t>
      </w:r>
      <w:r w:rsidRPr="000A599D">
        <w:rPr>
          <w:rStyle w:val="StyleUnderline"/>
          <w:highlight w:val="cyan"/>
        </w:rPr>
        <w:t>this is possible</w:t>
      </w:r>
      <w:r w:rsidRPr="000A599D">
        <w:rPr>
          <w:sz w:val="12"/>
        </w:rPr>
        <w:t xml:space="preserve">. There is also evidence for how this could work in the natural world. Peridotite usually lies deep inside the earth, but some rock formations around the globe contain pockets of it on the surface. For example, scientists are studying how the surface-level peridotite in Oman's rock formations reacts with the air and absorbs large amounts of carbon. In theory, this approach offers nearly unlimited scale, because suitable rock formations are widespread and readily accessible. It would also be cheap, because it takes advantage of chemical potential energy in the rock instead of costly energy sources. And </w:t>
      </w:r>
      <w:r w:rsidRPr="000A599D">
        <w:rPr>
          <w:rStyle w:val="Emphasis"/>
        </w:rPr>
        <w:t>since</w:t>
      </w:r>
      <w:r w:rsidRPr="000A599D">
        <w:rPr>
          <w:sz w:val="12"/>
        </w:rPr>
        <w:t xml:space="preserve"> the </w:t>
      </w:r>
      <w:r w:rsidRPr="000A599D">
        <w:rPr>
          <w:rStyle w:val="Emphasis"/>
        </w:rPr>
        <w:t>carbon dioxide is converted to solid rock, the effect is permanent</w:t>
      </w:r>
      <w:r w:rsidRPr="000A599D">
        <w:rPr>
          <w:sz w:val="12"/>
        </w:rPr>
        <w:t xml:space="preserve">, and it carries few of the side effects that other nets could bring. </w:t>
      </w:r>
      <w:r w:rsidRPr="000A599D">
        <w:rPr>
          <w:sz w:val="14"/>
        </w:rPr>
        <w:t xml:space="preserve">GETTING TO LESS These technologies do not come cheap. The National Academy of Sciences recommends as much as $1 billion annually in U.S. government funding for research on nets. And indeed, such funding should be an urgent priority. But </w:t>
      </w:r>
      <w:r w:rsidRPr="000A599D">
        <w:rPr>
          <w:rStyle w:val="StyleUnderline"/>
          <w:highlight w:val="cyan"/>
        </w:rPr>
        <w:t>to</w:t>
      </w:r>
      <w:r w:rsidRPr="000A599D">
        <w:rPr>
          <w:rStyle w:val="StyleUnderline"/>
        </w:rPr>
        <w:t xml:space="preserve"> make</w:t>
      </w:r>
      <w:r w:rsidRPr="000A599D">
        <w:rPr>
          <w:sz w:val="14"/>
        </w:rPr>
        <w:t xml:space="preserve"> these </w:t>
      </w:r>
      <w:r w:rsidRPr="000A599D">
        <w:rPr>
          <w:rStyle w:val="StyleUnderline"/>
        </w:rPr>
        <w:t xml:space="preserve">technologies economically viable and </w:t>
      </w:r>
      <w:r w:rsidRPr="000A599D">
        <w:rPr>
          <w:rStyle w:val="StyleUnderline"/>
          <w:highlight w:val="cyan"/>
        </w:rPr>
        <w:t>scale</w:t>
      </w:r>
      <w:r w:rsidRPr="000A599D">
        <w:rPr>
          <w:rStyle w:val="StyleUnderline"/>
        </w:rPr>
        <w:t xml:space="preserve"> them </w:t>
      </w:r>
      <w:r w:rsidRPr="000A599D">
        <w:rPr>
          <w:rStyle w:val="StyleUnderline"/>
          <w:highlight w:val="cyan"/>
        </w:rPr>
        <w:t>rapidly, policymakers</w:t>
      </w:r>
      <w:r w:rsidRPr="000A599D">
        <w:rPr>
          <w:rStyle w:val="StyleUnderline"/>
        </w:rPr>
        <w:t xml:space="preserve"> will</w:t>
      </w:r>
      <w:r w:rsidRPr="000A599D">
        <w:rPr>
          <w:sz w:val="14"/>
        </w:rPr>
        <w:t xml:space="preserve"> also </w:t>
      </w:r>
      <w:r w:rsidRPr="000A599D">
        <w:rPr>
          <w:rStyle w:val="StyleUnderline"/>
        </w:rPr>
        <w:t xml:space="preserve">have to </w:t>
      </w:r>
      <w:r w:rsidRPr="000A599D">
        <w:rPr>
          <w:rStyle w:val="StyleUnderline"/>
          <w:highlight w:val="cyan"/>
        </w:rPr>
        <w:t>tap into</w:t>
      </w:r>
      <w:r w:rsidRPr="000A599D">
        <w:rPr>
          <w:sz w:val="14"/>
        </w:rPr>
        <w:t xml:space="preserve"> a much more powerful force: </w:t>
      </w:r>
      <w:r w:rsidRPr="000A599D">
        <w:rPr>
          <w:rStyle w:val="Emphasis"/>
          <w:highlight w:val="cyan"/>
        </w:rPr>
        <w:t>the profit motive</w:t>
      </w:r>
      <w:r w:rsidRPr="000A599D">
        <w:rPr>
          <w:sz w:val="14"/>
        </w:rPr>
        <w:t xml:space="preserve">. </w:t>
      </w:r>
      <w:r w:rsidRPr="000A599D">
        <w:rPr>
          <w:rStyle w:val="StyleUnderline"/>
        </w:rPr>
        <w:t xml:space="preserve">Putting </w:t>
      </w:r>
      <w:r w:rsidRPr="000A599D">
        <w:rPr>
          <w:rStyle w:val="StyleUnderline"/>
          <w:highlight w:val="cyan"/>
        </w:rPr>
        <w:t>a price</w:t>
      </w:r>
      <w:r w:rsidRPr="000A599D">
        <w:rPr>
          <w:rStyle w:val="StyleUnderline"/>
        </w:rPr>
        <w:t xml:space="preserve"> on carbon emissions </w:t>
      </w:r>
      <w:r w:rsidRPr="000A599D">
        <w:rPr>
          <w:rStyle w:val="StyleUnderline"/>
          <w:highlight w:val="cyan"/>
        </w:rPr>
        <w:t>creates an</w:t>
      </w:r>
      <w:r w:rsidRPr="000A599D">
        <w:rPr>
          <w:rStyle w:val="StyleUnderline"/>
        </w:rPr>
        <w:t xml:space="preserve"> economic </w:t>
      </w:r>
      <w:r w:rsidRPr="000A599D">
        <w:rPr>
          <w:rStyle w:val="StyleUnderline"/>
          <w:highlight w:val="cyan"/>
        </w:rPr>
        <w:t>incentive</w:t>
      </w:r>
      <w:r w:rsidRPr="000A599D">
        <w:rPr>
          <w:sz w:val="14"/>
        </w:rPr>
        <w:t xml:space="preserve"> for entrepreneurs </w:t>
      </w:r>
      <w:r w:rsidRPr="000A599D">
        <w:rPr>
          <w:rStyle w:val="StyleUnderline"/>
        </w:rPr>
        <w:t>to find cheaper, faster ways to cut pollution</w:t>
      </w:r>
      <w:r w:rsidRPr="000A599D">
        <w:rPr>
          <w:sz w:val="14"/>
        </w:rPr>
        <w:t xml:space="preserve">. Valuing negative emissions-for example, through an emission-trading system that awards credits for carbon removal or a carbon tax that provides rebates for them-would create an incentive for them to join the hunt for nets. Forty-five countries, along with ten U.S. states, have put in place some mechanism to price carbon. But only a handful of them offer rewards for converting land into forest, managing existing forests better, or increasing the amount of carbon stored in agricultural soils, and none offers incentives for other nets. What's needed is a carbon pricing system that not only charges those who emit carbon but also pays those who remove it. Such </w:t>
      </w:r>
      <w:r w:rsidRPr="000A599D">
        <w:rPr>
          <w:rStyle w:val="Emphasis"/>
        </w:rPr>
        <w:t>a system would provide new revenue streams for landowners who restored forest cover</w:t>
      </w:r>
      <w:r w:rsidRPr="000A599D">
        <w:rPr>
          <w:sz w:val="14"/>
        </w:rPr>
        <w:t xml:space="preserve"> to their land </w:t>
      </w:r>
      <w:r w:rsidRPr="000A599D">
        <w:rPr>
          <w:rStyle w:val="Emphasis"/>
        </w:rPr>
        <w:t>and for farmers and ranchers who increased</w:t>
      </w:r>
      <w:r w:rsidRPr="000A599D">
        <w:rPr>
          <w:sz w:val="14"/>
        </w:rPr>
        <w:t xml:space="preserve"> the amount of </w:t>
      </w:r>
      <w:r w:rsidRPr="000A599D">
        <w:rPr>
          <w:rStyle w:val="Emphasis"/>
        </w:rPr>
        <w:t>carbon stored in their soils</w:t>
      </w:r>
      <w:r w:rsidRPr="000A599D">
        <w:rPr>
          <w:sz w:val="14"/>
        </w:rPr>
        <w:t xml:space="preserve">. </w:t>
      </w:r>
      <w:r w:rsidRPr="000A599D">
        <w:rPr>
          <w:rStyle w:val="StyleUnderline"/>
        </w:rPr>
        <w:t>It would</w:t>
      </w:r>
      <w:r w:rsidRPr="000A599D">
        <w:rPr>
          <w:sz w:val="14"/>
        </w:rPr>
        <w:t xml:space="preserve"> also </w:t>
      </w:r>
      <w:r w:rsidRPr="000A599D">
        <w:rPr>
          <w:rStyle w:val="StyleUnderline"/>
          <w:highlight w:val="cyan"/>
        </w:rPr>
        <w:t>reward</w:t>
      </w:r>
      <w:r w:rsidRPr="000A599D">
        <w:rPr>
          <w:sz w:val="14"/>
        </w:rPr>
        <w:t xml:space="preserve"> the </w:t>
      </w:r>
      <w:r w:rsidRPr="000A599D">
        <w:rPr>
          <w:rStyle w:val="StyleUnderline"/>
        </w:rPr>
        <w:t xml:space="preserve">inventors and entrepreneurs who developed new, </w:t>
      </w:r>
      <w:r w:rsidRPr="000A599D">
        <w:rPr>
          <w:rStyle w:val="StyleUnderline"/>
          <w:highlight w:val="cyan"/>
        </w:rPr>
        <w:t>better tech</w:t>
      </w:r>
      <w:r w:rsidRPr="000A599D">
        <w:rPr>
          <w:rStyle w:val="StyleUnderline"/>
        </w:rPr>
        <w:t xml:space="preserve">nologies </w:t>
      </w:r>
      <w:r w:rsidRPr="000A599D">
        <w:rPr>
          <w:rStyle w:val="StyleUnderline"/>
          <w:highlight w:val="cyan"/>
        </w:rPr>
        <w:t>to capture carbon</w:t>
      </w:r>
      <w:r w:rsidRPr="000A599D">
        <w:rPr>
          <w:sz w:val="14"/>
        </w:rPr>
        <w:t xml:space="preserve"> from the air and the investors and businesses that took them to scale. Without these </w:t>
      </w:r>
      <w:r w:rsidRPr="000A599D">
        <w:rPr>
          <w:sz w:val="14"/>
        </w:rPr>
        <w:lastRenderedPageBreak/>
        <w:t xml:space="preserve">incentives, those players will stay on the sidelines. </w:t>
      </w:r>
      <w:r w:rsidRPr="000A599D">
        <w:rPr>
          <w:rStyle w:val="Emphasis"/>
        </w:rPr>
        <w:t>By spurring innovation</w:t>
      </w:r>
      <w:r w:rsidRPr="000A599D">
        <w:rPr>
          <w:sz w:val="14"/>
        </w:rPr>
        <w:t xml:space="preserve"> in lower-cost nets, </w:t>
      </w:r>
      <w:r w:rsidRPr="000A599D">
        <w:rPr>
          <w:rStyle w:val="Emphasis"/>
        </w:rPr>
        <w:t>incentives would</w:t>
      </w:r>
      <w:r w:rsidRPr="000A599D">
        <w:rPr>
          <w:sz w:val="14"/>
        </w:rPr>
        <w:t xml:space="preserve"> also </w:t>
      </w:r>
      <w:r w:rsidRPr="000A599D">
        <w:rPr>
          <w:rStyle w:val="Emphasis"/>
        </w:rPr>
        <w:t>ease the way politically for</w:t>
      </w:r>
      <w:r w:rsidRPr="000A599D">
        <w:rPr>
          <w:sz w:val="14"/>
        </w:rPr>
        <w:t xml:space="preserve"> an ambitious pollution limit-which, ultimately, is necessary for </w:t>
      </w:r>
      <w:r w:rsidRPr="000A599D">
        <w:rPr>
          <w:rStyle w:val="Emphasis"/>
        </w:rPr>
        <w:t>ensuring</w:t>
      </w:r>
      <w:r w:rsidRPr="000A599D">
        <w:rPr>
          <w:sz w:val="14"/>
        </w:rPr>
        <w:t xml:space="preserve"> that </w:t>
      </w:r>
      <w:r w:rsidRPr="000A599D">
        <w:rPr>
          <w:rStyle w:val="Emphasis"/>
        </w:rPr>
        <w:t>the world meets</w:t>
      </w:r>
      <w:r w:rsidRPr="000A599D">
        <w:rPr>
          <w:sz w:val="14"/>
        </w:rPr>
        <w:t xml:space="preserve"> it </w:t>
      </w:r>
      <w:r w:rsidRPr="000A599D">
        <w:rPr>
          <w:rStyle w:val="Emphasis"/>
        </w:rPr>
        <w:t>climate goals</w:t>
      </w:r>
      <w:r w:rsidRPr="000A599D">
        <w:rPr>
          <w:sz w:val="14"/>
        </w:rPr>
        <w:t xml:space="preserve">. Simply put, humanity's best hope is to promise that the next crop of billionaires will be those who figure out low-cost ways to remove carbon from the sky. The biggest hurdle for such incentives is the lack of a global market for carbon credits. Hope on that front, however, is emerging from an unlikely place: aviation. Currently responsible for roughly two percent of global greenhouse gases, aviation's emissions are expected to triple or quadruple by midcentury in the absence of effective policies to limit them. But in 2016, faced with the prospect that the eu would start capping the emissions of flights landing in and taking off from member states, the un body that governs worldwide air travel, the International Civil Aviation Organization, agreed to cap emissions from international flights at 2020 levels. The airline industry supported the agreement, hoping to avoid the messy regulatory patchwork that might result if the eu went ahead and states beyond the eu followed suit with their own approaches. The resulting program, called the Carbon Offsetting and Reduction Scheme for International Aviation (corsia), requires all airlines to start reporting emissions this year, and it will begin enforcing a cap in 2021. Once in full swing, at least 100 countries are expected to participate, covering at least three-quarters of the forecast increase in international aviation emissions. Airlines flying between participating countries will have two ways to comply: they can lower their emissions (for example, by burning less fuel or switching to alternative fuels), or they can buy emission-reduction credits from companies. Because the technologies for reducing airline emissions at scale are still a long way off, the industry will mostly choose the second option, relying on carbon credits from reductions in other sectors. It is estimated that over the first 15 years of corsia, demand for these credits will reach between 2.5 billion and 3.0 billion tons-roughly equal to the annual greenhouse gas emissions from the U.S. power and manufacturing sectors. With this new option to sell emission-reduction credits to airlines, there is a good possibility that a pot of gold will await companies that cut or offset their carbon emissions. In short, corsia could catalyze a global carbon market that drives investment in low-carbon fuels and technologies-including nets. </w:t>
      </w:r>
      <w:r w:rsidRPr="000A599D">
        <w:rPr>
          <w:sz w:val="12"/>
        </w:rPr>
        <w:t xml:space="preserve">To realize its promise, corsia must be implemented properly, and there are powerful forces working to see that it is not. Some countries, including ones negotiating on behalf of their state-owned companies, are trying to rig the system by allowing credits from projects that do not produce legitimate carbon reductions, such as Brazil's effort to allow the sale of credits from huge hydroelectric dams in the Amazon that have already been built and paid for (and thus do not represent new reductions). Allowing such credits into the system could crowd out potential rewards for genuine reductions. But there are also powerful, sometimes unexpected allies who stand to gain from a global carbon market that works. For example, some airlines are motivated to act out of a fear that millennials, concerned about their carbon footprint, may eventually begin to shun air travel. The new regulations, by creating demand for emission reductions and spurring investment in nets to produce jet fuel, could be the industry's best hope of protecting its reputation-and a critical step toward a broader global carbon market that moves nets from promising pilot projects to a gamechanging reality. Skeptics say that nets are too speculative and a possibility only, perhaps, in the distant future. It is true that these innovations are not fully understood and that not all of them will pan out. But no group of scholars and practitioners, no matter how expert, can determine exactly which technologies should be deployed and when. It is impossible to predict what future innovations will look like, but that shouldn't stop the world from pursuing them, especially when the threat is so grave. The fact remains that many </w:t>
      </w:r>
      <w:r w:rsidRPr="000A599D">
        <w:rPr>
          <w:rStyle w:val="Emphasis"/>
        </w:rPr>
        <w:t>nets are ready to be deployed</w:t>
      </w:r>
      <w:r w:rsidRPr="000A599D">
        <w:rPr>
          <w:sz w:val="12"/>
        </w:rPr>
        <w:t xml:space="preserve"> at scale today, </w:t>
      </w:r>
      <w:r w:rsidRPr="000A599D">
        <w:rPr>
          <w:rStyle w:val="Emphasis"/>
        </w:rPr>
        <w:t>and they</w:t>
      </w:r>
      <w:r w:rsidRPr="000A599D">
        <w:rPr>
          <w:sz w:val="12"/>
        </w:rPr>
        <w:t xml:space="preserve"> might </w:t>
      </w:r>
      <w:r w:rsidRPr="000A599D">
        <w:rPr>
          <w:rStyle w:val="Emphasis"/>
        </w:rPr>
        <w:t>make the difference between</w:t>
      </w:r>
      <w:r w:rsidRPr="000A599D">
        <w:rPr>
          <w:sz w:val="12"/>
        </w:rPr>
        <w:t xml:space="preserve"> limiting warming to </w:t>
      </w:r>
      <w:r w:rsidRPr="000A599D">
        <w:rPr>
          <w:rStyle w:val="Emphasis"/>
        </w:rPr>
        <w:t>two degrees and failing</w:t>
      </w:r>
      <w:r w:rsidRPr="000A599D">
        <w:rPr>
          <w:sz w:val="12"/>
        </w:rPr>
        <w:t xml:space="preserve"> to do so. Ultimately, </w:t>
      </w:r>
      <w:r w:rsidRPr="000A599D">
        <w:rPr>
          <w:rStyle w:val="StyleUnderline"/>
          <w:highlight w:val="cyan"/>
        </w:rPr>
        <w:t>climate change will be stopped by</w:t>
      </w:r>
      <w:r w:rsidRPr="000A599D">
        <w:rPr>
          <w:rStyle w:val="StyleUnderline"/>
        </w:rPr>
        <w:t xml:space="preserve"> creating </w:t>
      </w:r>
      <w:r w:rsidRPr="000A599D">
        <w:rPr>
          <w:rStyle w:val="StyleUnderline"/>
          <w:highlight w:val="cyan"/>
        </w:rPr>
        <w:t>economic incentives that unleash</w:t>
      </w:r>
      <w:r w:rsidRPr="000A599D">
        <w:rPr>
          <w:sz w:val="12"/>
        </w:rPr>
        <w:t xml:space="preserve"> the </w:t>
      </w:r>
      <w:r w:rsidRPr="000A599D">
        <w:rPr>
          <w:rStyle w:val="StyleUnderline"/>
          <w:highlight w:val="cyan"/>
        </w:rPr>
        <w:t>innovation</w:t>
      </w:r>
      <w:r w:rsidRPr="000A599D">
        <w:rPr>
          <w:rStyle w:val="StyleUnderline"/>
        </w:rPr>
        <w:t xml:space="preserve"> of the private sector</w:t>
      </w:r>
      <w:r w:rsidRPr="000A599D">
        <w:rPr>
          <w:sz w:val="12"/>
        </w:rPr>
        <w:t xml:space="preserve">-not by waiting for the perfect technology to arrive ready-made, maybe when it's already too late. No one is saying that achieving all of this will be easy, but the road to climate stability has never been that. Hard does not mean impossible, however, and the transformative power of </w:t>
      </w:r>
      <w:r w:rsidRPr="000A599D">
        <w:rPr>
          <w:rStyle w:val="StyleUnderline"/>
        </w:rPr>
        <w:t>human ingenuity offers an endless source of hope</w:t>
      </w:r>
      <w:r w:rsidRPr="000A599D">
        <w:rPr>
          <w:sz w:val="12"/>
        </w:rPr>
        <w:t>.</w:t>
      </w:r>
    </w:p>
    <w:p w14:paraId="1DA51F4F" w14:textId="77777777" w:rsidR="00B9295F" w:rsidRDefault="00B9295F" w:rsidP="00B9295F">
      <w:pPr>
        <w:pStyle w:val="Heading4"/>
      </w:pPr>
      <w:r>
        <w:t>No transition---</w:t>
      </w:r>
      <w:r>
        <w:rPr>
          <w:u w:val="single"/>
        </w:rPr>
        <w:t>centuries</w:t>
      </w:r>
      <w:r>
        <w:t xml:space="preserve"> of history prove societies can’t and won’t shift </w:t>
      </w:r>
      <w:r>
        <w:rPr>
          <w:u w:val="single"/>
        </w:rPr>
        <w:t>fast enough</w:t>
      </w:r>
      <w:r>
        <w:t xml:space="preserve">. </w:t>
      </w:r>
    </w:p>
    <w:p w14:paraId="62AEE201" w14:textId="77777777" w:rsidR="00B9295F" w:rsidRPr="00016E68" w:rsidRDefault="00B9295F" w:rsidP="00B9295F">
      <w:r>
        <w:t xml:space="preserve">Rogelio </w:t>
      </w:r>
      <w:r w:rsidRPr="00016E68">
        <w:rPr>
          <w:rStyle w:val="Style13ptBold"/>
        </w:rPr>
        <w:t>Luque-Lora 21</w:t>
      </w:r>
      <w:r>
        <w:t>, MSci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6A212511" w14:textId="77777777" w:rsidR="00B9295F" w:rsidRPr="00016E68" w:rsidRDefault="00B9295F" w:rsidP="00B9295F">
      <w:pPr>
        <w:rPr>
          <w:sz w:val="16"/>
        </w:rPr>
      </w:pPr>
      <w:r w:rsidRPr="00016E68">
        <w:rPr>
          <w:sz w:val="16"/>
        </w:rPr>
        <w:t xml:space="preserve">Gómez-Baggethun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Gómez-Baggethun's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w:t>
      </w:r>
      <w:r w:rsidRPr="00016E68">
        <w:rPr>
          <w:rStyle w:val="StyleUnderline"/>
        </w:rPr>
        <w:lastRenderedPageBreak/>
        <w:t xml:space="preserve">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1497DBD0" w14:textId="77777777" w:rsidR="00B9295F" w:rsidRPr="00016E68" w:rsidRDefault="00B9295F" w:rsidP="00B9295F">
      <w:pPr>
        <w:rPr>
          <w:rStyle w:val="Emphasis"/>
        </w:rPr>
      </w:pPr>
      <w:r w:rsidRPr="00016E68">
        <w:rPr>
          <w:sz w:val="16"/>
        </w:rPr>
        <w:t xml:space="preserve">Contrary to Gómez-Baggethun's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20D87DDA" w14:textId="77777777" w:rsidR="00B9295F" w:rsidRPr="00016E68" w:rsidRDefault="00B9295F" w:rsidP="00B9295F">
      <w:pPr>
        <w:rPr>
          <w:sz w:val="16"/>
        </w:rPr>
      </w:pPr>
      <w:r w:rsidRPr="00016E68">
        <w:rPr>
          <w:sz w:val="16"/>
        </w:rPr>
        <w:t xml:space="preserve">Viewed in this light, Gómez-Baggethun's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Gómez-Baggethun's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unrealisable society (Gray, 2007, pp. 20–29).</w:t>
      </w:r>
    </w:p>
    <w:p w14:paraId="2C60CC05" w14:textId="77777777" w:rsidR="00B9295F" w:rsidRPr="00016E68" w:rsidRDefault="00B9295F" w:rsidP="00B9295F">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187F9BA8" w14:textId="77777777" w:rsidR="00B9295F" w:rsidRPr="00016E68" w:rsidRDefault="00B9295F" w:rsidP="00B9295F">
      <w:pPr>
        <w:rPr>
          <w:rStyle w:val="StyleUnderline"/>
        </w:rPr>
      </w:pPr>
      <w:r w:rsidRPr="00016E68">
        <w:rPr>
          <w:sz w:val="16"/>
        </w:rPr>
        <w:t xml:space="preserve">The trouble is that Green proposals involve a drop in material living standards for large numbers of people, and any such fall will be unsustainable in political terms. Macron's tax on petrol fuelled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72834C94" w14:textId="77777777" w:rsidR="00B9295F" w:rsidRPr="004922A2" w:rsidRDefault="00B9295F" w:rsidP="00B9295F">
      <w:pPr>
        <w:rPr>
          <w:sz w:val="16"/>
        </w:rPr>
      </w:pPr>
      <w:r w:rsidRPr="00016E68">
        <w:rPr>
          <w:rStyle w:val="StyleUnderline"/>
        </w:rPr>
        <w:t xml:space="preserve">Gómez-Baggethun's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6054F4FB" w14:textId="77777777" w:rsidR="00B9295F" w:rsidRPr="00194002" w:rsidRDefault="00B9295F" w:rsidP="00B9295F">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Aff causes </w:t>
      </w:r>
      <w:r w:rsidRPr="00194002">
        <w:rPr>
          <w:u w:val="single"/>
        </w:rPr>
        <w:t>dictatorship</w:t>
      </w:r>
      <w:r>
        <w:t>.</w:t>
      </w:r>
    </w:p>
    <w:p w14:paraId="36471E52" w14:textId="77777777" w:rsidR="00B9295F" w:rsidRPr="00787C66" w:rsidRDefault="00B9295F" w:rsidP="00B9295F">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w:t>
      </w:r>
      <w:r w:rsidRPr="001C0B55">
        <w:lastRenderedPageBreak/>
        <w:t>2021. https://nymag.com/intelligencer/2021/05/climate-biden-green-tech-innovation.html</w:t>
      </w:r>
      <w:r>
        <w:t xml:space="preserve"> </w:t>
      </w:r>
    </w:p>
    <w:p w14:paraId="61630129" w14:textId="77777777" w:rsidR="00B9295F" w:rsidRPr="001C0B55" w:rsidRDefault="00B9295F" w:rsidP="00B9295F">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2E3065C6" w14:textId="77777777" w:rsidR="00B9295F" w:rsidRPr="0098065F" w:rsidRDefault="00B9295F" w:rsidP="00B9295F">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11BD3BA4" w14:textId="77777777" w:rsidR="00B9295F" w:rsidRPr="0098065F" w:rsidRDefault="00B9295F" w:rsidP="00B9295F">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23A5CCD6" w14:textId="77777777" w:rsidR="00B9295F" w:rsidRPr="0098065F" w:rsidRDefault="00B9295F" w:rsidP="00B9295F">
      <w:pPr>
        <w:rPr>
          <w:sz w:val="16"/>
        </w:rPr>
      </w:pPr>
      <w:r w:rsidRPr="0098065F">
        <w:rPr>
          <w:sz w:val="16"/>
        </w:rPr>
        <w:lastRenderedPageBreak/>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2AAFE172" w14:textId="77777777" w:rsidR="00B9295F" w:rsidRPr="00194002" w:rsidRDefault="00B9295F" w:rsidP="00B9295F">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386892A1" w14:textId="77777777" w:rsidR="00B9295F" w:rsidRPr="0098065F" w:rsidRDefault="00B9295F" w:rsidP="00B9295F">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1ECDF784" w14:textId="77777777" w:rsidR="00B9295F" w:rsidRPr="0098065F" w:rsidRDefault="00B9295F" w:rsidP="00B9295F">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5E9D524D" w14:textId="77777777" w:rsidR="00B9295F" w:rsidRPr="0098065F" w:rsidRDefault="00B9295F" w:rsidP="00B9295F">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546B3B86" w14:textId="77777777" w:rsidR="00B9295F" w:rsidRPr="0098065F" w:rsidRDefault="00B9295F" w:rsidP="00B9295F">
      <w:pPr>
        <w:rPr>
          <w:sz w:val="16"/>
          <w:szCs w:val="16"/>
        </w:rPr>
      </w:pPr>
      <w:r w:rsidRPr="0098065F">
        <w:rPr>
          <w:sz w:val="16"/>
          <w:szCs w:val="16"/>
        </w:rPr>
        <w:t>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en masse — should be twin priorities of American climate policy.</w:t>
      </w:r>
    </w:p>
    <w:p w14:paraId="30D75E92" w14:textId="77777777" w:rsidR="00B9295F" w:rsidRDefault="00B9295F" w:rsidP="00B9295F">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5153C72D" w14:textId="77777777" w:rsidR="00B9295F" w:rsidRPr="0098065F" w:rsidRDefault="00B9295F" w:rsidP="00B9295F">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160CF5C6" w14:textId="77777777" w:rsidR="00B9295F" w:rsidRDefault="00B9295F" w:rsidP="00B9295F">
      <w:pPr>
        <w:pStyle w:val="Heading4"/>
      </w:pPr>
      <w:r>
        <w:lastRenderedPageBreak/>
        <w:t xml:space="preserve">Regulated cap solves everything </w:t>
      </w:r>
      <w:r w:rsidRPr="0014454F">
        <w:rPr>
          <w:u w:val="single"/>
        </w:rPr>
        <w:t>better</w:t>
      </w:r>
      <w:r>
        <w:t>.</w:t>
      </w:r>
    </w:p>
    <w:p w14:paraId="0A3D5A0A" w14:textId="77777777" w:rsidR="00B9295F" w:rsidRDefault="00B9295F" w:rsidP="00B9295F">
      <w:r>
        <w:t xml:space="preserve">Mark </w:t>
      </w:r>
      <w:r w:rsidRPr="008D351F">
        <w:rPr>
          <w:rStyle w:val="Style13ptBold"/>
        </w:rPr>
        <w:t>Budolfson 21</w:t>
      </w:r>
      <w:r>
        <w:t xml:space="preserve">. PhD in Philosophy. </w:t>
      </w:r>
      <w:r w:rsidRPr="008D351F">
        <w:t>Assistant Professor in the Department of Environmental and Occupational Health and Justice at the Rutgers School fo</w:t>
      </w:r>
      <w:r>
        <w:t>r</w:t>
      </w:r>
      <w:r w:rsidRPr="008D351F">
        <w:t xml:space="preserve"> Public Health and Center for Population</w:t>
      </w:r>
      <w:r>
        <w:t>-</w:t>
      </w:r>
      <w:r w:rsidRPr="008D351F">
        <w:t>Level Bioethics</w:t>
      </w:r>
      <w:r>
        <w:t>.</w:t>
      </w:r>
      <w:r w:rsidRPr="008D351F">
        <w:t xml:space="preserve"> </w:t>
      </w:r>
      <w:r>
        <w:t>“</w:t>
      </w:r>
      <w:r w:rsidRPr="008D351F">
        <w:t>Arguments for Well-Regulated Capitalism, and Implications for Global Ethics, Food, Environment, Climate Change, and Beyond</w:t>
      </w:r>
      <w:r>
        <w:t xml:space="preserve">”. Ethics &amp; International Affairs. 5-7-2021. </w:t>
      </w:r>
      <w:hyperlink r:id="rId14" w:history="1">
        <w:r w:rsidRPr="00612F22">
          <w:rPr>
            <w:rStyle w:val="Hyperlink"/>
          </w:rPr>
          <w:t>https://doi.org/10.1017/S0892679421000083</w:t>
        </w:r>
      </w:hyperlink>
    </w:p>
    <w:p w14:paraId="6EB3F271" w14:textId="77777777" w:rsidR="00B9295F" w:rsidRPr="008D351F" w:rsidRDefault="00B9295F" w:rsidP="00B9295F">
      <w:pPr>
        <w:rPr>
          <w:sz w:val="16"/>
        </w:rPr>
      </w:pPr>
      <w:r w:rsidRPr="008D351F">
        <w:rPr>
          <w:sz w:val="16"/>
        </w:rPr>
        <w:t xml:space="preserve">However, things are more complicated than the arguments above would suggest, and the benefits of capitalism, especially for the world's poorest and most vulnerable people, are in fact myriad and significant. In addition, as we will see in this section, many experts argue that </w:t>
      </w:r>
      <w:r w:rsidRPr="00787C66">
        <w:rPr>
          <w:rStyle w:val="StyleUnderline"/>
          <w:highlight w:val="cyan"/>
        </w:rPr>
        <w:t>cap</w:t>
      </w:r>
      <w:r w:rsidRPr="008D351F">
        <w:rPr>
          <w:sz w:val="16"/>
        </w:rPr>
        <w:t xml:space="preserve">italism </w:t>
      </w:r>
      <w:r w:rsidRPr="00E97FDE">
        <w:rPr>
          <w:rStyle w:val="StyleUnderline"/>
        </w:rPr>
        <w:t xml:space="preserve">is </w:t>
      </w:r>
      <w:r w:rsidRPr="00787C66">
        <w:rPr>
          <w:rStyle w:val="Emphasis"/>
          <w:highlight w:val="cyan"/>
        </w:rPr>
        <w:t>not</w:t>
      </w:r>
      <w:r w:rsidRPr="00E97FDE">
        <w:rPr>
          <w:rStyle w:val="StyleUnderline"/>
        </w:rPr>
        <w:t xml:space="preserve"> the</w:t>
      </w:r>
      <w:r w:rsidRPr="008D351F">
        <w:rPr>
          <w:rStyle w:val="StyleUnderline"/>
        </w:rPr>
        <w:t xml:space="preserve"> fundamental </w:t>
      </w:r>
      <w:r w:rsidRPr="00787C66">
        <w:rPr>
          <w:rStyle w:val="Emphasis"/>
          <w:highlight w:val="cyan"/>
        </w:rPr>
        <w:t>cause</w:t>
      </w:r>
      <w:r w:rsidRPr="00787C66">
        <w:rPr>
          <w:rStyle w:val="StyleUnderline"/>
          <w:highlight w:val="cyan"/>
        </w:rPr>
        <w:t xml:space="preserve"> of</w:t>
      </w:r>
      <w:r w:rsidRPr="008D351F">
        <w:rPr>
          <w:sz w:val="16"/>
        </w:rPr>
        <w:t xml:space="preserve"> the previously described </w:t>
      </w:r>
      <w:r w:rsidRPr="00787C66">
        <w:rPr>
          <w:rStyle w:val="StyleUnderline"/>
          <w:highlight w:val="cyan"/>
        </w:rPr>
        <w:t>problems but</w:t>
      </w:r>
      <w:r w:rsidRPr="008D351F">
        <w:rPr>
          <w:rStyle w:val="StyleUnderline"/>
        </w:rPr>
        <w:t xml:space="preserve"> rather an essential component of </w:t>
      </w:r>
      <w:r w:rsidRPr="00E97FDE">
        <w:rPr>
          <w:rStyle w:val="StyleUnderline"/>
        </w:rPr>
        <w:t xml:space="preserve">the </w:t>
      </w:r>
      <w:r w:rsidRPr="00787C66">
        <w:rPr>
          <w:rStyle w:val="Emphasis"/>
          <w:highlight w:val="cyan"/>
        </w:rPr>
        <w:t>best solution</w:t>
      </w:r>
      <w:r w:rsidRPr="008D351F">
        <w:rPr>
          <w:rStyle w:val="StyleUnderline"/>
        </w:rPr>
        <w:t>s</w:t>
      </w:r>
      <w:r w:rsidRPr="008D351F">
        <w:rPr>
          <w:sz w:val="16"/>
        </w:rPr>
        <w:t xml:space="preserve"> to them and of the best methods for promoting our goals of health, well-being, and justice.</w:t>
      </w:r>
    </w:p>
    <w:p w14:paraId="0868DDD4" w14:textId="77777777" w:rsidR="00B9295F" w:rsidRPr="008D351F" w:rsidRDefault="00B9295F" w:rsidP="00B9295F">
      <w:pPr>
        <w:rPr>
          <w:sz w:val="16"/>
        </w:rPr>
      </w:pPr>
      <w:r w:rsidRPr="008D351F">
        <w:rPr>
          <w:sz w:val="16"/>
        </w:rPr>
        <w:t xml:space="preserve">To see where the defenders of capitalism are coming from, </w:t>
      </w:r>
      <w:r w:rsidRPr="008D351F">
        <w:rPr>
          <w:rStyle w:val="StyleUnderline"/>
        </w:rPr>
        <w:t>consider</w:t>
      </w:r>
      <w:r w:rsidRPr="008D351F">
        <w:rPr>
          <w:sz w:val="16"/>
        </w:rPr>
        <w:t xml:space="preserve"> an analogy involving </w:t>
      </w:r>
      <w:r w:rsidRPr="008D351F">
        <w:rPr>
          <w:rStyle w:val="StyleUnderline"/>
        </w:rPr>
        <w:t>a response to a pandemic</w:t>
      </w:r>
      <w:r w:rsidRPr="008D351F">
        <w:rPr>
          <w:sz w:val="16"/>
        </w:rPr>
        <w:t xml:space="preserve">: </w:t>
      </w:r>
      <w:r w:rsidRPr="008D351F">
        <w:rPr>
          <w:rStyle w:val="StyleUnderline"/>
        </w:rPr>
        <w:t>if</w:t>
      </w:r>
      <w:r w:rsidRPr="008D351F">
        <w:rPr>
          <w:sz w:val="16"/>
        </w:rPr>
        <w:t xml:space="preserve"> a country administered </w:t>
      </w:r>
      <w:r w:rsidRPr="008D351F">
        <w:rPr>
          <w:rStyle w:val="StyleUnderline"/>
        </w:rPr>
        <w:t xml:space="preserve">a </w:t>
      </w:r>
      <w:r w:rsidRPr="0014454F">
        <w:rPr>
          <w:rStyle w:val="Emphasis"/>
        </w:rPr>
        <w:t>rushed</w:t>
      </w:r>
      <w:r w:rsidRPr="008D351F">
        <w:rPr>
          <w:rStyle w:val="StyleUnderline"/>
        </w:rPr>
        <w:t xml:space="preserve"> and </w:t>
      </w:r>
      <w:r w:rsidRPr="0014454F">
        <w:rPr>
          <w:rStyle w:val="Emphasis"/>
        </w:rPr>
        <w:t>untested</w:t>
      </w:r>
      <w:r w:rsidRPr="008D351F">
        <w:rPr>
          <w:rStyle w:val="StyleUnderline"/>
        </w:rPr>
        <w:t xml:space="preserve"> vaccine</w:t>
      </w:r>
      <w:r w:rsidRPr="008D351F">
        <w:rPr>
          <w:sz w:val="16"/>
        </w:rPr>
        <w:t xml:space="preserve"> to its population that </w:t>
      </w:r>
      <w:r w:rsidRPr="008D351F">
        <w:rPr>
          <w:rStyle w:val="StyleUnderline"/>
        </w:rPr>
        <w:t xml:space="preserve">ended up killing people, we would </w:t>
      </w:r>
      <w:r w:rsidRPr="0014454F">
        <w:rPr>
          <w:rStyle w:val="Emphasis"/>
        </w:rPr>
        <w:t>not</w:t>
      </w:r>
      <w:r w:rsidRPr="008D351F">
        <w:rPr>
          <w:rStyle w:val="StyleUnderline"/>
        </w:rPr>
        <w:t xml:space="preserve"> say</w:t>
      </w:r>
      <w:r w:rsidRPr="008D351F">
        <w:rPr>
          <w:sz w:val="16"/>
        </w:rPr>
        <w:t xml:space="preserve"> that </w:t>
      </w:r>
      <w:r w:rsidRPr="0014454F">
        <w:rPr>
          <w:rStyle w:val="Emphasis"/>
        </w:rPr>
        <w:t>vaccines</w:t>
      </w:r>
      <w:r w:rsidRPr="008D351F">
        <w:rPr>
          <w:rStyle w:val="StyleUnderline"/>
        </w:rPr>
        <w:t xml:space="preserve"> were the problem</w:t>
      </w:r>
      <w:r w:rsidRPr="008D351F">
        <w:rPr>
          <w:sz w:val="16"/>
        </w:rPr>
        <w:t xml:space="preserve">. Instead, </w:t>
      </w:r>
      <w:r w:rsidRPr="008D351F">
        <w:rPr>
          <w:rStyle w:val="StyleUnderline"/>
        </w:rPr>
        <w:t xml:space="preserve">the problem would be the </w:t>
      </w:r>
      <w:r w:rsidRPr="0014454F">
        <w:rPr>
          <w:rStyle w:val="Emphasis"/>
        </w:rPr>
        <w:t>flawed</w:t>
      </w:r>
      <w:r w:rsidRPr="008D351F">
        <w:rPr>
          <w:rStyle w:val="StyleUnderline"/>
        </w:rPr>
        <w:t xml:space="preserve"> and </w:t>
      </w:r>
      <w:r w:rsidRPr="0014454F">
        <w:rPr>
          <w:rStyle w:val="Emphasis"/>
        </w:rPr>
        <w:t>sloppy policies</w:t>
      </w:r>
      <w:r w:rsidRPr="008D351F">
        <w:rPr>
          <w:rStyle w:val="StyleUnderline"/>
        </w:rPr>
        <w:t xml:space="preserve"> of</w:t>
      </w:r>
      <w:r w:rsidRPr="008D351F">
        <w:rPr>
          <w:sz w:val="16"/>
        </w:rPr>
        <w:t xml:space="preserve"> vaccine </w:t>
      </w:r>
      <w:r w:rsidRPr="0014454F">
        <w:rPr>
          <w:rStyle w:val="Emphasis"/>
        </w:rPr>
        <w:t>implementation</w:t>
      </w:r>
      <w:r w:rsidRPr="008D351F">
        <w:rPr>
          <w:rStyle w:val="StyleUnderline"/>
        </w:rPr>
        <w:t>. Vaccines might</w:t>
      </w:r>
      <w:r w:rsidRPr="008D351F">
        <w:rPr>
          <w:sz w:val="16"/>
        </w:rPr>
        <w:t xml:space="preserve"> easily </w:t>
      </w:r>
      <w:r w:rsidRPr="0014454F">
        <w:rPr>
          <w:rStyle w:val="Emphasis"/>
        </w:rPr>
        <w:t>remain</w:t>
      </w:r>
      <w:r w:rsidRPr="008D351F">
        <w:rPr>
          <w:sz w:val="16"/>
        </w:rPr>
        <w:t xml:space="preserve"> absolutely </w:t>
      </w:r>
      <w:r w:rsidRPr="0014454F">
        <w:rPr>
          <w:rStyle w:val="Emphasis"/>
        </w:rPr>
        <w:t>essential</w:t>
      </w:r>
      <w:r w:rsidRPr="008D351F">
        <w:rPr>
          <w:sz w:val="16"/>
        </w:rPr>
        <w:t xml:space="preserve"> to the correct response to such a pandemic and could also be essential to promoting health and flourishing, more generally.</w:t>
      </w:r>
    </w:p>
    <w:p w14:paraId="3A12BC66" w14:textId="77777777" w:rsidR="00B9295F" w:rsidRPr="008D351F" w:rsidRDefault="00B9295F" w:rsidP="00B9295F">
      <w:pPr>
        <w:rPr>
          <w:sz w:val="16"/>
        </w:rPr>
      </w:pPr>
      <w:r w:rsidRPr="008D351F">
        <w:rPr>
          <w:rStyle w:val="StyleUnderline"/>
        </w:rPr>
        <w:t>The argument is similar with cap</w:t>
      </w:r>
      <w:r w:rsidRPr="008D351F">
        <w:rPr>
          <w:sz w:val="16"/>
        </w:rPr>
        <w:t xml:space="preserve">italism according to the leading mainstream arguments in favor of it: </w:t>
      </w:r>
      <w:r w:rsidRPr="0045322D">
        <w:rPr>
          <w:rStyle w:val="StyleUnderline"/>
        </w:rPr>
        <w:t>Cap</w:t>
      </w:r>
      <w:r w:rsidRPr="008D351F">
        <w:rPr>
          <w:sz w:val="16"/>
        </w:rPr>
        <w:t xml:space="preserve">italism </w:t>
      </w:r>
      <w:r w:rsidRPr="0045322D">
        <w:rPr>
          <w:rStyle w:val="StyleUnderline"/>
        </w:rPr>
        <w:t xml:space="preserve">is an </w:t>
      </w:r>
      <w:r w:rsidRPr="0045322D">
        <w:rPr>
          <w:rStyle w:val="Emphasis"/>
        </w:rPr>
        <w:t>essential part</w:t>
      </w:r>
      <w:r w:rsidRPr="0045322D">
        <w:rPr>
          <w:rStyle w:val="StyleUnderline"/>
        </w:rPr>
        <w:t xml:space="preserve"> of the </w:t>
      </w:r>
      <w:r w:rsidRPr="0045322D">
        <w:rPr>
          <w:rStyle w:val="Emphasis"/>
        </w:rPr>
        <w:t>best society</w:t>
      </w:r>
      <w:r w:rsidRPr="0045322D">
        <w:rPr>
          <w:rStyle w:val="StyleUnderline"/>
        </w:rPr>
        <w:t xml:space="preserve"> we could have</w:t>
      </w:r>
      <w:r w:rsidRPr="008D351F">
        <w:rPr>
          <w:sz w:val="16"/>
        </w:rPr>
        <w:t xml:space="preserve">, just like vaccines are an essential part of the best response to a pandemic such as COVID-19. But of course both </w:t>
      </w:r>
      <w:r w:rsidRPr="00787C66">
        <w:rPr>
          <w:rStyle w:val="StyleUnderline"/>
          <w:highlight w:val="cyan"/>
        </w:rPr>
        <w:t>cap</w:t>
      </w:r>
      <w:r w:rsidRPr="008D351F">
        <w:rPr>
          <w:sz w:val="16"/>
        </w:rPr>
        <w:t xml:space="preserve">italism and vaccines </w:t>
      </w:r>
      <w:r w:rsidRPr="0045322D">
        <w:rPr>
          <w:rStyle w:val="StyleUnderline"/>
        </w:rPr>
        <w:t xml:space="preserve">can be </w:t>
      </w:r>
      <w:r w:rsidRPr="00787C66">
        <w:rPr>
          <w:rStyle w:val="Emphasis"/>
          <w:highlight w:val="cyan"/>
        </w:rPr>
        <w:t>implemented poorly</w:t>
      </w:r>
      <w:r w:rsidRPr="008D351F">
        <w:rPr>
          <w:sz w:val="16"/>
        </w:rPr>
        <w:t xml:space="preserve">, and can even do harm, especially when combined with other incorrect policy decisions. But </w:t>
      </w:r>
      <w:r w:rsidRPr="0045322D">
        <w:rPr>
          <w:rStyle w:val="StyleUnderline"/>
        </w:rPr>
        <w:t xml:space="preserve">that </w:t>
      </w:r>
      <w:r w:rsidRPr="00787C66">
        <w:rPr>
          <w:rStyle w:val="StyleUnderline"/>
          <w:highlight w:val="cyan"/>
        </w:rPr>
        <w:t xml:space="preserve">does </w:t>
      </w:r>
      <w:r w:rsidRPr="00787C66">
        <w:rPr>
          <w:rStyle w:val="Emphasis"/>
          <w:highlight w:val="cyan"/>
        </w:rPr>
        <w:t>not</w:t>
      </w:r>
      <w:r w:rsidRPr="00787C66">
        <w:rPr>
          <w:rStyle w:val="StyleUnderline"/>
          <w:highlight w:val="cyan"/>
        </w:rPr>
        <w:t xml:space="preserve"> mean</w:t>
      </w:r>
      <w:r w:rsidRPr="0045322D">
        <w:rPr>
          <w:rStyle w:val="StyleUnderline"/>
        </w:rPr>
        <w:t xml:space="preserve"> that </w:t>
      </w:r>
      <w:r w:rsidRPr="00E97FDE">
        <w:rPr>
          <w:rStyle w:val="StyleUnderline"/>
        </w:rPr>
        <w:t xml:space="preserve">we should </w:t>
      </w:r>
      <w:r w:rsidRPr="00787C66">
        <w:rPr>
          <w:rStyle w:val="Emphasis"/>
          <w:highlight w:val="cyan"/>
        </w:rPr>
        <w:t>turn against</w:t>
      </w:r>
      <w:r w:rsidRPr="0045322D">
        <w:rPr>
          <w:rStyle w:val="StyleUnderline"/>
        </w:rPr>
        <w:t xml:space="preserve"> them</w:t>
      </w:r>
      <w:r w:rsidRPr="008D351F">
        <w:rPr>
          <w:sz w:val="16"/>
        </w:rPr>
        <w:t xml:space="preserve">—quite the opposite. Instead, </w:t>
      </w:r>
      <w:r w:rsidRPr="0045322D">
        <w:rPr>
          <w:rStyle w:val="StyleUnderline"/>
        </w:rPr>
        <w:t xml:space="preserve">we should </w:t>
      </w:r>
      <w:r w:rsidRPr="0045322D">
        <w:rPr>
          <w:rStyle w:val="Emphasis"/>
        </w:rPr>
        <w:t>embrace</w:t>
      </w:r>
      <w:r w:rsidRPr="0045322D">
        <w:rPr>
          <w:rStyle w:val="StyleUnderline"/>
        </w:rPr>
        <w:t xml:space="preserve"> them as </w:t>
      </w:r>
      <w:r w:rsidRPr="0045322D">
        <w:rPr>
          <w:rStyle w:val="Emphasis"/>
        </w:rPr>
        <w:t>essential</w:t>
      </w:r>
      <w:r w:rsidRPr="008D351F">
        <w:rPr>
          <w:sz w:val="16"/>
        </w:rPr>
        <w:t xml:space="preserve"> to the best and most just outcomes for society, and educate ourselves and others on their importance and on how they must be properly designed and implemented with other policies in order to best help us all. In fact, the argument in favor of capitalism is even more dramatic because it claims that much more is at stake than even what is at stake in response to a global pandemic—</w:t>
      </w:r>
      <w:r w:rsidRPr="0045322D">
        <w:rPr>
          <w:rStyle w:val="StyleUnderline"/>
        </w:rPr>
        <w:t xml:space="preserve">what is at </w:t>
      </w:r>
      <w:r w:rsidRPr="0045322D">
        <w:rPr>
          <w:rStyle w:val="Emphasis"/>
        </w:rPr>
        <w:t>stake</w:t>
      </w:r>
      <w:r w:rsidRPr="008D351F">
        <w:rPr>
          <w:sz w:val="16"/>
        </w:rPr>
        <w:t xml:space="preserve"> with capitalism </w:t>
      </w:r>
      <w:r w:rsidRPr="0045322D">
        <w:rPr>
          <w:rStyle w:val="StyleUnderline"/>
        </w:rPr>
        <w:t>is</w:t>
      </w:r>
      <w:r w:rsidRPr="008D351F">
        <w:rPr>
          <w:sz w:val="16"/>
        </w:rPr>
        <w:t xml:space="preserve"> nothing less than </w:t>
      </w:r>
      <w:r w:rsidRPr="0045322D">
        <w:rPr>
          <w:rStyle w:val="StyleUnderline"/>
        </w:rPr>
        <w:t>whether the</w:t>
      </w:r>
      <w:r w:rsidRPr="008D351F">
        <w:rPr>
          <w:sz w:val="16"/>
        </w:rPr>
        <w:t xml:space="preserve"> world's </w:t>
      </w:r>
      <w:r w:rsidRPr="0045322D">
        <w:rPr>
          <w:rStyle w:val="Emphasis"/>
        </w:rPr>
        <w:t>poorest</w:t>
      </w:r>
      <w:r w:rsidRPr="0045322D">
        <w:rPr>
          <w:rStyle w:val="StyleUnderline"/>
        </w:rPr>
        <w:t xml:space="preserve"> and </w:t>
      </w:r>
      <w:r w:rsidRPr="0045322D">
        <w:rPr>
          <w:rStyle w:val="Emphasis"/>
        </w:rPr>
        <w:t>most vulnerable</w:t>
      </w:r>
      <w:r w:rsidRPr="008D351F">
        <w:rPr>
          <w:sz w:val="16"/>
        </w:rPr>
        <w:t xml:space="preserve"> billion people </w:t>
      </w:r>
      <w:r w:rsidRPr="0045322D">
        <w:rPr>
          <w:rStyle w:val="StyleUnderline"/>
        </w:rPr>
        <w:t xml:space="preserve">will </w:t>
      </w:r>
      <w:r w:rsidRPr="0045322D">
        <w:rPr>
          <w:rStyle w:val="Emphasis"/>
        </w:rPr>
        <w:t>remain</w:t>
      </w:r>
      <w:r w:rsidRPr="0045322D">
        <w:rPr>
          <w:rStyle w:val="StyleUnderline"/>
        </w:rPr>
        <w:t xml:space="preserve"> in conditions of </w:t>
      </w:r>
      <w:r w:rsidRPr="0045322D">
        <w:rPr>
          <w:rStyle w:val="Emphasis"/>
        </w:rPr>
        <w:t>poverty</w:t>
      </w:r>
      <w:r w:rsidRPr="0045322D">
        <w:rPr>
          <w:rStyle w:val="StyleUnderline"/>
        </w:rPr>
        <w:t xml:space="preserve"> and </w:t>
      </w:r>
      <w:r w:rsidRPr="0045322D">
        <w:rPr>
          <w:rStyle w:val="Emphasis"/>
        </w:rPr>
        <w:t>oppression</w:t>
      </w:r>
      <w:r w:rsidRPr="008D351F">
        <w:rPr>
          <w:sz w:val="16"/>
        </w:rPr>
        <w:t>, or if they will instead finally gain access to what is minimally necessary for basic health and wellbeing and become increasingly affluent and empowered. The argument in favor of capitalism proceeds as follows:</w:t>
      </w:r>
    </w:p>
    <w:p w14:paraId="7BD2593C" w14:textId="77777777" w:rsidR="00B9295F" w:rsidRPr="0045322D" w:rsidRDefault="00B9295F" w:rsidP="00B9295F">
      <w:pPr>
        <w:rPr>
          <w:sz w:val="16"/>
        </w:rPr>
      </w:pPr>
      <w:r w:rsidRPr="0045322D">
        <w:rPr>
          <w:sz w:val="16"/>
        </w:rPr>
        <w:t xml:space="preserve">Premise 1. Development and the past. </w:t>
      </w:r>
      <w:r w:rsidRPr="0045322D">
        <w:rPr>
          <w:rStyle w:val="StyleUnderline"/>
        </w:rPr>
        <w:t>Over</w:t>
      </w:r>
      <w:r w:rsidRPr="0045322D">
        <w:rPr>
          <w:sz w:val="16"/>
        </w:rPr>
        <w:t xml:space="preserve"> the course of recorded human </w:t>
      </w:r>
      <w:r w:rsidRPr="0045322D">
        <w:rPr>
          <w:rStyle w:val="StyleUnderline"/>
        </w:rPr>
        <w:t>history, the majority of</w:t>
      </w:r>
      <w:r w:rsidRPr="0045322D">
        <w:rPr>
          <w:sz w:val="16"/>
        </w:rPr>
        <w:t xml:space="preserve"> historical </w:t>
      </w:r>
      <w:r w:rsidRPr="00787C66">
        <w:rPr>
          <w:rStyle w:val="StyleUnderline"/>
          <w:highlight w:val="cyan"/>
        </w:rPr>
        <w:t xml:space="preserve">increases in </w:t>
      </w:r>
      <w:r w:rsidRPr="00787C66">
        <w:rPr>
          <w:rStyle w:val="Emphasis"/>
          <w:highlight w:val="cyan"/>
        </w:rPr>
        <w:t>health</w:t>
      </w:r>
      <w:r w:rsidRPr="0045322D">
        <w:rPr>
          <w:rStyle w:val="StyleUnderline"/>
        </w:rPr>
        <w:t xml:space="preserve">, wellbeing, </w:t>
      </w:r>
      <w:r w:rsidRPr="00E97FDE">
        <w:rPr>
          <w:rStyle w:val="StyleUnderline"/>
        </w:rPr>
        <w:t xml:space="preserve">and </w:t>
      </w:r>
      <w:r w:rsidRPr="00787C66">
        <w:rPr>
          <w:rStyle w:val="Emphasis"/>
          <w:highlight w:val="cyan"/>
        </w:rPr>
        <w:t>justice</w:t>
      </w:r>
      <w:r w:rsidRPr="0045322D">
        <w:rPr>
          <w:sz w:val="16"/>
        </w:rPr>
        <w:t xml:space="preserve"> have </w:t>
      </w:r>
      <w:r w:rsidRPr="009A37F8">
        <w:rPr>
          <w:rStyle w:val="StyleUnderline"/>
        </w:rPr>
        <w:t>occurred</w:t>
      </w:r>
      <w:r w:rsidRPr="0045322D">
        <w:rPr>
          <w:sz w:val="16"/>
        </w:rPr>
        <w:t xml:space="preserve"> in the last two centuries, largely </w:t>
      </w:r>
      <w:r w:rsidRPr="0045322D">
        <w:rPr>
          <w:rStyle w:val="StyleUnderline"/>
        </w:rPr>
        <w:t xml:space="preserve">as a </w:t>
      </w:r>
      <w:r w:rsidRPr="009A37F8">
        <w:rPr>
          <w:rStyle w:val="Emphasis"/>
        </w:rPr>
        <w:t>result</w:t>
      </w:r>
      <w:r w:rsidRPr="0045322D">
        <w:rPr>
          <w:rStyle w:val="StyleUnderline"/>
        </w:rPr>
        <w:t xml:space="preserve"> of</w:t>
      </w:r>
      <w:r w:rsidRPr="0045322D">
        <w:rPr>
          <w:sz w:val="16"/>
        </w:rPr>
        <w:t xml:space="preserve"> societies adopting or moving toward </w:t>
      </w:r>
      <w:r w:rsidRPr="009A37F8">
        <w:rPr>
          <w:rStyle w:val="Emphasis"/>
        </w:rPr>
        <w:t>cap</w:t>
      </w:r>
      <w:r w:rsidRPr="0045322D">
        <w:rPr>
          <w:sz w:val="16"/>
        </w:rPr>
        <w:t xml:space="preserve">italism. </w:t>
      </w:r>
      <w:r w:rsidRPr="0045322D">
        <w:rPr>
          <w:rStyle w:val="StyleUnderline"/>
        </w:rPr>
        <w:t>Cap</w:t>
      </w:r>
      <w:r w:rsidRPr="0045322D">
        <w:rPr>
          <w:sz w:val="16"/>
        </w:rPr>
        <w:t xml:space="preserve">italism </w:t>
      </w:r>
      <w:r w:rsidRPr="0045322D">
        <w:rPr>
          <w:rStyle w:val="StyleUnderline"/>
        </w:rPr>
        <w:t xml:space="preserve">is a </w:t>
      </w:r>
      <w:r w:rsidRPr="009A37F8">
        <w:rPr>
          <w:rStyle w:val="Emphasis"/>
        </w:rPr>
        <w:t>relevant cause</w:t>
      </w:r>
      <w:r w:rsidRPr="0045322D">
        <w:rPr>
          <w:sz w:val="16"/>
        </w:rPr>
        <w:t xml:space="preserve"> of these improvements, in the sense that </w:t>
      </w:r>
      <w:r w:rsidRPr="0045322D">
        <w:rPr>
          <w:rStyle w:val="StyleUnderline"/>
        </w:rPr>
        <w:t xml:space="preserve">they </w:t>
      </w:r>
      <w:r w:rsidRPr="009A37F8">
        <w:rPr>
          <w:rStyle w:val="Emphasis"/>
        </w:rPr>
        <w:t>could not</w:t>
      </w:r>
      <w:r w:rsidRPr="0045322D">
        <w:rPr>
          <w:rStyle w:val="StyleUnderline"/>
        </w:rPr>
        <w:t xml:space="preserve"> have happened</w:t>
      </w:r>
      <w:r w:rsidRPr="0045322D">
        <w:rPr>
          <w:sz w:val="16"/>
        </w:rPr>
        <w:t xml:space="preserve"> to such a degree </w:t>
      </w:r>
      <w:r w:rsidRPr="0045322D">
        <w:rPr>
          <w:rStyle w:val="StyleUnderline"/>
        </w:rPr>
        <w:t>if it were not for cap</w:t>
      </w:r>
      <w:r w:rsidRPr="0045322D">
        <w:rPr>
          <w:sz w:val="16"/>
        </w:rPr>
        <w:t xml:space="preserve">italism </w:t>
      </w:r>
      <w:r w:rsidRPr="0045322D">
        <w:rPr>
          <w:rStyle w:val="StyleUnderline"/>
        </w:rPr>
        <w:t xml:space="preserve">and </w:t>
      </w:r>
      <w:r w:rsidRPr="00787C66">
        <w:rPr>
          <w:rStyle w:val="Emphasis"/>
          <w:highlight w:val="cyan"/>
        </w:rPr>
        <w:t>would not</w:t>
      </w:r>
      <w:r w:rsidRPr="00787C66">
        <w:rPr>
          <w:rStyle w:val="StyleUnderline"/>
          <w:highlight w:val="cyan"/>
        </w:rPr>
        <w:t xml:space="preserve"> have happened</w:t>
      </w:r>
      <w:r w:rsidRPr="0045322D">
        <w:rPr>
          <w:sz w:val="16"/>
        </w:rPr>
        <w:t xml:space="preserve"> to the same degree </w:t>
      </w:r>
      <w:r w:rsidRPr="00787C66">
        <w:rPr>
          <w:rStyle w:val="StyleUnderline"/>
          <w:highlight w:val="cyan"/>
        </w:rPr>
        <w:t xml:space="preserve">under </w:t>
      </w:r>
      <w:r w:rsidRPr="00787C66">
        <w:rPr>
          <w:rStyle w:val="Emphasis"/>
          <w:highlight w:val="cyan"/>
        </w:rPr>
        <w:t>any alt</w:t>
      </w:r>
      <w:r w:rsidRPr="0045322D">
        <w:rPr>
          <w:sz w:val="16"/>
        </w:rPr>
        <w:t xml:space="preserve">ernative noncapitalist approach to structuring society. The argument in support of this premise relies on observed relationships across societies and centuries between indicators of degree of capitalism, wealth, investments in public goods, and outcomes for health, wellbeing, and </w:t>
      </w:r>
      <w:r w:rsidRPr="0045322D">
        <w:rPr>
          <w:sz w:val="16"/>
        </w:rPr>
        <w:lastRenderedPageBreak/>
        <w:t xml:space="preserve">justice, together with econometric analysis in support of the conclusion that </w:t>
      </w:r>
      <w:r w:rsidRPr="0045322D">
        <w:rPr>
          <w:rStyle w:val="StyleUnderline"/>
        </w:rPr>
        <w:t xml:space="preserve">the </w:t>
      </w:r>
      <w:r w:rsidRPr="009A37F8">
        <w:rPr>
          <w:rStyle w:val="Emphasis"/>
        </w:rPr>
        <w:t>best explanation</w:t>
      </w:r>
      <w:r w:rsidRPr="0045322D">
        <w:rPr>
          <w:sz w:val="16"/>
        </w:rPr>
        <w:t xml:space="preserve"> of these correlations and the underlying mechanism </w:t>
      </w:r>
      <w:r w:rsidRPr="0045322D">
        <w:rPr>
          <w:rStyle w:val="StyleUnderline"/>
        </w:rPr>
        <w:t xml:space="preserve">is that large </w:t>
      </w:r>
      <w:r w:rsidRPr="00E97FDE">
        <w:rPr>
          <w:rStyle w:val="StyleUnderline"/>
        </w:rPr>
        <w:t>increases</w:t>
      </w:r>
      <w:r w:rsidRPr="0045322D">
        <w:rPr>
          <w:rStyle w:val="StyleUnderline"/>
        </w:rPr>
        <w:t xml:space="preserve"> in </w:t>
      </w:r>
      <w:r w:rsidRPr="009A37F8">
        <w:rPr>
          <w:rStyle w:val="Emphasis"/>
        </w:rPr>
        <w:t>health</w:t>
      </w:r>
      <w:r w:rsidRPr="0045322D">
        <w:rPr>
          <w:rStyle w:val="StyleUnderline"/>
        </w:rPr>
        <w:t xml:space="preserve">, wellbeing, and </w:t>
      </w:r>
      <w:r w:rsidRPr="009A37F8">
        <w:rPr>
          <w:rStyle w:val="Emphasis"/>
        </w:rPr>
        <w:t>justice</w:t>
      </w:r>
      <w:r w:rsidRPr="0045322D">
        <w:rPr>
          <w:rStyle w:val="StyleUnderline"/>
        </w:rPr>
        <w:t xml:space="preserve"> </w:t>
      </w:r>
      <w:r w:rsidRPr="00E97FDE">
        <w:rPr>
          <w:rStyle w:val="StyleUnderline"/>
        </w:rPr>
        <w:t>are</w:t>
      </w:r>
      <w:r w:rsidRPr="0045322D">
        <w:rPr>
          <w:sz w:val="16"/>
        </w:rPr>
        <w:t xml:space="preserve"> </w:t>
      </w:r>
      <w:r w:rsidRPr="00DB6E3C">
        <w:rPr>
          <w:sz w:val="16"/>
        </w:rPr>
        <w:t xml:space="preserve">largely </w:t>
      </w:r>
      <w:r w:rsidRPr="00DB6E3C">
        <w:rPr>
          <w:rStyle w:val="Emphasis"/>
        </w:rPr>
        <w:t>driven</w:t>
      </w:r>
      <w:r w:rsidRPr="00DB6E3C">
        <w:rPr>
          <w:rStyle w:val="StyleUnderline"/>
        </w:rPr>
        <w:t xml:space="preserve"> by</w:t>
      </w:r>
      <w:r w:rsidRPr="00DB6E3C">
        <w:rPr>
          <w:sz w:val="16"/>
        </w:rPr>
        <w:t xml:space="preserve"> increasing </w:t>
      </w:r>
      <w:r w:rsidRPr="00DB6E3C">
        <w:rPr>
          <w:rStyle w:val="Emphasis"/>
        </w:rPr>
        <w:t>investments</w:t>
      </w:r>
      <w:r w:rsidRPr="00DB6E3C">
        <w:rPr>
          <w:rStyle w:val="StyleUnderline"/>
        </w:rPr>
        <w:t xml:space="preserve"> in </w:t>
      </w:r>
      <w:r w:rsidRPr="00DB6E3C">
        <w:rPr>
          <w:rStyle w:val="Emphasis"/>
        </w:rPr>
        <w:t>public goods</w:t>
      </w:r>
      <w:r w:rsidRPr="0045322D">
        <w:rPr>
          <w:rStyle w:val="StyleUnderline"/>
        </w:rPr>
        <w:t xml:space="preserve">. The </w:t>
      </w:r>
      <w:r w:rsidRPr="00787C66">
        <w:rPr>
          <w:rStyle w:val="Emphasis"/>
          <w:highlight w:val="cyan"/>
        </w:rPr>
        <w:t>scale</w:t>
      </w:r>
      <w:r w:rsidRPr="00787C66">
        <w:rPr>
          <w:rStyle w:val="StyleUnderline"/>
          <w:highlight w:val="cyan"/>
        </w:rPr>
        <w:t xml:space="preserve"> of</w:t>
      </w:r>
      <w:r w:rsidRPr="0045322D">
        <w:rPr>
          <w:rStyle w:val="StyleUnderline"/>
        </w:rPr>
        <w:t xml:space="preserve"> increased </w:t>
      </w:r>
      <w:r w:rsidRPr="00787C66">
        <w:rPr>
          <w:rStyle w:val="Emphasis"/>
          <w:highlight w:val="cyan"/>
        </w:rPr>
        <w:t>wealth</w:t>
      </w:r>
      <w:r w:rsidRPr="00DB6E3C">
        <w:rPr>
          <w:rStyle w:val="StyleUnderline"/>
        </w:rPr>
        <w:t xml:space="preserve"> necessary</w:t>
      </w:r>
      <w:r w:rsidRPr="0045322D">
        <w:rPr>
          <w:rStyle w:val="StyleUnderline"/>
        </w:rPr>
        <w:t xml:space="preserve"> to maximize these investments </w:t>
      </w:r>
      <w:r w:rsidRPr="00787C66">
        <w:rPr>
          <w:rStyle w:val="Emphasis"/>
          <w:highlight w:val="cyan"/>
        </w:rPr>
        <w:t>requires</w:t>
      </w:r>
      <w:r w:rsidRPr="00787C66">
        <w:rPr>
          <w:rStyle w:val="StyleUnderline"/>
          <w:highlight w:val="cyan"/>
        </w:rPr>
        <w:t xml:space="preserve"> cap</w:t>
      </w:r>
      <w:r w:rsidRPr="0045322D">
        <w:rPr>
          <w:sz w:val="16"/>
        </w:rPr>
        <w:t xml:space="preserve">italism. Thus, </w:t>
      </w:r>
      <w:r w:rsidRPr="009A37F8">
        <w:rPr>
          <w:rStyle w:val="StyleUnderline"/>
        </w:rPr>
        <w:t>as</w:t>
      </w:r>
      <w:r w:rsidRPr="0045322D">
        <w:rPr>
          <w:rStyle w:val="StyleUnderline"/>
        </w:rPr>
        <w:t xml:space="preserve"> capitalist </w:t>
      </w:r>
      <w:r w:rsidRPr="009A37F8">
        <w:rPr>
          <w:rStyle w:val="StyleUnderline"/>
        </w:rPr>
        <w:t>societies</w:t>
      </w:r>
      <w:r w:rsidRPr="0045322D">
        <w:rPr>
          <w:rStyle w:val="StyleUnderline"/>
        </w:rPr>
        <w:t xml:space="preserve"> have become </w:t>
      </w:r>
      <w:r w:rsidRPr="009A37F8">
        <w:rPr>
          <w:rStyle w:val="Emphasis"/>
        </w:rPr>
        <w:t>dramatically wealthier</w:t>
      </w:r>
      <w:r w:rsidRPr="0045322D">
        <w:rPr>
          <w:sz w:val="16"/>
        </w:rPr>
        <w:t xml:space="preserve"> over the past hundred years (</w:t>
      </w:r>
      <w:r w:rsidRPr="0045322D">
        <w:rPr>
          <w:rStyle w:val="StyleUnderline"/>
        </w:rPr>
        <w:t xml:space="preserve">and wealthier than societies with alternative systems), </w:t>
      </w:r>
      <w:r w:rsidRPr="00E97FDE">
        <w:rPr>
          <w:rStyle w:val="StyleUnderline"/>
        </w:rPr>
        <w:t>this</w:t>
      </w:r>
      <w:r w:rsidRPr="0045322D">
        <w:rPr>
          <w:rStyle w:val="StyleUnderline"/>
        </w:rPr>
        <w:t xml:space="preserve"> has </w:t>
      </w:r>
      <w:r w:rsidRPr="00787C66">
        <w:rPr>
          <w:rStyle w:val="StyleUnderline"/>
          <w:highlight w:val="cyan"/>
        </w:rPr>
        <w:t xml:space="preserve">allowed </w:t>
      </w:r>
      <w:r w:rsidRPr="00787C66">
        <w:rPr>
          <w:rStyle w:val="Emphasis"/>
          <w:highlight w:val="cyan"/>
        </w:rPr>
        <w:t>larger investments</w:t>
      </w:r>
      <w:r w:rsidRPr="00787C66">
        <w:rPr>
          <w:rStyle w:val="StyleUnderline"/>
          <w:highlight w:val="cyan"/>
        </w:rPr>
        <w:t xml:space="preserve"> in public goods</w:t>
      </w:r>
      <w:r w:rsidRPr="0045322D">
        <w:rPr>
          <w:rStyle w:val="StyleUnderline"/>
        </w:rPr>
        <w:t xml:space="preserve">, which simply </w:t>
      </w:r>
      <w:r w:rsidRPr="00E97FDE">
        <w:rPr>
          <w:rStyle w:val="StyleUnderline"/>
        </w:rPr>
        <w:t xml:space="preserve">has </w:t>
      </w:r>
      <w:r w:rsidRPr="00E97FDE">
        <w:rPr>
          <w:rStyle w:val="Emphasis"/>
        </w:rPr>
        <w:t>not</w:t>
      </w:r>
      <w:r w:rsidRPr="00E97FDE">
        <w:rPr>
          <w:rStyle w:val="StyleUnderline"/>
        </w:rPr>
        <w:t xml:space="preserve"> been </w:t>
      </w:r>
      <w:r w:rsidRPr="00E97FDE">
        <w:rPr>
          <w:rStyle w:val="Emphasis"/>
        </w:rPr>
        <w:t>possible</w:t>
      </w:r>
      <w:r w:rsidRPr="00E97FDE">
        <w:rPr>
          <w:rStyle w:val="StyleUnderline"/>
        </w:rPr>
        <w:t xml:space="preserve"> in a sustained way in societies without the </w:t>
      </w:r>
      <w:r w:rsidRPr="00E97FDE">
        <w:rPr>
          <w:rStyle w:val="Emphasis"/>
        </w:rPr>
        <w:t>greater wealth</w:t>
      </w:r>
      <w:r w:rsidRPr="00E97FDE">
        <w:rPr>
          <w:rStyle w:val="StyleUnderline"/>
        </w:rPr>
        <w:t xml:space="preserve"> that </w:t>
      </w:r>
      <w:r w:rsidRPr="00E97FDE">
        <w:rPr>
          <w:rStyle w:val="Emphasis"/>
        </w:rPr>
        <w:t>cap</w:t>
      </w:r>
      <w:r w:rsidRPr="00E97FDE">
        <w:rPr>
          <w:sz w:val="16"/>
        </w:rPr>
        <w:t>italism</w:t>
      </w:r>
      <w:r w:rsidRPr="0045322D">
        <w:rPr>
          <w:sz w:val="16"/>
        </w:rPr>
        <w:t xml:space="preserve"> </w:t>
      </w:r>
      <w:r w:rsidRPr="0045322D">
        <w:rPr>
          <w:rStyle w:val="StyleUnderline"/>
        </w:rPr>
        <w:t>makes possible. Important investments</w:t>
      </w:r>
      <w:r w:rsidRPr="0045322D">
        <w:rPr>
          <w:sz w:val="16"/>
        </w:rPr>
        <w:t xml:space="preserve"> in public goods </w:t>
      </w:r>
      <w:r w:rsidRPr="0045322D">
        <w:rPr>
          <w:rStyle w:val="StyleUnderline"/>
        </w:rPr>
        <w:t>include</w:t>
      </w:r>
      <w:r w:rsidRPr="0045322D">
        <w:rPr>
          <w:sz w:val="16"/>
        </w:rPr>
        <w:t xml:space="preserve"> investments in </w:t>
      </w:r>
      <w:r w:rsidRPr="0045322D">
        <w:rPr>
          <w:rStyle w:val="StyleUnderline"/>
        </w:rPr>
        <w:t xml:space="preserve">basic </w:t>
      </w:r>
      <w:r w:rsidRPr="00787C66">
        <w:rPr>
          <w:rStyle w:val="Emphasis"/>
          <w:highlight w:val="cyan"/>
        </w:rPr>
        <w:t>medical</w:t>
      </w:r>
      <w:r w:rsidRPr="00787C66">
        <w:rPr>
          <w:rStyle w:val="StyleUnderline"/>
          <w:highlight w:val="cyan"/>
        </w:rPr>
        <w:t xml:space="preserve"> knowledge</w:t>
      </w:r>
      <w:r w:rsidRPr="0045322D">
        <w:rPr>
          <w:sz w:val="16"/>
        </w:rPr>
        <w:t xml:space="preserve">, in </w:t>
      </w:r>
      <w:r w:rsidRPr="0045322D">
        <w:rPr>
          <w:rStyle w:val="StyleUnderline"/>
        </w:rPr>
        <w:t xml:space="preserve">health and </w:t>
      </w:r>
      <w:r w:rsidRPr="00787C66">
        <w:rPr>
          <w:rStyle w:val="Emphasis"/>
          <w:highlight w:val="cyan"/>
        </w:rPr>
        <w:t>nutrition</w:t>
      </w:r>
      <w:r w:rsidRPr="00787C66">
        <w:rPr>
          <w:rStyle w:val="StyleUnderline"/>
          <w:highlight w:val="cyan"/>
        </w:rPr>
        <w:t xml:space="preserve"> programs</w:t>
      </w:r>
      <w:r w:rsidRPr="009A37F8">
        <w:rPr>
          <w:rStyle w:val="StyleUnderline"/>
        </w:rPr>
        <w:t>, and</w:t>
      </w:r>
      <w:r w:rsidRPr="009A37F8">
        <w:rPr>
          <w:sz w:val="16"/>
        </w:rPr>
        <w:t xml:space="preserve"> in</w:t>
      </w:r>
      <w:r w:rsidRPr="0045322D">
        <w:rPr>
          <w:sz w:val="16"/>
        </w:rPr>
        <w:t xml:space="preserve"> the </w:t>
      </w:r>
      <w:r w:rsidRPr="0045322D">
        <w:rPr>
          <w:rStyle w:val="StyleUnderline"/>
        </w:rPr>
        <w:t xml:space="preserve">institutional </w:t>
      </w:r>
      <w:r w:rsidRPr="00787C66">
        <w:rPr>
          <w:rStyle w:val="Emphasis"/>
          <w:highlight w:val="cyan"/>
        </w:rPr>
        <w:t>capacity</w:t>
      </w:r>
      <w:r w:rsidRPr="0045322D">
        <w:rPr>
          <w:rStyle w:val="StyleUnderline"/>
        </w:rPr>
        <w:t xml:space="preserve"> and </w:t>
      </w:r>
      <w:r w:rsidRPr="009A37F8">
        <w:rPr>
          <w:rStyle w:val="Emphasis"/>
        </w:rPr>
        <w:t>know-how</w:t>
      </w:r>
      <w:r w:rsidRPr="0045322D">
        <w:rPr>
          <w:rStyle w:val="StyleUnderline"/>
        </w:rPr>
        <w:t xml:space="preserve"> </w:t>
      </w:r>
      <w:r w:rsidRPr="00787C66">
        <w:rPr>
          <w:rStyle w:val="StyleUnderline"/>
          <w:highlight w:val="cyan"/>
        </w:rPr>
        <w:t xml:space="preserve">to </w:t>
      </w:r>
      <w:r w:rsidRPr="00787C66">
        <w:rPr>
          <w:rStyle w:val="Emphasis"/>
          <w:highlight w:val="cyan"/>
        </w:rPr>
        <w:t>regulate</w:t>
      </w:r>
      <w:r w:rsidRPr="0045322D">
        <w:rPr>
          <w:sz w:val="16"/>
        </w:rPr>
        <w:t xml:space="preserve"> society and </w:t>
      </w:r>
      <w:r w:rsidRPr="0045322D">
        <w:rPr>
          <w:rStyle w:val="StyleUnderline"/>
        </w:rPr>
        <w:t>cap</w:t>
      </w:r>
      <w:r w:rsidRPr="0045322D">
        <w:rPr>
          <w:sz w:val="16"/>
        </w:rPr>
        <w:t xml:space="preserve">italism itself. As a result, </w:t>
      </w:r>
      <w:r w:rsidRPr="00787C66">
        <w:rPr>
          <w:rStyle w:val="StyleUnderline"/>
          <w:highlight w:val="cyan"/>
        </w:rPr>
        <w:t>cap</w:t>
      </w:r>
      <w:r w:rsidRPr="0045322D">
        <w:rPr>
          <w:sz w:val="16"/>
        </w:rPr>
        <w:t xml:space="preserve">italism </w:t>
      </w:r>
      <w:r w:rsidRPr="0045322D">
        <w:rPr>
          <w:rStyle w:val="StyleUnderline"/>
        </w:rPr>
        <w:t xml:space="preserve">is a </w:t>
      </w:r>
      <w:r w:rsidRPr="00DB6E3C">
        <w:rPr>
          <w:rStyle w:val="StyleUnderline"/>
        </w:rPr>
        <w:t xml:space="preserve">primary </w:t>
      </w:r>
      <w:r w:rsidRPr="00787C66">
        <w:rPr>
          <w:rStyle w:val="Emphasis"/>
          <w:highlight w:val="cyan"/>
        </w:rPr>
        <w:t>driver</w:t>
      </w:r>
      <w:r w:rsidRPr="00787C66">
        <w:rPr>
          <w:rStyle w:val="StyleUnderline"/>
          <w:highlight w:val="cyan"/>
        </w:rPr>
        <w:t xml:space="preserve"> of</w:t>
      </w:r>
      <w:r w:rsidRPr="0045322D">
        <w:rPr>
          <w:rStyle w:val="StyleUnderline"/>
        </w:rPr>
        <w:t xml:space="preserve"> </w:t>
      </w:r>
      <w:r w:rsidRPr="009A37F8">
        <w:rPr>
          <w:rStyle w:val="Emphasis"/>
        </w:rPr>
        <w:t>positive outcomes</w:t>
      </w:r>
      <w:r w:rsidRPr="0045322D">
        <w:rPr>
          <w:rStyle w:val="StyleUnderline"/>
        </w:rPr>
        <w:t xml:space="preserve"> in </w:t>
      </w:r>
      <w:r w:rsidRPr="009A37F8">
        <w:rPr>
          <w:rStyle w:val="Emphasis"/>
        </w:rPr>
        <w:t>health</w:t>
      </w:r>
      <w:r w:rsidRPr="0045322D">
        <w:rPr>
          <w:rStyle w:val="StyleUnderline"/>
        </w:rPr>
        <w:t xml:space="preserve"> and wellbeing</w:t>
      </w:r>
      <w:r w:rsidRPr="0045322D">
        <w:rPr>
          <w:sz w:val="16"/>
        </w:rPr>
        <w:t xml:space="preserve"> (such as </w:t>
      </w:r>
      <w:r w:rsidRPr="0045322D">
        <w:rPr>
          <w:rStyle w:val="StyleUnderline"/>
        </w:rPr>
        <w:t xml:space="preserve">increased </w:t>
      </w:r>
      <w:r w:rsidRPr="00787C66">
        <w:rPr>
          <w:rStyle w:val="Emphasis"/>
          <w:highlight w:val="cyan"/>
        </w:rPr>
        <w:t>life expectancy</w:t>
      </w:r>
      <w:r w:rsidRPr="00787C66">
        <w:rPr>
          <w:rStyle w:val="StyleUnderline"/>
          <w:highlight w:val="cyan"/>
        </w:rPr>
        <w:t>, lowered</w:t>
      </w:r>
      <w:r w:rsidRPr="0045322D">
        <w:rPr>
          <w:rStyle w:val="StyleUnderline"/>
        </w:rPr>
        <w:t xml:space="preserve"> child and maternal </w:t>
      </w:r>
      <w:r w:rsidRPr="00787C66">
        <w:rPr>
          <w:rStyle w:val="Emphasis"/>
          <w:highlight w:val="cyan"/>
        </w:rPr>
        <w:t>mortality</w:t>
      </w:r>
      <w:r w:rsidRPr="00E97FDE">
        <w:rPr>
          <w:rStyle w:val="StyleUnderline"/>
        </w:rPr>
        <w:t xml:space="preserve">, adequate </w:t>
      </w:r>
      <w:r w:rsidRPr="00787C66">
        <w:rPr>
          <w:rStyle w:val="Emphasis"/>
          <w:highlight w:val="cyan"/>
        </w:rPr>
        <w:t>calories</w:t>
      </w:r>
      <w:r w:rsidRPr="0045322D">
        <w:rPr>
          <w:sz w:val="16"/>
        </w:rPr>
        <w:t xml:space="preserve"> per day, </w:t>
      </w:r>
      <w:r w:rsidRPr="00787C66">
        <w:rPr>
          <w:rStyle w:val="StyleUnderline"/>
          <w:highlight w:val="cyan"/>
        </w:rPr>
        <w:t>minimized</w:t>
      </w:r>
      <w:r w:rsidRPr="0045322D">
        <w:rPr>
          <w:rStyle w:val="StyleUnderline"/>
        </w:rPr>
        <w:t xml:space="preserve"> infectious </w:t>
      </w:r>
      <w:r w:rsidRPr="00787C66">
        <w:rPr>
          <w:rStyle w:val="Emphasis"/>
          <w:highlight w:val="cyan"/>
        </w:rPr>
        <w:t>disease</w:t>
      </w:r>
      <w:r w:rsidRPr="0045322D">
        <w:rPr>
          <w:sz w:val="16"/>
        </w:rPr>
        <w:t xml:space="preserve"> rates, </w:t>
      </w:r>
      <w:r w:rsidRPr="0045322D">
        <w:rPr>
          <w:rStyle w:val="StyleUnderline"/>
        </w:rPr>
        <w:t xml:space="preserve">a </w:t>
      </w:r>
      <w:r w:rsidRPr="00787C66">
        <w:rPr>
          <w:rStyle w:val="StyleUnderline"/>
          <w:highlight w:val="cyan"/>
        </w:rPr>
        <w:t>lower</w:t>
      </w:r>
      <w:r w:rsidRPr="0045322D">
        <w:rPr>
          <w:rStyle w:val="StyleUnderline"/>
        </w:rPr>
        <w:t xml:space="preserve"> </w:t>
      </w:r>
      <w:r w:rsidRPr="009A37F8">
        <w:rPr>
          <w:rStyle w:val="Emphasis"/>
        </w:rPr>
        <w:t>percentage</w:t>
      </w:r>
      <w:r w:rsidRPr="0045322D">
        <w:rPr>
          <w:rStyle w:val="StyleUnderline"/>
        </w:rPr>
        <w:t xml:space="preserve"> and </w:t>
      </w:r>
      <w:r w:rsidRPr="009A37F8">
        <w:rPr>
          <w:rStyle w:val="Emphasis"/>
        </w:rPr>
        <w:t>number of people</w:t>
      </w:r>
      <w:r w:rsidRPr="0045322D">
        <w:rPr>
          <w:rStyle w:val="StyleUnderline"/>
        </w:rPr>
        <w:t xml:space="preserve"> in </w:t>
      </w:r>
      <w:r w:rsidRPr="00787C66">
        <w:rPr>
          <w:rStyle w:val="Emphasis"/>
          <w:highlight w:val="cyan"/>
        </w:rPr>
        <w:t>poverty</w:t>
      </w:r>
      <w:r w:rsidRPr="0045322D">
        <w:rPr>
          <w:rStyle w:val="StyleUnderline"/>
        </w:rPr>
        <w:t>, and</w:t>
      </w:r>
      <w:r w:rsidRPr="0045322D">
        <w:rPr>
          <w:sz w:val="16"/>
        </w:rPr>
        <w:t xml:space="preserve"> more reported </w:t>
      </w:r>
      <w:r w:rsidRPr="009A37F8">
        <w:rPr>
          <w:rStyle w:val="Emphasis"/>
        </w:rPr>
        <w:t>happiness</w:t>
      </w:r>
      <w:r w:rsidRPr="0045322D">
        <w:rPr>
          <w:sz w:val="16"/>
        </w:rPr>
        <w:t xml:space="preserve">);5 </w:t>
      </w:r>
      <w:r w:rsidRPr="0045322D">
        <w:rPr>
          <w:rStyle w:val="StyleUnderline"/>
        </w:rPr>
        <w:t xml:space="preserve">and in </w:t>
      </w:r>
      <w:r w:rsidRPr="00787C66">
        <w:rPr>
          <w:rStyle w:val="Emphasis"/>
          <w:highlight w:val="cyan"/>
        </w:rPr>
        <w:t>justice</w:t>
      </w:r>
      <w:r w:rsidRPr="0045322D">
        <w:rPr>
          <w:sz w:val="16"/>
        </w:rPr>
        <w:t xml:space="preserve"> (such as </w:t>
      </w:r>
      <w:r w:rsidRPr="00787C66">
        <w:rPr>
          <w:rStyle w:val="StyleUnderline"/>
          <w:highlight w:val="cyan"/>
        </w:rPr>
        <w:t>reduced</w:t>
      </w:r>
      <w:r w:rsidRPr="0045322D">
        <w:rPr>
          <w:rStyle w:val="StyleUnderline"/>
        </w:rPr>
        <w:t xml:space="preserve"> </w:t>
      </w:r>
      <w:r w:rsidRPr="009A37F8">
        <w:rPr>
          <w:rStyle w:val="Emphasis"/>
        </w:rPr>
        <w:t>deaths</w:t>
      </w:r>
      <w:r w:rsidRPr="0045322D">
        <w:rPr>
          <w:rStyle w:val="StyleUnderline"/>
        </w:rPr>
        <w:t xml:space="preserve"> from </w:t>
      </w:r>
      <w:r w:rsidRPr="00787C66">
        <w:rPr>
          <w:rStyle w:val="Emphasis"/>
          <w:highlight w:val="cyan"/>
        </w:rPr>
        <w:t>war</w:t>
      </w:r>
      <w:r w:rsidRPr="0045322D">
        <w:rPr>
          <w:sz w:val="16"/>
        </w:rPr>
        <w:t xml:space="preserve"> and homicide; </w:t>
      </w:r>
      <w:r w:rsidRPr="00E97FDE">
        <w:rPr>
          <w:rStyle w:val="StyleUnderline"/>
        </w:rPr>
        <w:t>higher</w:t>
      </w:r>
      <w:r w:rsidRPr="0045322D">
        <w:rPr>
          <w:sz w:val="16"/>
        </w:rPr>
        <w:t xml:space="preserve"> rankings in </w:t>
      </w:r>
      <w:r w:rsidRPr="0045322D">
        <w:rPr>
          <w:rStyle w:val="StyleUnderline"/>
        </w:rPr>
        <w:t xml:space="preserve">human </w:t>
      </w:r>
      <w:r w:rsidRPr="00787C66">
        <w:rPr>
          <w:rStyle w:val="Emphasis"/>
          <w:highlight w:val="cyan"/>
        </w:rPr>
        <w:t>rights</w:t>
      </w:r>
      <w:r w:rsidRPr="0045322D">
        <w:rPr>
          <w:sz w:val="16"/>
        </w:rPr>
        <w:t xml:space="preserve"> indices; the </w:t>
      </w:r>
      <w:r w:rsidRPr="0045322D">
        <w:rPr>
          <w:rStyle w:val="StyleUnderline"/>
        </w:rPr>
        <w:t>reduced</w:t>
      </w:r>
      <w:r w:rsidRPr="0045322D">
        <w:rPr>
          <w:sz w:val="16"/>
        </w:rPr>
        <w:t xml:space="preserve"> prevalence of </w:t>
      </w:r>
      <w:r w:rsidRPr="009A37F8">
        <w:rPr>
          <w:rStyle w:val="Emphasis"/>
        </w:rPr>
        <w:t>racist</w:t>
      </w:r>
      <w:r w:rsidRPr="0045322D">
        <w:rPr>
          <w:rStyle w:val="StyleUnderline"/>
        </w:rPr>
        <w:t xml:space="preserve">, </w:t>
      </w:r>
      <w:r w:rsidRPr="009A37F8">
        <w:rPr>
          <w:rStyle w:val="Emphasis"/>
        </w:rPr>
        <w:t>sexist</w:t>
      </w:r>
      <w:r w:rsidRPr="0045322D">
        <w:rPr>
          <w:rStyle w:val="StyleUnderline"/>
        </w:rPr>
        <w:t xml:space="preserve">, </w:t>
      </w:r>
      <w:r w:rsidRPr="009A37F8">
        <w:rPr>
          <w:rStyle w:val="Emphasis"/>
        </w:rPr>
        <w:t>homophobic</w:t>
      </w:r>
      <w:r w:rsidRPr="0045322D">
        <w:rPr>
          <w:rStyle w:val="StyleUnderline"/>
        </w:rPr>
        <w:t xml:space="preserve"> opinions</w:t>
      </w:r>
      <w:r w:rsidRPr="0045322D">
        <w:rPr>
          <w:sz w:val="16"/>
        </w:rPr>
        <w:t xml:space="preserve"> in surveys; and </w:t>
      </w:r>
      <w:r w:rsidRPr="0045322D">
        <w:rPr>
          <w:rStyle w:val="StyleUnderline"/>
        </w:rPr>
        <w:t xml:space="preserve">higher </w:t>
      </w:r>
      <w:r w:rsidRPr="00E97FDE">
        <w:rPr>
          <w:rStyle w:val="Emphasis"/>
        </w:rPr>
        <w:t>literacy</w:t>
      </w:r>
      <w:r w:rsidRPr="0045322D">
        <w:rPr>
          <w:rStyle w:val="StyleUnderline"/>
        </w:rPr>
        <w:t xml:space="preserve"> rates</w:t>
      </w:r>
      <w:r w:rsidRPr="0045322D">
        <w:rPr>
          <w:sz w:val="16"/>
        </w:rPr>
        <w:t xml:space="preserve">).6 These </w:t>
      </w:r>
      <w:r w:rsidRPr="009A37F8">
        <w:rPr>
          <w:rStyle w:val="Emphasis"/>
        </w:rPr>
        <w:t>quantifiable</w:t>
      </w:r>
      <w:r w:rsidRPr="0045322D">
        <w:rPr>
          <w:rStyle w:val="StyleUnderline"/>
        </w:rPr>
        <w:t xml:space="preserve"> positive consequences of</w:t>
      </w:r>
      <w:r w:rsidRPr="0045322D">
        <w:rPr>
          <w:sz w:val="16"/>
        </w:rPr>
        <w:t xml:space="preserve"> global </w:t>
      </w:r>
      <w:r w:rsidRPr="0045322D">
        <w:rPr>
          <w:rStyle w:val="StyleUnderline"/>
        </w:rPr>
        <w:t>cap</w:t>
      </w:r>
      <w:r w:rsidRPr="0045322D">
        <w:rPr>
          <w:sz w:val="16"/>
        </w:rPr>
        <w:t xml:space="preserve">italism </w:t>
      </w:r>
      <w:r w:rsidRPr="009A37F8">
        <w:rPr>
          <w:rStyle w:val="Emphasis"/>
        </w:rPr>
        <w:t>dramatically outweigh</w:t>
      </w:r>
      <w:r w:rsidRPr="0045322D">
        <w:rPr>
          <w:sz w:val="16"/>
        </w:rPr>
        <w:t xml:space="preserve"> the </w:t>
      </w:r>
      <w:r w:rsidRPr="0045322D">
        <w:rPr>
          <w:rStyle w:val="StyleUnderline"/>
        </w:rPr>
        <w:t>negative consequences</w:t>
      </w:r>
      <w:r w:rsidRPr="0045322D">
        <w:rPr>
          <w:sz w:val="16"/>
        </w:rPr>
        <w:t xml:space="preserve"> (such as deaths from pollution in the course of development), with the result that the </w:t>
      </w:r>
      <w:r w:rsidRPr="0045322D">
        <w:rPr>
          <w:rStyle w:val="StyleUnderline"/>
        </w:rPr>
        <w:t>net benefits from cap</w:t>
      </w:r>
      <w:r w:rsidRPr="0045322D">
        <w:rPr>
          <w:sz w:val="16"/>
        </w:rPr>
        <w:t xml:space="preserve">italism in terms of health, wellbeing, and justice </w:t>
      </w:r>
      <w:r w:rsidRPr="0045322D">
        <w:rPr>
          <w:rStyle w:val="StyleUnderline"/>
        </w:rPr>
        <w:t xml:space="preserve">have been </w:t>
      </w:r>
      <w:r w:rsidRPr="009A37F8">
        <w:rPr>
          <w:rStyle w:val="Emphasis"/>
        </w:rPr>
        <w:t>greater</w:t>
      </w:r>
      <w:r w:rsidRPr="0045322D">
        <w:rPr>
          <w:rStyle w:val="StyleUnderline"/>
        </w:rPr>
        <w:t xml:space="preserve"> than they would have been under </w:t>
      </w:r>
      <w:r w:rsidRPr="009A37F8">
        <w:rPr>
          <w:rStyle w:val="Emphasis"/>
        </w:rPr>
        <w:t>any known noncapitalist approach</w:t>
      </w:r>
      <w:r w:rsidRPr="0045322D">
        <w:rPr>
          <w:sz w:val="16"/>
        </w:rPr>
        <w:t xml:space="preserve"> to structuring society.7</w:t>
      </w:r>
    </w:p>
    <w:p w14:paraId="4FB65E3D" w14:textId="77777777" w:rsidR="00B9295F" w:rsidRPr="008D351F" w:rsidRDefault="00B9295F" w:rsidP="00B9295F">
      <w:pPr>
        <w:rPr>
          <w:sz w:val="16"/>
        </w:rPr>
      </w:pPr>
      <w:r w:rsidRPr="008D351F">
        <w:rPr>
          <w:sz w:val="16"/>
        </w:rPr>
        <w:t xml:space="preserve">Premise 2. Economics, ethics, and policy. Although </w:t>
      </w:r>
      <w:r w:rsidRPr="0045322D">
        <w:rPr>
          <w:rStyle w:val="StyleUnderline"/>
        </w:rPr>
        <w:t>cap</w:t>
      </w:r>
      <w:r w:rsidRPr="008D351F">
        <w:rPr>
          <w:sz w:val="16"/>
        </w:rPr>
        <w:t xml:space="preserve">italism has often been ill-regulated and therefore failed to maximize net benefits for health, wellbeing, and justice, it </w:t>
      </w:r>
      <w:r w:rsidRPr="0045322D">
        <w:rPr>
          <w:rStyle w:val="Emphasis"/>
        </w:rPr>
        <w:t>can</w:t>
      </w:r>
      <w:r w:rsidRPr="0045322D">
        <w:rPr>
          <w:rStyle w:val="StyleUnderline"/>
        </w:rPr>
        <w:t xml:space="preserve"> become </w:t>
      </w:r>
      <w:r w:rsidRPr="0045322D">
        <w:rPr>
          <w:rStyle w:val="Emphasis"/>
        </w:rPr>
        <w:t>well-regulated</w:t>
      </w:r>
      <w:r w:rsidRPr="008D351F">
        <w:rPr>
          <w:sz w:val="16"/>
        </w:rPr>
        <w:t xml:space="preserve"> so that it maximizes these societal goals, by including mechanisms identified by economists and other policy experts that do the following:</w:t>
      </w:r>
    </w:p>
    <w:p w14:paraId="224A255A" w14:textId="77777777" w:rsidR="00B9295F" w:rsidRPr="008D351F" w:rsidRDefault="00B9295F" w:rsidP="00B9295F">
      <w:pPr>
        <w:pStyle w:val="ListParagraph"/>
        <w:numPr>
          <w:ilvl w:val="0"/>
          <w:numId w:val="15"/>
        </w:numPr>
        <w:rPr>
          <w:sz w:val="16"/>
        </w:rPr>
      </w:pPr>
      <w:r w:rsidRPr="008D351F">
        <w:rPr>
          <w:sz w:val="16"/>
        </w:rPr>
        <w:t xml:space="preserve">optimally8 </w:t>
      </w:r>
      <w:r w:rsidRPr="0045322D">
        <w:rPr>
          <w:rStyle w:val="StyleUnderline"/>
        </w:rPr>
        <w:t>regulate</w:t>
      </w:r>
      <w:r w:rsidRPr="008D351F">
        <w:rPr>
          <w:sz w:val="16"/>
        </w:rPr>
        <w:t xml:space="preserve"> negative effects such as </w:t>
      </w:r>
      <w:r w:rsidRPr="0045322D">
        <w:rPr>
          <w:rStyle w:val="Emphasis"/>
        </w:rPr>
        <w:t>pollution</w:t>
      </w:r>
      <w:r w:rsidRPr="0045322D">
        <w:rPr>
          <w:rStyle w:val="StyleUnderline"/>
        </w:rPr>
        <w:t xml:space="preserve"> and </w:t>
      </w:r>
      <w:r w:rsidRPr="0045322D">
        <w:rPr>
          <w:rStyle w:val="Emphasis"/>
        </w:rPr>
        <w:t>monopoly power</w:t>
      </w:r>
      <w:r w:rsidRPr="008D351F">
        <w:rPr>
          <w:sz w:val="16"/>
        </w:rPr>
        <w:t xml:space="preserve">, and </w:t>
      </w:r>
      <w:r w:rsidRPr="0045322D">
        <w:rPr>
          <w:rStyle w:val="StyleUnderline"/>
        </w:rPr>
        <w:t xml:space="preserve">invest in </w:t>
      </w:r>
      <w:r w:rsidRPr="0045322D">
        <w:rPr>
          <w:rStyle w:val="Emphasis"/>
        </w:rPr>
        <w:t>public goods</w:t>
      </w:r>
      <w:r w:rsidRPr="008D351F">
        <w:rPr>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1187A359" w14:textId="77777777" w:rsidR="00B9295F" w:rsidRPr="008D351F" w:rsidRDefault="00B9295F" w:rsidP="00B9295F">
      <w:pPr>
        <w:pStyle w:val="ListParagraph"/>
        <w:numPr>
          <w:ilvl w:val="0"/>
          <w:numId w:val="14"/>
        </w:numPr>
        <w:rPr>
          <w:sz w:val="16"/>
        </w:rPr>
      </w:pPr>
      <w:r w:rsidRPr="0045322D">
        <w:rPr>
          <w:rStyle w:val="StyleUnderline"/>
        </w:rPr>
        <w:t xml:space="preserve">ensure </w:t>
      </w:r>
      <w:r w:rsidRPr="0045322D">
        <w:rPr>
          <w:rStyle w:val="Emphasis"/>
        </w:rPr>
        <w:t>equity</w:t>
      </w:r>
      <w:r w:rsidRPr="0045322D">
        <w:rPr>
          <w:rStyle w:val="StyleUnderline"/>
        </w:rPr>
        <w:t xml:space="preserve"> and </w:t>
      </w:r>
      <w:r w:rsidRPr="0045322D">
        <w:rPr>
          <w:rStyle w:val="Emphasis"/>
        </w:rPr>
        <w:t>distributive justice</w:t>
      </w:r>
      <w:r w:rsidRPr="008D351F">
        <w:rPr>
          <w:sz w:val="16"/>
        </w:rPr>
        <w:t xml:space="preserve"> (for example, </w:t>
      </w:r>
      <w:r w:rsidRPr="0045322D">
        <w:rPr>
          <w:rStyle w:val="StyleUnderline"/>
        </w:rPr>
        <w:t xml:space="preserve">via </w:t>
      </w:r>
      <w:r w:rsidRPr="0045322D">
        <w:rPr>
          <w:rStyle w:val="Emphasis"/>
        </w:rPr>
        <w:t>wealth redistribution</w:t>
      </w:r>
      <w:r w:rsidRPr="008D351F">
        <w:rPr>
          <w:sz w:val="16"/>
        </w:rPr>
        <w:t>);10</w:t>
      </w:r>
    </w:p>
    <w:p w14:paraId="1B9242E9" w14:textId="77777777" w:rsidR="00B9295F" w:rsidRPr="008D351F" w:rsidRDefault="00B9295F" w:rsidP="00B9295F">
      <w:pPr>
        <w:pStyle w:val="ListParagraph"/>
        <w:numPr>
          <w:ilvl w:val="0"/>
          <w:numId w:val="13"/>
        </w:numPr>
        <w:rPr>
          <w:sz w:val="16"/>
        </w:rPr>
      </w:pPr>
      <w:r w:rsidRPr="0045322D">
        <w:rPr>
          <w:rStyle w:val="StyleUnderline"/>
        </w:rPr>
        <w:t xml:space="preserve">ensure basic </w:t>
      </w:r>
      <w:r w:rsidRPr="0045322D">
        <w:rPr>
          <w:rStyle w:val="Emphasis"/>
        </w:rPr>
        <w:t>rights</w:t>
      </w:r>
      <w:r w:rsidRPr="0045322D">
        <w:rPr>
          <w:rStyle w:val="StyleUnderline"/>
        </w:rPr>
        <w:t xml:space="preserve">, </w:t>
      </w:r>
      <w:r w:rsidRPr="0045322D">
        <w:rPr>
          <w:rStyle w:val="Emphasis"/>
        </w:rPr>
        <w:t>justice</w:t>
      </w:r>
      <w:r w:rsidRPr="0045322D">
        <w:rPr>
          <w:rStyle w:val="StyleUnderline"/>
        </w:rPr>
        <w:t xml:space="preserve">, and the </w:t>
      </w:r>
      <w:r w:rsidRPr="0045322D">
        <w:rPr>
          <w:rStyle w:val="Emphasis"/>
        </w:rPr>
        <w:t>rule of law</w:t>
      </w:r>
      <w:r w:rsidRPr="008D351F">
        <w:rPr>
          <w:sz w:val="16"/>
        </w:rPr>
        <w:t xml:space="preserve">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w:t>
      </w:r>
    </w:p>
    <w:p w14:paraId="551D9340" w14:textId="77777777" w:rsidR="00B9295F" w:rsidRPr="008D351F" w:rsidRDefault="00B9295F" w:rsidP="00B9295F">
      <w:pPr>
        <w:pStyle w:val="ListParagraph"/>
        <w:numPr>
          <w:ilvl w:val="0"/>
          <w:numId w:val="13"/>
        </w:numPr>
        <w:rPr>
          <w:sz w:val="16"/>
        </w:rPr>
      </w:pPr>
      <w:r w:rsidRPr="008D351F">
        <w:rPr>
          <w:sz w:val="16"/>
        </w:rPr>
        <w:t>ensure that there is no alternative way of structuring society that is more efficient or better promotes the equity, justice, and fairness goals outlined above (by allowing free exchange given the regulations mentioned).12</w:t>
      </w:r>
    </w:p>
    <w:p w14:paraId="6AA6D756" w14:textId="77777777" w:rsidR="00B9295F" w:rsidRPr="008D351F" w:rsidRDefault="00B9295F" w:rsidP="00B9295F">
      <w:pPr>
        <w:rPr>
          <w:sz w:val="16"/>
        </w:rPr>
      </w:pPr>
      <w:r w:rsidRPr="008D351F">
        <w:rPr>
          <w:sz w:val="16"/>
        </w:rPr>
        <w:lastRenderedPageBreak/>
        <w:t>To summarize the implication of the first two premises, well-</w:t>
      </w:r>
      <w:r w:rsidRPr="00787C66">
        <w:rPr>
          <w:rStyle w:val="Emphasis"/>
          <w:highlight w:val="cyan"/>
        </w:rPr>
        <w:t>regulated</w:t>
      </w:r>
      <w:r w:rsidRPr="00787C66">
        <w:rPr>
          <w:rStyle w:val="StyleUnderline"/>
          <w:highlight w:val="cyan"/>
        </w:rPr>
        <w:t xml:space="preserve"> cap</w:t>
      </w:r>
      <w:r w:rsidRPr="008D351F">
        <w:rPr>
          <w:sz w:val="16"/>
        </w:rPr>
        <w:t xml:space="preserve">italism </w:t>
      </w:r>
      <w:r w:rsidRPr="0045322D">
        <w:rPr>
          <w:rStyle w:val="StyleUnderline"/>
        </w:rPr>
        <w:t xml:space="preserve">is </w:t>
      </w:r>
      <w:r w:rsidRPr="00787C66">
        <w:rPr>
          <w:rStyle w:val="Emphasis"/>
          <w:highlight w:val="cyan"/>
        </w:rPr>
        <w:t>essential</w:t>
      </w:r>
      <w:r w:rsidRPr="00787C66">
        <w:rPr>
          <w:rStyle w:val="StyleUnderline"/>
          <w:highlight w:val="cyan"/>
        </w:rPr>
        <w:t xml:space="preserve"> to</w:t>
      </w:r>
      <w:r w:rsidRPr="0045322D">
        <w:rPr>
          <w:rStyle w:val="StyleUnderline"/>
        </w:rPr>
        <w:t xml:space="preserve"> best achieving</w:t>
      </w:r>
      <w:r w:rsidRPr="008D351F">
        <w:rPr>
          <w:sz w:val="16"/>
        </w:rPr>
        <w:t xml:space="preserve"> our </w:t>
      </w:r>
      <w:r w:rsidRPr="0045322D">
        <w:rPr>
          <w:rStyle w:val="StyleUnderline"/>
        </w:rPr>
        <w:t>ethical goals</w:t>
      </w:r>
      <w:r w:rsidRPr="008D351F">
        <w:rPr>
          <w:sz w:val="16"/>
        </w:rPr>
        <w:t xml:space="preserve">—which is true even though capitalism has certainly not always been well regulated historically. </w:t>
      </w:r>
      <w:r w:rsidRPr="00DB6E3C">
        <w:rPr>
          <w:rStyle w:val="StyleUnderline"/>
        </w:rPr>
        <w:t>Society can</w:t>
      </w:r>
      <w:r w:rsidRPr="008D351F">
        <w:rPr>
          <w:sz w:val="16"/>
        </w:rPr>
        <w:t xml:space="preserve"> still do much better and </w:t>
      </w:r>
      <w:r w:rsidRPr="00787C66">
        <w:rPr>
          <w:rStyle w:val="Emphasis"/>
          <w:highlight w:val="cyan"/>
        </w:rPr>
        <w:t>remove</w:t>
      </w:r>
      <w:r w:rsidRPr="008D351F">
        <w:rPr>
          <w:sz w:val="16"/>
        </w:rPr>
        <w:t xml:space="preserve"> the </w:t>
      </w:r>
      <w:r w:rsidRPr="00DB6E3C">
        <w:rPr>
          <w:rStyle w:val="StyleUnderline"/>
        </w:rPr>
        <w:t xml:space="preserve">large </w:t>
      </w:r>
      <w:r w:rsidRPr="00787C66">
        <w:rPr>
          <w:rStyle w:val="StyleUnderline"/>
          <w:highlight w:val="cyan"/>
        </w:rPr>
        <w:t>deficits</w:t>
      </w:r>
      <w:r w:rsidRPr="00DB6E3C">
        <w:rPr>
          <w:rStyle w:val="StyleUnderline"/>
        </w:rPr>
        <w:t xml:space="preserve"> in terms of </w:t>
      </w:r>
      <w:r w:rsidRPr="00DB6E3C">
        <w:rPr>
          <w:rStyle w:val="Emphasis"/>
        </w:rPr>
        <w:t>health</w:t>
      </w:r>
      <w:r w:rsidRPr="00DB6E3C">
        <w:rPr>
          <w:rStyle w:val="StyleUnderline"/>
        </w:rPr>
        <w:t xml:space="preserve">, wellbeing, and </w:t>
      </w:r>
      <w:r w:rsidRPr="00DB6E3C">
        <w:rPr>
          <w:rStyle w:val="Emphasis"/>
        </w:rPr>
        <w:t>justice</w:t>
      </w:r>
      <w:r w:rsidRPr="008D351F">
        <w:rPr>
          <w:sz w:val="16"/>
        </w:rPr>
        <w:t xml:space="preserve"> that exist under the current inferior and imperfect versions of capitalism.</w:t>
      </w:r>
    </w:p>
    <w:p w14:paraId="1D9FFD53" w14:textId="77777777" w:rsidR="00B9295F" w:rsidRPr="0045322D" w:rsidRDefault="00B9295F" w:rsidP="00B9295F">
      <w:pPr>
        <w:rPr>
          <w:sz w:val="16"/>
        </w:rPr>
      </w:pPr>
      <w:r w:rsidRPr="0045322D">
        <w:rPr>
          <w:sz w:val="16"/>
        </w:rPr>
        <w:t xml:space="preserve">Premise 3. Development and the future. </w:t>
      </w:r>
      <w:r w:rsidRPr="0045322D">
        <w:rPr>
          <w:rStyle w:val="StyleUnderline"/>
        </w:rPr>
        <w:t>If</w:t>
      </w:r>
      <w:r w:rsidRPr="0045322D">
        <w:rPr>
          <w:sz w:val="16"/>
        </w:rPr>
        <w:t xml:space="preserve"> the global spread of </w:t>
      </w:r>
      <w:r w:rsidRPr="0045322D">
        <w:rPr>
          <w:rStyle w:val="StyleUnderline"/>
        </w:rPr>
        <w:t>cap</w:t>
      </w:r>
      <w:r w:rsidRPr="0045322D">
        <w:rPr>
          <w:sz w:val="16"/>
        </w:rPr>
        <w:t xml:space="preserve">italism </w:t>
      </w:r>
      <w:r w:rsidRPr="0045322D">
        <w:rPr>
          <w:rStyle w:val="StyleUnderline"/>
        </w:rPr>
        <w:t>is allowed to continue</w:t>
      </w:r>
      <w:r w:rsidRPr="0045322D">
        <w:rPr>
          <w:sz w:val="16"/>
        </w:rPr>
        <w:t xml:space="preserve">, desperate </w:t>
      </w:r>
      <w:r w:rsidRPr="00DB6E3C">
        <w:rPr>
          <w:rStyle w:val="Emphasis"/>
        </w:rPr>
        <w:t>poverty</w:t>
      </w:r>
      <w:r w:rsidRPr="0045322D">
        <w:rPr>
          <w:rStyle w:val="StyleUnderline"/>
        </w:rPr>
        <w:t xml:space="preserve"> can be</w:t>
      </w:r>
      <w:r w:rsidRPr="0045322D">
        <w:rPr>
          <w:sz w:val="16"/>
        </w:rPr>
        <w:t xml:space="preserve"> essentially </w:t>
      </w:r>
      <w:r w:rsidRPr="00DB6E3C">
        <w:rPr>
          <w:rStyle w:val="Emphasis"/>
        </w:rPr>
        <w:t>eliminated</w:t>
      </w:r>
      <w:r w:rsidRPr="0045322D">
        <w:rPr>
          <w:sz w:val="16"/>
        </w:rPr>
        <w:t xml:space="preserve"> in our lifetimes. Furthermore, </w:t>
      </w:r>
      <w:r w:rsidRPr="0045322D">
        <w:rPr>
          <w:rStyle w:val="StyleUnderline"/>
        </w:rPr>
        <w:t xml:space="preserve">this can be accomplished </w:t>
      </w:r>
      <w:r w:rsidRPr="00DB6E3C">
        <w:rPr>
          <w:rStyle w:val="Emphasis"/>
        </w:rPr>
        <w:t>faster</w:t>
      </w:r>
      <w:r w:rsidRPr="0045322D">
        <w:rPr>
          <w:rStyle w:val="StyleUnderline"/>
        </w:rPr>
        <w:t xml:space="preserve"> and in a </w:t>
      </w:r>
      <w:r w:rsidRPr="00DB6E3C">
        <w:rPr>
          <w:rStyle w:val="Emphasis"/>
        </w:rPr>
        <w:t>more just way</w:t>
      </w:r>
      <w:r w:rsidRPr="0045322D">
        <w:rPr>
          <w:rStyle w:val="StyleUnderline"/>
        </w:rPr>
        <w:t xml:space="preserve"> via</w:t>
      </w:r>
      <w:r w:rsidRPr="0045322D">
        <w:rPr>
          <w:sz w:val="16"/>
        </w:rPr>
        <w:t xml:space="preserve"> well-regulated global </w:t>
      </w:r>
      <w:r w:rsidRPr="0045322D">
        <w:rPr>
          <w:rStyle w:val="StyleUnderline"/>
        </w:rPr>
        <w:t>cap</w:t>
      </w:r>
      <w:r w:rsidRPr="0045322D">
        <w:rPr>
          <w:sz w:val="16"/>
        </w:rPr>
        <w:t xml:space="preserve">italism </w:t>
      </w:r>
      <w:r w:rsidRPr="0045322D">
        <w:rPr>
          <w:rStyle w:val="StyleUnderline"/>
        </w:rPr>
        <w:t xml:space="preserve">than by </w:t>
      </w:r>
      <w:r w:rsidRPr="00DB6E3C">
        <w:rPr>
          <w:rStyle w:val="Emphasis"/>
        </w:rPr>
        <w:t>any alt</w:t>
      </w:r>
      <w:r w:rsidRPr="00DB6E3C">
        <w:rPr>
          <w:rStyle w:val="StyleUnderline"/>
        </w:rPr>
        <w:t xml:space="preserve">ernatives. </w:t>
      </w:r>
      <w:r w:rsidRPr="00787C66">
        <w:rPr>
          <w:rStyle w:val="StyleUnderline"/>
          <w:highlight w:val="cyan"/>
        </w:rPr>
        <w:t>If</w:t>
      </w:r>
      <w:r w:rsidRPr="00DB6E3C">
        <w:rPr>
          <w:rStyle w:val="StyleUnderline"/>
        </w:rPr>
        <w:t xml:space="preserve"> we</w:t>
      </w:r>
      <w:r w:rsidRPr="00DB6E3C">
        <w:rPr>
          <w:sz w:val="16"/>
        </w:rPr>
        <w:t xml:space="preserve"> instead </w:t>
      </w:r>
      <w:r w:rsidRPr="00DB6E3C">
        <w:rPr>
          <w:rStyle w:val="StyleUnderline"/>
        </w:rPr>
        <w:t xml:space="preserve">opt for </w:t>
      </w:r>
      <w:r w:rsidRPr="00787C66">
        <w:rPr>
          <w:rStyle w:val="Emphasis"/>
          <w:highlight w:val="cyan"/>
        </w:rPr>
        <w:t>less</w:t>
      </w:r>
      <w:r w:rsidRPr="00787C66">
        <w:rPr>
          <w:rStyle w:val="StyleUnderline"/>
          <w:highlight w:val="cyan"/>
        </w:rPr>
        <w:t xml:space="preserve"> cap</w:t>
      </w:r>
      <w:r w:rsidRPr="00DB6E3C">
        <w:rPr>
          <w:sz w:val="16"/>
        </w:rPr>
        <w:t xml:space="preserve">italism, </w:t>
      </w:r>
      <w:r w:rsidRPr="00DB6E3C">
        <w:rPr>
          <w:rStyle w:val="StyleUnderline"/>
        </w:rPr>
        <w:t>less growth, and less globalization</w:t>
      </w:r>
      <w:r w:rsidRPr="00DB6E3C">
        <w:rPr>
          <w:sz w:val="16"/>
        </w:rPr>
        <w:t xml:space="preserve">, then desperate </w:t>
      </w:r>
      <w:r w:rsidRPr="00DB6E3C">
        <w:rPr>
          <w:rStyle w:val="StyleUnderline"/>
        </w:rPr>
        <w:t xml:space="preserve">poverty will </w:t>
      </w:r>
      <w:r w:rsidRPr="00DB6E3C">
        <w:rPr>
          <w:rStyle w:val="Emphasis"/>
        </w:rPr>
        <w:t>continue</w:t>
      </w:r>
      <w:r w:rsidRPr="00DB6E3C">
        <w:rPr>
          <w:rStyle w:val="StyleUnderline"/>
        </w:rPr>
        <w:t xml:space="preserve"> to exist for a </w:t>
      </w:r>
      <w:r w:rsidRPr="00DB6E3C">
        <w:rPr>
          <w:rStyle w:val="Emphasis"/>
        </w:rPr>
        <w:t>significant portion</w:t>
      </w:r>
      <w:r w:rsidRPr="00DB6E3C">
        <w:rPr>
          <w:rStyle w:val="StyleUnderline"/>
        </w:rPr>
        <w:t xml:space="preserve"> of the world's population into the</w:t>
      </w:r>
      <w:r w:rsidRPr="00DB6E3C">
        <w:rPr>
          <w:sz w:val="16"/>
        </w:rPr>
        <w:t xml:space="preserve"> further </w:t>
      </w:r>
      <w:r w:rsidRPr="00DB6E3C">
        <w:rPr>
          <w:rStyle w:val="StyleUnderline"/>
        </w:rPr>
        <w:t>future</w:t>
      </w:r>
      <w:r w:rsidRPr="00DB6E3C">
        <w:rPr>
          <w:sz w:val="16"/>
        </w:rPr>
        <w:t xml:space="preserve">, and the world will be a worse and less equitable place than it would have been with more capitalism. For example, </w:t>
      </w:r>
      <w:r w:rsidRPr="00DB6E3C">
        <w:rPr>
          <w:rStyle w:val="StyleUnderline"/>
        </w:rPr>
        <w:t>in a world with less cap</w:t>
      </w:r>
      <w:r w:rsidRPr="00DB6E3C">
        <w:rPr>
          <w:sz w:val="16"/>
        </w:rPr>
        <w:t xml:space="preserve">italism, </w:t>
      </w:r>
      <w:r w:rsidRPr="00DB6E3C">
        <w:rPr>
          <w:rStyle w:val="StyleUnderline"/>
        </w:rPr>
        <w:t xml:space="preserve">there would be more </w:t>
      </w:r>
      <w:r w:rsidRPr="00787C66">
        <w:rPr>
          <w:rStyle w:val="Emphasis"/>
          <w:highlight w:val="cyan"/>
        </w:rPr>
        <w:t>overpop</w:t>
      </w:r>
      <w:r w:rsidRPr="00DB6E3C">
        <w:rPr>
          <w:rStyle w:val="StyleUnderline"/>
        </w:rPr>
        <w:t xml:space="preserve">ulation, </w:t>
      </w:r>
      <w:r w:rsidRPr="00787C66">
        <w:rPr>
          <w:rStyle w:val="Emphasis"/>
          <w:highlight w:val="cyan"/>
        </w:rPr>
        <w:t>food</w:t>
      </w:r>
      <w:r w:rsidRPr="00787C66">
        <w:rPr>
          <w:rStyle w:val="StyleUnderline"/>
          <w:highlight w:val="cyan"/>
        </w:rPr>
        <w:t xml:space="preserve"> insecurity</w:t>
      </w:r>
      <w:r w:rsidRPr="0045322D">
        <w:rPr>
          <w:rStyle w:val="StyleUnderline"/>
        </w:rPr>
        <w:t xml:space="preserve">, air </w:t>
      </w:r>
      <w:r w:rsidRPr="00787C66">
        <w:rPr>
          <w:rStyle w:val="Emphasis"/>
          <w:highlight w:val="cyan"/>
        </w:rPr>
        <w:t>pollution</w:t>
      </w:r>
      <w:r w:rsidRPr="0045322D">
        <w:rPr>
          <w:rStyle w:val="StyleUnderline"/>
        </w:rPr>
        <w:t>, ill health, injustice, and other problems</w:t>
      </w:r>
      <w:r w:rsidRPr="0045322D">
        <w:rPr>
          <w:sz w:val="16"/>
        </w:rPr>
        <w:t xml:space="preserve">. In part, this is because of the factors identified by premise 1, which connect a turn away from capitalism with a turn away from continuing improvements in health, wellbeing, and justice, especially for the developing world. In addition, </w:t>
      </w:r>
      <w:r w:rsidRPr="00787C66">
        <w:rPr>
          <w:rStyle w:val="StyleUnderline"/>
          <w:highlight w:val="cyan"/>
        </w:rPr>
        <w:t xml:space="preserve">fertility </w:t>
      </w:r>
      <w:r w:rsidRPr="00787C66">
        <w:rPr>
          <w:rStyle w:val="Emphasis"/>
          <w:highlight w:val="cyan"/>
        </w:rPr>
        <w:t>declines</w:t>
      </w:r>
      <w:r w:rsidRPr="0045322D">
        <w:rPr>
          <w:rStyle w:val="StyleUnderline"/>
        </w:rPr>
        <w:t xml:space="preserve"> are also a </w:t>
      </w:r>
      <w:r w:rsidRPr="00787C66">
        <w:rPr>
          <w:rStyle w:val="StyleUnderline"/>
          <w:highlight w:val="cyan"/>
        </w:rPr>
        <w:t>consequence of</w:t>
      </w:r>
      <w:r w:rsidRPr="0045322D">
        <w:rPr>
          <w:rStyle w:val="StyleUnderline"/>
        </w:rPr>
        <w:t xml:space="preserve"> increased </w:t>
      </w:r>
      <w:r w:rsidRPr="00787C66">
        <w:rPr>
          <w:rStyle w:val="Emphasis"/>
          <w:highlight w:val="cyan"/>
        </w:rPr>
        <w:t>wealth</w:t>
      </w:r>
      <w:r w:rsidRPr="0045322D">
        <w:rPr>
          <w:rStyle w:val="StyleUnderline"/>
        </w:rPr>
        <w:t xml:space="preserve">, and the </w:t>
      </w:r>
      <w:r w:rsidRPr="00787C66">
        <w:rPr>
          <w:rStyle w:val="Emphasis"/>
          <w:highlight w:val="cyan"/>
        </w:rPr>
        <w:t>size</w:t>
      </w:r>
      <w:r w:rsidRPr="00787C66">
        <w:rPr>
          <w:rStyle w:val="StyleUnderline"/>
          <w:highlight w:val="cyan"/>
        </w:rPr>
        <w:t xml:space="preserve"> of</w:t>
      </w:r>
      <w:r w:rsidRPr="0045322D">
        <w:rPr>
          <w:rStyle w:val="StyleUnderline"/>
        </w:rPr>
        <w:t xml:space="preserve"> the </w:t>
      </w:r>
      <w:r w:rsidRPr="00787C66">
        <w:rPr>
          <w:rStyle w:val="StyleUnderline"/>
          <w:highlight w:val="cyan"/>
        </w:rPr>
        <w:t>population</w:t>
      </w:r>
      <w:r w:rsidRPr="0045322D">
        <w:rPr>
          <w:rStyle w:val="StyleUnderline"/>
        </w:rPr>
        <w:t xml:space="preserve"> is a primary </w:t>
      </w:r>
      <w:r w:rsidRPr="00787C66">
        <w:rPr>
          <w:rStyle w:val="Emphasis"/>
          <w:highlight w:val="cyan"/>
        </w:rPr>
        <w:t>determinant</w:t>
      </w:r>
      <w:r w:rsidRPr="00787C66">
        <w:rPr>
          <w:rStyle w:val="StyleUnderline"/>
          <w:highlight w:val="cyan"/>
        </w:rPr>
        <w:t xml:space="preserve"> of </w:t>
      </w:r>
      <w:r w:rsidRPr="00787C66">
        <w:rPr>
          <w:rStyle w:val="Emphasis"/>
          <w:highlight w:val="cyan"/>
        </w:rPr>
        <w:t>food demand</w:t>
      </w:r>
      <w:r w:rsidRPr="0045322D">
        <w:rPr>
          <w:rStyle w:val="StyleUnderline"/>
        </w:rPr>
        <w:t xml:space="preserve"> and other </w:t>
      </w:r>
      <w:r w:rsidRPr="00787C66">
        <w:rPr>
          <w:rStyle w:val="Emphasis"/>
          <w:highlight w:val="cyan"/>
        </w:rPr>
        <w:t>environmental stressors</w:t>
      </w:r>
      <w:r w:rsidRPr="0045322D">
        <w:rPr>
          <w:sz w:val="16"/>
        </w:rPr>
        <w:t xml:space="preserve">.13 Finally, as discussed at length in the next section of the essay, </w:t>
      </w:r>
      <w:r w:rsidRPr="0045322D">
        <w:rPr>
          <w:rStyle w:val="StyleUnderline"/>
        </w:rPr>
        <w:t>cap</w:t>
      </w:r>
      <w:r w:rsidRPr="0045322D">
        <w:rPr>
          <w:sz w:val="16"/>
        </w:rPr>
        <w:t xml:space="preserve">italism </w:t>
      </w:r>
      <w:r w:rsidRPr="0045322D">
        <w:rPr>
          <w:rStyle w:val="StyleUnderline"/>
        </w:rPr>
        <w:t xml:space="preserve">can be </w:t>
      </w:r>
      <w:r w:rsidRPr="00DB6E3C">
        <w:rPr>
          <w:rStyle w:val="Emphasis"/>
        </w:rPr>
        <w:t>naturally combined</w:t>
      </w:r>
      <w:r w:rsidRPr="0045322D">
        <w:rPr>
          <w:rStyle w:val="StyleUnderline"/>
        </w:rPr>
        <w:t xml:space="preserve"> with </w:t>
      </w:r>
      <w:r w:rsidRPr="00DB6E3C">
        <w:rPr>
          <w:rStyle w:val="Emphasis"/>
        </w:rPr>
        <w:t>optimal environmental reg</w:t>
      </w:r>
      <w:r w:rsidRPr="0045322D">
        <w:rPr>
          <w:sz w:val="16"/>
        </w:rPr>
        <w:t>ulation</w:t>
      </w:r>
      <w:r w:rsidRPr="00DB6E3C">
        <w:rPr>
          <w:rStyle w:val="Emphasis"/>
        </w:rPr>
        <w:t>s</w:t>
      </w:r>
      <w:r w:rsidRPr="0045322D">
        <w:rPr>
          <w:sz w:val="16"/>
        </w:rPr>
        <w:t xml:space="preserve">.14 </w:t>
      </w:r>
      <w:r w:rsidRPr="0045322D">
        <w:rPr>
          <w:rStyle w:val="StyleUnderline"/>
        </w:rPr>
        <w:t xml:space="preserve">Even </w:t>
      </w:r>
      <w:r w:rsidRPr="00DB6E3C">
        <w:rPr>
          <w:rStyle w:val="Emphasis"/>
        </w:rPr>
        <w:t>bracketing</w:t>
      </w:r>
      <w:r w:rsidRPr="0045322D">
        <w:rPr>
          <w:sz w:val="16"/>
        </w:rPr>
        <w:t xml:space="preserve"> anything like </w:t>
      </w:r>
      <w:r w:rsidRPr="0045322D">
        <w:rPr>
          <w:rStyle w:val="StyleUnderline"/>
        </w:rPr>
        <w:t>optimal regulation</w:t>
      </w:r>
      <w:r w:rsidRPr="0045322D">
        <w:rPr>
          <w:sz w:val="16"/>
        </w:rPr>
        <w:t xml:space="preserve">, it remains true that </w:t>
      </w:r>
      <w:r w:rsidRPr="0045322D">
        <w:rPr>
          <w:rStyle w:val="StyleUnderline"/>
        </w:rPr>
        <w:t xml:space="preserve">sufficiently </w:t>
      </w:r>
      <w:r w:rsidRPr="00787C66">
        <w:rPr>
          <w:rStyle w:val="Emphasis"/>
          <w:highlight w:val="cyan"/>
        </w:rPr>
        <w:t>wealthy</w:t>
      </w:r>
      <w:r w:rsidRPr="00787C66">
        <w:rPr>
          <w:rStyle w:val="StyleUnderline"/>
          <w:highlight w:val="cyan"/>
        </w:rPr>
        <w:t xml:space="preserve"> nations </w:t>
      </w:r>
      <w:r w:rsidRPr="00787C66">
        <w:rPr>
          <w:rStyle w:val="Emphasis"/>
          <w:highlight w:val="cyan"/>
        </w:rPr>
        <w:t>reduce</w:t>
      </w:r>
      <w:r w:rsidRPr="00DB6E3C">
        <w:rPr>
          <w:rStyle w:val="StyleUnderline"/>
        </w:rPr>
        <w:t xml:space="preserve"> environmental </w:t>
      </w:r>
      <w:r w:rsidRPr="00787C66">
        <w:rPr>
          <w:rStyle w:val="Emphasis"/>
          <w:highlight w:val="cyan"/>
        </w:rPr>
        <w:t>degradation</w:t>
      </w:r>
      <w:r w:rsidRPr="0045322D">
        <w:rPr>
          <w:rStyle w:val="StyleUnderline"/>
        </w:rPr>
        <w:t xml:space="preserve"> as they become wealthier</w:t>
      </w:r>
      <w:r w:rsidRPr="0045322D">
        <w:rPr>
          <w:sz w:val="16"/>
        </w:rPr>
        <w:t xml:space="preserve">, whereas </w:t>
      </w:r>
      <w:r w:rsidRPr="00787C66">
        <w:rPr>
          <w:rStyle w:val="Emphasis"/>
          <w:highlight w:val="cyan"/>
        </w:rPr>
        <w:t>developing</w:t>
      </w:r>
      <w:r w:rsidRPr="00787C66">
        <w:rPr>
          <w:rStyle w:val="StyleUnderline"/>
          <w:highlight w:val="cyan"/>
        </w:rPr>
        <w:t xml:space="preserve"> nations</w:t>
      </w:r>
      <w:r w:rsidRPr="0045322D">
        <w:rPr>
          <w:sz w:val="16"/>
        </w:rPr>
        <w:t xml:space="preserve"> that are </w:t>
      </w:r>
      <w:r w:rsidRPr="00787C66">
        <w:rPr>
          <w:rStyle w:val="StyleUnderline"/>
          <w:highlight w:val="cyan"/>
        </w:rPr>
        <w:t xml:space="preserve">nearing </w:t>
      </w:r>
      <w:r w:rsidRPr="00787C66">
        <w:rPr>
          <w:rStyle w:val="Emphasis"/>
          <w:highlight w:val="cyan"/>
        </w:rPr>
        <w:t>peak degradation</w:t>
      </w:r>
      <w:r w:rsidRPr="0045322D">
        <w:rPr>
          <w:rStyle w:val="StyleUnderline"/>
        </w:rPr>
        <w:t xml:space="preserve"> will </w:t>
      </w:r>
      <w:r w:rsidRPr="00DB6E3C">
        <w:rPr>
          <w:rStyle w:val="StyleUnderline"/>
        </w:rPr>
        <w:t xml:space="preserve">remain </w:t>
      </w:r>
      <w:r w:rsidRPr="00787C66">
        <w:rPr>
          <w:rStyle w:val="Emphasis"/>
          <w:highlight w:val="cyan"/>
        </w:rPr>
        <w:t>stuck</w:t>
      </w:r>
      <w:r w:rsidRPr="0045322D">
        <w:rPr>
          <w:rStyle w:val="StyleUnderline"/>
        </w:rPr>
        <w:t xml:space="preserve"> at the </w:t>
      </w:r>
      <w:r w:rsidRPr="00DB6E3C">
        <w:rPr>
          <w:rStyle w:val="Emphasis"/>
        </w:rPr>
        <w:t>worst levels of degradation</w:t>
      </w:r>
      <w:r w:rsidRPr="0045322D">
        <w:rPr>
          <w:rStyle w:val="StyleUnderline"/>
        </w:rPr>
        <w:t xml:space="preserve"> </w:t>
      </w:r>
      <w:r w:rsidRPr="00787C66">
        <w:rPr>
          <w:rStyle w:val="StyleUnderline"/>
          <w:highlight w:val="cyan"/>
        </w:rPr>
        <w:t>if</w:t>
      </w:r>
      <w:r w:rsidRPr="00DB6E3C">
        <w:rPr>
          <w:rStyle w:val="StyleUnderline"/>
        </w:rPr>
        <w:t xml:space="preserve"> we </w:t>
      </w:r>
      <w:r w:rsidRPr="00787C66">
        <w:rPr>
          <w:rStyle w:val="Emphasis"/>
          <w:highlight w:val="cyan"/>
        </w:rPr>
        <w:t>stall growth</w:t>
      </w:r>
      <w:r w:rsidRPr="0045322D">
        <w:rPr>
          <w:rStyle w:val="StyleUnderline"/>
        </w:rPr>
        <w:t xml:space="preserve">, rather than allowing them to </w:t>
      </w:r>
      <w:r w:rsidRPr="00DB6E3C">
        <w:rPr>
          <w:rStyle w:val="Emphasis"/>
        </w:rPr>
        <w:t>transition</w:t>
      </w:r>
      <w:r w:rsidRPr="0045322D">
        <w:rPr>
          <w:rStyle w:val="StyleUnderline"/>
        </w:rPr>
        <w:t xml:space="preserve"> to less and less degradation</w:t>
      </w:r>
      <w:r w:rsidRPr="0045322D">
        <w:rPr>
          <w:sz w:val="16"/>
        </w:rPr>
        <w:t xml:space="preserve"> in the future </w:t>
      </w:r>
      <w:r w:rsidRPr="0045322D">
        <w:rPr>
          <w:rStyle w:val="StyleUnderline"/>
        </w:rPr>
        <w:t xml:space="preserve">via </w:t>
      </w:r>
      <w:r w:rsidRPr="00DB6E3C">
        <w:rPr>
          <w:rStyle w:val="Emphasis"/>
        </w:rPr>
        <w:t>cap</w:t>
      </w:r>
      <w:r w:rsidRPr="0045322D">
        <w:rPr>
          <w:sz w:val="16"/>
        </w:rPr>
        <w:t xml:space="preserve">italism </w:t>
      </w:r>
      <w:r w:rsidRPr="0045322D">
        <w:rPr>
          <w:rStyle w:val="StyleUnderline"/>
        </w:rPr>
        <w:t>and</w:t>
      </w:r>
      <w:r w:rsidRPr="0045322D">
        <w:rPr>
          <w:sz w:val="16"/>
        </w:rPr>
        <w:t xml:space="preserve"> economic </w:t>
      </w:r>
      <w:r w:rsidRPr="0045322D">
        <w:rPr>
          <w:rStyle w:val="StyleUnderline"/>
        </w:rPr>
        <w:t>growth</w:t>
      </w:r>
      <w:r w:rsidRPr="0045322D">
        <w:rPr>
          <w:sz w:val="16"/>
        </w:rPr>
        <w:t>.15 In contrast, well-</w:t>
      </w:r>
      <w:r w:rsidRPr="0045322D">
        <w:rPr>
          <w:rStyle w:val="StyleUnderline"/>
        </w:rPr>
        <w:t>regulated cap</w:t>
      </w:r>
      <w:r w:rsidRPr="0045322D">
        <w:rPr>
          <w:sz w:val="16"/>
        </w:rPr>
        <w:t xml:space="preserve">italism </w:t>
      </w:r>
      <w:r w:rsidRPr="0045322D">
        <w:rPr>
          <w:rStyle w:val="StyleUnderline"/>
        </w:rPr>
        <w:t xml:space="preserve">is a </w:t>
      </w:r>
      <w:r w:rsidRPr="00DB6E3C">
        <w:rPr>
          <w:rStyle w:val="Emphasis"/>
        </w:rPr>
        <w:t>key part</w:t>
      </w:r>
      <w:r w:rsidRPr="0045322D">
        <w:rPr>
          <w:rStyle w:val="StyleUnderline"/>
        </w:rPr>
        <w:t xml:space="preserve"> of the best way of coping with these problems, as well as a key part of dealing with </w:t>
      </w:r>
      <w:r w:rsidRPr="00DB6E3C">
        <w:rPr>
          <w:rStyle w:val="Emphasis"/>
        </w:rPr>
        <w:t>climate change</w:t>
      </w:r>
      <w:r w:rsidRPr="0045322D">
        <w:rPr>
          <w:rStyle w:val="StyleUnderline"/>
        </w:rPr>
        <w:t xml:space="preserve">, global </w:t>
      </w:r>
      <w:r w:rsidRPr="00DB6E3C">
        <w:rPr>
          <w:rStyle w:val="Emphasis"/>
        </w:rPr>
        <w:t>food</w:t>
      </w:r>
      <w:r w:rsidRPr="0045322D">
        <w:rPr>
          <w:rStyle w:val="StyleUnderline"/>
        </w:rPr>
        <w:t xml:space="preserve"> production, and other </w:t>
      </w:r>
      <w:r w:rsidRPr="00DB6E3C">
        <w:rPr>
          <w:rStyle w:val="Emphasis"/>
        </w:rPr>
        <w:t>specific challenges</w:t>
      </w:r>
      <w:r w:rsidRPr="0045322D">
        <w:rPr>
          <w:sz w:val="16"/>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1DC60F07" w14:textId="77777777" w:rsidR="00B9295F" w:rsidRPr="008D351F" w:rsidRDefault="00B9295F" w:rsidP="00B9295F">
      <w:pPr>
        <w:rPr>
          <w:sz w:val="16"/>
        </w:rPr>
      </w:pPr>
      <w:r w:rsidRPr="008D351F">
        <w:rPr>
          <w:sz w:val="16"/>
        </w:rPr>
        <w:t>Conclusion. Therefore, we should be in favor of capitalism over noncapitalism, and we should especially favor well-regulated capitalism, which is the ethically optimal economic system and is essential to any just basic structure for society.</w:t>
      </w:r>
    </w:p>
    <w:p w14:paraId="523B4A05" w14:textId="77777777" w:rsidR="00B9295F" w:rsidRPr="008D351F" w:rsidRDefault="00B9295F" w:rsidP="00B9295F">
      <w:pPr>
        <w:rPr>
          <w:sz w:val="16"/>
        </w:rPr>
      </w:pPr>
      <w:r w:rsidRPr="008D351F">
        <w:rPr>
          <w:sz w:val="16"/>
        </w:rPr>
        <w:t>This argument is impressive because, as stated earlier in the essay, it is based on evidence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479390C9" w14:textId="77777777" w:rsidR="00B9295F" w:rsidRPr="008D351F" w:rsidRDefault="00B9295F" w:rsidP="00B9295F">
      <w:pPr>
        <w:rPr>
          <w:sz w:val="16"/>
        </w:rPr>
      </w:pPr>
      <w:r w:rsidRPr="008D351F">
        <w:rPr>
          <w:sz w:val="16"/>
        </w:rPr>
        <w:lastRenderedPageBreak/>
        <w:t xml:space="preserve">One thing the argument above does not assume is that health, wellbeing, or justice are the same thing as wealth, because, in fact, they are not. Instead, </w:t>
      </w:r>
      <w:r w:rsidRPr="0014454F">
        <w:rPr>
          <w:rStyle w:val="StyleUnderline"/>
        </w:rPr>
        <w:t>the argument</w:t>
      </w:r>
      <w:r w:rsidRPr="008D351F">
        <w:rPr>
          <w:sz w:val="16"/>
        </w:rPr>
        <w:t xml:space="preserve"> above </w:t>
      </w:r>
      <w:r w:rsidRPr="0014454F">
        <w:rPr>
          <w:rStyle w:val="StyleUnderline"/>
        </w:rPr>
        <w:t xml:space="preserve">relies on well-accepted, </w:t>
      </w:r>
      <w:r w:rsidRPr="00DB6E3C">
        <w:rPr>
          <w:rStyle w:val="Emphasis"/>
        </w:rPr>
        <w:t>measurable indicators</w:t>
      </w:r>
      <w:r w:rsidRPr="008D351F">
        <w:rPr>
          <w:sz w:val="16"/>
        </w:rPr>
        <w:t xml:space="preserve"> of health and wellbeing, such as increased lifespan; decreased early childhood mortality; adequate nutrition; and other empirically measurable leading indicators of health, wellbeing, and justice.17 Similarly, </w:t>
      </w:r>
      <w:r w:rsidRPr="0014454F">
        <w:rPr>
          <w:rStyle w:val="StyleUnderline"/>
        </w:rPr>
        <w:t>the argument that cap</w:t>
      </w:r>
      <w:r w:rsidRPr="008D351F">
        <w:rPr>
          <w:sz w:val="16"/>
        </w:rPr>
        <w:t xml:space="preserve">italism </w:t>
      </w:r>
      <w:r w:rsidRPr="0014454F">
        <w:rPr>
          <w:rStyle w:val="StyleUnderline"/>
        </w:rPr>
        <w:t xml:space="preserve">promotes justice, </w:t>
      </w:r>
      <w:r w:rsidRPr="00DB6E3C">
        <w:rPr>
          <w:rStyle w:val="Emphasis"/>
        </w:rPr>
        <w:t>peace</w:t>
      </w:r>
      <w:r w:rsidRPr="0014454F">
        <w:rPr>
          <w:rStyle w:val="StyleUnderline"/>
        </w:rPr>
        <w:t xml:space="preserve">, freedom, human rights, and tolerance relies on </w:t>
      </w:r>
      <w:r w:rsidRPr="00DB6E3C">
        <w:rPr>
          <w:rStyle w:val="Emphasis"/>
        </w:rPr>
        <w:t>empirical metrics</w:t>
      </w:r>
      <w:r w:rsidRPr="008D351F">
        <w:rPr>
          <w:sz w:val="16"/>
        </w:rPr>
        <w:t xml:space="preserve"> for each of these.18</w:t>
      </w:r>
    </w:p>
    <w:p w14:paraId="0326493D" w14:textId="77777777" w:rsidR="00B9295F" w:rsidRPr="008D351F" w:rsidRDefault="00B9295F" w:rsidP="00B9295F">
      <w:pPr>
        <w:rPr>
          <w:sz w:val="16"/>
        </w:rPr>
      </w:pPr>
      <w:r w:rsidRPr="008D351F">
        <w:rPr>
          <w:sz w:val="16"/>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14454F">
        <w:rPr>
          <w:rStyle w:val="StyleUnderline"/>
        </w:rPr>
        <w:t>cap</w:t>
      </w:r>
      <w:r w:rsidRPr="008D351F">
        <w:rPr>
          <w:sz w:val="16"/>
        </w:rPr>
        <w:t xml:space="preserve">italism </w:t>
      </w:r>
      <w:r w:rsidRPr="0014454F">
        <w:rPr>
          <w:rStyle w:val="StyleUnderline"/>
        </w:rPr>
        <w:t>is</w:t>
      </w:r>
      <w:r w:rsidRPr="008D351F">
        <w:rPr>
          <w:sz w:val="16"/>
        </w:rPr>
        <w:t xml:space="preserve"> simply </w:t>
      </w:r>
      <w:r w:rsidRPr="0014454F">
        <w:rPr>
          <w:rStyle w:val="StyleUnderline"/>
        </w:rPr>
        <w:t xml:space="preserve">a </w:t>
      </w:r>
      <w:r w:rsidRPr="00DB6E3C">
        <w:rPr>
          <w:rStyle w:val="Emphasis"/>
        </w:rPr>
        <w:t>necessary condition</w:t>
      </w:r>
      <w:r w:rsidRPr="0014454F">
        <w:rPr>
          <w:rStyle w:val="StyleUnderline"/>
        </w:rPr>
        <w:t xml:space="preserve"> for</w:t>
      </w:r>
      <w:r w:rsidRPr="008D351F">
        <w:rPr>
          <w:sz w:val="16"/>
        </w:rPr>
        <w:t xml:space="preserve"> these </w:t>
      </w:r>
      <w:r w:rsidRPr="0014454F">
        <w:rPr>
          <w:rStyle w:val="StyleUnderline"/>
        </w:rPr>
        <w:t>improvements to happen</w:t>
      </w:r>
      <w:r w:rsidRPr="008D351F">
        <w:rPr>
          <w:sz w:val="16"/>
        </w:rPr>
        <w:t xml:space="preserve">.19 In other words, </w:t>
      </w:r>
      <w:r w:rsidRPr="0014454F">
        <w:rPr>
          <w:rStyle w:val="StyleUnderline"/>
        </w:rPr>
        <w:t xml:space="preserve">the richer a society is, the more it is able to </w:t>
      </w:r>
      <w:r w:rsidRPr="00DB6E3C">
        <w:rPr>
          <w:rStyle w:val="Emphasis"/>
        </w:rPr>
        <w:t>invest</w:t>
      </w:r>
      <w:r w:rsidRPr="0014454F">
        <w:rPr>
          <w:rStyle w:val="StyleUnderline"/>
        </w:rPr>
        <w:t xml:space="preserve"> in</w:t>
      </w:r>
      <w:r w:rsidRPr="008D351F">
        <w:rPr>
          <w:sz w:val="16"/>
        </w:rPr>
        <w:t xml:space="preserve"> all of these and other </w:t>
      </w:r>
      <w:r w:rsidRPr="0014454F">
        <w:rPr>
          <w:rStyle w:val="StyleUnderline"/>
        </w:rPr>
        <w:t xml:space="preserve">things that are the </w:t>
      </w:r>
      <w:r w:rsidRPr="00DB6E3C">
        <w:rPr>
          <w:rStyle w:val="Emphasis"/>
        </w:rPr>
        <w:t>direct causes</w:t>
      </w:r>
      <w:r w:rsidRPr="0014454F">
        <w:rPr>
          <w:rStyle w:val="StyleUnderline"/>
        </w:rPr>
        <w:t xml:space="preserve"> of health, wellbeing, and justice</w:t>
      </w:r>
      <w:r w:rsidRPr="008D351F">
        <w:rPr>
          <w:sz w:val="16"/>
        </w:rPr>
        <w:t xml:space="preserve">. But, </w:t>
      </w:r>
      <w:r w:rsidRPr="0014454F">
        <w:rPr>
          <w:rStyle w:val="StyleUnderline"/>
        </w:rPr>
        <w:t xml:space="preserve">to </w:t>
      </w:r>
      <w:r w:rsidRPr="00DB6E3C">
        <w:rPr>
          <w:rStyle w:val="Emphasis"/>
        </w:rPr>
        <w:t>maximize investment</w:t>
      </w:r>
      <w:r w:rsidRPr="008D351F">
        <w:rPr>
          <w:sz w:val="16"/>
        </w:rPr>
        <w:t xml:space="preserve"> in these things </w:t>
      </w:r>
      <w:r w:rsidRPr="0014454F">
        <w:rPr>
          <w:rStyle w:val="StyleUnderline"/>
        </w:rPr>
        <w:t>societies need</w:t>
      </w:r>
      <w:r w:rsidRPr="008D351F">
        <w:rPr>
          <w:sz w:val="16"/>
        </w:rPr>
        <w:t xml:space="preserve"> well-</w:t>
      </w:r>
      <w:r w:rsidRPr="00DB6E3C">
        <w:rPr>
          <w:rStyle w:val="Emphasis"/>
        </w:rPr>
        <w:t>regulated</w:t>
      </w:r>
      <w:r w:rsidRPr="0014454F">
        <w:rPr>
          <w:rStyle w:val="StyleUnderline"/>
        </w:rPr>
        <w:t xml:space="preserve"> cap</w:t>
      </w:r>
      <w:r w:rsidRPr="008D351F">
        <w:rPr>
          <w:sz w:val="16"/>
        </w:rPr>
        <w:t>italism.</w:t>
      </w:r>
    </w:p>
    <w:p w14:paraId="6ED450F2" w14:textId="77777777" w:rsidR="00B9295F" w:rsidRPr="008D351F" w:rsidRDefault="00B9295F" w:rsidP="00B9295F">
      <w:pPr>
        <w:rPr>
          <w:sz w:val="16"/>
        </w:rPr>
      </w:pPr>
      <w:r w:rsidRPr="008D351F">
        <w:rPr>
          <w:sz w:val="16"/>
        </w:rPr>
        <w:t>As part of these analyses, it is often stressed that current forms of capitalism around the world are highly defective and must be reformed in the direction of well-regulated capitalism because they lack investments in public goods, such as basic knowledge, healthcare, nutrition, other safety nets, and good governance.20 In this way, an argument for a particular kind of progressive reformism is an essential part of the analyses that lead many to endorse the more general argument for well-regulated capitalism.</w:t>
      </w:r>
    </w:p>
    <w:p w14:paraId="62323F10" w14:textId="77777777" w:rsidR="00B9295F" w:rsidRPr="008D351F" w:rsidRDefault="00B9295F" w:rsidP="00B9295F">
      <w:pPr>
        <w:rPr>
          <w:sz w:val="16"/>
        </w:rPr>
      </w:pPr>
      <w:r w:rsidRPr="008D351F">
        <w:rPr>
          <w:sz w:val="16"/>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14454F">
        <w:rPr>
          <w:rStyle w:val="StyleUnderline"/>
        </w:rPr>
        <w:t xml:space="preserve">an </w:t>
      </w:r>
      <w:r w:rsidRPr="00787C66">
        <w:rPr>
          <w:rStyle w:val="Emphasis"/>
          <w:highlight w:val="cyan"/>
        </w:rPr>
        <w:t>anti-capitalist</w:t>
      </w:r>
      <w:r w:rsidRPr="00787C66">
        <w:rPr>
          <w:rStyle w:val="StyleUnderline"/>
          <w:highlight w:val="cyan"/>
        </w:rPr>
        <w:t xml:space="preserve"> system would not </w:t>
      </w:r>
      <w:r w:rsidRPr="00787C66">
        <w:rPr>
          <w:rStyle w:val="Emphasis"/>
          <w:highlight w:val="cyan"/>
        </w:rPr>
        <w:t>produce</w:t>
      </w:r>
      <w:r w:rsidRPr="0014454F">
        <w:rPr>
          <w:rStyle w:val="StyleUnderline"/>
        </w:rPr>
        <w:t xml:space="preserve"> the </w:t>
      </w:r>
      <w:r w:rsidRPr="00787C66">
        <w:rPr>
          <w:rStyle w:val="StyleUnderline"/>
          <w:highlight w:val="cyan"/>
        </w:rPr>
        <w:t>resources</w:t>
      </w:r>
      <w:r w:rsidRPr="0014454F">
        <w:rPr>
          <w:rStyle w:val="StyleUnderline"/>
        </w:rPr>
        <w:t xml:space="preserve"> that are </w:t>
      </w:r>
      <w:r w:rsidRPr="00787C66">
        <w:rPr>
          <w:rStyle w:val="Emphasis"/>
          <w:highlight w:val="cyan"/>
        </w:rPr>
        <w:t>needed</w:t>
      </w:r>
      <w:r w:rsidRPr="0014454F">
        <w:rPr>
          <w:rStyle w:val="StyleUnderline"/>
        </w:rPr>
        <w:t xml:space="preserve">, and </w:t>
      </w:r>
      <w:r w:rsidRPr="00787C66">
        <w:rPr>
          <w:rStyle w:val="StyleUnderline"/>
          <w:highlight w:val="cyan"/>
        </w:rPr>
        <w:t>would</w:t>
      </w:r>
      <w:r w:rsidRPr="0014454F">
        <w:rPr>
          <w:rStyle w:val="StyleUnderline"/>
        </w:rPr>
        <w:t xml:space="preserve"> thus </w:t>
      </w:r>
      <w:r w:rsidRPr="00787C66">
        <w:rPr>
          <w:rStyle w:val="StyleUnderline"/>
          <w:highlight w:val="cyan"/>
        </w:rPr>
        <w:t>be</w:t>
      </w:r>
      <w:r w:rsidRPr="00DB6E3C">
        <w:rPr>
          <w:rStyle w:val="StyleUnderline"/>
        </w:rPr>
        <w:t xml:space="preserve"> a </w:t>
      </w:r>
      <w:r w:rsidRPr="00787C66">
        <w:rPr>
          <w:rStyle w:val="Emphasis"/>
          <w:highlight w:val="cyan"/>
        </w:rPr>
        <w:t>disaster</w:t>
      </w:r>
      <w:r w:rsidRPr="0014454F">
        <w:rPr>
          <w:rStyle w:val="StyleUnderline"/>
        </w:rPr>
        <w:t xml:space="preserve">, especially for the </w:t>
      </w:r>
      <w:r w:rsidRPr="00DB6E3C">
        <w:rPr>
          <w:rStyle w:val="Emphasis"/>
        </w:rPr>
        <w:t>poorest billion</w:t>
      </w:r>
      <w:r w:rsidRPr="0014454F">
        <w:rPr>
          <w:rStyle w:val="StyleUnderline"/>
        </w:rPr>
        <w:t xml:space="preserve"> people</w:t>
      </w:r>
      <w:r w:rsidRPr="008D351F">
        <w:rPr>
          <w:sz w:val="16"/>
        </w:rPr>
        <w:t xml:space="preserve"> who are most desperately in need of the resources that capitalism can create and direct, to escape from extreme poverty.21</w:t>
      </w:r>
    </w:p>
    <w:p w14:paraId="6C3A8FA2" w14:textId="77777777" w:rsidR="00B9295F" w:rsidRPr="000A599D" w:rsidRDefault="00B9295F" w:rsidP="00D00309">
      <w:pPr>
        <w:rPr>
          <w:sz w:val="12"/>
        </w:rPr>
      </w:pPr>
    </w:p>
    <w:p w14:paraId="087CD6A2" w14:textId="288C529B" w:rsidR="005F4B69" w:rsidRPr="005F4B69" w:rsidRDefault="005F4B69" w:rsidP="005F4B69">
      <w:pPr>
        <w:pStyle w:val="Heading4"/>
      </w:pPr>
    </w:p>
    <w:sectPr w:rsidR="005F4B69" w:rsidRPr="005F4B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1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14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A02"/>
    <w:rsid w:val="002343FE"/>
    <w:rsid w:val="00235F7B"/>
    <w:rsid w:val="002501B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B6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B77"/>
    <w:rsid w:val="00B5602D"/>
    <w:rsid w:val="00B60125"/>
    <w:rsid w:val="00B6656B"/>
    <w:rsid w:val="00B71625"/>
    <w:rsid w:val="00B75C54"/>
    <w:rsid w:val="00B8710E"/>
    <w:rsid w:val="00B9295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76E"/>
    <w:rsid w:val="00C3164F"/>
    <w:rsid w:val="00C31B5E"/>
    <w:rsid w:val="00C34D3E"/>
    <w:rsid w:val="00C35B37"/>
    <w:rsid w:val="00C3747A"/>
    <w:rsid w:val="00C37F29"/>
    <w:rsid w:val="00C56DCC"/>
    <w:rsid w:val="00C57075"/>
    <w:rsid w:val="00C72AFE"/>
    <w:rsid w:val="00C81619"/>
    <w:rsid w:val="00CA013C"/>
    <w:rsid w:val="00CA6D6D"/>
    <w:rsid w:val="00CC6F7D"/>
    <w:rsid w:val="00CC7A4E"/>
    <w:rsid w:val="00CD1359"/>
    <w:rsid w:val="00CD4C83"/>
    <w:rsid w:val="00D0030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40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5F5E4"/>
  <w14:defaultImageDpi w14:val="300"/>
  <w15:docId w15:val="{879A3957-4EF4-F447-8562-E54F26BB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714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C71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71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1C71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
    <w:basedOn w:val="Normal"/>
    <w:next w:val="Normal"/>
    <w:link w:val="Heading4Char"/>
    <w:uiPriority w:val="9"/>
    <w:unhideWhenUsed/>
    <w:qFormat/>
    <w:rsid w:val="001C71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C71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14C"/>
  </w:style>
  <w:style w:type="character" w:customStyle="1" w:styleId="Heading1Char">
    <w:name w:val="Heading 1 Char"/>
    <w:aliases w:val="Pocket Char"/>
    <w:basedOn w:val="DefaultParagraphFont"/>
    <w:link w:val="Heading1"/>
    <w:uiPriority w:val="9"/>
    <w:rsid w:val="001C71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714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1C714C"/>
    <w:rPr>
      <w:rFonts w:ascii="Calibri" w:eastAsiaTheme="majorEastAsia" w:hAnsi="Calibri" w:cstheme="majorBidi"/>
      <w:b/>
      <w:bCs/>
      <w:sz w:val="32"/>
      <w:szCs w:val="32"/>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9"/>
    <w:rsid w:val="001C71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714C"/>
    <w:rPr>
      <w:b/>
      <w:sz w:val="26"/>
      <w:u w:val="singl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1C714C"/>
    <w:rPr>
      <w:b/>
      <w:sz w:val="26"/>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1C714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C714C"/>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1C714C"/>
    <w:rPr>
      <w:color w:val="auto"/>
      <w:u w:val="none"/>
    </w:rPr>
  </w:style>
  <w:style w:type="paragraph" w:styleId="DocumentMap">
    <w:name w:val="Document Map"/>
    <w:basedOn w:val="Normal"/>
    <w:link w:val="DocumentMapChar"/>
    <w:uiPriority w:val="99"/>
    <w:semiHidden/>
    <w:unhideWhenUsed/>
    <w:rsid w:val="001C71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714C"/>
    <w:rPr>
      <w:rFonts w:ascii="Lucida Grande" w:hAnsi="Lucida Grande" w:cs="Lucida Grande"/>
    </w:rPr>
  </w:style>
  <w:style w:type="paragraph" w:customStyle="1" w:styleId="textbold">
    <w:name w:val="text bold"/>
    <w:basedOn w:val="Normal"/>
    <w:link w:val="Emphasis"/>
    <w:uiPriority w:val="20"/>
    <w:qFormat/>
    <w:rsid w:val="002501BD"/>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
    <w:basedOn w:val="Normal"/>
    <w:uiPriority w:val="34"/>
    <w:qFormat/>
    <w:rsid w:val="002501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7515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arch-proquest-com.libproxy2.usc.edu/indexinglinkhandler/sng/au/Keohane,+Nathaniel/$N?accountid=1474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nd.org/pubs/perspectives/PEA407-1.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affairs.org/doi/10.1377/hlthaff.2014.10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hyperlink" Target="https://doi.org/10.1017/S08926794210000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13537</Words>
  <Characters>77166</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2021-09-25T20:39:00Z</dcterms:created>
  <dcterms:modified xsi:type="dcterms:W3CDTF">2021-09-25T22:38:00Z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