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C4587" w14:textId="43C10FB5" w:rsidR="00A95652" w:rsidRDefault="008B7A25" w:rsidP="008B7A25">
      <w:pPr>
        <w:pStyle w:val="Heading1"/>
      </w:pPr>
      <w:r>
        <w:t>1NC Meadows R5</w:t>
      </w:r>
    </w:p>
    <w:p w14:paraId="6084640D" w14:textId="56F692B5" w:rsidR="008B7A25" w:rsidRDefault="008B7A25" w:rsidP="008B7A25">
      <w:pPr>
        <w:pStyle w:val="Heading2"/>
      </w:pPr>
      <w:r>
        <w:lastRenderedPageBreak/>
        <w:t>1NC OFF</w:t>
      </w:r>
    </w:p>
    <w:p w14:paraId="0871B5DC" w14:textId="33BA4D01" w:rsidR="008B7A25" w:rsidRDefault="008B7A25" w:rsidP="008B7A25">
      <w:pPr>
        <w:pStyle w:val="Heading3"/>
      </w:pPr>
      <w:r>
        <w:lastRenderedPageBreak/>
        <w:t>1NC – Theory</w:t>
      </w:r>
    </w:p>
    <w:p w14:paraId="28D40DB5" w14:textId="77777777" w:rsidR="008B7A25" w:rsidRDefault="008B7A25" w:rsidP="008B7A25">
      <w:pPr>
        <w:pStyle w:val="Heading4"/>
      </w:pPr>
      <w:proofErr w:type="spellStart"/>
      <w:r>
        <w:t>Interp</w:t>
      </w:r>
      <w:proofErr w:type="spellEnd"/>
      <w:r>
        <w:t xml:space="preserve"> – The </w:t>
      </w:r>
      <w:proofErr w:type="spellStart"/>
      <w:r>
        <w:t>aff</w:t>
      </w:r>
      <w:proofErr w:type="spellEnd"/>
      <w:r>
        <w:t xml:space="preserve"> must specify the influence and decision-making powers of tribal authorities over implementation of the plan in tribal lands in a delineated text in the 1AC. </w:t>
      </w:r>
    </w:p>
    <w:p w14:paraId="6A1EAE2B" w14:textId="77777777" w:rsidR="008B7A25" w:rsidRDefault="008B7A25" w:rsidP="008B7A25">
      <w:pPr>
        <w:pStyle w:val="Heading4"/>
      </w:pPr>
      <w:r>
        <w:t xml:space="preserve">Violation – they </w:t>
      </w:r>
      <w:proofErr w:type="spellStart"/>
      <w:r>
        <w:t>dotn</w:t>
      </w:r>
      <w:proofErr w:type="spellEnd"/>
    </w:p>
    <w:p w14:paraId="360CAA86" w14:textId="77777777" w:rsidR="008B7A25" w:rsidRPr="00787713" w:rsidRDefault="008B7A25" w:rsidP="008B7A25"/>
    <w:p w14:paraId="1EF696AC" w14:textId="77777777" w:rsidR="008B7A25" w:rsidRPr="00F304A8" w:rsidRDefault="008B7A25" w:rsidP="008B7A25">
      <w:pPr>
        <w:pStyle w:val="Heading4"/>
      </w:pPr>
      <w:r>
        <w:t>Ambiguity is a tool for settlers to define the terms of engagement with tribes. The liberal intentions of the 1AC don’t matter—absent defined standards, the policies will reproduce colonial domination.</w:t>
      </w:r>
    </w:p>
    <w:p w14:paraId="74FEFC9A" w14:textId="77777777" w:rsidR="008B7A25" w:rsidRPr="00F304A8" w:rsidRDefault="008B7A25" w:rsidP="008B7A25">
      <w:pPr>
        <w:rPr>
          <w:rStyle w:val="Style13ptBold"/>
          <w:b w:val="0"/>
          <w:bCs/>
          <w:sz w:val="22"/>
          <w:szCs w:val="18"/>
        </w:rPr>
      </w:pPr>
      <w:r w:rsidRPr="00F304A8">
        <w:rPr>
          <w:rStyle w:val="Style13ptBold"/>
        </w:rPr>
        <w:t>Steinman</w:t>
      </w:r>
      <w:r>
        <w:rPr>
          <w:rStyle w:val="Style13ptBold"/>
        </w:rPr>
        <w:t xml:space="preserve"> ’12</w:t>
      </w:r>
      <w:r>
        <w:rPr>
          <w:rStyle w:val="Style13ptBold"/>
          <w:b w:val="0"/>
          <w:sz w:val="22"/>
          <w:szCs w:val="18"/>
        </w:rPr>
        <w:t xml:space="preserve"> </w:t>
      </w:r>
      <w:r w:rsidRPr="00F304A8">
        <w:rPr>
          <w:rStyle w:val="Style13ptBold"/>
          <w:b w:val="0"/>
          <w:sz w:val="22"/>
          <w:szCs w:val="18"/>
        </w:rPr>
        <w:t>Steinman</w:t>
      </w:r>
      <w:r>
        <w:rPr>
          <w:rStyle w:val="Style13ptBold"/>
          <w:b w:val="0"/>
          <w:sz w:val="22"/>
          <w:szCs w:val="18"/>
        </w:rPr>
        <w:t>, Erich. “</w:t>
      </w:r>
      <w:r w:rsidRPr="00F304A8">
        <w:rPr>
          <w:rStyle w:val="Style13ptBold"/>
          <w:b w:val="0"/>
          <w:sz w:val="22"/>
          <w:szCs w:val="18"/>
        </w:rPr>
        <w:t>Settler Colonial Power and the American Indian Sovereignty Movement: Forms of Domination, Strategies of Transformation</w:t>
      </w:r>
      <w:r>
        <w:rPr>
          <w:rStyle w:val="Style13ptBold"/>
          <w:b w:val="0"/>
          <w:sz w:val="22"/>
          <w:szCs w:val="18"/>
        </w:rPr>
        <w:t xml:space="preserve">.” </w:t>
      </w:r>
      <w:r w:rsidRPr="00F304A8">
        <w:rPr>
          <w:rStyle w:val="Style13ptBold"/>
          <w:b w:val="0"/>
          <w:sz w:val="22"/>
          <w:szCs w:val="18"/>
        </w:rPr>
        <w:t>American Journal of Sociology Vol. 117, No. 4, January 2012,</w:t>
      </w:r>
      <w:r>
        <w:rPr>
          <w:rStyle w:val="Style13ptBold"/>
          <w:b w:val="0"/>
          <w:sz w:val="22"/>
          <w:szCs w:val="18"/>
        </w:rPr>
        <w:t xml:space="preserve"> </w:t>
      </w:r>
      <w:hyperlink r:id="rId6" w:history="1">
        <w:r w:rsidRPr="00487D45">
          <w:rPr>
            <w:rStyle w:val="Hyperlink"/>
            <w:szCs w:val="18"/>
          </w:rPr>
          <w:t>https://www.jstor.org/stable/10.1086/662708</w:t>
        </w:r>
      </w:hyperlink>
      <w:r>
        <w:rPr>
          <w:rStyle w:val="Style13ptBold"/>
          <w:b w:val="0"/>
          <w:sz w:val="22"/>
          <w:szCs w:val="18"/>
        </w:rPr>
        <w:t xml:space="preserve">. </w:t>
      </w:r>
      <w:proofErr w:type="spellStart"/>
      <w:r>
        <w:rPr>
          <w:rStyle w:val="Style13ptBold"/>
          <w:b w:val="0"/>
          <w:sz w:val="22"/>
          <w:szCs w:val="18"/>
        </w:rPr>
        <w:t>PeteZ</w:t>
      </w:r>
      <w:proofErr w:type="spellEnd"/>
    </w:p>
    <w:p w14:paraId="752DA205" w14:textId="77777777" w:rsidR="008B7A25" w:rsidRPr="00F304A8" w:rsidRDefault="008B7A25" w:rsidP="008B7A25">
      <w:pPr>
        <w:rPr>
          <w:sz w:val="16"/>
        </w:rPr>
      </w:pPr>
      <w:r w:rsidRPr="00F304A8">
        <w:rPr>
          <w:sz w:val="16"/>
        </w:rPr>
        <w:t xml:space="preserve">A traditional definition of "sovereignty" is: "The supreme, absolute, and uncontrollable power by which any independent state is governed."' 3 </w:t>
      </w:r>
      <w:r w:rsidRPr="00DC336E">
        <w:rPr>
          <w:rStyle w:val="Emphasis"/>
          <w:highlight w:val="green"/>
        </w:rPr>
        <w:t>Questions regarding the sovereign rights of tribes are</w:t>
      </w:r>
      <w:r w:rsidRPr="00F304A8">
        <w:rPr>
          <w:rStyle w:val="Emphasis"/>
        </w:rPr>
        <w:t xml:space="preserve"> often </w:t>
      </w:r>
      <w:r w:rsidRPr="00DC336E">
        <w:rPr>
          <w:rStyle w:val="Emphasis"/>
          <w:highlight w:val="green"/>
        </w:rPr>
        <w:t xml:space="preserve">the starting point of any </w:t>
      </w:r>
      <w:r w:rsidRPr="00050857">
        <w:rPr>
          <w:rStyle w:val="Emphasis"/>
        </w:rPr>
        <w:t xml:space="preserve">federal Indian </w:t>
      </w:r>
      <w:r w:rsidRPr="00DC336E">
        <w:rPr>
          <w:rStyle w:val="Emphasis"/>
          <w:highlight w:val="green"/>
        </w:rPr>
        <w:t xml:space="preserve">law </w:t>
      </w:r>
      <w:r w:rsidRPr="00050857">
        <w:rPr>
          <w:rStyle w:val="Emphasis"/>
        </w:rPr>
        <w:t>issue</w:t>
      </w:r>
      <w:r w:rsidRPr="00F304A8">
        <w:rPr>
          <w:rStyle w:val="StyleUnderline"/>
        </w:rPr>
        <w:t>. Although the whole of federal Indian law is quite complex,</w:t>
      </w:r>
      <w:r w:rsidRPr="00F304A8">
        <w:rPr>
          <w:sz w:val="16"/>
        </w:rPr>
        <w:t xml:space="preserve">14 </w:t>
      </w:r>
      <w:r w:rsidRPr="00DC336E">
        <w:rPr>
          <w:rStyle w:val="StyleUnderline"/>
          <w:highlight w:val="green"/>
        </w:rPr>
        <w:t>the essence</w:t>
      </w:r>
      <w:r w:rsidRPr="00F304A8">
        <w:rPr>
          <w:rStyle w:val="StyleUnderline"/>
        </w:rPr>
        <w:t xml:space="preserve"> of tribal sovereignty </w:t>
      </w:r>
      <w:r w:rsidRPr="00DC336E">
        <w:rPr>
          <w:rStyle w:val="StyleUnderline"/>
          <w:highlight w:val="green"/>
        </w:rPr>
        <w:t>is</w:t>
      </w:r>
      <w:r w:rsidRPr="00F304A8">
        <w:rPr>
          <w:rStyle w:val="StyleUnderline"/>
        </w:rPr>
        <w:t xml:space="preserve"> simply </w:t>
      </w:r>
      <w:r w:rsidRPr="00DC336E">
        <w:rPr>
          <w:rStyle w:val="StyleUnderline"/>
          <w:highlight w:val="green"/>
        </w:rPr>
        <w:t xml:space="preserve">the extent to which a tribe can attend to its own affairs </w:t>
      </w:r>
      <w:r w:rsidRPr="00050857">
        <w:rPr>
          <w:rStyle w:val="StyleUnderline"/>
        </w:rPr>
        <w:t>and control its own cultural, societal, and economic development free from outside restraints.</w:t>
      </w:r>
      <w:r w:rsidRPr="00DC336E">
        <w:rPr>
          <w:rStyle w:val="StyleUnderline"/>
          <w:highlight w:val="green"/>
        </w:rPr>
        <w:t xml:space="preserve"> Under </w:t>
      </w:r>
      <w:r w:rsidRPr="00050857">
        <w:rPr>
          <w:rStyle w:val="StyleUnderline"/>
        </w:rPr>
        <w:t xml:space="preserve">the </w:t>
      </w:r>
      <w:r w:rsidRPr="00DC336E">
        <w:rPr>
          <w:rStyle w:val="StyleUnderline"/>
          <w:highlight w:val="green"/>
        </w:rPr>
        <w:t xml:space="preserve">current </w:t>
      </w:r>
      <w:r w:rsidRPr="00050857">
        <w:rPr>
          <w:rStyle w:val="StyleUnderline"/>
        </w:rPr>
        <w:t>legal</w:t>
      </w:r>
      <w:r w:rsidRPr="00F304A8">
        <w:rPr>
          <w:rStyle w:val="StyleUnderline"/>
        </w:rPr>
        <w:t xml:space="preserve"> and political </w:t>
      </w:r>
      <w:r w:rsidRPr="00DC336E">
        <w:rPr>
          <w:rStyle w:val="StyleUnderline"/>
          <w:highlight w:val="green"/>
        </w:rPr>
        <w:t xml:space="preserve">regimes, </w:t>
      </w:r>
      <w:r w:rsidRPr="00050857">
        <w:rPr>
          <w:rStyle w:val="Emphasis"/>
        </w:rPr>
        <w:t xml:space="preserve">the </w:t>
      </w:r>
      <w:r w:rsidRPr="00DC336E">
        <w:rPr>
          <w:rStyle w:val="Emphasis"/>
          <w:highlight w:val="green"/>
        </w:rPr>
        <w:t xml:space="preserve">extent </w:t>
      </w:r>
      <w:r w:rsidRPr="00050857">
        <w:rPr>
          <w:rStyle w:val="Emphasis"/>
        </w:rPr>
        <w:t xml:space="preserve">of tribal control </w:t>
      </w:r>
      <w:r w:rsidRPr="00DC336E">
        <w:rPr>
          <w:rStyle w:val="Emphasis"/>
          <w:highlight w:val="green"/>
        </w:rPr>
        <w:t>is ambiguous.</w:t>
      </w:r>
      <w:r w:rsidRPr="00F304A8">
        <w:rPr>
          <w:sz w:val="16"/>
        </w:rPr>
        <w:t xml:space="preserve"> The Handbook of Federal Indian Law lists three "fundamental principles" that demonstrate the anomalous and restricted nature of tribal sovereignty: (1) Indian 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F304A8">
        <w:rPr>
          <w:rStyle w:val="StyleUnderline"/>
        </w:rPr>
        <w:t xml:space="preserve">Tribes are supposedly full sovereigns with respect to their own internal affairs and interests. At the same time, however, </w:t>
      </w:r>
      <w:r w:rsidRPr="00DC336E">
        <w:rPr>
          <w:rStyle w:val="StyleUnderline"/>
          <w:highlight w:val="green"/>
        </w:rPr>
        <w:t>the U</w:t>
      </w:r>
      <w:r w:rsidRPr="00F304A8">
        <w:rPr>
          <w:rStyle w:val="StyleUnderline"/>
        </w:rPr>
        <w:t xml:space="preserve">nited </w:t>
      </w:r>
      <w:r w:rsidRPr="00DC336E">
        <w:rPr>
          <w:rStyle w:val="StyleUnderline"/>
          <w:highlight w:val="green"/>
        </w:rPr>
        <w:t>S</w:t>
      </w:r>
      <w:r w:rsidRPr="00F304A8">
        <w:rPr>
          <w:rStyle w:val="StyleUnderline"/>
        </w:rPr>
        <w:t xml:space="preserve">tates </w:t>
      </w:r>
      <w:r w:rsidRPr="00DC336E">
        <w:rPr>
          <w:rStyle w:val="StyleUnderline"/>
          <w:highlight w:val="green"/>
        </w:rPr>
        <w:t>government has</w:t>
      </w:r>
      <w:r w:rsidRPr="00F304A8">
        <w:rPr>
          <w:rStyle w:val="StyleUnderline"/>
        </w:rPr>
        <w:t xml:space="preserve"> completely </w:t>
      </w:r>
      <w:r w:rsidRPr="00DC336E">
        <w:rPr>
          <w:rStyle w:val="StyleUnderline"/>
          <w:highlight w:val="green"/>
        </w:rPr>
        <w:t>extinguished thei</w:t>
      </w:r>
      <w:r w:rsidRPr="00F304A8">
        <w:rPr>
          <w:rStyle w:val="StyleUnderline"/>
        </w:rPr>
        <w:t xml:space="preserve">r external </w:t>
      </w:r>
      <w:r w:rsidRPr="00DC336E">
        <w:rPr>
          <w:rStyle w:val="StyleUnderline"/>
          <w:highlight w:val="green"/>
        </w:rPr>
        <w:t>sovereign powers</w:t>
      </w:r>
      <w:r w:rsidRPr="00F304A8">
        <w:rPr>
          <w:rStyle w:val="StyleUnderline"/>
        </w:rPr>
        <w:t>.</w:t>
      </w:r>
      <w:r w:rsidRPr="00F304A8">
        <w:rPr>
          <w:sz w:val="16"/>
        </w:rPr>
        <w:t xml:space="preserve">17 </w:t>
      </w:r>
      <w:r w:rsidRPr="00DC336E">
        <w:rPr>
          <w:rStyle w:val="StyleUnderline"/>
          <w:highlight w:val="green"/>
        </w:rPr>
        <w:t>This</w:t>
      </w:r>
      <w:r w:rsidRPr="00F304A8">
        <w:rPr>
          <w:rStyle w:val="StyleUnderline"/>
        </w:rPr>
        <w:t xml:space="preserve"> state of affairs </w:t>
      </w:r>
      <w:r w:rsidRPr="00DC336E">
        <w:rPr>
          <w:rStyle w:val="StyleUnderline"/>
          <w:highlight w:val="green"/>
        </w:rPr>
        <w:t xml:space="preserve">might not be problematic if </w:t>
      </w:r>
      <w:r w:rsidRPr="00DC336E">
        <w:rPr>
          <w:rStyle w:val="Emphasis"/>
          <w:highlight w:val="green"/>
        </w:rPr>
        <w:t xml:space="preserve">defined standards </w:t>
      </w:r>
      <w:r w:rsidRPr="00050857">
        <w:rPr>
          <w:rStyle w:val="Emphasis"/>
        </w:rPr>
        <w:t>for maintaining the relationship between the tribal and federal governments</w:t>
      </w:r>
      <w:r w:rsidRPr="00050857">
        <w:rPr>
          <w:rStyle w:val="StyleUnderline"/>
        </w:rPr>
        <w:t xml:space="preserve"> </w:t>
      </w:r>
      <w:r w:rsidRPr="00DC336E">
        <w:rPr>
          <w:rStyle w:val="StyleUnderline"/>
          <w:highlight w:val="green"/>
        </w:rPr>
        <w:t>existed</w:t>
      </w:r>
      <w:r w:rsidRPr="00F304A8">
        <w:rPr>
          <w:rStyle w:val="StyleUnderline"/>
        </w:rPr>
        <w:t xml:space="preserve"> and the relationship were based upon the consent of the tribes. </w:t>
      </w:r>
      <w:r w:rsidRPr="00F304A8">
        <w:rPr>
          <w:sz w:val="16"/>
        </w:rPr>
        <w:t xml:space="preserve">The history of tribal-federal relations demonstrates, however, that neither standards nor consent exist, and that the relationship is uncertain at best. Tribal-federal relations have periodically oscillated between two diametrically opposed views on the status of Indian Tribes. At one end of the spectrum is </w:t>
      </w:r>
      <w:r w:rsidRPr="00DC336E">
        <w:rPr>
          <w:rStyle w:val="StyleUnderline"/>
          <w:highlight w:val="green"/>
        </w:rPr>
        <w:t>the belief that tribes are independent political communities</w:t>
      </w:r>
      <w:r w:rsidRPr="00F304A8">
        <w:rPr>
          <w:rStyle w:val="StyleUnderline"/>
        </w:rPr>
        <w:t xml:space="preserve"> and should control their own development</w:t>
      </w:r>
      <w:r w:rsidRPr="00F304A8">
        <w:rPr>
          <w:sz w:val="16"/>
        </w:rPr>
        <w:t xml:space="preserve">.'8 At the other end lies </w:t>
      </w:r>
      <w:r w:rsidRPr="00F304A8">
        <w:rPr>
          <w:rStyle w:val="StyleUnderline"/>
        </w:rPr>
        <w:t>the belief that the tribal system should be dismantled and individual Indians should be assimilated into the greater American society.</w:t>
      </w:r>
      <w:r w:rsidRPr="00F304A8">
        <w:rPr>
          <w:sz w:val="16"/>
        </w:rPr>
        <w:t xml:space="preserve">19 While these views appear to be in extreme conflict, </w:t>
      </w:r>
      <w:r w:rsidRPr="00DC336E">
        <w:rPr>
          <w:rStyle w:val="StyleUnderline"/>
          <w:highlight w:val="green"/>
        </w:rPr>
        <w:t>their implementation produces very similar results. The U</w:t>
      </w:r>
      <w:r w:rsidRPr="00F304A8">
        <w:rPr>
          <w:rStyle w:val="StyleUnderline"/>
        </w:rPr>
        <w:t xml:space="preserve">nited </w:t>
      </w:r>
      <w:r w:rsidRPr="00DC336E">
        <w:rPr>
          <w:rStyle w:val="StyleUnderline"/>
          <w:highlight w:val="green"/>
        </w:rPr>
        <w:t>S</w:t>
      </w:r>
      <w:r w:rsidRPr="00F304A8">
        <w:rPr>
          <w:rStyle w:val="StyleUnderline"/>
        </w:rPr>
        <w:t xml:space="preserve">tates government </w:t>
      </w:r>
      <w:r w:rsidRPr="00DC336E">
        <w:rPr>
          <w:rStyle w:val="StyleUnderline"/>
          <w:highlight w:val="green"/>
        </w:rPr>
        <w:t>dominates the t</w:t>
      </w:r>
      <w:r w:rsidRPr="00F304A8">
        <w:rPr>
          <w:rStyle w:val="StyleUnderline"/>
        </w:rPr>
        <w:t xml:space="preserve">ribal-federal </w:t>
      </w:r>
      <w:r w:rsidRPr="00DC336E">
        <w:rPr>
          <w:rStyle w:val="StyleUnderline"/>
          <w:highlight w:val="green"/>
        </w:rPr>
        <w:t>relationship, allowing it to</w:t>
      </w:r>
      <w:r w:rsidRPr="00F304A8">
        <w:rPr>
          <w:rStyle w:val="StyleUnderline"/>
        </w:rPr>
        <w:t xml:space="preserve"> manipulate the situation </w:t>
      </w:r>
      <w:r w:rsidRPr="00DC336E">
        <w:rPr>
          <w:rStyle w:val="StyleUnderline"/>
          <w:highlight w:val="green"/>
        </w:rPr>
        <w:t>to protect federal interest</w:t>
      </w:r>
      <w:r w:rsidRPr="00F304A8">
        <w:rPr>
          <w:rStyle w:val="StyleUnderline"/>
        </w:rPr>
        <w:t>s</w:t>
      </w:r>
      <w:r w:rsidRPr="00F304A8">
        <w:rPr>
          <w:sz w:val="16"/>
        </w:rPr>
        <w:t xml:space="preserve">. The following historical background will demonstrate how </w:t>
      </w:r>
      <w:r w:rsidRPr="00F304A8">
        <w:rPr>
          <w:rStyle w:val="StyleUnderline"/>
        </w:rPr>
        <w:t xml:space="preserve">the </w:t>
      </w:r>
      <w:r w:rsidRPr="00DC336E">
        <w:rPr>
          <w:rStyle w:val="StyleUnderline"/>
          <w:highlight w:val="green"/>
        </w:rPr>
        <w:t>lack of definition and consent</w:t>
      </w:r>
      <w:r w:rsidRPr="00F304A8">
        <w:rPr>
          <w:rStyle w:val="StyleUnderline"/>
        </w:rPr>
        <w:t xml:space="preserve"> in the relationship </w:t>
      </w:r>
      <w:r w:rsidRPr="00DC336E">
        <w:rPr>
          <w:rStyle w:val="StyleUnderline"/>
          <w:highlight w:val="green"/>
        </w:rPr>
        <w:t>promotes federal dominance.</w:t>
      </w:r>
    </w:p>
    <w:p w14:paraId="72AD803E" w14:textId="77777777" w:rsidR="008B7A25" w:rsidRDefault="008B7A25" w:rsidP="008B7A25">
      <w:pPr>
        <w:pStyle w:val="Heading4"/>
      </w:pPr>
      <w:r>
        <w:lastRenderedPageBreak/>
        <w:t>Vote neg—</w:t>
      </w:r>
    </w:p>
    <w:p w14:paraId="051DB00E" w14:textId="77777777" w:rsidR="008B7A25" w:rsidRPr="00AB6546" w:rsidRDefault="008B7A25" w:rsidP="008B7A25">
      <w:pPr>
        <w:pStyle w:val="Heading4"/>
      </w:pPr>
      <w:r>
        <w:t xml:space="preserve">1 – Critical Education – The policymaking process is not innocent. Force them to study how their practice of fiat can </w:t>
      </w:r>
      <w:r>
        <w:rPr>
          <w:i/>
        </w:rPr>
        <w:t>itself</w:t>
      </w:r>
      <w:r>
        <w:t xml:space="preserve"> reproduce settler colonialism. For tribes, these details are </w:t>
      </w:r>
      <w:r>
        <w:rPr>
          <w:u w:val="single"/>
        </w:rPr>
        <w:t>life and death</w:t>
      </w:r>
      <w:r>
        <w:t>.</w:t>
      </w:r>
    </w:p>
    <w:p w14:paraId="5EF7C15B" w14:textId="77777777" w:rsidR="008B7A25" w:rsidRPr="0010527C" w:rsidRDefault="008B7A25" w:rsidP="008B7A25">
      <w:pPr>
        <w:pStyle w:val="Heading4"/>
      </w:pPr>
      <w:r>
        <w:t xml:space="preserve">2 – Ground – Tribal sovereignty is the </w:t>
      </w:r>
      <w:r>
        <w:rPr>
          <w:u w:val="single"/>
        </w:rPr>
        <w:t>first question</w:t>
      </w:r>
      <w:r>
        <w:t xml:space="preserve"> in any debate about policies that affect natives – avoiding it is </w:t>
      </w:r>
      <w:r>
        <w:rPr>
          <w:u w:val="single"/>
        </w:rPr>
        <w:t>unfair</w:t>
      </w:r>
      <w:r>
        <w:t xml:space="preserve">, </w:t>
      </w:r>
      <w:r>
        <w:rPr>
          <w:u w:val="single"/>
        </w:rPr>
        <w:t>irresponsible</w:t>
      </w:r>
      <w:r>
        <w:t xml:space="preserve">, and </w:t>
      </w:r>
      <w:r>
        <w:rPr>
          <w:u w:val="single"/>
        </w:rPr>
        <w:t>bad for education</w:t>
      </w:r>
      <w:r>
        <w:t>.</w:t>
      </w:r>
    </w:p>
    <w:p w14:paraId="61C1A9B5" w14:textId="77777777" w:rsidR="008B7A25" w:rsidRPr="0010527C" w:rsidRDefault="008B7A25" w:rsidP="008B7A25">
      <w:pPr>
        <w:pStyle w:val="Heading4"/>
      </w:pPr>
      <w:r>
        <w:t xml:space="preserve">3 – Presumption – If their framing is right, then the state will always manipulate its policies to screw over tribes – you should </w:t>
      </w:r>
      <w:r>
        <w:rPr>
          <w:u w:val="single"/>
        </w:rPr>
        <w:t>presume</w:t>
      </w:r>
      <w:r>
        <w:t xml:space="preserve"> no sovereignty.</w:t>
      </w:r>
    </w:p>
    <w:p w14:paraId="5D9862F0" w14:textId="77777777" w:rsidR="008B7A25" w:rsidRDefault="008B7A25" w:rsidP="008B7A25">
      <w:pPr>
        <w:pStyle w:val="Heading4"/>
      </w:pPr>
      <w:r>
        <w:t xml:space="preserve">4 – CX doesn’t check: (A) My </w:t>
      </w:r>
      <w:proofErr w:type="spellStart"/>
      <w:r>
        <w:t>interp</w:t>
      </w:r>
      <w:proofErr w:type="spellEnd"/>
      <w:r>
        <w:t xml:space="preserve"> forces them to </w:t>
      </w:r>
      <w:r>
        <w:rPr>
          <w:u w:val="single"/>
        </w:rPr>
        <w:t>research</w:t>
      </w:r>
      <w:r>
        <w:t xml:space="preserve"> these issues before round. (B) I can’t prep a </w:t>
      </w:r>
      <w:proofErr w:type="spellStart"/>
      <w:r>
        <w:t>strat</w:t>
      </w:r>
      <w:proofErr w:type="spellEnd"/>
      <w:r>
        <w:t xml:space="preserve"> against their </w:t>
      </w:r>
      <w:proofErr w:type="spellStart"/>
      <w:r>
        <w:t>aff</w:t>
      </w:r>
      <w:proofErr w:type="spellEnd"/>
      <w:r>
        <w:t xml:space="preserve"> until CX. (C) Footnoting DA—reduces crucial issues of sovereignty to a mere afterthought. (D) Specifying sovereignty should be the default—I shouldn’t have to ask.</w:t>
      </w:r>
    </w:p>
    <w:p w14:paraId="3A187764" w14:textId="77777777" w:rsidR="008B7A25" w:rsidRPr="00CC50AC" w:rsidRDefault="008B7A25" w:rsidP="008B7A25"/>
    <w:p w14:paraId="57A907E0" w14:textId="77777777" w:rsidR="008B7A25" w:rsidRDefault="008B7A25" w:rsidP="008B7A25">
      <w:pPr>
        <w:pStyle w:val="Heading4"/>
      </w:pPr>
      <w:r>
        <w:lastRenderedPageBreak/>
        <w:t xml:space="preserve">Fairness is a voter and comes first – </w:t>
      </w:r>
    </w:p>
    <w:p w14:paraId="0AA00055" w14:textId="77777777" w:rsidR="008B7A25" w:rsidRPr="008938F3" w:rsidRDefault="008B7A25" w:rsidP="008B7A25">
      <w:pPr>
        <w:pStyle w:val="Heading4"/>
      </w:pPr>
      <w:r w:rsidRPr="008938F3">
        <w:t xml:space="preserve">A]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37397C32" w14:textId="77777777" w:rsidR="008B7A25" w:rsidRPr="008938F3" w:rsidRDefault="008B7A25" w:rsidP="008B7A25">
      <w:pPr>
        <w:pStyle w:val="Heading4"/>
      </w:pPr>
      <w:r w:rsidRPr="008938F3">
        <w:t xml:space="preserve">B] Can’t weigh the </w:t>
      </w:r>
      <w:proofErr w:type="spellStart"/>
      <w:r w:rsidRPr="008938F3">
        <w:t>aff</w:t>
      </w:r>
      <w:proofErr w:type="spellEnd"/>
      <w:r w:rsidRPr="008938F3">
        <w:t>—it’s just as likely that they’re winning it because we weren’t able to effectively prepare to defeat it.</w:t>
      </w:r>
    </w:p>
    <w:p w14:paraId="335E504C" w14:textId="77777777" w:rsidR="008B7A25" w:rsidRPr="008938F3" w:rsidRDefault="008B7A25" w:rsidP="008B7A25">
      <w:pPr>
        <w:pStyle w:val="Heading4"/>
        <w:rPr>
          <w:b w:val="0"/>
        </w:rPr>
      </w:pPr>
      <w:r>
        <w:t>C</w:t>
      </w:r>
      <w:r w:rsidRPr="008938F3">
        <w:t xml:space="preserve">] Inescapable – the AC conforms to every norm of debate – speed, speech times, ballots – proves they value playing the game and isolating </w:t>
      </w:r>
      <w:r>
        <w:t xml:space="preserve">fairness </w:t>
      </w:r>
      <w:r w:rsidRPr="008938F3">
        <w:t xml:space="preserve">as the one bad rule is arbitrary. </w:t>
      </w:r>
    </w:p>
    <w:p w14:paraId="443B4E0C" w14:textId="77777777" w:rsidR="008B7A25" w:rsidRDefault="008B7A25" w:rsidP="008B7A25">
      <w:pPr>
        <w:pStyle w:val="Heading4"/>
      </w:pPr>
      <w:r>
        <w:t>D</w:t>
      </w:r>
      <w:r w:rsidRPr="008938F3">
        <w:t>] Probability – ballots can’t shape our subjectivity or create broad political change but can rectify in-round skews.</w:t>
      </w:r>
    </w:p>
    <w:p w14:paraId="322E056A" w14:textId="77777777" w:rsidR="008B7A25" w:rsidRDefault="008B7A25" w:rsidP="008B7A25">
      <w:pPr>
        <w:pStyle w:val="Heading4"/>
      </w:pPr>
      <w:r>
        <w:t>Education – it’s the only portable impact to debate</w:t>
      </w:r>
    </w:p>
    <w:p w14:paraId="2A92924B" w14:textId="77777777" w:rsidR="008B7A25" w:rsidRDefault="008B7A25" w:rsidP="008B7A2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4031878" w14:textId="77777777" w:rsidR="008B7A25" w:rsidRDefault="008B7A25" w:rsidP="008B7A25">
      <w:pPr>
        <w:pStyle w:val="Heading4"/>
      </w:pPr>
      <w:r>
        <w:t>DOD – a) it’s the only way to may up for time spent on theory b) it’s the only way to deter future abuse</w:t>
      </w:r>
    </w:p>
    <w:p w14:paraId="15CE898A" w14:textId="77777777" w:rsidR="008B7A25" w:rsidRDefault="008B7A25" w:rsidP="008B7A25">
      <w:pPr>
        <w:pStyle w:val="Heading4"/>
      </w:pPr>
      <w:r>
        <w:t>No RVI’s- a) logic – you shouldn’t win for being fair b) clash – people go all in on theory which decks substance engagement c) chilling effect – people will be too scared to read theory because RVI’s encourage baiting theory</w:t>
      </w:r>
    </w:p>
    <w:p w14:paraId="2F7F33B9" w14:textId="77777777" w:rsidR="008B7A25" w:rsidRPr="00AC51AC" w:rsidRDefault="008B7A25" w:rsidP="008B7A25">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15BA5824" w14:textId="77777777" w:rsidR="008B7A25" w:rsidRPr="008B7A25" w:rsidRDefault="008B7A25" w:rsidP="008B7A25"/>
    <w:p w14:paraId="075D3818" w14:textId="59B1BA16" w:rsidR="008B7A25" w:rsidRDefault="008B7A25" w:rsidP="008B7A25">
      <w:pPr>
        <w:pStyle w:val="Heading3"/>
      </w:pPr>
      <w:r>
        <w:lastRenderedPageBreak/>
        <w:t>1NC – PIC</w:t>
      </w:r>
    </w:p>
    <w:p w14:paraId="7B3F0A18" w14:textId="77777777" w:rsidR="008B7A25" w:rsidRDefault="008B7A25" w:rsidP="008B7A25">
      <w:pPr>
        <w:pStyle w:val="Heading4"/>
      </w:pPr>
      <w:r>
        <w:t xml:space="preserve">Counterplan Text: The member nations of the World Trade Organization ought to </w:t>
      </w:r>
    </w:p>
    <w:p w14:paraId="3C733E25" w14:textId="77777777" w:rsidR="008B7A25" w:rsidRDefault="008B7A25" w:rsidP="008B7A25">
      <w:pPr>
        <w:pStyle w:val="Heading4"/>
        <w:numPr>
          <w:ilvl w:val="0"/>
          <w:numId w:val="12"/>
        </w:numPr>
        <w:tabs>
          <w:tab w:val="num" w:pos="360"/>
        </w:tabs>
        <w:ind w:left="0" w:firstLine="0"/>
      </w:pPr>
      <w:r>
        <w:t>reduce all Patents except for Patents owned by Indigenous people over Traditional Medical Knowledge</w:t>
      </w:r>
    </w:p>
    <w:p w14:paraId="2C23DBFF" w14:textId="77777777" w:rsidR="008B7A25" w:rsidRDefault="008B7A25" w:rsidP="008B7A25">
      <w:pPr>
        <w:pStyle w:val="Heading4"/>
        <w:numPr>
          <w:ilvl w:val="0"/>
          <w:numId w:val="12"/>
        </w:numPr>
        <w:tabs>
          <w:tab w:val="num" w:pos="360"/>
        </w:tabs>
        <w:ind w:left="0" w:firstLine="0"/>
      </w:pPr>
      <w:r>
        <w:t>increase Patents used to protect Traditional Medical Knowledge based on a case-by-case consultation with Indigenous Patent Holders to ensure compatibility with communities’ values, norms, and objectives</w:t>
      </w:r>
    </w:p>
    <w:p w14:paraId="76BB9535" w14:textId="77777777" w:rsidR="008B7A25" w:rsidRPr="0083135F" w:rsidRDefault="008B7A25" w:rsidP="008B7A25">
      <w:pPr>
        <w:pStyle w:val="Heading4"/>
        <w:numPr>
          <w:ilvl w:val="0"/>
          <w:numId w:val="11"/>
        </w:numPr>
        <w:tabs>
          <w:tab w:val="num" w:pos="360"/>
          <w:tab w:val="num" w:pos="720"/>
        </w:tabs>
        <w:ind w:left="0" w:firstLine="0"/>
      </w:pPr>
      <w:r>
        <w:t>model future actions governing Traditional Knowledge over their decision regarding Intellectual Property Protection of Traditional Medical Knowledge</w:t>
      </w:r>
    </w:p>
    <w:p w14:paraId="15580EB6" w14:textId="77777777" w:rsidR="008B7A25" w:rsidRDefault="008B7A25" w:rsidP="008B7A25">
      <w:pPr>
        <w:pStyle w:val="Heading4"/>
      </w:pPr>
      <w:r>
        <w:t xml:space="preserve">The Counterplan effectively preserves Indigenous Medical Knowledge which solves Biopiracy that destroys Biodiversity – Patents </w:t>
      </w:r>
      <w:r>
        <w:rPr>
          <w:u w:val="single"/>
        </w:rPr>
        <w:t>are key</w:t>
      </w:r>
      <w:r>
        <w:t>.</w:t>
      </w:r>
    </w:p>
    <w:p w14:paraId="6E392AB7" w14:textId="77777777" w:rsidR="008B7A25" w:rsidRPr="00DE3227" w:rsidRDefault="008B7A25" w:rsidP="008B7A25">
      <w:pPr>
        <w:pStyle w:val="ListParagraph"/>
        <w:numPr>
          <w:ilvl w:val="0"/>
          <w:numId w:val="12"/>
        </w:numPr>
      </w:pPr>
      <w:r>
        <w:t>TK stands for Traditional Knowledge</w:t>
      </w:r>
    </w:p>
    <w:p w14:paraId="22289D14" w14:textId="77777777" w:rsidR="008B7A25" w:rsidRPr="00DE3227" w:rsidRDefault="008B7A25" w:rsidP="008B7A25">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0B1EBFA4" w14:textId="77777777" w:rsidR="008B7A25" w:rsidRDefault="008B7A25" w:rsidP="008B7A25">
      <w:pPr>
        <w:rPr>
          <w:u w:val="single"/>
        </w:rPr>
      </w:pPr>
      <w:r w:rsidRPr="0083135F">
        <w:rPr>
          <w:sz w:val="16"/>
        </w:rPr>
        <w:t>WHY PATENT PROTECTION? Putting the differences in the above paragraph aside, a recent WIPO IGC consultation paper reported that "</w:t>
      </w:r>
      <w:r w:rsidRPr="00DE3227">
        <w:rPr>
          <w:u w:val="single"/>
        </w:rPr>
        <w:t>a significant number of patent applications concern inventions which are in some way related to traditional knowledge</w:t>
      </w:r>
      <w:r w:rsidRPr="0083135F">
        <w:rPr>
          <w:sz w:val="16"/>
        </w:rPr>
        <w:t xml:space="preserve">."12 A community's new and innovative advancements in TK may meet the requirements to qualify as patentable inventions, for example. In such cases, the holders of the TK need to ask whether they wish to take advantage of patent protection, whether it is in their best interests to do so, and assuming positive answers to both questions, whether they have the resources to file, prosecute, and enforce patent applications. More typically, inventions claimed by others may make use of a community's TK in that the others will derive their inventions from the TK or base their inventions on it.13 When inventions derived from TK become the subject of patent applications, the relationship between the inventions and their underlying TK may be key to the inventions' patentability. For example, the TK may constitute prior art that destroys an invention's novelty or non-obviousness. As prior art, failure to disclose the TK may result in a violation of the duty in United States patent law to disclose all known information material to patentability. 4 The TK may also directly relate to the question of inventorship and entitlement to apply for a patent since the holders of the TK-and not the named inventor-may constitute the true inventors or co-inventors of the claimed invention. It is clear, then, that </w:t>
      </w:r>
      <w:r w:rsidRPr="00DE3227">
        <w:rPr>
          <w:b/>
          <w:highlight w:val="green"/>
          <w:u w:val="single"/>
        </w:rPr>
        <w:t>there are critical links between TK and the patent system</w:t>
      </w:r>
      <w:r w:rsidRPr="0083135F">
        <w:rPr>
          <w:sz w:val="16"/>
        </w:rPr>
        <w:t xml:space="preserve">. The question is whether and if so, how, those links can be exploited </w:t>
      </w:r>
      <w:r w:rsidRPr="007B102D">
        <w:rPr>
          <w:b/>
          <w:highlight w:val="green"/>
          <w:u w:val="single"/>
          <w:bdr w:val="single" w:sz="12" w:space="0" w:color="auto"/>
        </w:rPr>
        <w:t>to foster protection for TK</w:t>
      </w:r>
      <w:r w:rsidRPr="0083135F">
        <w:rPr>
          <w:sz w:val="16"/>
        </w:rPr>
        <w:t xml:space="preserve">. This question is not a new one and has been the subject of considerable scholarship. 15 The answer, which may prove more difficult to achieve than to posit, seems to lie in the objectives of the patent system itself. While the primary objective of patent law is affirmative, i.e., to enable the grant of exclusive patent rights for qualifying inventions, </w:t>
      </w:r>
      <w:r w:rsidRPr="007B102D">
        <w:rPr>
          <w:u w:val="single"/>
        </w:rPr>
        <w:t xml:space="preserve">a </w:t>
      </w:r>
      <w:r w:rsidRPr="007B102D">
        <w:rPr>
          <w:b/>
          <w:highlight w:val="green"/>
          <w:u w:val="single"/>
        </w:rPr>
        <w:t>patent system</w:t>
      </w:r>
      <w:r w:rsidRPr="007B102D">
        <w:rPr>
          <w:highlight w:val="green"/>
          <w:u w:val="single"/>
        </w:rPr>
        <w:t xml:space="preserve"> </w:t>
      </w:r>
      <w:r w:rsidRPr="007B102D">
        <w:rPr>
          <w:u w:val="single"/>
        </w:rPr>
        <w:t xml:space="preserve">also </w:t>
      </w:r>
      <w:r w:rsidRPr="007B102D">
        <w:rPr>
          <w:b/>
          <w:highlight w:val="green"/>
          <w:u w:val="single"/>
        </w:rPr>
        <w:t>has</w:t>
      </w:r>
      <w:r w:rsidRPr="007B102D">
        <w:rPr>
          <w:highlight w:val="green"/>
          <w:u w:val="single"/>
        </w:rPr>
        <w:t xml:space="preserve"> </w:t>
      </w:r>
      <w:r w:rsidRPr="007B102D">
        <w:rPr>
          <w:u w:val="single"/>
        </w:rPr>
        <w:t xml:space="preserve">an </w:t>
      </w:r>
      <w:r w:rsidRPr="007B102D">
        <w:rPr>
          <w:b/>
          <w:highlight w:val="green"/>
          <w:u w:val="single"/>
        </w:rPr>
        <w:t>important defensive objective</w:t>
      </w:r>
      <w:r w:rsidRPr="007B102D">
        <w:rPr>
          <w:u w:val="single"/>
        </w:rPr>
        <w:t>,</w:t>
      </w:r>
      <w:r w:rsidRPr="0083135F">
        <w:rPr>
          <w:sz w:val="16"/>
        </w:rPr>
        <w:t xml:space="preserve"> </w:t>
      </w:r>
      <w:r w:rsidRPr="007B102D">
        <w:rPr>
          <w:b/>
          <w:highlight w:val="green"/>
          <w:u w:val="single"/>
        </w:rPr>
        <w:t>to ensure</w:t>
      </w:r>
      <w:r w:rsidRPr="0083135F">
        <w:rPr>
          <w:sz w:val="16"/>
          <w:highlight w:val="green"/>
        </w:rPr>
        <w:t xml:space="preserve"> </w:t>
      </w:r>
      <w:r w:rsidRPr="0083135F">
        <w:rPr>
          <w:sz w:val="16"/>
        </w:rPr>
        <w:t xml:space="preserve">the denial of rights to inventions that are already known or lack a sufficient level of inventiveness. In addition, a patent system has a vital informational objective, to guarantee the disclosure to third parties of all relevant information concerning the invention as a quid pro quo for the grant of exclusive rights. Countries wishing to use patents to protect TK would do well to consider measures that reflect all three objectives. </w:t>
      </w:r>
      <w:r w:rsidRPr="007B102D">
        <w:rPr>
          <w:u w:val="single"/>
        </w:rPr>
        <w:t xml:space="preserve">Such a </w:t>
      </w:r>
      <w:proofErr w:type="spellStart"/>
      <w:r w:rsidRPr="007B102D">
        <w:rPr>
          <w:u w:val="single"/>
        </w:rPr>
        <w:t>threepronged</w:t>
      </w:r>
      <w:proofErr w:type="spellEnd"/>
      <w:r w:rsidRPr="007B102D">
        <w:rPr>
          <w:u w:val="single"/>
        </w:rPr>
        <w:t xml:space="preserve"> approach would focus on putting into place legislative or other mechanisms to provide for (1) defensive protection of TK, (2) disclosure of TK, with consequent provision for benefit sharing, and/ or (3) affirmative protection of qualified TK through the grant of patent rights</w:t>
      </w:r>
      <w:r w:rsidRPr="0083135F">
        <w:rPr>
          <w:sz w:val="16"/>
        </w:rPr>
        <w:t xml:space="preserve">. Defensive protection would ensure that </w:t>
      </w:r>
      <w:r w:rsidRPr="007B102D">
        <w:rPr>
          <w:b/>
          <w:highlight w:val="green"/>
          <w:u w:val="single"/>
        </w:rPr>
        <w:t>none other than the holders of TK would be able to acquire i</w:t>
      </w:r>
      <w:r w:rsidRPr="007B102D">
        <w:rPr>
          <w:u w:val="single"/>
        </w:rPr>
        <w:t xml:space="preserve">ntellectual </w:t>
      </w:r>
      <w:r w:rsidRPr="007B102D">
        <w:rPr>
          <w:b/>
          <w:highlight w:val="green"/>
          <w:u w:val="single"/>
        </w:rPr>
        <w:t>p</w:t>
      </w:r>
      <w:r w:rsidRPr="007B102D">
        <w:rPr>
          <w:u w:val="single"/>
        </w:rPr>
        <w:t xml:space="preserve">roperty </w:t>
      </w:r>
      <w:r w:rsidRPr="007B102D">
        <w:rPr>
          <w:b/>
          <w:highlight w:val="green"/>
          <w:u w:val="single"/>
        </w:rPr>
        <w:t>rights</w:t>
      </w:r>
      <w:r w:rsidRPr="007B102D">
        <w:rPr>
          <w:highlight w:val="green"/>
          <w:u w:val="single"/>
        </w:rPr>
        <w:t xml:space="preserve"> </w:t>
      </w:r>
      <w:r w:rsidRPr="007B102D">
        <w:rPr>
          <w:b/>
          <w:highlight w:val="green"/>
          <w:u w:val="single"/>
          <w:bdr w:val="single" w:sz="12" w:space="0" w:color="auto"/>
        </w:rPr>
        <w:lastRenderedPageBreak/>
        <w:t>over that knowledge</w:t>
      </w:r>
      <w:r w:rsidRPr="007B102D">
        <w:rPr>
          <w:u w:val="single"/>
        </w:rPr>
        <w:t xml:space="preserve">. a6 </w:t>
      </w:r>
      <w:r w:rsidRPr="007B102D">
        <w:rPr>
          <w:b/>
          <w:highlight w:val="green"/>
          <w:u w:val="single"/>
        </w:rPr>
        <w:t>Effective measures would include,</w:t>
      </w:r>
      <w:r w:rsidRPr="0083135F">
        <w:rPr>
          <w:sz w:val="16"/>
        </w:rPr>
        <w:t xml:space="preserve"> on the one hand, the adoption of legislation that recognizes TK as prior art and the creation of information systems to make TK searchable by patent offices,17 and, on the other, the </w:t>
      </w:r>
      <w:r w:rsidRPr="007B102D">
        <w:rPr>
          <w:b/>
          <w:highlight w:val="green"/>
          <w:u w:val="single"/>
        </w:rPr>
        <w:t xml:space="preserve">establishment of strong trade secret measures that allow the holders of TK to maintain the </w:t>
      </w:r>
      <w:r w:rsidRPr="007B102D">
        <w:rPr>
          <w:b/>
          <w:highlight w:val="green"/>
          <w:u w:val="single"/>
          <w:bdr w:val="single" w:sz="12" w:space="0" w:color="auto"/>
        </w:rPr>
        <w:t>confidentiality of their knowledge should they choose to do so</w:t>
      </w:r>
      <w:r w:rsidRPr="0083135F">
        <w:rPr>
          <w:sz w:val="16"/>
        </w:rPr>
        <w:t xml:space="preserve">.' 8 At the heart of the second prong-disclosure and benefit sharing-is </w:t>
      </w:r>
      <w:r w:rsidRPr="007B102D">
        <w:rPr>
          <w:b/>
          <w:highlight w:val="green"/>
          <w:u w:val="single"/>
        </w:rPr>
        <w:t>a community's right to maintain control over its TK</w:t>
      </w:r>
      <w:r w:rsidRPr="0083135F">
        <w:rPr>
          <w:sz w:val="16"/>
        </w:rPr>
        <w:t xml:space="preserve">. </w:t>
      </w:r>
      <w:r w:rsidRPr="007B102D">
        <w:rPr>
          <w:u w:val="single"/>
        </w:rPr>
        <w:t>Inherent in that control are measures that would require applicants for patents for inventions derived from or based on TK to disclose in the patent application the geographic source of that knowledge and to provide assurance that there has been prior informed consent to make use of the knowledge.</w:t>
      </w:r>
      <w:r w:rsidRPr="0083135F">
        <w:rPr>
          <w:sz w:val="16"/>
        </w:rPr>
        <w:t xml:space="preserve"> The third prong of affirmative protection would make available information, mechanisms, and resources to holders of patentable TK to make sure that those who wished to take advantage of patent protection were able to assert their rights. </w:t>
      </w:r>
      <w:r w:rsidRPr="007B102D">
        <w:rPr>
          <w:u w:val="single"/>
        </w:rPr>
        <w:t>WHY PROTECT TRADITIONAL KNOWLEDGE?</w:t>
      </w:r>
      <w:r w:rsidRPr="0083135F">
        <w:rPr>
          <w:sz w:val="16"/>
        </w:rPr>
        <w:t xml:space="preserve"> Why should communities that hold TK choose to protect it? </w:t>
      </w:r>
      <w:r w:rsidRPr="007B102D">
        <w:rPr>
          <w:u w:val="single"/>
        </w:rPr>
        <w:t>There is of course a moral rationale for protection, i.e., that communities should have the right to make use of their own TK pursuant to their own customs and policies, free from misappropriation or misuse by others.</w:t>
      </w:r>
      <w:r w:rsidRPr="0083135F">
        <w:rPr>
          <w:sz w:val="16"/>
        </w:rPr>
        <w:t xml:space="preserve"> In addition, holders of TK may be motivated by economic, social, and environmental interests. Professor Graham </w:t>
      </w:r>
      <w:proofErr w:type="spellStart"/>
      <w:r w:rsidRPr="0083135F">
        <w:rPr>
          <w:sz w:val="16"/>
        </w:rPr>
        <w:t>Dutfield</w:t>
      </w:r>
      <w:proofErr w:type="spellEnd"/>
      <w:r w:rsidRPr="0083135F">
        <w:rPr>
          <w:sz w:val="16"/>
        </w:rPr>
        <w:t xml:space="preserve">, a noted scholar on TK and intellectual property protection, has examined several of those interests. 19 With respect to economic </w:t>
      </w:r>
      <w:proofErr w:type="spellStart"/>
      <w:r w:rsidRPr="0083135F">
        <w:rPr>
          <w:sz w:val="16"/>
        </w:rPr>
        <w:t>mo</w:t>
      </w:r>
      <w:proofErr w:type="spellEnd"/>
      <w:r w:rsidRPr="0083135F">
        <w:rPr>
          <w:sz w:val="16"/>
        </w:rPr>
        <w:t xml:space="preserve"> </w:t>
      </w:r>
      <w:proofErr w:type="spellStart"/>
      <w:r w:rsidRPr="0083135F">
        <w:rPr>
          <w:sz w:val="16"/>
        </w:rPr>
        <w:t>tivators</w:t>
      </w:r>
      <w:proofErr w:type="spellEnd"/>
      <w:r w:rsidRPr="0083135F">
        <w:rPr>
          <w:sz w:val="16"/>
        </w:rPr>
        <w:t xml:space="preserve">, </w:t>
      </w:r>
      <w:r w:rsidRPr="007B102D">
        <w:rPr>
          <w:u w:val="single"/>
        </w:rPr>
        <w:t xml:space="preserve">Professor </w:t>
      </w:r>
      <w:proofErr w:type="spellStart"/>
      <w:r w:rsidRPr="007B102D">
        <w:rPr>
          <w:u w:val="single"/>
        </w:rPr>
        <w:t>Dutfield</w:t>
      </w:r>
      <w:proofErr w:type="spellEnd"/>
      <w:r w:rsidRPr="007B102D">
        <w:rPr>
          <w:u w:val="single"/>
        </w:rPr>
        <w:t xml:space="preserve"> has found that "[s]</w:t>
      </w:r>
      <w:proofErr w:type="spellStart"/>
      <w:r w:rsidRPr="007B102D">
        <w:rPr>
          <w:u w:val="single"/>
        </w:rPr>
        <w:t>ome</w:t>
      </w:r>
      <w:proofErr w:type="spellEnd"/>
      <w:r w:rsidRPr="007B102D">
        <w:rPr>
          <w:u w:val="single"/>
        </w:rPr>
        <w:t xml:space="preserve"> </w:t>
      </w:r>
      <w:r w:rsidRPr="007B102D">
        <w:rPr>
          <w:b/>
          <w:highlight w:val="green"/>
          <w:u w:val="single"/>
        </w:rPr>
        <w:t>indigenous</w:t>
      </w:r>
      <w:r w:rsidRPr="007B102D">
        <w:rPr>
          <w:highlight w:val="green"/>
          <w:u w:val="single"/>
        </w:rPr>
        <w:t xml:space="preserve"> </w:t>
      </w:r>
      <w:r w:rsidRPr="007B102D">
        <w:rPr>
          <w:u w:val="single"/>
        </w:rPr>
        <w:t xml:space="preserve">and local </w:t>
      </w:r>
      <w:r w:rsidRPr="007B102D">
        <w:rPr>
          <w:b/>
          <w:highlight w:val="green"/>
          <w:u w:val="single"/>
        </w:rPr>
        <w:t>communities</w:t>
      </w:r>
      <w:r w:rsidRPr="007B102D">
        <w:rPr>
          <w:highlight w:val="green"/>
          <w:u w:val="single"/>
        </w:rPr>
        <w:t xml:space="preserve"> </w:t>
      </w:r>
      <w:r w:rsidRPr="007B102D">
        <w:rPr>
          <w:b/>
          <w:highlight w:val="green"/>
          <w:u w:val="single"/>
        </w:rPr>
        <w:t>depend on traditional knowledge</w:t>
      </w:r>
      <w:r w:rsidRPr="007B102D">
        <w:rPr>
          <w:highlight w:val="green"/>
          <w:u w:val="single"/>
        </w:rPr>
        <w:t xml:space="preserve"> </w:t>
      </w:r>
      <w:r w:rsidRPr="007B102D">
        <w:rPr>
          <w:b/>
          <w:highlight w:val="green"/>
          <w:u w:val="single"/>
        </w:rPr>
        <w:t>for</w:t>
      </w:r>
      <w:r w:rsidRPr="007B102D">
        <w:rPr>
          <w:highlight w:val="green"/>
          <w:u w:val="single"/>
        </w:rPr>
        <w:t xml:space="preserve"> </w:t>
      </w:r>
      <w:r w:rsidRPr="007B102D">
        <w:rPr>
          <w:u w:val="single"/>
        </w:rPr>
        <w:t xml:space="preserve">their </w:t>
      </w:r>
      <w:r w:rsidRPr="007B102D">
        <w:rPr>
          <w:b/>
          <w:highlight w:val="green"/>
          <w:u w:val="single"/>
        </w:rPr>
        <w:t>livelihoods</w:t>
      </w:r>
      <w:r w:rsidRPr="007B102D">
        <w:rPr>
          <w:highlight w:val="green"/>
          <w:u w:val="single"/>
        </w:rPr>
        <w:t xml:space="preserve"> </w:t>
      </w:r>
      <w:r w:rsidRPr="007B102D">
        <w:rPr>
          <w:u w:val="single"/>
        </w:rPr>
        <w:t xml:space="preserve">and well-being, as well as </w:t>
      </w:r>
      <w:r w:rsidRPr="007B102D">
        <w:rPr>
          <w:b/>
          <w:highlight w:val="green"/>
          <w:u w:val="single"/>
          <w:bdr w:val="single" w:sz="12" w:space="0" w:color="auto"/>
        </w:rPr>
        <w:t>to sustainably manage and exploit their local ecosystems</w:t>
      </w:r>
      <w:r w:rsidRPr="007B102D">
        <w:rPr>
          <w:u w:val="single"/>
        </w:rPr>
        <w:t>.</w:t>
      </w:r>
      <w:r w:rsidRPr="0083135F">
        <w:rPr>
          <w:sz w:val="16"/>
        </w:rPr>
        <w:t xml:space="preserve"> ' 2° For example, the World Health Organization (WHO) estimates that up to </w:t>
      </w:r>
      <w:r w:rsidRPr="007B102D">
        <w:rPr>
          <w:u w:val="single"/>
        </w:rPr>
        <w:t xml:space="preserve">80% of the world's population relies on traditional medicine for primary health care, and organizations such as the Food and Agriculture Organization (FAO), the World Bank, and the United Nations Environmental </w:t>
      </w:r>
      <w:proofErr w:type="spellStart"/>
      <w:r w:rsidRPr="007B102D">
        <w:rPr>
          <w:u w:val="single"/>
        </w:rPr>
        <w:t>Programme</w:t>
      </w:r>
      <w:proofErr w:type="spellEnd"/>
      <w:r w:rsidRPr="007B102D">
        <w:rPr>
          <w:u w:val="single"/>
        </w:rPr>
        <w:t xml:space="preserve"> (UNEP) now encourage the use of TK in sustainable rural development programs.</w:t>
      </w:r>
      <w:r w:rsidRPr="0083135F">
        <w:rPr>
          <w:sz w:val="16"/>
        </w:rPr>
        <w:t xml:space="preserve"> Protecting TK could therefore "help local people to maintain livelihood security and physical well-being while providing opportunities for economic development."'" Protecting TK may also </w:t>
      </w:r>
      <w:r w:rsidRPr="007B102D">
        <w:rPr>
          <w:b/>
          <w:highlight w:val="green"/>
          <w:u w:val="single"/>
        </w:rPr>
        <w:t>benefit national economies by giving countries greater control over the commercial use of their knowledge.</w:t>
      </w:r>
      <w:r w:rsidRPr="0083135F">
        <w:rPr>
          <w:sz w:val="16"/>
        </w:rPr>
        <w:t xml:space="preserve"> </w:t>
      </w:r>
      <w:proofErr w:type="spellStart"/>
      <w:r w:rsidRPr="0083135F">
        <w:rPr>
          <w:sz w:val="16"/>
        </w:rPr>
        <w:t>TKbased</w:t>
      </w:r>
      <w:proofErr w:type="spellEnd"/>
      <w:r w:rsidRPr="0083135F">
        <w:rPr>
          <w:sz w:val="16"/>
        </w:rPr>
        <w:t xml:space="preserve"> products, including </w:t>
      </w:r>
      <w:r w:rsidRPr="007B102D">
        <w:rPr>
          <w:u w:val="single"/>
        </w:rPr>
        <w:t>plant-based medicines</w:t>
      </w:r>
      <w:r w:rsidRPr="0083135F">
        <w:rPr>
          <w:sz w:val="16"/>
        </w:rPr>
        <w:t xml:space="preserve">, health products, cosmetics, and non-wood forest products, represent many developing countries' value added and are a potentially </w:t>
      </w:r>
      <w:r w:rsidRPr="007B102D">
        <w:rPr>
          <w:u w:val="single"/>
        </w:rPr>
        <w:t>lucrative source of export revenue, which sound use of TK protection could help realize</w:t>
      </w:r>
      <w:r w:rsidRPr="0083135F">
        <w:rPr>
          <w:sz w:val="16"/>
        </w:rPr>
        <w:t xml:space="preserve">. Because TK is often an essential element in the development of other products, such as pharmaceuticals, dietary supplements, personal care, pesticides, and even industrial enzymes, </w:t>
      </w:r>
      <w:r w:rsidRPr="007B102D">
        <w:rPr>
          <w:b/>
          <w:bCs/>
          <w:u w:val="single"/>
        </w:rPr>
        <w:t>protecting TK could also give developing countries an economic edge in doing business with the industries that make those products and thereby promote domestic growth</w:t>
      </w:r>
      <w:r w:rsidRPr="0083135F">
        <w:rPr>
          <w:sz w:val="16"/>
        </w:rPr>
        <w:t xml:space="preserve">.22 Protecting TK can also provide </w:t>
      </w:r>
      <w:r w:rsidRPr="007B102D">
        <w:rPr>
          <w:u w:val="single"/>
        </w:rPr>
        <w:t>significant environmental benefits.23</w:t>
      </w:r>
      <w:r w:rsidRPr="0083135F">
        <w:rPr>
          <w:sz w:val="16"/>
        </w:rPr>
        <w:t xml:space="preserve"> Contrary to the common stereotype that subsistence agriculture is environmentally unfriendly, </w:t>
      </w:r>
      <w:r w:rsidRPr="007B102D">
        <w:rPr>
          <w:b/>
          <w:highlight w:val="green"/>
          <w:u w:val="single"/>
        </w:rPr>
        <w:t>traditional methods of</w:t>
      </w:r>
      <w:r w:rsidRPr="007B102D">
        <w:rPr>
          <w:highlight w:val="green"/>
          <w:u w:val="single"/>
        </w:rPr>
        <w:t xml:space="preserve"> </w:t>
      </w:r>
      <w:r w:rsidRPr="007B102D">
        <w:rPr>
          <w:u w:val="single"/>
        </w:rPr>
        <w:t xml:space="preserve">farming and </w:t>
      </w:r>
      <w:r w:rsidRPr="007B102D">
        <w:rPr>
          <w:b/>
          <w:highlight w:val="green"/>
          <w:u w:val="single"/>
        </w:rPr>
        <w:t>natural resource management</w:t>
      </w:r>
      <w:r w:rsidRPr="007B102D">
        <w:rPr>
          <w:highlight w:val="green"/>
          <w:u w:val="single"/>
        </w:rPr>
        <w:t xml:space="preserve"> </w:t>
      </w:r>
      <w:r w:rsidRPr="007B102D">
        <w:rPr>
          <w:u w:val="single"/>
        </w:rPr>
        <w:t xml:space="preserve">often </w:t>
      </w:r>
      <w:r w:rsidRPr="007B102D">
        <w:rPr>
          <w:b/>
          <w:highlight w:val="green"/>
          <w:u w:val="single"/>
        </w:rPr>
        <w:t>incorporate</w:t>
      </w:r>
      <w:r w:rsidRPr="007B102D">
        <w:rPr>
          <w:highlight w:val="green"/>
          <w:u w:val="single"/>
        </w:rPr>
        <w:t xml:space="preserve"> </w:t>
      </w:r>
      <w:r w:rsidRPr="007B102D">
        <w:rPr>
          <w:u w:val="single"/>
        </w:rPr>
        <w:t xml:space="preserve">a </w:t>
      </w:r>
      <w:r w:rsidRPr="007B102D">
        <w:rPr>
          <w:b/>
          <w:highlight w:val="green"/>
          <w:u w:val="single"/>
          <w:bdr w:val="single" w:sz="12" w:space="0" w:color="auto"/>
        </w:rPr>
        <w:t>conservation ethic that can enhance biodiversity</w:t>
      </w:r>
      <w:r w:rsidRPr="007B102D">
        <w:rPr>
          <w:u w:val="single"/>
        </w:rPr>
        <w:t xml:space="preserve">. </w:t>
      </w:r>
      <w:r w:rsidRPr="007B102D">
        <w:rPr>
          <w:b/>
          <w:highlight w:val="green"/>
          <w:u w:val="single"/>
        </w:rPr>
        <w:t>TK protection would</w:t>
      </w:r>
      <w:r w:rsidRPr="007B102D">
        <w:rPr>
          <w:highlight w:val="green"/>
          <w:u w:val="single"/>
        </w:rPr>
        <w:t xml:space="preserve"> </w:t>
      </w:r>
      <w:r w:rsidRPr="007B102D">
        <w:rPr>
          <w:u w:val="single"/>
        </w:rPr>
        <w:t xml:space="preserve">not only </w:t>
      </w:r>
      <w:r w:rsidRPr="007B102D">
        <w:rPr>
          <w:b/>
          <w:highlight w:val="green"/>
          <w:u w:val="single"/>
        </w:rPr>
        <w:t>contribute to</w:t>
      </w:r>
      <w:r w:rsidRPr="007B102D">
        <w:rPr>
          <w:highlight w:val="green"/>
          <w:u w:val="single"/>
        </w:rPr>
        <w:t xml:space="preserve"> </w:t>
      </w:r>
      <w:r w:rsidRPr="007B102D">
        <w:rPr>
          <w:u w:val="single"/>
        </w:rPr>
        <w:t xml:space="preserve">the </w:t>
      </w:r>
      <w:r w:rsidRPr="007B102D">
        <w:rPr>
          <w:b/>
          <w:highlight w:val="green"/>
          <w:u w:val="single"/>
        </w:rPr>
        <w:t xml:space="preserve">preservation of </w:t>
      </w:r>
      <w:r w:rsidRPr="007B102D">
        <w:rPr>
          <w:u w:val="single"/>
        </w:rPr>
        <w:t xml:space="preserve">the world's plant and animal </w:t>
      </w:r>
      <w:r w:rsidRPr="007B102D">
        <w:rPr>
          <w:b/>
          <w:highlight w:val="green"/>
          <w:u w:val="single"/>
        </w:rPr>
        <w:t>diversity</w:t>
      </w:r>
      <w:r w:rsidRPr="007B102D">
        <w:rPr>
          <w:u w:val="single"/>
        </w:rPr>
        <w:t xml:space="preserve">, it could also </w:t>
      </w:r>
      <w:r w:rsidRPr="007B102D">
        <w:rPr>
          <w:b/>
          <w:highlight w:val="green"/>
          <w:u w:val="single"/>
        </w:rPr>
        <w:t>foster</w:t>
      </w:r>
      <w:r w:rsidRPr="007B102D">
        <w:rPr>
          <w:highlight w:val="green"/>
          <w:u w:val="single"/>
        </w:rPr>
        <w:t xml:space="preserve"> </w:t>
      </w:r>
      <w:r w:rsidRPr="007B102D">
        <w:rPr>
          <w:u w:val="single"/>
        </w:rPr>
        <w:t xml:space="preserve">the fair and efficient dissemination of </w:t>
      </w:r>
      <w:r w:rsidRPr="007B102D">
        <w:rPr>
          <w:b/>
          <w:highlight w:val="green"/>
          <w:u w:val="single"/>
        </w:rPr>
        <w:t>environmentally sound agricultural methods</w:t>
      </w:r>
      <w:r w:rsidRPr="007B102D">
        <w:rPr>
          <w:highlight w:val="green"/>
          <w:u w:val="single"/>
        </w:rPr>
        <w:t xml:space="preserve"> </w:t>
      </w:r>
      <w:r w:rsidRPr="007B102D">
        <w:rPr>
          <w:u w:val="single"/>
        </w:rPr>
        <w:t>while benefiting the traditional communities that created them.</w:t>
      </w:r>
      <w:r w:rsidRPr="0083135F">
        <w:rPr>
          <w:sz w:val="16"/>
        </w:rPr>
        <w:t xml:space="preserve"> Finally, while the patent system has been accused of facilitating biopiracy by </w:t>
      </w:r>
      <w:r w:rsidRPr="0083135F">
        <w:rPr>
          <w:u w:val="single"/>
        </w:rPr>
        <w:t xml:space="preserve">tolerating third-party patenting of TK, </w:t>
      </w:r>
      <w:r w:rsidRPr="0083135F">
        <w:rPr>
          <w:b/>
          <w:highlight w:val="green"/>
          <w:u w:val="single"/>
        </w:rPr>
        <w:lastRenderedPageBreak/>
        <w:t>using the patent system</w:t>
      </w:r>
      <w:r w:rsidRPr="0083135F">
        <w:rPr>
          <w:highlight w:val="green"/>
          <w:u w:val="single"/>
        </w:rPr>
        <w:t xml:space="preserve"> </w:t>
      </w:r>
      <w:r w:rsidRPr="0083135F">
        <w:rPr>
          <w:u w:val="single"/>
        </w:rPr>
        <w:t xml:space="preserve">appropriately to protect TK </w:t>
      </w:r>
      <w:r w:rsidRPr="0083135F">
        <w:rPr>
          <w:b/>
          <w:highlight w:val="green"/>
          <w:u w:val="single"/>
        </w:rPr>
        <w:t>can</w:t>
      </w:r>
      <w:r w:rsidRPr="0083135F">
        <w:rPr>
          <w:highlight w:val="green"/>
          <w:u w:val="single"/>
        </w:rPr>
        <w:t xml:space="preserve"> </w:t>
      </w:r>
      <w:r w:rsidRPr="0083135F">
        <w:rPr>
          <w:u w:val="single"/>
        </w:rPr>
        <w:t xml:space="preserve">serve more to </w:t>
      </w:r>
      <w:r w:rsidRPr="0083135F">
        <w:rPr>
          <w:b/>
          <w:highlight w:val="green"/>
          <w:u w:val="single"/>
        </w:rPr>
        <w:t>prevent biopiracy</w:t>
      </w:r>
      <w:r w:rsidRPr="0083135F">
        <w:rPr>
          <w:highlight w:val="green"/>
          <w:u w:val="single"/>
        </w:rPr>
        <w:t xml:space="preserve"> </w:t>
      </w:r>
      <w:r w:rsidRPr="0083135F">
        <w:rPr>
          <w:u w:val="single"/>
        </w:rPr>
        <w:t>than to permit it</w:t>
      </w:r>
      <w:r w:rsidRPr="0083135F">
        <w:rPr>
          <w:sz w:val="16"/>
        </w:rPr>
        <w:t xml:space="preserve">. Biopiracy generally refers to the </w:t>
      </w:r>
      <w:r w:rsidRPr="0083135F">
        <w:rPr>
          <w:u w:val="single"/>
        </w:rPr>
        <w:t>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w:t>
      </w:r>
      <w:r w:rsidRPr="0083135F">
        <w:rPr>
          <w:sz w:val="16"/>
        </w:rPr>
        <w:t xml:space="preserve">.24 Several cases of alleged biopiracy, including patents granted for </w:t>
      </w:r>
      <w:r w:rsidRPr="0083135F">
        <w:rPr>
          <w:u w:val="single"/>
        </w:rPr>
        <w:t xml:space="preserve">neem, turmeric, the </w:t>
      </w:r>
      <w:proofErr w:type="spellStart"/>
      <w:r w:rsidRPr="0083135F">
        <w:rPr>
          <w:u w:val="single"/>
        </w:rPr>
        <w:t>enola</w:t>
      </w:r>
      <w:proofErr w:type="spellEnd"/>
      <w:r w:rsidRPr="0083135F">
        <w:rPr>
          <w:u w:val="single"/>
        </w:rPr>
        <w:t xml:space="preserve"> bean, and quinoa,</w:t>
      </w:r>
      <w:r w:rsidRPr="0083135F">
        <w:rPr>
          <w:sz w:val="16"/>
        </w:rPr>
        <w:t xml:space="preserve"> have aroused controversy and focused attention on how patenting can lead to unjust results.25 Although it is extremely difficult to estimate the extent to which biopiracy actually takes place in any particular country, </w:t>
      </w:r>
      <w:r w:rsidRPr="0083135F">
        <w:rPr>
          <w:u w:val="single"/>
        </w:rPr>
        <w:t xml:space="preserve">protecting TK could </w:t>
      </w:r>
      <w:r w:rsidRPr="0083135F">
        <w:rPr>
          <w:b/>
          <w:highlight w:val="green"/>
          <w:u w:val="single"/>
        </w:rPr>
        <w:t>provide</w:t>
      </w:r>
      <w:r w:rsidRPr="0083135F">
        <w:rPr>
          <w:highlight w:val="green"/>
          <w:u w:val="single"/>
        </w:rPr>
        <w:t xml:space="preserve"> </w:t>
      </w:r>
      <w:r w:rsidRPr="0083135F">
        <w:rPr>
          <w:u w:val="single"/>
        </w:rPr>
        <w:t xml:space="preserve">some </w:t>
      </w:r>
      <w:r w:rsidRPr="0083135F">
        <w:rPr>
          <w:b/>
          <w:highlight w:val="green"/>
          <w:u w:val="single"/>
        </w:rPr>
        <w:t xml:space="preserve">assurance against misappropriation by clarifying the duty that third parties </w:t>
      </w:r>
      <w:r w:rsidRPr="0083135F">
        <w:rPr>
          <w:b/>
          <w:highlight w:val="green"/>
          <w:u w:val="single"/>
          <w:bdr w:val="single" w:sz="12" w:space="0" w:color="auto"/>
        </w:rPr>
        <w:t>owe to the holders of the knowledge</w:t>
      </w:r>
      <w:r w:rsidRPr="0083135F">
        <w:rPr>
          <w:u w:val="single"/>
        </w:rPr>
        <w:t xml:space="preserve"> when the knowledge has contributed to an invention that is the subject of a patent application</w:t>
      </w:r>
      <w:r w:rsidRPr="0083135F">
        <w:rPr>
          <w:sz w:val="16"/>
        </w:rPr>
        <w:t xml:space="preserve">. </w:t>
      </w:r>
      <w:proofErr w:type="gramStart"/>
      <w:r w:rsidRPr="0083135F">
        <w:rPr>
          <w:sz w:val="16"/>
        </w:rPr>
        <w:t>Thus</w:t>
      </w:r>
      <w:proofErr w:type="gramEnd"/>
      <w:r w:rsidRPr="0083135F">
        <w:rPr>
          <w:sz w:val="16"/>
        </w:rPr>
        <w:t xml:space="preserve"> there </w:t>
      </w:r>
      <w:r w:rsidRPr="0083135F">
        <w:rPr>
          <w:u w:val="single"/>
        </w:rPr>
        <w:t>are convincing reasons for turning to the patent system to protect TK.</w:t>
      </w:r>
      <w:r w:rsidRPr="0083135F">
        <w:rPr>
          <w:sz w:val="16"/>
        </w:rPr>
        <w:t xml:space="preserve"> The view is far from unanimous, however, that doing so makes sound policy. Many traditional communities are reluctant to embrace the patent system. The high cost of prosecuting and enforcing patents may be one cause for caution on the part of TK holders. Another may be the structure of the patent system itself. At a recent seminar on intellectual property, biotechnology, traditional knowledge, and social issues co-hosted by </w:t>
      </w:r>
      <w:proofErr w:type="spellStart"/>
      <w:r w:rsidRPr="0083135F">
        <w:rPr>
          <w:sz w:val="16"/>
        </w:rPr>
        <w:t>L'Institution</w:t>
      </w:r>
      <w:proofErr w:type="spellEnd"/>
      <w:r w:rsidRPr="0083135F">
        <w:rPr>
          <w:sz w:val="16"/>
        </w:rPr>
        <w:t xml:space="preserve"> Sciences Po and McGill University, Professor Tania </w:t>
      </w:r>
      <w:proofErr w:type="spellStart"/>
      <w:r w:rsidRPr="0083135F">
        <w:rPr>
          <w:sz w:val="16"/>
        </w:rPr>
        <w:t>Bubela</w:t>
      </w:r>
      <w:proofErr w:type="spellEnd"/>
      <w:r w:rsidRPr="0083135F">
        <w:rPr>
          <w:sz w:val="16"/>
        </w:rPr>
        <w:t xml:space="preserve"> expressed the commonly held view that: There is a mismatch between the IP rights framework and TK. The main problem is that IP rights are time limited. Patenting of TK also requires public disclosure but most TK is based on cultural and spiritual beliefs that do not always agree with disclosure. It is also very difficult to know who holds the traditional knowledge. An ap- propriate balance needs to be struck between national economic interests and the needs of the communities to which TK owes its existence.... 26 Based on the same reasoning, the majority of "Indigenous Groups in Attendance" at a 2000 UNCTAD Expert Meeting on Systems and National Experiences for the Protection of TK, Innovations and </w:t>
      </w:r>
      <w:proofErr w:type="spellStart"/>
      <w:r w:rsidRPr="0083135F">
        <w:rPr>
          <w:sz w:val="16"/>
        </w:rPr>
        <w:t>Prac</w:t>
      </w:r>
      <w:proofErr w:type="spellEnd"/>
      <w:r w:rsidRPr="0083135F">
        <w:rPr>
          <w:sz w:val="16"/>
        </w:rPr>
        <w:t xml:space="preserve"> </w:t>
      </w:r>
      <w:proofErr w:type="spellStart"/>
      <w:r w:rsidRPr="0083135F">
        <w:rPr>
          <w:sz w:val="16"/>
        </w:rPr>
        <w:t>tices</w:t>
      </w:r>
      <w:proofErr w:type="spellEnd"/>
      <w:r w:rsidRPr="0083135F">
        <w:rPr>
          <w:sz w:val="16"/>
        </w:rPr>
        <w:t xml:space="preserve"> recommended that "[t]he current IPR system is inappropriate for the recognition and protection of traditional knowledge systems because of the inherent conflicts between these two systems.... 2 </w:t>
      </w:r>
      <w:r w:rsidRPr="0083135F">
        <w:rPr>
          <w:b/>
          <w:highlight w:val="green"/>
          <w:u w:val="single"/>
        </w:rPr>
        <w:t>If patents are to be used</w:t>
      </w:r>
      <w:r w:rsidRPr="0083135F">
        <w:rPr>
          <w:highlight w:val="green"/>
          <w:u w:val="single"/>
        </w:rPr>
        <w:t xml:space="preserve"> </w:t>
      </w:r>
      <w:r w:rsidRPr="0083135F">
        <w:rPr>
          <w:u w:val="single"/>
        </w:rPr>
        <w:t xml:space="preserve">effectively to protect TK, therefore, </w:t>
      </w:r>
      <w:r w:rsidRPr="0083135F">
        <w:rPr>
          <w:b/>
          <w:highlight w:val="green"/>
          <w:u w:val="single"/>
        </w:rPr>
        <w:t xml:space="preserve">the concerns of </w:t>
      </w:r>
      <w:r w:rsidRPr="0083135F">
        <w:rPr>
          <w:u w:val="single"/>
        </w:rPr>
        <w:t xml:space="preserve">the </w:t>
      </w:r>
      <w:r w:rsidRPr="0083135F">
        <w:rPr>
          <w:b/>
          <w:highlight w:val="green"/>
          <w:u w:val="single"/>
        </w:rPr>
        <w:t xml:space="preserve">holders of TK will have to be addressed and measures adopted that are </w:t>
      </w:r>
      <w:r w:rsidRPr="0083135F">
        <w:rPr>
          <w:b/>
          <w:highlight w:val="green"/>
          <w:u w:val="single"/>
          <w:bdr w:val="single" w:sz="12" w:space="0" w:color="auto"/>
        </w:rPr>
        <w:t>compatible with their communities' values, norms, and objectives</w:t>
      </w:r>
      <w:r w:rsidRPr="0083135F">
        <w:rPr>
          <w:u w:val="single"/>
        </w:rPr>
        <w:t>. To the extent that some of the concerns may be based on lack of confidence in, or misconceptions about, the patent system, clarification and education will be essential to provide TK holders with both the self-assurance and the wherewithal to make appropriate use of patents.</w:t>
      </w:r>
    </w:p>
    <w:p w14:paraId="35AAB2F9" w14:textId="77777777" w:rsidR="008B7A25" w:rsidRDefault="008B7A25" w:rsidP="008B7A25">
      <w:pPr>
        <w:pStyle w:val="Heading4"/>
      </w:pPr>
      <w:r>
        <w:t xml:space="preserve">Using Patents to enforce Traditional Knowledge Protection has </w:t>
      </w:r>
      <w:r>
        <w:rPr>
          <w:u w:val="single"/>
        </w:rPr>
        <w:t>precedent</w:t>
      </w:r>
      <w:r>
        <w:t>.</w:t>
      </w:r>
    </w:p>
    <w:p w14:paraId="70A0BD5E" w14:textId="77777777" w:rsidR="008B7A25" w:rsidRPr="00DE3227" w:rsidRDefault="008B7A25" w:rsidP="008B7A25">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618DA0DA" w14:textId="77777777" w:rsidR="008B7A25" w:rsidRPr="00ED1BC1" w:rsidRDefault="008B7A25" w:rsidP="008B7A25">
      <w:pPr>
        <w:rPr>
          <w:sz w:val="16"/>
        </w:rPr>
      </w:pPr>
      <w:r w:rsidRPr="00ED1BC1">
        <w:rPr>
          <w:sz w:val="16"/>
        </w:rPr>
        <w:t xml:space="preserve">Advantages of Affirmative Protection Despite the above-mentioned limitations and challenges, </w:t>
      </w:r>
      <w:r w:rsidRPr="005E4590">
        <w:rPr>
          <w:b/>
          <w:highlight w:val="green"/>
          <w:u w:val="single"/>
        </w:rPr>
        <w:t>patents have a place in a TK protection system</w:t>
      </w:r>
      <w:r w:rsidRPr="00ED1BC1">
        <w:rPr>
          <w:sz w:val="16"/>
        </w:rPr>
        <w:t xml:space="preserve">. A </w:t>
      </w:r>
      <w:r w:rsidRPr="005E4590">
        <w:rPr>
          <w:b/>
          <w:highlight w:val="green"/>
          <w:u w:val="single"/>
        </w:rPr>
        <w:t xml:space="preserve">prime example is </w:t>
      </w:r>
      <w:r w:rsidRPr="00ED1BC1">
        <w:rPr>
          <w:sz w:val="16"/>
        </w:rPr>
        <w:t xml:space="preserve">the use of patents to protect </w:t>
      </w:r>
      <w:r w:rsidRPr="005E4590">
        <w:rPr>
          <w:b/>
          <w:highlight w:val="green"/>
          <w:u w:val="single"/>
          <w:bdr w:val="single" w:sz="12" w:space="0" w:color="auto"/>
        </w:rPr>
        <w:t>Traditional Chinese Medicine</w:t>
      </w:r>
      <w:r w:rsidRPr="00ED1BC1">
        <w:rPr>
          <w:sz w:val="16"/>
        </w:rPr>
        <w:t xml:space="preserve">. The practice of </w:t>
      </w:r>
      <w:r w:rsidRPr="005E4590">
        <w:rPr>
          <w:u w:val="single"/>
        </w:rPr>
        <w:t>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w:t>
      </w:r>
      <w:r w:rsidRPr="00ED1BC1">
        <w:rPr>
          <w:sz w:val="16"/>
        </w:rPr>
        <w:t xml:space="preserve">n."1'69 </w:t>
      </w:r>
      <w:r w:rsidRPr="005E4590">
        <w:rPr>
          <w:u w:val="single"/>
        </w:rPr>
        <w:t xml:space="preserve">Traditional Chinese </w:t>
      </w:r>
      <w:r w:rsidRPr="005E4590">
        <w:rPr>
          <w:u w:val="single"/>
        </w:rPr>
        <w:lastRenderedPageBreak/>
        <w:t xml:space="preserve">Medicine is of </w:t>
      </w:r>
      <w:r w:rsidRPr="005E4590">
        <w:rPr>
          <w:b/>
          <w:highlight w:val="green"/>
          <w:u w:val="single"/>
        </w:rPr>
        <w:t>enormous importance</w:t>
      </w:r>
      <w:r w:rsidRPr="005E4590">
        <w:rPr>
          <w:highlight w:val="green"/>
          <w:u w:val="single"/>
        </w:rPr>
        <w:t xml:space="preserve"> </w:t>
      </w:r>
      <w:r w:rsidRPr="005E4590">
        <w:rPr>
          <w:u w:val="single"/>
        </w:rPr>
        <w:t xml:space="preserve">not only </w:t>
      </w:r>
      <w:r w:rsidRPr="005E4590">
        <w:rPr>
          <w:b/>
          <w:highlight w:val="green"/>
          <w:u w:val="single"/>
        </w:rPr>
        <w:t>to</w:t>
      </w:r>
      <w:r w:rsidRPr="005E4590">
        <w:rPr>
          <w:highlight w:val="green"/>
          <w:u w:val="single"/>
        </w:rPr>
        <w:t xml:space="preserve"> </w:t>
      </w:r>
      <w:r w:rsidRPr="005E4590">
        <w:rPr>
          <w:u w:val="single"/>
        </w:rPr>
        <w:t xml:space="preserve">the </w:t>
      </w:r>
      <w:r w:rsidRPr="005E4590">
        <w:rPr>
          <w:b/>
          <w:highlight w:val="green"/>
          <w:u w:val="single"/>
        </w:rPr>
        <w:t>Chinese</w:t>
      </w:r>
      <w:r w:rsidRPr="005E4590">
        <w:rPr>
          <w:u w:val="single"/>
        </w:rPr>
        <w:t>-</w:t>
      </w:r>
      <w:r w:rsidRPr="005E4590">
        <w:rPr>
          <w:b/>
          <w:highlight w:val="green"/>
          <w:u w:val="single"/>
        </w:rPr>
        <w:t>and</w:t>
      </w:r>
      <w:r w:rsidRPr="005E4590">
        <w:rPr>
          <w:highlight w:val="green"/>
          <w:u w:val="single"/>
        </w:rPr>
        <w:t xml:space="preserve"> </w:t>
      </w:r>
      <w:r w:rsidRPr="005E4590">
        <w:rPr>
          <w:u w:val="single"/>
        </w:rPr>
        <w:t xml:space="preserve">the </w:t>
      </w:r>
      <w:r w:rsidRPr="005E4590">
        <w:rPr>
          <w:b/>
          <w:highlight w:val="green"/>
          <w:u w:val="single"/>
        </w:rPr>
        <w:t>world's healthcare systems</w:t>
      </w:r>
      <w:r w:rsidRPr="005E4590">
        <w:rPr>
          <w:u w:val="single"/>
        </w:rPr>
        <w:t>, but also to the Chinese economy. 170</w:t>
      </w:r>
      <w:r w:rsidRPr="00ED1BC1">
        <w:rPr>
          <w:sz w:val="16"/>
        </w:rPr>
        <w:t xml:space="preserve"> It is no surprise, therefore, that the </w:t>
      </w:r>
      <w:r w:rsidRPr="005E4590">
        <w:rPr>
          <w:u w:val="single"/>
        </w:rPr>
        <w:t>Chinese Government has made it a policy to encourage the patenting of innovative Traditional Chinese Medicinal products</w:t>
      </w:r>
      <w:r w:rsidRPr="00ED1BC1">
        <w:rPr>
          <w:sz w:val="16"/>
        </w:rPr>
        <w:t xml:space="preserve">. Although most developing countries tend to find disfavor with </w:t>
      </w:r>
      <w:r w:rsidRPr="005E4590">
        <w:rPr>
          <w:u w:val="single"/>
        </w:rPr>
        <w:t xml:space="preserve">the </w:t>
      </w:r>
      <w:r w:rsidRPr="005E4590">
        <w:rPr>
          <w:b/>
          <w:highlight w:val="green"/>
          <w:u w:val="single"/>
        </w:rPr>
        <w:t>TRIPS</w:t>
      </w:r>
      <w:r w:rsidRPr="005E4590">
        <w:rPr>
          <w:highlight w:val="green"/>
          <w:u w:val="single"/>
        </w:rPr>
        <w:t xml:space="preserve"> </w:t>
      </w:r>
      <w:r w:rsidRPr="005E4590">
        <w:rPr>
          <w:u w:val="single"/>
        </w:rPr>
        <w:t xml:space="preserve">Agreement, the Agreement has proven to be a </w:t>
      </w:r>
      <w:r w:rsidRPr="005E4590">
        <w:rPr>
          <w:b/>
          <w:highlight w:val="green"/>
          <w:u w:val="single"/>
        </w:rPr>
        <w:t>boon to</w:t>
      </w:r>
      <w:r w:rsidRPr="005E4590">
        <w:rPr>
          <w:highlight w:val="green"/>
          <w:u w:val="single"/>
        </w:rPr>
        <w:t xml:space="preserve"> </w:t>
      </w:r>
      <w:r w:rsidRPr="005E4590">
        <w:rPr>
          <w:u w:val="single"/>
        </w:rPr>
        <w:t xml:space="preserve">the </w:t>
      </w:r>
      <w:r w:rsidRPr="005E4590">
        <w:rPr>
          <w:b/>
          <w:highlight w:val="green"/>
          <w:u w:val="single"/>
        </w:rPr>
        <w:t>protection of T</w:t>
      </w:r>
      <w:r w:rsidRPr="005E4590">
        <w:rPr>
          <w:u w:val="single"/>
        </w:rPr>
        <w:t xml:space="preserve">raditional </w:t>
      </w:r>
      <w:r w:rsidRPr="005E4590">
        <w:rPr>
          <w:b/>
          <w:highlight w:val="green"/>
          <w:u w:val="single"/>
        </w:rPr>
        <w:t>C</w:t>
      </w:r>
      <w:r w:rsidRPr="005E4590">
        <w:rPr>
          <w:u w:val="single"/>
        </w:rPr>
        <w:t xml:space="preserve">hinese </w:t>
      </w:r>
      <w:r w:rsidRPr="005E4590">
        <w:rPr>
          <w:b/>
          <w:highlight w:val="green"/>
          <w:u w:val="single"/>
        </w:rPr>
        <w:t>M</w:t>
      </w:r>
      <w:r w:rsidRPr="005E4590">
        <w:rPr>
          <w:u w:val="single"/>
        </w:rPr>
        <w:t>edicine.</w:t>
      </w:r>
      <w:r w:rsidRPr="00ED1BC1">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w:t>
      </w:r>
      <w:r w:rsidRPr="005E4590">
        <w:rPr>
          <w:u w:val="single"/>
        </w:rPr>
        <w:t xml:space="preserve">there has been a </w:t>
      </w:r>
      <w:r w:rsidRPr="00ED1BC1">
        <w:rPr>
          <w:u w:val="single"/>
        </w:rPr>
        <w:t xml:space="preserve">significant </w:t>
      </w:r>
      <w:r w:rsidRPr="00ED1BC1">
        <w:rPr>
          <w:b/>
          <w:highlight w:val="green"/>
          <w:u w:val="single"/>
        </w:rPr>
        <w:t>uptake in patent activity</w:t>
      </w:r>
      <w:r w:rsidRPr="00ED1BC1">
        <w:rPr>
          <w:sz w:val="16"/>
        </w:rPr>
        <w:t>,</w:t>
      </w:r>
      <w:r w:rsidRPr="005E4590">
        <w:rPr>
          <w:u w:val="single"/>
        </w:rPr>
        <w:t xml:space="preserve"> particularly related to Traditional Chinese Medicine-based pharmaceuticals, and many supporters of Traditional Chinese Medicine believe that this activity has served to incentivize investment in Traditional Chinese Medicine, increase the Traditional Chinese Medicine knowledge base, and transform Traditional Chinese Medicine into a major global export asset</w:t>
      </w:r>
      <w:r w:rsidRPr="00ED1BC1">
        <w:rPr>
          <w:sz w:val="16"/>
        </w:rPr>
        <w:t xml:space="preserve">.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patent holders have begun to enforce the rights they have been granted. </w:t>
      </w:r>
      <w:r w:rsidRPr="00ED1BC1">
        <w:rPr>
          <w:u w:val="single"/>
        </w:rPr>
        <w:t xml:space="preserve">For example, in February 2007, China Business News reported that a </w:t>
      </w:r>
      <w:r w:rsidRPr="00ED1BC1">
        <w:rPr>
          <w:b/>
          <w:highlight w:val="green"/>
          <w:u w:val="single"/>
        </w:rPr>
        <w:t>Chinese patentee</w:t>
      </w:r>
      <w:r w:rsidRPr="00ED1BC1">
        <w:rPr>
          <w:highlight w:val="green"/>
          <w:u w:val="single"/>
        </w:rPr>
        <w:t xml:space="preserve"> </w:t>
      </w:r>
      <w:r w:rsidRPr="00ED1BC1">
        <w:rPr>
          <w:u w:val="single"/>
        </w:rPr>
        <w:t xml:space="preserve">Traditional Chinese Medicine manufacturer </w:t>
      </w:r>
      <w:r w:rsidRPr="00ED1BC1">
        <w:rPr>
          <w:b/>
          <w:highlight w:val="green"/>
          <w:u w:val="single"/>
        </w:rPr>
        <w:t>won</w:t>
      </w:r>
      <w:r w:rsidRPr="00ED1BC1">
        <w:rPr>
          <w:highlight w:val="green"/>
          <w:u w:val="single"/>
        </w:rPr>
        <w:t xml:space="preserve"> </w:t>
      </w:r>
      <w:r w:rsidRPr="00ED1BC1">
        <w:rPr>
          <w:u w:val="single"/>
        </w:rPr>
        <w:t xml:space="preserve">the </w:t>
      </w:r>
      <w:r w:rsidRPr="00ED1BC1">
        <w:rPr>
          <w:b/>
          <w:highlight w:val="green"/>
          <w:u w:val="single"/>
        </w:rPr>
        <w:t>first</w:t>
      </w:r>
      <w:r w:rsidRPr="00ED1BC1">
        <w:rPr>
          <w:highlight w:val="green"/>
          <w:u w:val="single"/>
        </w:rPr>
        <w:t xml:space="preserve"> </w:t>
      </w:r>
      <w:r w:rsidRPr="00ED1BC1">
        <w:rPr>
          <w:b/>
          <w:highlight w:val="green"/>
          <w:u w:val="single"/>
        </w:rPr>
        <w:t>T</w:t>
      </w:r>
      <w:r w:rsidRPr="00ED1BC1">
        <w:rPr>
          <w:u w:val="single"/>
        </w:rPr>
        <w:t xml:space="preserve">raditional </w:t>
      </w:r>
      <w:r w:rsidRPr="00ED1BC1">
        <w:rPr>
          <w:b/>
          <w:highlight w:val="green"/>
          <w:u w:val="single"/>
        </w:rPr>
        <w:t>C</w:t>
      </w:r>
      <w:r w:rsidRPr="00ED1BC1">
        <w:rPr>
          <w:u w:val="single"/>
        </w:rPr>
        <w:t xml:space="preserve">hinese </w:t>
      </w:r>
      <w:r w:rsidRPr="00ED1BC1">
        <w:rPr>
          <w:b/>
          <w:highlight w:val="green"/>
          <w:u w:val="single"/>
        </w:rPr>
        <w:t>M</w:t>
      </w:r>
      <w:r w:rsidRPr="00ED1BC1">
        <w:rPr>
          <w:u w:val="single"/>
        </w:rPr>
        <w:t xml:space="preserve">edicine </w:t>
      </w:r>
      <w:r w:rsidRPr="00ED1BC1">
        <w:rPr>
          <w:b/>
          <w:highlight w:val="green"/>
          <w:u w:val="single"/>
        </w:rPr>
        <w:t>infringement case</w:t>
      </w:r>
      <w:r w:rsidRPr="00ED1BC1">
        <w:rPr>
          <w:highlight w:val="green"/>
          <w:u w:val="single"/>
        </w:rPr>
        <w:t xml:space="preserve"> </w:t>
      </w:r>
      <w:r w:rsidRPr="00ED1BC1">
        <w:rPr>
          <w:u w:val="single"/>
        </w:rPr>
        <w:t>against another Chinese company.</w:t>
      </w:r>
      <w:r w:rsidRPr="00ED1BC1">
        <w:rPr>
          <w:sz w:val="16"/>
        </w:rPr>
        <w:t xml:space="preserve"> The patentee was awarded an injunction prohibiting the infringing company from selling the infringing products as well as damages. 174 </w:t>
      </w:r>
      <w:r w:rsidRPr="005E4590">
        <w:rPr>
          <w:u w:val="single"/>
        </w:rPr>
        <w:t>The promotion of Traditional Chinese Medicine has led to the establishment of organizations such as the Shanghai Innovative Research Center of Traditional Chinese Medicine (SIRC), 75 which in turn has further encouraged patent protection for TK</w:t>
      </w:r>
      <w:r w:rsidRPr="00ED1BC1">
        <w:rPr>
          <w:sz w:val="16"/>
        </w:rPr>
        <w:t>. Founded in 2000 with support from the Chinese Ministry of Science and Technology and the Shanghai Municipal Government, SIRC seeks to modernize Traditional Chinese Medicine and innovate drug discovery "by integrating modern life science, chemistry, and information technology with [Traditional Chinese Medicine]"1 76 -just the right formula to maximize patenting potential. 177 Although the patent system may not be suited to all types of TK, using patents to protect Traditional Chinese Medicine seems to have achieved some success in encouraging new innovation and invention. Communities working to advance other areas of innovative TK may do well to follow China's example.</w:t>
      </w:r>
    </w:p>
    <w:p w14:paraId="1160C602" w14:textId="77777777" w:rsidR="008B7A25" w:rsidRDefault="008B7A25" w:rsidP="008B7A25">
      <w:pPr>
        <w:pStyle w:val="Heading4"/>
      </w:pPr>
      <w:r>
        <w:t xml:space="preserve">Biodiversity loss is </w:t>
      </w:r>
      <w:r>
        <w:rPr>
          <w:u w:val="single"/>
        </w:rPr>
        <w:t>existential</w:t>
      </w:r>
      <w:r>
        <w:t xml:space="preserve"> and </w:t>
      </w:r>
      <w:r>
        <w:rPr>
          <w:u w:val="single"/>
        </w:rPr>
        <w:t>outweighs</w:t>
      </w:r>
      <w:r>
        <w:t xml:space="preserve"> other threats.</w:t>
      </w:r>
    </w:p>
    <w:p w14:paraId="4898E30A" w14:textId="77777777" w:rsidR="008B7A25" w:rsidRPr="0077223D" w:rsidRDefault="008B7A25" w:rsidP="008B7A25">
      <w:r w:rsidRPr="0077223D">
        <w:rPr>
          <w:rStyle w:val="Style13ptBold"/>
        </w:rPr>
        <w:t>Torres 16</w:t>
      </w:r>
      <w:r>
        <w:t xml:space="preserve"> </w:t>
      </w:r>
      <w:r w:rsidRPr="0077223D">
        <w:t xml:space="preserve">Phil Torres 5-20-2016 “Biodiversity Loss: An Existential Risk Comparable to Climate Change” http://futureoflife.org/2016/05/20/biodiversity-loss/ (conservationist, science advocate &amp; educator. 2 years based in Amazon rainforest, now exploring science around the world)//Elmer </w:t>
      </w:r>
    </w:p>
    <w:p w14:paraId="2C4AC5D5" w14:textId="77777777" w:rsidR="008B7A25" w:rsidRPr="0083135F" w:rsidRDefault="008B7A25" w:rsidP="008B7A25">
      <w:pPr>
        <w:rPr>
          <w:sz w:val="16"/>
        </w:rPr>
      </w:pPr>
      <w:r w:rsidRPr="00E51A62">
        <w:rPr>
          <w:b/>
          <w:highlight w:val="green"/>
          <w:u w:val="single"/>
        </w:rPr>
        <w:t>The repercussions of biodiversity loss are</w:t>
      </w:r>
      <w:r w:rsidRPr="00E51A62">
        <w:rPr>
          <w:highlight w:val="green"/>
          <w:u w:val="single"/>
        </w:rPr>
        <w:t xml:space="preserve"> </w:t>
      </w:r>
      <w:r w:rsidRPr="0077223D">
        <w:rPr>
          <w:u w:val="single"/>
        </w:rPr>
        <w:t xml:space="preserve">potentially </w:t>
      </w:r>
      <w:r w:rsidRPr="00E51A62">
        <w:rPr>
          <w:b/>
          <w:highlight w:val="green"/>
          <w:u w:val="single"/>
        </w:rPr>
        <w:t>as severe as</w:t>
      </w:r>
      <w:r w:rsidRPr="0077223D">
        <w:rPr>
          <w:u w:val="single"/>
        </w:rPr>
        <w:t xml:space="preserve"> those anticipated from climate change, or even </w:t>
      </w:r>
      <w:r w:rsidRPr="00E51A62">
        <w:rPr>
          <w:b/>
          <w:highlight w:val="green"/>
          <w:u w:val="single"/>
          <w:bdr w:val="single" w:sz="4" w:space="0" w:color="auto"/>
        </w:rPr>
        <w:t>a nuclear conflict</w:t>
      </w:r>
      <w:r w:rsidRPr="0077223D">
        <w:rPr>
          <w:sz w:val="16"/>
        </w:rPr>
        <w:t xml:space="preserve">. For example, </w:t>
      </w:r>
      <w:r w:rsidRPr="0077223D">
        <w:rPr>
          <w:u w:val="single"/>
        </w:rPr>
        <w:t xml:space="preserve">according to a 2015 </w:t>
      </w:r>
      <w:hyperlink r:id="rId7" w:tgtFrame="_blank" w:history="1">
        <w:r w:rsidRPr="0077223D">
          <w:rPr>
            <w:rStyle w:val="Hyperlink"/>
          </w:rPr>
          <w:t>study</w:t>
        </w:r>
      </w:hyperlink>
      <w:r w:rsidRPr="0077223D">
        <w:rPr>
          <w:u w:val="single"/>
        </w:rPr>
        <w:t xml:space="preserve"> published in Science Advances, the best available evidence reveals “an exceptionally rapid loss of biodiversity over the last few centuries, indicating that </w:t>
      </w:r>
      <w:r w:rsidRPr="00E51A62">
        <w:rPr>
          <w:b/>
          <w:bCs/>
          <w:highlight w:val="green"/>
          <w:u w:val="single"/>
          <w:bdr w:val="single" w:sz="4" w:space="0" w:color="auto"/>
        </w:rPr>
        <w:t>a sixth mass extinction</w:t>
      </w:r>
      <w:r w:rsidRPr="00E51A62">
        <w:rPr>
          <w:highlight w:val="green"/>
          <w:u w:val="single"/>
        </w:rPr>
        <w:t xml:space="preserve"> </w:t>
      </w:r>
      <w:r w:rsidRPr="0077223D">
        <w:rPr>
          <w:u w:val="single"/>
        </w:rPr>
        <w:t xml:space="preserve">is already under way.” </w:t>
      </w:r>
      <w:r w:rsidRPr="0077223D">
        <w:rPr>
          <w:sz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w:t>
      </w:r>
      <w:r w:rsidRPr="0077223D">
        <w:rPr>
          <w:sz w:val="16"/>
        </w:rPr>
        <w:lastRenderedPageBreak/>
        <w:t xml:space="preserve">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8" w:tgtFrame="_blank" w:history="1">
        <w:r w:rsidRPr="0077223D">
          <w:rPr>
            <w:rStyle w:val="Hyperlink"/>
            <w:sz w:val="16"/>
          </w:rPr>
          <w:t>Global Biodiversity Outlook</w:t>
        </w:r>
      </w:hyperlink>
      <w:r w:rsidRPr="0077223D">
        <w:rPr>
          <w:sz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9" w:tgtFrame="_blank" w:history="1">
        <w:r w:rsidRPr="0077223D">
          <w:rPr>
            <w:rStyle w:val="Hyperlink"/>
            <w:sz w:val="16"/>
          </w:rPr>
          <w:t>Other studies</w:t>
        </w:r>
      </w:hyperlink>
      <w:r w:rsidRPr="0077223D">
        <w:rPr>
          <w:sz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10" w:tgtFrame="_blank" w:history="1">
        <w:r w:rsidRPr="0077223D">
          <w:rPr>
            <w:rStyle w:val="Hyperlink"/>
            <w:sz w:val="16"/>
          </w:rPr>
          <w:t>Living Planet Report</w:t>
        </w:r>
      </w:hyperlink>
      <w:r w:rsidRPr="0077223D">
        <w:rPr>
          <w:sz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1" w:tgtFrame="_blank" w:history="1">
        <w:r w:rsidRPr="0077223D">
          <w:rPr>
            <w:rStyle w:val="Hyperlink"/>
            <w:sz w:val="16"/>
          </w:rPr>
          <w:t>study</w:t>
        </w:r>
      </w:hyperlink>
      <w:r w:rsidRPr="0077223D">
        <w:rPr>
          <w:sz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 The consequences of this rapid pruning of the evolutionary tree of life extend beyond the obvious. There could be surprising effects of biodiversity loss that scientists are unable to fully anticipate in advance. </w:t>
      </w:r>
      <w:r w:rsidRPr="0077223D">
        <w:rPr>
          <w:u w:val="single"/>
        </w:rPr>
        <w:t xml:space="preserve">For example, prior research has shown that localized </w:t>
      </w:r>
      <w:r w:rsidRPr="00E51A62">
        <w:rPr>
          <w:b/>
          <w:highlight w:val="green"/>
          <w:u w:val="single"/>
        </w:rPr>
        <w:t>ecosystems</w:t>
      </w:r>
      <w:r w:rsidRPr="00E51A62">
        <w:rPr>
          <w:highlight w:val="green"/>
          <w:u w:val="single"/>
        </w:rPr>
        <w:t xml:space="preserve"> </w:t>
      </w:r>
      <w:r w:rsidRPr="0077223D">
        <w:rPr>
          <w:u w:val="single"/>
        </w:rPr>
        <w:t xml:space="preserve">can </w:t>
      </w:r>
      <w:r w:rsidRPr="00E51A62">
        <w:rPr>
          <w:b/>
          <w:highlight w:val="green"/>
          <w:u w:val="single"/>
        </w:rPr>
        <w:t>undergo abrupt</w:t>
      </w:r>
      <w:r w:rsidRPr="00E51A62">
        <w:rPr>
          <w:highlight w:val="green"/>
          <w:u w:val="single"/>
        </w:rPr>
        <w:t xml:space="preserve"> </w:t>
      </w:r>
      <w:r w:rsidRPr="0077223D">
        <w:rPr>
          <w:u w:val="single"/>
        </w:rPr>
        <w:t xml:space="preserve">and </w:t>
      </w:r>
      <w:r w:rsidRPr="00E51A62">
        <w:rPr>
          <w:b/>
          <w:highlight w:val="green"/>
          <w:u w:val="single"/>
        </w:rPr>
        <w:t>irreversible shifts when they reach</w:t>
      </w:r>
      <w:r w:rsidRPr="0077223D">
        <w:rPr>
          <w:b/>
          <w:u w:val="single"/>
        </w:rPr>
        <w:t xml:space="preserve"> </w:t>
      </w:r>
      <w:r w:rsidRPr="00E51A62">
        <w:rPr>
          <w:b/>
          <w:highlight w:val="green"/>
          <w:u w:val="single"/>
        </w:rPr>
        <w:t>a tipping point</w:t>
      </w:r>
      <w:r w:rsidRPr="0077223D">
        <w:rPr>
          <w:u w:val="single"/>
        </w:rPr>
        <w:t xml:space="preserve">. According to a 2012 </w:t>
      </w:r>
      <w:hyperlink r:id="rId12" w:tgtFrame="_blank" w:history="1">
        <w:r w:rsidRPr="0077223D">
          <w:rPr>
            <w:rStyle w:val="Hyperlink"/>
          </w:rPr>
          <w:t>paper</w:t>
        </w:r>
      </w:hyperlink>
      <w:r w:rsidRPr="0077223D">
        <w:rPr>
          <w:u w:val="single"/>
        </w:rPr>
        <w:t xml:space="preserve"> published in Nature, there are reasons for thinking that we may be approaching a tipping point of this sort in the global ecosystem, beyond which the consequences could be catastrophic for civilization</w:t>
      </w:r>
      <w:r w:rsidRPr="0077223D">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E51A62">
        <w:rPr>
          <w:b/>
          <w:highlight w:val="green"/>
          <w:u w:val="single"/>
        </w:rPr>
        <w:t>If the global ecosystem were to cross a tipping point</w:t>
      </w:r>
      <w:r w:rsidRPr="00E51A62">
        <w:rPr>
          <w:highlight w:val="green"/>
          <w:u w:val="single"/>
        </w:rPr>
        <w:t xml:space="preserve"> </w:t>
      </w:r>
      <w:r w:rsidRPr="0077223D">
        <w:rPr>
          <w:u w:val="single"/>
        </w:rPr>
        <w:t xml:space="preserve">and substantial ecosystem services were lost, </w:t>
      </w:r>
      <w:r w:rsidRPr="00E51A62">
        <w:rPr>
          <w:b/>
          <w:highlight w:val="green"/>
          <w:u w:val="single"/>
        </w:rPr>
        <w:t>the results could be “widespread social unrest, economic instability, and loss of</w:t>
      </w:r>
      <w:r w:rsidRPr="0077223D">
        <w:rPr>
          <w:u w:val="single"/>
        </w:rPr>
        <w:t xml:space="preserve"> human </w:t>
      </w:r>
      <w:r w:rsidRPr="00E51A62">
        <w:rPr>
          <w:b/>
          <w:highlight w:val="green"/>
          <w:u w:val="single"/>
        </w:rPr>
        <w:t>life</w:t>
      </w:r>
      <w:r w:rsidRPr="0077223D">
        <w:rPr>
          <w:u w:val="single"/>
        </w:rPr>
        <w:t>.</w:t>
      </w:r>
      <w:r w:rsidRPr="0077223D">
        <w:rPr>
          <w:sz w:val="16"/>
        </w:rPr>
        <w:t xml:space="preserve">” According to Missouri Botanical Garden ecologist Adam Smith, one of the paper’s co-authors, this could occur in a matter of decades—far more quickly than most of the expected consequences of climate change, yet equally destructive. </w:t>
      </w:r>
      <w:r w:rsidRPr="00E51A62">
        <w:rPr>
          <w:b/>
          <w:highlight w:val="green"/>
          <w:u w:val="single"/>
        </w:rPr>
        <w:t>Biodiversity loss is a “threat multiplier” that</w:t>
      </w:r>
      <w:r w:rsidRPr="0077223D">
        <w:rPr>
          <w:u w:val="single"/>
        </w:rPr>
        <w:t xml:space="preserve">, by pushing societies to the brink of collapse, </w:t>
      </w:r>
      <w:r w:rsidRPr="00E51A62">
        <w:rPr>
          <w:b/>
          <w:highlight w:val="green"/>
          <w:u w:val="single"/>
        </w:rPr>
        <w:t>will exacerbate</w:t>
      </w:r>
      <w:r w:rsidRPr="0077223D">
        <w:rPr>
          <w:u w:val="single"/>
        </w:rPr>
        <w:t xml:space="preserve"> existing </w:t>
      </w:r>
      <w:r w:rsidRPr="00E51A62">
        <w:rPr>
          <w:b/>
          <w:highlight w:val="green"/>
          <w:u w:val="single"/>
        </w:rPr>
        <w:t>conflicts</w:t>
      </w:r>
      <w:r w:rsidRPr="0077223D">
        <w:rPr>
          <w:u w:val="single"/>
        </w:rPr>
        <w:t xml:space="preserve"> and introduce entirely new struggles </w:t>
      </w:r>
      <w:r w:rsidRPr="00E51A62">
        <w:rPr>
          <w:b/>
          <w:highlight w:val="green"/>
          <w:u w:val="single"/>
        </w:rPr>
        <w:t>between state and non-state actors</w:t>
      </w:r>
      <w:r w:rsidRPr="0077223D">
        <w:rPr>
          <w:u w:val="single"/>
        </w:rPr>
        <w:t>. Indeed,</w:t>
      </w:r>
      <w:r w:rsidRPr="0077223D">
        <w:rPr>
          <w:sz w:val="16"/>
        </w:rPr>
        <w:t xml:space="preserve"> </w:t>
      </w:r>
      <w:r w:rsidRPr="0077223D">
        <w:rPr>
          <w:b/>
          <w:bCs/>
          <w:u w:val="single"/>
        </w:rPr>
        <w:t xml:space="preserve">it could even fuel the rise of terrorism. (After all, climate change has been </w:t>
      </w:r>
      <w:hyperlink r:id="rId13" w:history="1">
        <w:r w:rsidRPr="0077223D">
          <w:rPr>
            <w:rStyle w:val="Hyperlink"/>
            <w:bCs/>
          </w:rPr>
          <w:t>linked</w:t>
        </w:r>
      </w:hyperlink>
      <w:r w:rsidRPr="0077223D">
        <w:rPr>
          <w:b/>
          <w:bCs/>
          <w:u w:val="single"/>
        </w:rPr>
        <w:t xml:space="preserve"> to the emergence of ISIS in Syria, and multiple high-ranking US officials, such as former US Defense Secretary </w:t>
      </w:r>
      <w:hyperlink r:id="rId14" w:tgtFrame="_blank" w:history="1">
        <w:r w:rsidRPr="0077223D">
          <w:rPr>
            <w:rStyle w:val="Hyperlink"/>
            <w:bCs/>
          </w:rPr>
          <w:t xml:space="preserve">Chuck </w:t>
        </w:r>
        <w:proofErr w:type="spellStart"/>
        <w:r w:rsidRPr="0077223D">
          <w:rPr>
            <w:rStyle w:val="Hyperlink"/>
            <w:bCs/>
          </w:rPr>
          <w:t>Hagel</w:t>
        </w:r>
      </w:hyperlink>
      <w:r w:rsidRPr="0077223D">
        <w:rPr>
          <w:b/>
          <w:bCs/>
          <w:u w:val="single"/>
        </w:rPr>
        <w:t>and</w:t>
      </w:r>
      <w:proofErr w:type="spellEnd"/>
      <w:r w:rsidRPr="0077223D">
        <w:rPr>
          <w:b/>
          <w:bCs/>
          <w:u w:val="single"/>
        </w:rPr>
        <w:t xml:space="preserve"> CIA director </w:t>
      </w:r>
      <w:hyperlink r:id="rId15" w:tgtFrame="_blank" w:history="1">
        <w:r w:rsidRPr="0077223D">
          <w:rPr>
            <w:rStyle w:val="Hyperlink"/>
            <w:bCs/>
          </w:rPr>
          <w:t>John Brennan</w:t>
        </w:r>
      </w:hyperlink>
      <w:r w:rsidRPr="0077223D">
        <w:rPr>
          <w:b/>
          <w:bCs/>
          <w:u w:val="single"/>
        </w:rPr>
        <w:t xml:space="preserve">, have affirmed that climate change and terrorism are connected.) </w:t>
      </w:r>
      <w:r w:rsidRPr="0077223D">
        <w:rPr>
          <w:sz w:val="16"/>
        </w:rPr>
        <w:t xml:space="preserve">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77223D">
        <w:rPr>
          <w:u w:val="single"/>
        </w:rPr>
        <w:t xml:space="preserve">The unavoidable conclusion is that biodiversity loss </w:t>
      </w:r>
      <w:r w:rsidRPr="00E51A62">
        <w:rPr>
          <w:b/>
          <w:highlight w:val="green"/>
          <w:u w:val="single"/>
        </w:rPr>
        <w:t>constitutes an existential threat</w:t>
      </w:r>
      <w:r w:rsidRPr="0077223D">
        <w:rPr>
          <w:u w:val="single"/>
        </w:rPr>
        <w:t xml:space="preserve"> in its own right. As such, it ought to be considered </w:t>
      </w:r>
      <w:r w:rsidRPr="00E51A62">
        <w:rPr>
          <w:b/>
          <w:highlight w:val="green"/>
          <w:u w:val="single"/>
        </w:rPr>
        <w:t>alongside climate change and nuclear weapons</w:t>
      </w:r>
      <w:r w:rsidRPr="00E51A62">
        <w:rPr>
          <w:highlight w:val="green"/>
          <w:u w:val="single"/>
        </w:rPr>
        <w:t xml:space="preserve"> </w:t>
      </w:r>
      <w:r w:rsidRPr="0077223D">
        <w:rPr>
          <w:u w:val="single"/>
        </w:rPr>
        <w:t>as one of the most significant contemporary risks to human prosperity and survival.</w:t>
      </w:r>
      <w:r w:rsidRPr="0077223D">
        <w:rPr>
          <w:sz w:val="16"/>
        </w:rPr>
        <w:t xml:space="preserve"> </w:t>
      </w:r>
      <w:r>
        <w:t xml:space="preserve"> </w:t>
      </w:r>
    </w:p>
    <w:p w14:paraId="149A370F" w14:textId="77777777" w:rsidR="008B7A25" w:rsidRPr="008B7A25" w:rsidRDefault="008B7A25" w:rsidP="008B7A25"/>
    <w:p w14:paraId="2B54C2B6" w14:textId="7ADBB338" w:rsidR="008B7A25" w:rsidRDefault="008B7A25" w:rsidP="008B7A25">
      <w:pPr>
        <w:pStyle w:val="Heading3"/>
      </w:pPr>
      <w:r>
        <w:lastRenderedPageBreak/>
        <w:t>1NC – DA</w:t>
      </w:r>
    </w:p>
    <w:p w14:paraId="597763D4" w14:textId="77777777" w:rsidR="008B7A25" w:rsidRPr="004343BD" w:rsidRDefault="008B7A25" w:rsidP="008B7A25">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543D98DA" w14:textId="77777777" w:rsidR="008B7A25" w:rsidRPr="004343BD" w:rsidRDefault="008B7A25" w:rsidP="008B7A25">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16"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5A1DBF0E" w14:textId="77777777" w:rsidR="008B7A25" w:rsidRDefault="008B7A25" w:rsidP="008B7A25">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7"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8"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9"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20"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21"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22"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 xml:space="preserve">President accomplished </w:t>
      </w:r>
      <w:r w:rsidRPr="006034B2">
        <w:rPr>
          <w:rFonts w:asciiTheme="minorHAnsi" w:hAnsiTheme="minorHAnsi" w:cstheme="minorHAnsi"/>
          <w:highlight w:val="green"/>
          <w:u w:val="single"/>
        </w:rPr>
        <w:lastRenderedPageBreak/>
        <w:t>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42377073" w14:textId="77777777" w:rsidR="008B7A25" w:rsidRDefault="008B7A25" w:rsidP="008B7A25">
      <w:pPr>
        <w:pStyle w:val="Heading4"/>
      </w:pPr>
      <w:r>
        <w:t xml:space="preserve">Attacks on Pharmaceutical Profits triggers </w:t>
      </w:r>
      <w:r>
        <w:rPr>
          <w:u w:val="single"/>
        </w:rPr>
        <w:t>Mod Dem Backlash</w:t>
      </w:r>
      <w:r>
        <w:t xml:space="preserve"> – it disrupts unity. </w:t>
      </w:r>
    </w:p>
    <w:p w14:paraId="63E1C8FC" w14:textId="77777777" w:rsidR="008B7A25" w:rsidRPr="00521A85" w:rsidRDefault="008B7A25" w:rsidP="008B7A25">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3"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67E86A40" w14:textId="77777777" w:rsidR="008B7A25" w:rsidRDefault="008B7A25" w:rsidP="008B7A25">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highlight w:val="green"/>
          <w:u w:val="single"/>
        </w:rPr>
        <w:t>uncomfortable</w:t>
      </w:r>
      <w:r w:rsidRPr="006034B2">
        <w:rPr>
          <w:sz w:val="16"/>
          <w:highlight w:val="green"/>
        </w:rPr>
        <w:t xml:space="preserve"> </w:t>
      </w:r>
      <w:r w:rsidRPr="006034B2">
        <w:rPr>
          <w:b/>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highlight w:val="green"/>
          <w:u w:val="single"/>
        </w:rPr>
        <w:t>Intense lobbying efforts from biopharmaceutical industry groups</w:t>
      </w:r>
      <w:r w:rsidRPr="006034B2">
        <w:rPr>
          <w:sz w:val="16"/>
          <w:highlight w:val="green"/>
        </w:rPr>
        <w:t xml:space="preserve"> </w:t>
      </w:r>
      <w:r w:rsidRPr="006034B2">
        <w:rPr>
          <w:b/>
          <w:highlight w:val="green"/>
          <w:u w:val="single"/>
          <w:bdr w:val="single" w:sz="12" w:space="0" w:color="auto"/>
        </w:rPr>
        <w:t>are underway</w:t>
      </w:r>
      <w:r w:rsidRPr="00521A85">
        <w:rPr>
          <w:sz w:val="16"/>
        </w:rPr>
        <w:t xml:space="preserve">, </w:t>
      </w:r>
      <w:r w:rsidRPr="006034B2">
        <w:rPr>
          <w:b/>
          <w:highlight w:val="green"/>
          <w:u w:val="single"/>
        </w:rPr>
        <w:t>warning of</w:t>
      </w:r>
      <w:r w:rsidRPr="006034B2">
        <w:rPr>
          <w:sz w:val="16"/>
          <w:highlight w:val="green"/>
        </w:rPr>
        <w:t xml:space="preserve"> </w:t>
      </w:r>
      <w:r w:rsidRPr="00521A85">
        <w:rPr>
          <w:sz w:val="16"/>
        </w:rPr>
        <w:t xml:space="preserve">what they deem are </w:t>
      </w:r>
      <w:r w:rsidRPr="006034B2">
        <w:rPr>
          <w:b/>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highlight w:val="green"/>
          <w:u w:val="single"/>
        </w:rPr>
        <w:t xml:space="preserve">may convince </w:t>
      </w:r>
      <w:r w:rsidRPr="006034B2">
        <w:rPr>
          <w:b/>
          <w:highlight w:val="green"/>
          <w:u w:val="single"/>
          <w:bdr w:val="single" w:sz="12" w:space="0" w:color="auto"/>
        </w:rPr>
        <w:t>some centrist Democrats</w:t>
      </w:r>
      <w:r w:rsidRPr="006034B2">
        <w:rPr>
          <w:b/>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highlight w:val="green"/>
          <w:u w:val="single"/>
        </w:rPr>
        <w:t>that</w:t>
      </w:r>
      <w:r w:rsidRPr="006034B2">
        <w:rPr>
          <w:highlight w:val="green"/>
          <w:u w:val="single"/>
        </w:rPr>
        <w:t xml:space="preserve"> </w:t>
      </w:r>
      <w:r w:rsidRPr="00521A85">
        <w:rPr>
          <w:u w:val="single"/>
        </w:rPr>
        <w:t xml:space="preserve">in their eyes </w:t>
      </w:r>
      <w:r w:rsidRPr="006034B2">
        <w:rPr>
          <w:b/>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w:t>
      </w:r>
      <w:r w:rsidRPr="00521A85">
        <w:rPr>
          <w:u w:val="single"/>
        </w:rPr>
        <w:lastRenderedPageBreak/>
        <w:t xml:space="preserve">executive and legislative branch levels to introduce prescription </w:t>
      </w:r>
      <w:r w:rsidRPr="006034B2">
        <w:rPr>
          <w:b/>
          <w:highlight w:val="green"/>
          <w:u w:val="single"/>
        </w:rPr>
        <w:t>drug pricing reform</w:t>
      </w:r>
      <w:r w:rsidRPr="006034B2">
        <w:rPr>
          <w:highlight w:val="green"/>
          <w:u w:val="single"/>
        </w:rPr>
        <w:t xml:space="preserve"> </w:t>
      </w:r>
      <w:r w:rsidRPr="006034B2">
        <w:rPr>
          <w:b/>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5A40F902" w14:textId="77777777" w:rsidR="008B7A25" w:rsidRDefault="008B7A25" w:rsidP="008B7A25">
      <w:pPr>
        <w:pStyle w:val="Heading4"/>
      </w:pPr>
      <w:r>
        <w:t xml:space="preserve">Sinema specifically </w:t>
      </w:r>
      <w:r>
        <w:rPr>
          <w:u w:val="single"/>
        </w:rPr>
        <w:t>jumps Ship</w:t>
      </w:r>
      <w:r>
        <w:t>.</w:t>
      </w:r>
    </w:p>
    <w:p w14:paraId="099DA0D0" w14:textId="77777777" w:rsidR="008B7A25" w:rsidRPr="0021571A" w:rsidRDefault="008B7A25" w:rsidP="008B7A25">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4"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7F2F124B" w14:textId="77777777" w:rsidR="008B7A25" w:rsidRPr="00521A85" w:rsidRDefault="008B7A25" w:rsidP="008B7A25">
      <w:pPr>
        <w:rPr>
          <w:sz w:val="16"/>
        </w:rPr>
      </w:pPr>
      <w:r w:rsidRPr="0021571A">
        <w:rPr>
          <w:u w:val="single"/>
        </w:rPr>
        <w:t xml:space="preserve">Sen. Kyrsten </w:t>
      </w:r>
      <w:r w:rsidRPr="006034B2">
        <w:rPr>
          <w:b/>
          <w:highlight w:val="green"/>
          <w:u w:val="single"/>
        </w:rPr>
        <w:t>Sinema formed</w:t>
      </w:r>
      <w:r w:rsidRPr="006034B2">
        <w:rPr>
          <w:highlight w:val="green"/>
          <w:u w:val="single"/>
        </w:rPr>
        <w:t xml:space="preserve"> </w:t>
      </w:r>
      <w:r w:rsidRPr="0021571A">
        <w:rPr>
          <w:u w:val="single"/>
        </w:rPr>
        <w:t xml:space="preserve">a </w:t>
      </w:r>
      <w:r w:rsidRPr="006034B2">
        <w:rPr>
          <w:b/>
          <w:highlight w:val="green"/>
          <w:u w:val="single"/>
        </w:rPr>
        <w:t>congressional caucus to raise</w:t>
      </w:r>
      <w:r w:rsidRPr="006034B2">
        <w:rPr>
          <w:highlight w:val="green"/>
          <w:u w:val="single"/>
        </w:rPr>
        <w:t xml:space="preserve"> </w:t>
      </w:r>
      <w:r w:rsidRPr="0021571A">
        <w:rPr>
          <w:u w:val="single"/>
        </w:rPr>
        <w:t>“</w:t>
      </w:r>
      <w:r w:rsidRPr="006034B2">
        <w:rPr>
          <w:b/>
          <w:highlight w:val="green"/>
          <w:u w:val="single"/>
        </w:rPr>
        <w:t>awareness of the benefits of personalized medicine</w:t>
      </w:r>
      <w:r w:rsidRPr="0021571A">
        <w:rPr>
          <w:u w:val="single"/>
        </w:rPr>
        <w:t xml:space="preserve">” in February. Soon after that, employees of </w:t>
      </w:r>
      <w:r w:rsidRPr="006034B2">
        <w:rPr>
          <w:b/>
          <w:highlight w:val="green"/>
          <w:u w:val="single"/>
        </w:rPr>
        <w:t>pharmaceutical companies</w:t>
      </w:r>
      <w:r w:rsidRPr="006034B2">
        <w:rPr>
          <w:highlight w:val="green"/>
          <w:u w:val="single"/>
        </w:rPr>
        <w:t xml:space="preserve"> </w:t>
      </w:r>
      <w:r w:rsidRPr="006034B2">
        <w:rPr>
          <w:b/>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highlight w:val="green"/>
          <w:u w:val="single"/>
        </w:rPr>
        <w:t xml:space="preserve">a bet by drug companies that </w:t>
      </w:r>
      <w:r w:rsidRPr="0021571A">
        <w:rPr>
          <w:u w:val="single"/>
        </w:rPr>
        <w:t xml:space="preserve">the 43-year-old </w:t>
      </w:r>
      <w:r w:rsidRPr="006034B2">
        <w:rPr>
          <w:b/>
          <w:highlight w:val="green"/>
          <w:u w:val="single"/>
        </w:rPr>
        <w:t>Sinema</w:t>
      </w:r>
      <w:r w:rsidRPr="0021571A">
        <w:rPr>
          <w:u w:val="single"/>
        </w:rPr>
        <w:t xml:space="preserve">, first elected to the Senate in 2018, </w:t>
      </w:r>
      <w:r w:rsidRPr="006034B2">
        <w:rPr>
          <w:b/>
          <w:highlight w:val="green"/>
          <w:u w:val="single"/>
        </w:rPr>
        <w:t>will</w:t>
      </w:r>
      <w:r w:rsidRPr="006034B2">
        <w:rPr>
          <w:highlight w:val="green"/>
          <w:u w:val="single"/>
        </w:rPr>
        <w:t xml:space="preserve"> </w:t>
      </w:r>
      <w:r w:rsidRPr="0021571A">
        <w:rPr>
          <w:u w:val="single"/>
        </w:rPr>
        <w:t xml:space="preserve">gain influence in coming years and </w:t>
      </w:r>
      <w:r w:rsidRPr="006034B2">
        <w:rPr>
          <w:b/>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4BDDB311" w14:textId="77777777" w:rsidR="008B7A25" w:rsidRDefault="008B7A25" w:rsidP="008B7A25">
      <w:pPr>
        <w:pStyle w:val="Heading4"/>
      </w:pPr>
      <w:r>
        <w:t xml:space="preserve">Pharma backlash </w:t>
      </w:r>
      <w:r>
        <w:rPr>
          <w:u w:val="single"/>
        </w:rPr>
        <w:t>independently</w:t>
      </w:r>
      <w:r>
        <w:t xml:space="preserve"> turns Case.</w:t>
      </w:r>
    </w:p>
    <w:p w14:paraId="132B7BB4" w14:textId="77777777" w:rsidR="008B7A25" w:rsidRPr="00071526" w:rsidRDefault="008B7A25" w:rsidP="008B7A25">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5"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06356AC8" w14:textId="77777777" w:rsidR="008B7A25" w:rsidRDefault="008B7A25" w:rsidP="008B7A25">
      <w:pPr>
        <w:rPr>
          <w:u w:val="single"/>
        </w:rPr>
      </w:pPr>
      <w:r w:rsidRPr="00053179">
        <w:rPr>
          <w:sz w:val="16"/>
        </w:rPr>
        <w:lastRenderedPageBreak/>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6034B2">
        <w:rPr>
          <w:b/>
          <w:highlight w:val="green"/>
          <w:u w:val="single"/>
        </w:rPr>
        <w:t>outrage</w:t>
      </w:r>
      <w:r w:rsidRPr="006034B2">
        <w:rPr>
          <w:highlight w:val="green"/>
          <w:u w:val="single"/>
        </w:rPr>
        <w:t xml:space="preserve"> </w:t>
      </w:r>
      <w:r w:rsidRPr="006034B2">
        <w:rPr>
          <w:b/>
          <w:highlight w:val="green"/>
          <w:u w:val="single"/>
        </w:rPr>
        <w:t>over</w:t>
      </w:r>
      <w:r w:rsidRPr="006034B2">
        <w:rPr>
          <w:highlight w:val="green"/>
          <w:u w:val="single"/>
        </w:rPr>
        <w:t xml:space="preserve"> </w:t>
      </w:r>
      <w:r w:rsidRPr="00053179">
        <w:rPr>
          <w:u w:val="single"/>
        </w:rPr>
        <w:t xml:space="preserve">drug prices, the fact that </w:t>
      </w:r>
      <w:r w:rsidRPr="006034B2">
        <w:rPr>
          <w:b/>
          <w:highlight w:val="green"/>
          <w:u w:val="single"/>
        </w:rPr>
        <w:t>drugmakers</w:t>
      </w:r>
      <w:r w:rsidRPr="006034B2">
        <w:rPr>
          <w:highlight w:val="green"/>
          <w:u w:val="single"/>
        </w:rPr>
        <w:t xml:space="preserve"> </w:t>
      </w:r>
      <w:r w:rsidRPr="00053179">
        <w:rPr>
          <w:u w:val="single"/>
        </w:rPr>
        <w:t xml:space="preserve">gave most </w:t>
      </w:r>
      <w:r w:rsidRPr="006034B2">
        <w:rPr>
          <w:b/>
          <w:highlight w:val="green"/>
          <w:u w:val="single"/>
        </w:rPr>
        <w:t>to</w:t>
      </w:r>
      <w:r w:rsidRPr="00053179">
        <w:rPr>
          <w:u w:val="single"/>
        </w:rPr>
        <w:t xml:space="preserve"> the </w:t>
      </w:r>
      <w:r w:rsidRPr="006034B2">
        <w:rPr>
          <w:b/>
          <w:highlight w:val="green"/>
          <w:u w:val="single"/>
          <w:bdr w:val="single" w:sz="4" w:space="0" w:color="auto"/>
        </w:rPr>
        <w:t>lawmakers working to change the patent</w:t>
      </w:r>
      <w:r w:rsidRPr="00053179">
        <w:rPr>
          <w:b/>
          <w:u w:val="single"/>
          <w:bdr w:val="single" w:sz="4" w:space="0" w:color="auto"/>
        </w:rPr>
        <w:t xml:space="preserve"> </w:t>
      </w:r>
      <w:r w:rsidRPr="006034B2">
        <w:rPr>
          <w:b/>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6034B2">
        <w:rPr>
          <w:b/>
          <w:highlight w:val="green"/>
          <w:u w:val="single"/>
        </w:rPr>
        <w:t xml:space="preserve">Pharma will </w:t>
      </w:r>
      <w:r w:rsidRPr="006034B2">
        <w:rPr>
          <w:b/>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6034B2">
        <w:rPr>
          <w:b/>
          <w:highlight w:val="green"/>
          <w:u w:val="single"/>
        </w:rPr>
        <w:t>pharmaceutical industry</w:t>
      </w:r>
      <w:r w:rsidRPr="00053179">
        <w:rPr>
          <w:u w:val="single"/>
        </w:rPr>
        <w:t xml:space="preserve"> has </w:t>
      </w:r>
      <w:r w:rsidRPr="006034B2">
        <w:rPr>
          <w:b/>
          <w:highlight w:val="green"/>
          <w:u w:val="single"/>
        </w:rPr>
        <w:t>spent</w:t>
      </w:r>
      <w:r w:rsidRPr="00053179">
        <w:rPr>
          <w:u w:val="single"/>
        </w:rPr>
        <w:t xml:space="preserve"> about $</w:t>
      </w:r>
      <w:r w:rsidRPr="006034B2">
        <w:rPr>
          <w:b/>
          <w:highlight w:val="green"/>
          <w:u w:val="single"/>
        </w:rPr>
        <w:t>233 million per year</w:t>
      </w:r>
      <w:r w:rsidRPr="00053179">
        <w:rPr>
          <w:b/>
          <w:u w:val="single"/>
        </w:rPr>
        <w:t xml:space="preserve"> </w:t>
      </w:r>
      <w:r w:rsidRPr="006034B2">
        <w:rPr>
          <w:b/>
          <w:highlight w:val="green"/>
          <w:u w:val="single"/>
        </w:rPr>
        <w:t>on</w:t>
      </w:r>
      <w:r w:rsidRPr="00053179">
        <w:rPr>
          <w:b/>
          <w:u w:val="single"/>
        </w:rPr>
        <w:t xml:space="preserve"> </w:t>
      </w:r>
      <w:r w:rsidRPr="006034B2">
        <w:rPr>
          <w:b/>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w:t>
      </w:r>
      <w:r w:rsidRPr="00053179">
        <w:rPr>
          <w:sz w:val="16"/>
        </w:rPr>
        <w:lastRenderedPageBreak/>
        <w:t xml:space="preserve">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6034B2">
        <w:rPr>
          <w:b/>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6034B2">
        <w:rPr>
          <w:b/>
          <w:highlight w:val="green"/>
          <w:u w:val="single"/>
        </w:rPr>
        <w:t>prosecute</w:t>
      </w:r>
      <w:r w:rsidRPr="00053179">
        <w:rPr>
          <w:sz w:val="16"/>
        </w:rPr>
        <w:t xml:space="preserve"> them: “</w:t>
      </w:r>
      <w:r w:rsidRPr="006034B2">
        <w:rPr>
          <w:b/>
          <w:highlight w:val="green"/>
          <w:u w:val="single"/>
        </w:rPr>
        <w:t>product-hopping</w:t>
      </w:r>
      <w:r w:rsidRPr="00053179">
        <w:rPr>
          <w:sz w:val="16"/>
        </w:rPr>
        <w:t>,” when drugmakers withdraw older versions of their drugs from the market to push patients toward newer, more expensive ones, and “</w:t>
      </w:r>
      <w:r w:rsidRPr="006034B2">
        <w:rPr>
          <w:b/>
          <w:highlight w:val="green"/>
          <w:u w:val="single"/>
        </w:rPr>
        <w:t>patent-</w:t>
      </w:r>
      <w:proofErr w:type="spellStart"/>
      <w:r w:rsidRPr="006034B2">
        <w:rPr>
          <w:b/>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6034B2">
        <w:rPr>
          <w:b/>
          <w:highlight w:val="green"/>
          <w:u w:val="single"/>
          <w:bdr w:val="single" w:sz="4" w:space="0" w:color="auto"/>
        </w:rPr>
        <w:t>PhRMA opposed the bill.</w:t>
      </w:r>
      <w:r w:rsidRPr="00053179">
        <w:rPr>
          <w:sz w:val="16"/>
        </w:rPr>
        <w:t xml:space="preserve"> </w:t>
      </w:r>
      <w:r w:rsidRPr="006034B2">
        <w:rPr>
          <w:b/>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6034B2">
        <w:rPr>
          <w:b/>
          <w:highlight w:val="green"/>
          <w:u w:val="single"/>
        </w:rPr>
        <w:t>pharmaceutical industry lobbied tooth and nail against it</w:t>
      </w:r>
      <w:r w:rsidRPr="00053179">
        <w:rPr>
          <w:u w:val="single"/>
        </w:rPr>
        <w:t xml:space="preserve">,” she said. “And </w:t>
      </w:r>
      <w:r w:rsidRPr="006034B2">
        <w:rPr>
          <w:b/>
          <w:highlight w:val="green"/>
          <w:u w:val="single"/>
        </w:rPr>
        <w:t>when the bill finally came</w:t>
      </w:r>
      <w:r w:rsidRPr="006034B2">
        <w:rPr>
          <w:highlight w:val="green"/>
          <w:u w:val="single"/>
        </w:rPr>
        <w:t xml:space="preserve"> </w:t>
      </w:r>
      <w:r w:rsidRPr="00053179">
        <w:rPr>
          <w:u w:val="single"/>
        </w:rPr>
        <w:t xml:space="preserve">out of committee, the strongest provisions — the </w:t>
      </w:r>
      <w:r w:rsidRPr="006034B2">
        <w:rPr>
          <w:b/>
          <w:highlight w:val="green"/>
          <w:u w:val="single"/>
          <w:bdr w:val="single" w:sz="4" w:space="0" w:color="auto"/>
        </w:rPr>
        <w:t>patent-</w:t>
      </w:r>
      <w:proofErr w:type="spellStart"/>
      <w:r w:rsidRPr="006034B2">
        <w:rPr>
          <w:b/>
          <w:highlight w:val="green"/>
          <w:u w:val="single"/>
          <w:bdr w:val="single" w:sz="4" w:space="0" w:color="auto"/>
        </w:rPr>
        <w:t>thicketing</w:t>
      </w:r>
      <w:proofErr w:type="spellEnd"/>
      <w:r w:rsidRPr="006034B2">
        <w:rPr>
          <w:b/>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A4E2B96" w14:textId="77777777" w:rsidR="008B7A25" w:rsidRDefault="008B7A25" w:rsidP="008B7A25">
      <w:pPr>
        <w:pStyle w:val="Heading4"/>
      </w:pPr>
      <w:r>
        <w:t xml:space="preserve">Infrastructure reform </w:t>
      </w:r>
      <w:r>
        <w:rPr>
          <w:u w:val="single"/>
        </w:rPr>
        <w:t>solves Existential Climate Change</w:t>
      </w:r>
      <w:r>
        <w:t xml:space="preserve"> – it results in </w:t>
      </w:r>
      <w:r>
        <w:rPr>
          <w:u w:val="single"/>
        </w:rPr>
        <w:t>spill-over</w:t>
      </w:r>
      <w:r>
        <w:t>.</w:t>
      </w:r>
    </w:p>
    <w:p w14:paraId="33EAE46C" w14:textId="77777777" w:rsidR="008B7A25" w:rsidRPr="00387727" w:rsidRDefault="008B7A25" w:rsidP="008B7A2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6" w:history="1">
        <w:r w:rsidRPr="007313BB">
          <w:rPr>
            <w:rStyle w:val="Hyperlink"/>
          </w:rPr>
          <w:t>https://www.usatoday.com/story/opinion/todaysdebate/2021/07/20/climate-change-biden-infrastructure-bill-good-start/7877118002/</w:t>
        </w:r>
      </w:hyperlink>
      <w:r>
        <w:t xml:space="preserve"> //Elmer </w:t>
      </w:r>
    </w:p>
    <w:p w14:paraId="5549CF49" w14:textId="77777777" w:rsidR="008B7A25" w:rsidRPr="006034B2" w:rsidRDefault="008B7A25" w:rsidP="008B7A25">
      <w:pPr>
        <w:rPr>
          <w:sz w:val="16"/>
        </w:rPr>
      </w:pPr>
      <w:r w:rsidRPr="006034B2">
        <w:rPr>
          <w:b/>
          <w:highlight w:val="green"/>
          <w:u w:val="single"/>
        </w:rPr>
        <w:t>Not long ago</w:t>
      </w:r>
      <w:r w:rsidRPr="00AC6D40">
        <w:rPr>
          <w:u w:val="single"/>
        </w:rPr>
        <w:t xml:space="preserve">, </w:t>
      </w:r>
      <w:r w:rsidRPr="006034B2">
        <w:rPr>
          <w:b/>
          <w:highlight w:val="green"/>
          <w:u w:val="single"/>
        </w:rPr>
        <w:t>climate change</w:t>
      </w:r>
      <w:r w:rsidRPr="006034B2">
        <w:rPr>
          <w:highlight w:val="green"/>
          <w:u w:val="single"/>
        </w:rPr>
        <w:t xml:space="preserve"> </w:t>
      </w:r>
      <w:r w:rsidRPr="00AC6D40">
        <w:rPr>
          <w:u w:val="single"/>
        </w:rPr>
        <w:t xml:space="preserve">for many Americans </w:t>
      </w:r>
      <w:r w:rsidRPr="006034B2">
        <w:rPr>
          <w:b/>
          <w:highlight w:val="green"/>
          <w:u w:val="single"/>
        </w:rPr>
        <w:t>was</w:t>
      </w:r>
      <w:r w:rsidRPr="006034B2">
        <w:rPr>
          <w:highlight w:val="green"/>
          <w:u w:val="single"/>
        </w:rPr>
        <w:t xml:space="preserve"> </w:t>
      </w:r>
      <w:r w:rsidRPr="00AC6D40">
        <w:rPr>
          <w:u w:val="single"/>
        </w:rPr>
        <w:t xml:space="preserve">like </w:t>
      </w:r>
      <w:r w:rsidRPr="006034B2">
        <w:rPr>
          <w:b/>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highlight w:val="green"/>
          <w:u w:val="single"/>
          <w:bdr w:val="single" w:sz="4" w:space="0" w:color="auto"/>
        </w:rPr>
        <w:t>warned of a "code red for humanity</w:t>
      </w:r>
      <w:r w:rsidRPr="00AC6D40">
        <w:rPr>
          <w:u w:val="single"/>
        </w:rPr>
        <w:t xml:space="preserve">" </w:t>
      </w:r>
      <w:r w:rsidRPr="00AC6D40">
        <w:rPr>
          <w:u w:val="single"/>
        </w:rPr>
        <w:lastRenderedPageBreak/>
        <w:t>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highlight w:val="green"/>
          <w:u w:val="single"/>
        </w:rPr>
        <w:t>consequences of</w:t>
      </w:r>
      <w:r w:rsidRPr="006034B2">
        <w:rPr>
          <w:highlight w:val="green"/>
          <w:u w:val="single"/>
        </w:rPr>
        <w:t xml:space="preserve"> </w:t>
      </w:r>
      <w:r w:rsidRPr="00AC6D40">
        <w:rPr>
          <w:u w:val="single"/>
        </w:rPr>
        <w:t>what mankind has done to the atmo</w:t>
      </w:r>
      <w:r w:rsidRPr="006034B2">
        <w:rPr>
          <w:b/>
          <w:highlight w:val="green"/>
          <w:u w:val="single"/>
        </w:rPr>
        <w:t>sphere are now inescapable</w:t>
      </w:r>
      <w:r w:rsidRPr="00AC6D40">
        <w:rPr>
          <w:u w:val="single"/>
        </w:rPr>
        <w:t xml:space="preserve">. Periods of </w:t>
      </w:r>
      <w:r w:rsidRPr="006034B2">
        <w:rPr>
          <w:b/>
          <w:highlight w:val="green"/>
          <w:u w:val="single"/>
        </w:rPr>
        <w:t>extreme heat</w:t>
      </w:r>
      <w:r w:rsidRPr="006034B2">
        <w:rPr>
          <w:highlight w:val="green"/>
          <w:u w:val="single"/>
        </w:rPr>
        <w:t xml:space="preserve"> </w:t>
      </w:r>
      <w:r w:rsidRPr="00AC6D40">
        <w:rPr>
          <w:u w:val="single"/>
        </w:rPr>
        <w:t xml:space="preserve">are projected to </w:t>
      </w:r>
      <w:r w:rsidRPr="006034B2">
        <w:rPr>
          <w:b/>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highlight w:val="green"/>
          <w:u w:val="single"/>
        </w:rPr>
        <w:t>Heat deaths</w:t>
      </w:r>
      <w:r w:rsidRPr="00AC6D40">
        <w:rPr>
          <w:u w:val="single"/>
        </w:rPr>
        <w:t xml:space="preserve"> are far </w:t>
      </w:r>
      <w:r w:rsidRPr="006034B2">
        <w:rPr>
          <w:b/>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highlight w:val="green"/>
          <w:u w:val="single"/>
        </w:rPr>
        <w:t>warming oceans</w:t>
      </w:r>
      <w:r w:rsidRPr="006034B2">
        <w:rPr>
          <w:highlight w:val="green"/>
          <w:u w:val="single"/>
        </w:rPr>
        <w:t xml:space="preserve"> </w:t>
      </w:r>
      <w:r w:rsidRPr="00AC6D40">
        <w:rPr>
          <w:u w:val="single"/>
        </w:rPr>
        <w:t xml:space="preserve">are </w:t>
      </w:r>
      <w:r w:rsidRPr="006034B2">
        <w:rPr>
          <w:b/>
          <w:highlight w:val="green"/>
          <w:u w:val="single"/>
        </w:rPr>
        <w:t>fueling</w:t>
      </w:r>
      <w:r w:rsidRPr="006034B2">
        <w:rPr>
          <w:highlight w:val="green"/>
          <w:u w:val="single"/>
        </w:rPr>
        <w:t xml:space="preserve"> </w:t>
      </w:r>
      <w:r w:rsidRPr="00AC6D40">
        <w:rPr>
          <w:u w:val="single"/>
        </w:rPr>
        <w:t xml:space="preserve">ever </w:t>
      </w:r>
      <w:r w:rsidRPr="006034B2">
        <w:rPr>
          <w:b/>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highlight w:val="green"/>
          <w:u w:val="single"/>
        </w:rPr>
        <w:t>temperature</w:t>
      </w:r>
      <w:r w:rsidRPr="006034B2">
        <w:rPr>
          <w:highlight w:val="green"/>
          <w:u w:val="single"/>
        </w:rPr>
        <w:t xml:space="preserve"> </w:t>
      </w:r>
      <w:r w:rsidRPr="00920735">
        <w:rPr>
          <w:u w:val="single"/>
        </w:rPr>
        <w:t xml:space="preserve">has </w:t>
      </w:r>
      <w:r w:rsidRPr="006034B2">
        <w:rPr>
          <w:b/>
          <w:highlight w:val="green"/>
          <w:u w:val="single"/>
        </w:rPr>
        <w:t>risen</w:t>
      </w:r>
      <w:r w:rsidRPr="006034B2">
        <w:rPr>
          <w:highlight w:val="green"/>
          <w:u w:val="single"/>
        </w:rPr>
        <w:t xml:space="preserve"> </w:t>
      </w:r>
      <w:r w:rsidRPr="00920735">
        <w:rPr>
          <w:u w:val="single"/>
        </w:rPr>
        <w:t xml:space="preserve">nearly </w:t>
      </w:r>
      <w:r w:rsidRPr="006034B2">
        <w:rPr>
          <w:b/>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highlight w:val="green"/>
          <w:u w:val="single"/>
        </w:rPr>
        <w:t>2.7</w:t>
      </w:r>
      <w:r w:rsidRPr="00920735">
        <w:rPr>
          <w:u w:val="single"/>
        </w:rPr>
        <w:t xml:space="preserve">-degree increase. That's </w:t>
      </w:r>
      <w:r w:rsidRPr="006034B2">
        <w:rPr>
          <w:b/>
          <w:highlight w:val="green"/>
          <w:u w:val="single"/>
        </w:rPr>
        <w:t>enough</w:t>
      </w:r>
      <w:r w:rsidRPr="006034B2">
        <w:rPr>
          <w:highlight w:val="green"/>
          <w:u w:val="single"/>
        </w:rPr>
        <w:t xml:space="preserve"> </w:t>
      </w:r>
      <w:r w:rsidRPr="00920735">
        <w:rPr>
          <w:u w:val="single"/>
        </w:rPr>
        <w:t xml:space="preserve">warming </w:t>
      </w:r>
      <w:r w:rsidRPr="006034B2">
        <w:rPr>
          <w:b/>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highlight w:val="green"/>
          <w:u w:val="single"/>
        </w:rPr>
        <w:t xml:space="preserve">improve access </w:t>
      </w:r>
      <w:r w:rsidRPr="00920735">
        <w:rPr>
          <w:u w:val="single"/>
        </w:rPr>
        <w:t xml:space="preserve">by the nation's power infrastructure </w:t>
      </w:r>
      <w:r w:rsidRPr="006034B2">
        <w:rPr>
          <w:b/>
          <w:highlight w:val="green"/>
          <w:u w:val="single"/>
        </w:rPr>
        <w:t>to renewable energy sources,</w:t>
      </w:r>
      <w:r w:rsidRPr="00920735">
        <w:rPr>
          <w:u w:val="single"/>
        </w:rPr>
        <w:t xml:space="preserve"> </w:t>
      </w:r>
      <w:r w:rsidRPr="006034B2">
        <w:rPr>
          <w:b/>
          <w:highlight w:val="green"/>
          <w:u w:val="single"/>
        </w:rPr>
        <w:t>cap millions of abandoned oil and gas wells spewing greenhouse gases</w:t>
      </w:r>
      <w:r w:rsidRPr="00920735">
        <w:rPr>
          <w:u w:val="single"/>
        </w:rPr>
        <w:t xml:space="preserve">, </w:t>
      </w:r>
      <w:r w:rsidRPr="006034B2">
        <w:rPr>
          <w:b/>
          <w:highlight w:val="green"/>
          <w:u w:val="single"/>
        </w:rPr>
        <w:t>and harden structures against climate change</w:t>
      </w:r>
      <w:r w:rsidRPr="00920735">
        <w:rPr>
          <w:u w:val="single"/>
        </w:rPr>
        <w:t xml:space="preserve">. It also </w:t>
      </w:r>
      <w:r w:rsidRPr="006034B2">
        <w:rPr>
          <w:b/>
          <w:highlight w:val="green"/>
          <w:u w:val="single"/>
        </w:rPr>
        <w:t>offers tax credits for</w:t>
      </w:r>
      <w:r w:rsidRPr="006034B2">
        <w:rPr>
          <w:highlight w:val="green"/>
          <w:u w:val="single"/>
        </w:rPr>
        <w:t xml:space="preserve"> </w:t>
      </w:r>
      <w:r w:rsidRPr="00920735">
        <w:rPr>
          <w:u w:val="single"/>
        </w:rPr>
        <w:t xml:space="preserve">the </w:t>
      </w:r>
      <w:r w:rsidRPr="006034B2">
        <w:rPr>
          <w:b/>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highlight w:val="green"/>
          <w:u w:val="single"/>
        </w:rPr>
        <w:t>more is needed</w:t>
      </w:r>
      <w:r w:rsidRPr="006034B2">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w:t>
      </w:r>
      <w:r w:rsidRPr="00920735">
        <w:rPr>
          <w:u w:val="single"/>
        </w:rPr>
        <w:lastRenderedPageBreak/>
        <w:t>Another idea worth considering is a fully refundable carbon tax</w:t>
      </w:r>
      <w:r w:rsidRPr="00920735">
        <w:rPr>
          <w:sz w:val="16"/>
        </w:rPr>
        <w:t xml:space="preserve">. </w:t>
      </w:r>
      <w:r w:rsidRPr="006034B2">
        <w:rPr>
          <w:b/>
          <w:highlight w:val="green"/>
          <w:u w:val="single"/>
        </w:rPr>
        <w:t>The vehicle</w:t>
      </w:r>
      <w:r w:rsidRPr="006034B2">
        <w:rPr>
          <w:sz w:val="16"/>
          <w:highlight w:val="green"/>
        </w:rPr>
        <w:t xml:space="preserve"> </w:t>
      </w:r>
      <w:r w:rsidRPr="00920735">
        <w:rPr>
          <w:sz w:val="16"/>
        </w:rPr>
        <w:t xml:space="preserve">for these additional proposals </w:t>
      </w:r>
      <w:r w:rsidRPr="006034B2">
        <w:rPr>
          <w:b/>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FFDE816" w14:textId="77777777" w:rsidR="008B7A25" w:rsidRPr="008B7A25" w:rsidRDefault="008B7A25" w:rsidP="008B7A25"/>
    <w:p w14:paraId="1A2F1514" w14:textId="061B1249" w:rsidR="008B7A25" w:rsidRDefault="0032356B" w:rsidP="008B7A25">
      <w:pPr>
        <w:pStyle w:val="Heading3"/>
      </w:pPr>
      <w:r>
        <w:lastRenderedPageBreak/>
        <w:t>1NC – CP</w:t>
      </w:r>
    </w:p>
    <w:p w14:paraId="3091FE4C" w14:textId="12CAB622" w:rsidR="0032356B" w:rsidRDefault="0032356B" w:rsidP="0032356B">
      <w:pPr>
        <w:pStyle w:val="Heading4"/>
        <w:rPr>
          <w:rFonts w:cs="Arial"/>
        </w:rPr>
      </w:pPr>
      <w:r>
        <w:t xml:space="preserve">CP Text: Member Nations of the WTO ought to publicly declare the ruling of TRIPS to be invalid and abolish statutory regulations put in place by TRIPS, and </w:t>
      </w:r>
      <w:r w:rsidRPr="00FA57FA">
        <w:rPr>
          <w:rFonts w:cs="Arial"/>
        </w:rPr>
        <w:t>exclude patent applications based on Indigenous knowledge from patentability</w:t>
      </w:r>
      <w:r>
        <w:rPr>
          <w:rFonts w:cs="Arial"/>
        </w:rPr>
        <w:t xml:space="preserve"> for all products except medicines.</w:t>
      </w:r>
    </w:p>
    <w:p w14:paraId="05B9EAE2" w14:textId="48748788" w:rsidR="0032356B" w:rsidRDefault="0032356B" w:rsidP="0032356B"/>
    <w:p w14:paraId="3980533A" w14:textId="07E754F1" w:rsidR="0032356B" w:rsidRDefault="0032356B" w:rsidP="0032356B">
      <w:pPr>
        <w:pStyle w:val="Heading4"/>
      </w:pPr>
      <w:r>
        <w:t xml:space="preserve">Analytic CPs are good to test the desirability of critical </w:t>
      </w:r>
      <w:proofErr w:type="spellStart"/>
      <w:r>
        <w:t>affs</w:t>
      </w:r>
      <w:proofErr w:type="spellEnd"/>
      <w:r>
        <w:t>, teams manipulate literature to frame it in a way that says something not justified by their evidence, if their cards don’t make the arguments then allowing negatives to point out their appropriation of scholarship is good.</w:t>
      </w:r>
    </w:p>
    <w:p w14:paraId="4F7DF8FE" w14:textId="2EC5FC7F" w:rsidR="0032356B" w:rsidRDefault="0032356B" w:rsidP="0032356B"/>
    <w:p w14:paraId="7C744DE7" w14:textId="21284EA3" w:rsidR="0032356B" w:rsidRPr="0032356B" w:rsidRDefault="0032356B" w:rsidP="0032356B">
      <w:pPr>
        <w:pStyle w:val="Heading4"/>
      </w:pPr>
      <w:r>
        <w:t>No medicines key warrant means the CP resolves violence by TRIPS, solves the root of biopiracy which is different sectors but accesses all of our case turns.</w:t>
      </w:r>
    </w:p>
    <w:p w14:paraId="1E35CC27" w14:textId="10E5B908" w:rsidR="0032356B" w:rsidRDefault="0032356B" w:rsidP="0032356B"/>
    <w:p w14:paraId="57F8189C" w14:textId="77777777" w:rsidR="0032356B" w:rsidRPr="0032356B" w:rsidRDefault="0032356B" w:rsidP="0032356B"/>
    <w:p w14:paraId="57993F3A" w14:textId="6BD57210" w:rsidR="0032356B" w:rsidRPr="0032356B" w:rsidRDefault="0032356B" w:rsidP="0032356B">
      <w:pPr>
        <w:pStyle w:val="Heading4"/>
      </w:pPr>
    </w:p>
    <w:p w14:paraId="22D1D302" w14:textId="77777777" w:rsidR="0032356B" w:rsidRPr="0032356B" w:rsidRDefault="0032356B" w:rsidP="0032356B"/>
    <w:p w14:paraId="4A73238C" w14:textId="442C9718" w:rsidR="008B7A25" w:rsidRDefault="008B7A25" w:rsidP="008B7A25">
      <w:pPr>
        <w:pStyle w:val="Heading2"/>
      </w:pPr>
      <w:r>
        <w:lastRenderedPageBreak/>
        <w:t>Framing</w:t>
      </w:r>
    </w:p>
    <w:p w14:paraId="7DAD4AC8" w14:textId="03CC993F" w:rsidR="008B7A25" w:rsidRDefault="008B7A25" w:rsidP="008B7A25">
      <w:pPr>
        <w:pStyle w:val="Heading4"/>
      </w:pPr>
      <w:r>
        <w:t xml:space="preserve">The role of the ballot is to evaluate the desirability of the hypothetical consequences of voting affirmative. Anything else is arbitrary, </w:t>
      </w:r>
      <w:proofErr w:type="spellStart"/>
      <w:r>
        <w:t>self serving</w:t>
      </w:r>
      <w:proofErr w:type="spellEnd"/>
      <w:r>
        <w:t xml:space="preserve"> and infinitely regressive which matters because it makes negating impossible and turns the </w:t>
      </w:r>
      <w:proofErr w:type="spellStart"/>
      <w:r>
        <w:t>aff</w:t>
      </w:r>
      <w:proofErr w:type="spellEnd"/>
      <w:r>
        <w:t xml:space="preserve"> into nothing more than a quirky “</w:t>
      </w:r>
      <w:proofErr w:type="spellStart"/>
      <w:r>
        <w:t>fyi</w:t>
      </w:r>
      <w:proofErr w:type="spellEnd"/>
      <w:r>
        <w:t>”</w:t>
      </w:r>
    </w:p>
    <w:p w14:paraId="5B1FBD8F" w14:textId="58F210D0" w:rsidR="00BE2E07" w:rsidRDefault="00BE2E07" w:rsidP="00BE2E07">
      <w:pPr>
        <w:pStyle w:val="Heading4"/>
      </w:pPr>
      <w:r>
        <w:t xml:space="preserve">Group Barker and Held, these cards don’t have a ballot key warrant. If we win that their scholarship is worse for Indigenous communities which are all our case turns then they </w:t>
      </w:r>
      <w:proofErr w:type="spellStart"/>
      <w:proofErr w:type="gramStart"/>
      <w:r>
        <w:t>cant</w:t>
      </w:r>
      <w:proofErr w:type="spellEnd"/>
      <w:proofErr w:type="gramEnd"/>
      <w:r>
        <w:t xml:space="preserve"> solve.</w:t>
      </w:r>
    </w:p>
    <w:p w14:paraId="597BEBBB" w14:textId="020F3B8E" w:rsidR="00BE2E07" w:rsidRDefault="00BE2E07" w:rsidP="00BE2E07"/>
    <w:p w14:paraId="1D6C692A" w14:textId="30608536" w:rsidR="00BE2E07" w:rsidRPr="00BE2E07" w:rsidRDefault="00BE2E07" w:rsidP="00BE2E07">
      <w:pPr>
        <w:pStyle w:val="Heading4"/>
      </w:pPr>
      <w:proofErr w:type="spellStart"/>
      <w:r>
        <w:t>Mukuka</w:t>
      </w:r>
      <w:proofErr w:type="spellEnd"/>
      <w:r>
        <w:t xml:space="preserve"> is a double turn with </w:t>
      </w:r>
      <w:r w:rsidR="00F142EB">
        <w:t>Barker/</w:t>
      </w:r>
      <w:r>
        <w:t xml:space="preserve">Held, their </w:t>
      </w:r>
      <w:r w:rsidR="00F142EB">
        <w:t>cards</w:t>
      </w:r>
      <w:r>
        <w:t xml:space="preserve"> talks</w:t>
      </w:r>
      <w:r w:rsidR="00F142EB">
        <w:t xml:space="preserve"> about Canada signing a bill and why that’s not a great start, using the political is contradictory with their praxis and even then they aren’t a resistance movement if we turn their offense which should frame all your framing args.</w:t>
      </w:r>
    </w:p>
    <w:p w14:paraId="4CE59936" w14:textId="77777777" w:rsidR="008B7A25" w:rsidRDefault="008B7A25" w:rsidP="008B7A25">
      <w:pPr>
        <w:pStyle w:val="Heading4"/>
      </w:pPr>
      <w:r>
        <w:t xml:space="preserve">IR scenario analysis unlocks </w:t>
      </w:r>
      <w:r w:rsidRPr="00982E6D">
        <w:rPr>
          <w:u w:val="single"/>
        </w:rPr>
        <w:t>intellectual openness</w:t>
      </w:r>
      <w:r>
        <w:t xml:space="preserve"> to overcome </w:t>
      </w:r>
      <w:r w:rsidRPr="00982E6D">
        <w:rPr>
          <w:u w:val="single"/>
        </w:rPr>
        <w:t>cognitive biases</w:t>
      </w:r>
      <w:r>
        <w:t>.</w:t>
      </w:r>
    </w:p>
    <w:p w14:paraId="1F337D3E" w14:textId="77777777" w:rsidR="008B7A25" w:rsidRPr="006114DE" w:rsidRDefault="008B7A25" w:rsidP="008B7A25">
      <w:r>
        <w:t xml:space="preserve">Monika </w:t>
      </w:r>
      <w:r w:rsidRPr="006114DE">
        <w:rPr>
          <w:rStyle w:val="Style13ptBold"/>
        </w:rPr>
        <w:t>Sus &amp;</w:t>
      </w:r>
      <w:r>
        <w:t xml:space="preserve"> Marcel </w:t>
      </w:r>
      <w:proofErr w:type="spellStart"/>
      <w:r w:rsidRPr="006114DE">
        <w:rPr>
          <w:rStyle w:val="Style13ptBold"/>
        </w:rPr>
        <w:t>Hadeed</w:t>
      </w:r>
      <w:proofErr w:type="spellEnd"/>
      <w:r w:rsidRPr="006114DE">
        <w:rPr>
          <w:rStyle w:val="Style13ptBold"/>
        </w:rPr>
        <w:t xml:space="preserve"> 20</w:t>
      </w:r>
      <w:r>
        <w:t>. *</w:t>
      </w:r>
      <w:r w:rsidRPr="006114DE">
        <w:t xml:space="preserve">Postdoctoral Fellow at the </w:t>
      </w:r>
      <w:proofErr w:type="spellStart"/>
      <w:r w:rsidRPr="006114DE">
        <w:t>Hertie</w:t>
      </w:r>
      <w:proofErr w:type="spellEnd"/>
      <w:r w:rsidRPr="006114DE">
        <w:t xml:space="preserve"> School of Governance and works in the </w:t>
      </w:r>
      <w:proofErr w:type="spellStart"/>
      <w:r w:rsidRPr="006114DE">
        <w:t>Dahrendorf</w:t>
      </w:r>
      <w:proofErr w:type="spellEnd"/>
      <w:r w:rsidRPr="006114DE">
        <w:t xml:space="preserve"> Forum, which is a joint initiative by the </w:t>
      </w:r>
      <w:proofErr w:type="spellStart"/>
      <w:r w:rsidRPr="006114DE">
        <w:t>Hertie</w:t>
      </w:r>
      <w:proofErr w:type="spellEnd"/>
      <w:r w:rsidRPr="006114DE">
        <w:t xml:space="preserve"> School, the London School of Economics and Political Science, and Stiftung Mercator</w:t>
      </w:r>
      <w:r>
        <w:t>. **</w:t>
      </w:r>
      <w:proofErr w:type="spellStart"/>
      <w:r w:rsidRPr="006114DE">
        <w:t>Dahrendorf</w:t>
      </w:r>
      <w:proofErr w:type="spellEnd"/>
      <w:r w:rsidRPr="006114DE">
        <w:t xml:space="preserve"> Research Associate at the </w:t>
      </w:r>
      <w:proofErr w:type="spellStart"/>
      <w:r w:rsidRPr="006114DE">
        <w:t>Hertie</w:t>
      </w:r>
      <w:proofErr w:type="spellEnd"/>
      <w:r w:rsidRPr="006114DE">
        <w:t xml:space="preserve"> School of Governance</w:t>
      </w:r>
      <w:r>
        <w:t>.</w:t>
      </w:r>
      <w:r w:rsidRPr="006114DE">
        <w:t xml:space="preserve"> February 2020</w:t>
      </w:r>
      <w:r>
        <w:t>.</w:t>
      </w:r>
      <w:r w:rsidRPr="006114DE">
        <w:t xml:space="preserve"> “Theory-infused and policy-relevant: On the usefulness of scenario analysis for international relations”</w:t>
      </w:r>
      <w:r>
        <w:t>.</w:t>
      </w:r>
      <w:r w:rsidRPr="006114DE">
        <w:t xml:space="preserve"> Contemporary Security Policy</w:t>
      </w:r>
      <w:r>
        <w:t>.</w:t>
      </w:r>
    </w:p>
    <w:p w14:paraId="15587816" w14:textId="77777777" w:rsidR="008B7A25" w:rsidRPr="004E2043" w:rsidRDefault="008B7A25" w:rsidP="008B7A25">
      <w:pPr>
        <w:rPr>
          <w:sz w:val="16"/>
        </w:rPr>
      </w:pPr>
      <w:r w:rsidRPr="004E2043">
        <w:rPr>
          <w:sz w:val="16"/>
        </w:rPr>
        <w:t>Added-</w:t>
      </w:r>
      <w:r w:rsidRPr="00274160">
        <w:rPr>
          <w:rStyle w:val="Emphasis"/>
        </w:rPr>
        <w:t xml:space="preserve">value of </w:t>
      </w:r>
      <w:r w:rsidRPr="0022702A">
        <w:rPr>
          <w:rStyle w:val="Emphasis"/>
          <w:highlight w:val="green"/>
        </w:rPr>
        <w:t>scenario analysis for IR scholarship</w:t>
      </w:r>
    </w:p>
    <w:p w14:paraId="7E039F2F" w14:textId="77777777" w:rsidR="008B7A25" w:rsidRPr="004E2043" w:rsidRDefault="008B7A25" w:rsidP="008B7A25">
      <w:pPr>
        <w:rPr>
          <w:sz w:val="16"/>
        </w:rPr>
      </w:pPr>
      <w:r w:rsidRPr="004E2043">
        <w:rPr>
          <w:sz w:val="16"/>
        </w:rPr>
        <w:t xml:space="preserve">As Tomé and </w:t>
      </w:r>
      <w:proofErr w:type="spellStart"/>
      <w:r w:rsidRPr="004E2043">
        <w:rPr>
          <w:sz w:val="16"/>
        </w:rPr>
        <w:t>Açıkalın</w:t>
      </w:r>
      <w:proofErr w:type="spellEnd"/>
      <w:r w:rsidRPr="004E2043">
        <w:rPr>
          <w:sz w:val="16"/>
        </w:rPr>
        <w:t xml:space="preserve"> (2019) point out, in order </w:t>
      </w:r>
      <w:r w:rsidRPr="005F5270">
        <w:rPr>
          <w:rStyle w:val="StyleUnderline"/>
        </w:rPr>
        <w:t xml:space="preserve">to </w:t>
      </w:r>
      <w:r w:rsidRPr="0022702A">
        <w:rPr>
          <w:rStyle w:val="Emphasis"/>
          <w:highlight w:val="green"/>
        </w:rPr>
        <w:t>fill the gap</w:t>
      </w:r>
      <w:r w:rsidRPr="0022702A">
        <w:rPr>
          <w:rStyle w:val="StyleUnderline"/>
          <w:highlight w:val="green"/>
        </w:rPr>
        <w:t xml:space="preserve"> between</w:t>
      </w:r>
      <w:r w:rsidRPr="005F5270">
        <w:rPr>
          <w:rStyle w:val="StyleUnderline"/>
        </w:rPr>
        <w:t xml:space="preserve"> </w:t>
      </w:r>
      <w:r w:rsidRPr="005F5270">
        <w:rPr>
          <w:rStyle w:val="Emphasis"/>
        </w:rPr>
        <w:t xml:space="preserve">IR </w:t>
      </w:r>
      <w:r w:rsidRPr="0022702A">
        <w:rPr>
          <w:rStyle w:val="Emphasis"/>
          <w:highlight w:val="green"/>
        </w:rPr>
        <w:t>theory</w:t>
      </w:r>
      <w:r w:rsidRPr="0022702A">
        <w:rPr>
          <w:rStyle w:val="StyleUnderline"/>
          <w:highlight w:val="green"/>
        </w:rPr>
        <w:t xml:space="preserve"> and</w:t>
      </w:r>
      <w:r w:rsidRPr="007D6949">
        <w:rPr>
          <w:rStyle w:val="StyleUnderline"/>
        </w:rPr>
        <w:t xml:space="preserve"> </w:t>
      </w:r>
      <w:r w:rsidRPr="007D6949">
        <w:rPr>
          <w:rStyle w:val="Emphasis"/>
        </w:rPr>
        <w:t>real-world</w:t>
      </w:r>
      <w:r w:rsidRPr="005F5270">
        <w:rPr>
          <w:rStyle w:val="Emphasis"/>
        </w:rPr>
        <w:t xml:space="preserve"> </w:t>
      </w:r>
      <w:r w:rsidRPr="0022702A">
        <w:rPr>
          <w:rStyle w:val="Emphasis"/>
          <w:highlight w:val="green"/>
        </w:rPr>
        <w:t>problems</w:t>
      </w:r>
      <w:r w:rsidRPr="004E2043">
        <w:rPr>
          <w:sz w:val="16"/>
        </w:rPr>
        <w:t xml:space="preserve">, “an increasing number of </w:t>
      </w:r>
      <w:r w:rsidRPr="0022702A">
        <w:rPr>
          <w:rStyle w:val="StyleUnderline"/>
          <w:highlight w:val="green"/>
        </w:rPr>
        <w:t>scholars</w:t>
      </w:r>
      <w:r w:rsidRPr="004E2043">
        <w:rPr>
          <w:sz w:val="16"/>
        </w:rPr>
        <w:t xml:space="preserve"> have come to </w:t>
      </w:r>
      <w:r w:rsidRPr="0022702A">
        <w:rPr>
          <w:rStyle w:val="StyleUnderline"/>
          <w:highlight w:val="green"/>
        </w:rPr>
        <w:t>embrace</w:t>
      </w:r>
      <w:r w:rsidRPr="00EA4ACB">
        <w:rPr>
          <w:rStyle w:val="StyleUnderline"/>
        </w:rPr>
        <w:t xml:space="preserve"> a spirit of </w:t>
      </w:r>
      <w:r w:rsidRPr="007D6949">
        <w:rPr>
          <w:rStyle w:val="Emphasis"/>
        </w:rPr>
        <w:t xml:space="preserve">intellectual </w:t>
      </w:r>
      <w:r w:rsidRPr="0022702A">
        <w:rPr>
          <w:rStyle w:val="Emphasis"/>
          <w:highlight w:val="green"/>
        </w:rPr>
        <w:t>openness</w:t>
      </w:r>
      <w:r w:rsidRPr="007D6949">
        <w:rPr>
          <w:rStyle w:val="StyleUnderline"/>
        </w:rPr>
        <w:t>, recognizing</w:t>
      </w:r>
      <w:r w:rsidRPr="00FF379A">
        <w:rPr>
          <w:rStyle w:val="StyleUnderline"/>
        </w:rPr>
        <w:t xml:space="preserve"> both the </w:t>
      </w:r>
      <w:r w:rsidRPr="00466376">
        <w:rPr>
          <w:rStyle w:val="StyleUnderline"/>
        </w:rPr>
        <w:t>need</w:t>
      </w:r>
      <w:r w:rsidRPr="00FF379A">
        <w:rPr>
          <w:rStyle w:val="StyleUnderline"/>
        </w:rPr>
        <w:t xml:space="preserve"> for </w:t>
      </w:r>
      <w:r w:rsidRPr="007D6949">
        <w:rPr>
          <w:rStyle w:val="Emphasis"/>
        </w:rPr>
        <w:t xml:space="preserve">greater </w:t>
      </w:r>
      <w:r w:rsidRPr="0022702A">
        <w:rPr>
          <w:rStyle w:val="Emphasis"/>
          <w:highlight w:val="green"/>
        </w:rPr>
        <w:t>flexibility</w:t>
      </w:r>
      <w:r w:rsidRPr="0022702A">
        <w:rPr>
          <w:rStyle w:val="StyleUnderline"/>
          <w:highlight w:val="green"/>
        </w:rPr>
        <w:t xml:space="preserve"> in</w:t>
      </w:r>
      <w:r w:rsidRPr="00FF379A">
        <w:rPr>
          <w:rStyle w:val="StyleUnderline"/>
        </w:rPr>
        <w:t xml:space="preserve"> the </w:t>
      </w:r>
      <w:r w:rsidRPr="007D6949">
        <w:rPr>
          <w:rStyle w:val="Emphasis"/>
        </w:rPr>
        <w:t>theoretical formulations</w:t>
      </w:r>
      <w:r w:rsidRPr="007D6949">
        <w:rPr>
          <w:rStyle w:val="StyleUnderline"/>
        </w:rPr>
        <w:t xml:space="preserve"> </w:t>
      </w:r>
      <w:r w:rsidRPr="0022702A">
        <w:rPr>
          <w:rStyle w:val="StyleUnderline"/>
          <w:highlight w:val="green"/>
        </w:rPr>
        <w:t>and</w:t>
      </w:r>
      <w:r w:rsidRPr="00FF379A">
        <w:rPr>
          <w:rStyle w:val="StyleUnderline"/>
        </w:rPr>
        <w:t xml:space="preserve"> the </w:t>
      </w:r>
      <w:r w:rsidRPr="007D6949">
        <w:rPr>
          <w:rStyle w:val="Emphasis"/>
        </w:rPr>
        <w:t>possibility of complementarity</w:t>
      </w:r>
      <w:r w:rsidRPr="007D6949">
        <w:rPr>
          <w:rStyle w:val="StyleUnderline"/>
        </w:rPr>
        <w:t xml:space="preserve"> by </w:t>
      </w:r>
      <w:r w:rsidRPr="0022702A">
        <w:rPr>
          <w:rStyle w:val="Emphasis"/>
          <w:highlight w:val="green"/>
        </w:rPr>
        <w:t>other theories</w:t>
      </w:r>
      <w:r w:rsidRPr="00FF379A">
        <w:rPr>
          <w:rStyle w:val="StyleUnderline"/>
        </w:rPr>
        <w:t xml:space="preserve"> and approaches”</w:t>
      </w:r>
      <w:r w:rsidRPr="004E2043">
        <w:rPr>
          <w:sz w:val="16"/>
        </w:rPr>
        <w:t xml:space="preserve"> (p. 12). </w:t>
      </w:r>
      <w:r w:rsidRPr="00FF379A">
        <w:rPr>
          <w:rStyle w:val="StyleUnderline"/>
        </w:rPr>
        <w:t>This</w:t>
      </w:r>
      <w:r w:rsidRPr="004E2043">
        <w:rPr>
          <w:sz w:val="16"/>
        </w:rPr>
        <w:t xml:space="preserve"> section discusses the </w:t>
      </w:r>
      <w:r w:rsidRPr="00FF379A">
        <w:rPr>
          <w:rStyle w:val="StyleUnderline"/>
        </w:rPr>
        <w:t xml:space="preserve">added value of scenario analysis as a </w:t>
      </w:r>
      <w:r w:rsidRPr="00FF379A">
        <w:rPr>
          <w:rStyle w:val="Emphasis"/>
        </w:rPr>
        <w:t>complementary approach</w:t>
      </w:r>
      <w:r w:rsidRPr="00FF379A">
        <w:rPr>
          <w:rStyle w:val="StyleUnderline"/>
        </w:rPr>
        <w:t xml:space="preserve"> to </w:t>
      </w:r>
      <w:r w:rsidRPr="00FF379A">
        <w:rPr>
          <w:rStyle w:val="Emphasis"/>
        </w:rPr>
        <w:t>traditional IR methods</w:t>
      </w:r>
      <w:r w:rsidRPr="00FF379A">
        <w:rPr>
          <w:rStyle w:val="StyleUnderline"/>
        </w:rPr>
        <w:t>.</w:t>
      </w:r>
      <w:r w:rsidRPr="004E2043">
        <w:rPr>
          <w:sz w:val="16"/>
        </w:rPr>
        <w:t xml:space="preserve"> The </w:t>
      </w:r>
      <w:r w:rsidRPr="009910F1">
        <w:rPr>
          <w:rStyle w:val="StyleUnderline"/>
        </w:rPr>
        <w:t xml:space="preserve">most obvious </w:t>
      </w:r>
      <w:r w:rsidRPr="0022702A">
        <w:rPr>
          <w:rStyle w:val="StyleUnderline"/>
          <w:highlight w:val="green"/>
        </w:rPr>
        <w:t xml:space="preserve">advantage of </w:t>
      </w:r>
      <w:r w:rsidRPr="0022702A">
        <w:rPr>
          <w:rStyle w:val="Emphasis"/>
          <w:highlight w:val="green"/>
        </w:rPr>
        <w:t>scenario analysis</w:t>
      </w:r>
      <w:r w:rsidRPr="00901A6D">
        <w:rPr>
          <w:rStyle w:val="Emphasis"/>
        </w:rPr>
        <w:t xml:space="preserve"> as a methodology</w:t>
      </w:r>
      <w:r w:rsidRPr="004E2043">
        <w:rPr>
          <w:sz w:val="16"/>
        </w:rPr>
        <w:t xml:space="preserve">, grounded in the reservoir of foresight studies, </w:t>
      </w:r>
      <w:r w:rsidRPr="0022702A">
        <w:rPr>
          <w:rStyle w:val="StyleUnderline"/>
          <w:highlight w:val="green"/>
        </w:rPr>
        <w:t>lies</w:t>
      </w:r>
      <w:r w:rsidRPr="004E2043">
        <w:rPr>
          <w:sz w:val="16"/>
        </w:rPr>
        <w:t xml:space="preserve"> by definition </w:t>
      </w:r>
      <w:r w:rsidRPr="0022702A">
        <w:rPr>
          <w:rStyle w:val="StyleUnderline"/>
          <w:highlight w:val="green"/>
        </w:rPr>
        <w:t>in</w:t>
      </w:r>
      <w:r w:rsidRPr="007D6949">
        <w:rPr>
          <w:rStyle w:val="StyleUnderline"/>
        </w:rPr>
        <w:t xml:space="preserve"> its </w:t>
      </w:r>
      <w:r w:rsidRPr="0022702A">
        <w:rPr>
          <w:rStyle w:val="StyleUnderline"/>
          <w:highlight w:val="green"/>
        </w:rPr>
        <w:t xml:space="preserve">ability to </w:t>
      </w:r>
      <w:r w:rsidRPr="0022702A">
        <w:rPr>
          <w:rStyle w:val="Emphasis"/>
          <w:highlight w:val="green"/>
        </w:rPr>
        <w:t>tackle future</w:t>
      </w:r>
      <w:r w:rsidRPr="007D6949">
        <w:rPr>
          <w:rStyle w:val="Emphasis"/>
        </w:rPr>
        <w:t xml:space="preserve"> event</w:t>
      </w:r>
      <w:r w:rsidRPr="0022702A">
        <w:rPr>
          <w:rStyle w:val="Emphasis"/>
          <w:highlight w:val="green"/>
        </w:rPr>
        <w:t>s</w:t>
      </w:r>
      <w:r w:rsidRPr="007D6949">
        <w:rPr>
          <w:rStyle w:val="StyleUnderline"/>
        </w:rPr>
        <w:t>.</w:t>
      </w:r>
      <w:r w:rsidRPr="004E2043">
        <w:rPr>
          <w:sz w:val="16"/>
        </w:rPr>
        <w:t xml:space="preserve"> As mentioned before, </w:t>
      </w:r>
      <w:r w:rsidRPr="004E2043">
        <w:rPr>
          <w:rStyle w:val="StyleUnderline"/>
        </w:rPr>
        <w:t>there are no specified instruments within traditional IR methods which would allow scholars to go beyond past and present.</w:t>
      </w:r>
      <w:r w:rsidRPr="004E2043">
        <w:rPr>
          <w:sz w:val="16"/>
        </w:rPr>
        <w:t xml:space="preserve"> The only exception is forecasting, one of the formal methods in IR, which is, however, distinctly different from foresight.</w:t>
      </w:r>
    </w:p>
    <w:p w14:paraId="6BFEBAF1" w14:textId="77777777" w:rsidR="008B7A25" w:rsidRPr="007738D8" w:rsidRDefault="008B7A25" w:rsidP="008B7A25">
      <w:pPr>
        <w:rPr>
          <w:sz w:val="16"/>
        </w:rPr>
      </w:pPr>
      <w:r w:rsidRPr="007738D8">
        <w:rPr>
          <w:sz w:val="16"/>
        </w:rPr>
        <w:t xml:space="preserve">The underlying logic of forecasting is to provide predictions about the future by drawing on mathematical models and big data-sets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scenario approaches, scholars can thus account for evolving dynamics and discuss such timely issues as the consequences of Brexit for both </w:t>
      </w:r>
      <w:r w:rsidRPr="007738D8">
        <w:rPr>
          <w:sz w:val="16"/>
        </w:rPr>
        <w:lastRenderedPageBreak/>
        <w:t>British and EU-security, economics and politics (</w:t>
      </w:r>
      <w:proofErr w:type="spellStart"/>
      <w:r w:rsidRPr="007738D8">
        <w:rPr>
          <w:sz w:val="16"/>
        </w:rPr>
        <w:t>Brakman</w:t>
      </w:r>
      <w:proofErr w:type="spellEnd"/>
      <w:r w:rsidRPr="007738D8">
        <w:rPr>
          <w:sz w:val="16"/>
        </w:rPr>
        <w:t xml:space="preserve">, </w:t>
      </w:r>
      <w:proofErr w:type="spellStart"/>
      <w:r w:rsidRPr="007738D8">
        <w:rPr>
          <w:sz w:val="16"/>
        </w:rPr>
        <w:t>Garretsen</w:t>
      </w:r>
      <w:proofErr w:type="spellEnd"/>
      <w:r w:rsidRPr="007738D8">
        <w:rPr>
          <w:sz w:val="16"/>
        </w:rPr>
        <w:t xml:space="preserve">, &amp; Kohl, 2018; </w:t>
      </w:r>
      <w:proofErr w:type="spellStart"/>
      <w:r w:rsidRPr="007738D8">
        <w:rPr>
          <w:sz w:val="16"/>
        </w:rPr>
        <w:t>Martill</w:t>
      </w:r>
      <w:proofErr w:type="spellEnd"/>
      <w:r w:rsidRPr="007738D8">
        <w:rPr>
          <w:sz w:val="16"/>
        </w:rPr>
        <w:t xml:space="preserve"> &amp; Sus, 2018; </w:t>
      </w:r>
      <w:proofErr w:type="spellStart"/>
      <w:r w:rsidRPr="007738D8">
        <w:rPr>
          <w:sz w:val="16"/>
        </w:rPr>
        <w:t>Musolff</w:t>
      </w:r>
      <w:proofErr w:type="spellEnd"/>
      <w:r w:rsidRPr="007738D8">
        <w:rPr>
          <w:sz w:val="16"/>
        </w:rPr>
        <w:t xml:space="preserve">, 2017; </w:t>
      </w:r>
      <w:proofErr w:type="spellStart"/>
      <w:r w:rsidRPr="007738D8">
        <w:rPr>
          <w:sz w:val="16"/>
        </w:rPr>
        <w:t>Verschueren</w:t>
      </w:r>
      <w:proofErr w:type="spellEnd"/>
      <w:r w:rsidRPr="007738D8">
        <w:rPr>
          <w:sz w:val="16"/>
        </w:rPr>
        <w:t xml:space="preserve">, 2017; Ziv et al., 2018). Yet, </w:t>
      </w:r>
      <w:r w:rsidRPr="004E2043">
        <w:rPr>
          <w:rStyle w:val="StyleUnderline"/>
        </w:rPr>
        <w:t>scenario analysis offers more than the possibility to talk about the future.</w:t>
      </w:r>
      <w:r w:rsidRPr="007738D8">
        <w:rPr>
          <w:sz w:val="16"/>
        </w:rPr>
        <w:t xml:space="preserve"> We see a fourfold merit of adding scenario analysis to the range of methods applied by IR scholars.</w:t>
      </w:r>
    </w:p>
    <w:p w14:paraId="2656ACE8" w14:textId="77777777" w:rsidR="008B7A25" w:rsidRPr="006D15A6" w:rsidRDefault="008B7A25" w:rsidP="008B7A25">
      <w:pPr>
        <w:rPr>
          <w:sz w:val="16"/>
          <w:szCs w:val="16"/>
        </w:rPr>
      </w:pPr>
      <w:r w:rsidRPr="006D15A6">
        <w:rPr>
          <w:sz w:val="16"/>
          <w:szCs w:val="16"/>
        </w:rPr>
        <w:t>Confronting enduring assumptions</w:t>
      </w:r>
    </w:p>
    <w:p w14:paraId="663415C6" w14:textId="77777777" w:rsidR="008B7A25" w:rsidRPr="008B1363" w:rsidRDefault="008B7A25" w:rsidP="008B7A25">
      <w:pPr>
        <w:rPr>
          <w:rStyle w:val="StyleUnderline"/>
        </w:rPr>
      </w:pPr>
      <w:r w:rsidRPr="008B1363">
        <w:rPr>
          <w:sz w:val="16"/>
        </w:rPr>
        <w:t xml:space="preserve">As we presented in the previous section, the main feature of </w:t>
      </w:r>
      <w:r w:rsidRPr="006D15A6">
        <w:rPr>
          <w:rStyle w:val="StyleUnderline"/>
        </w:rPr>
        <w:t>explorative scenarios</w:t>
      </w:r>
      <w:r w:rsidRPr="008B1363">
        <w:rPr>
          <w:sz w:val="16"/>
        </w:rPr>
        <w:t xml:space="preserve">, which are the subject of this paper, is to </w:t>
      </w:r>
      <w:r w:rsidRPr="006D15A6">
        <w:rPr>
          <w:rStyle w:val="Emphasis"/>
        </w:rPr>
        <w:t>stimulate creative thinking</w:t>
      </w:r>
      <w:r w:rsidRPr="006D15A6">
        <w:rPr>
          <w:rStyle w:val="StyleUnderline"/>
        </w:rPr>
        <w:t xml:space="preserve"> by </w:t>
      </w:r>
      <w:r w:rsidRPr="006D15A6">
        <w:rPr>
          <w:rStyle w:val="Emphasis"/>
        </w:rPr>
        <w:t>challenging</w:t>
      </w:r>
      <w:r w:rsidRPr="006D15A6">
        <w:rPr>
          <w:rStyle w:val="StyleUnderline"/>
        </w:rPr>
        <w:t xml:space="preserve"> the </w:t>
      </w:r>
      <w:r w:rsidRPr="006D15A6">
        <w:rPr>
          <w:rStyle w:val="Emphasis"/>
        </w:rPr>
        <w:t>deeply held assumptions of their authors</w:t>
      </w:r>
      <w:r w:rsidRPr="006D15A6">
        <w:rPr>
          <w:rStyle w:val="StyleUnderline"/>
        </w:rPr>
        <w:t>.</w:t>
      </w:r>
      <w:r w:rsidRPr="008B1363">
        <w:rPr>
          <w:sz w:val="16"/>
        </w:rPr>
        <w:t xml:space="preserve"> In other words, </w:t>
      </w:r>
      <w:r w:rsidRPr="0022702A">
        <w:rPr>
          <w:rStyle w:val="StyleUnderline"/>
          <w:highlight w:val="green"/>
        </w:rPr>
        <w:t>this method</w:t>
      </w:r>
      <w:r w:rsidRPr="006D15A6">
        <w:rPr>
          <w:rStyle w:val="StyleUnderline"/>
        </w:rPr>
        <w:t xml:space="preserve"> is helpful for </w:t>
      </w:r>
      <w:r w:rsidRPr="0022702A">
        <w:rPr>
          <w:rStyle w:val="Emphasis"/>
          <w:highlight w:val="green"/>
        </w:rPr>
        <w:t>overcom</w:t>
      </w:r>
      <w:r w:rsidRPr="006D15A6">
        <w:rPr>
          <w:rStyle w:val="Emphasis"/>
        </w:rPr>
        <w:t>ing</w:t>
      </w:r>
      <w:r w:rsidRPr="006D15A6">
        <w:rPr>
          <w:rStyle w:val="StyleUnderline"/>
        </w:rPr>
        <w:t xml:space="preserve"> enduring </w:t>
      </w:r>
      <w:r w:rsidRPr="0022702A">
        <w:rPr>
          <w:rStyle w:val="Emphasis"/>
          <w:highlight w:val="green"/>
        </w:rPr>
        <w:t>cognitive biases</w:t>
      </w:r>
      <w:r w:rsidRPr="006D15A6">
        <w:rPr>
          <w:rStyle w:val="StyleUnderline"/>
        </w:rPr>
        <w:t xml:space="preserve">—mental errors </w:t>
      </w:r>
      <w:r w:rsidRPr="0022702A">
        <w:rPr>
          <w:rStyle w:val="StyleUnderline"/>
          <w:highlight w:val="green"/>
        </w:rPr>
        <w:t xml:space="preserve">such as </w:t>
      </w:r>
      <w:r w:rsidRPr="0022702A">
        <w:rPr>
          <w:rStyle w:val="Emphasis"/>
          <w:highlight w:val="green"/>
        </w:rPr>
        <w:t>linearity</w:t>
      </w:r>
      <w:r w:rsidRPr="006D15A6">
        <w:rPr>
          <w:rStyle w:val="StyleUnderline"/>
        </w:rPr>
        <w:t xml:space="preserve">, </w:t>
      </w:r>
      <w:r w:rsidRPr="00F16BA1">
        <w:rPr>
          <w:rStyle w:val="Emphasis"/>
        </w:rPr>
        <w:t>presentism</w:t>
      </w:r>
      <w:r w:rsidRPr="006D15A6">
        <w:rPr>
          <w:rStyle w:val="StyleUnderline"/>
        </w:rPr>
        <w:t xml:space="preserve">, </w:t>
      </w:r>
      <w:r w:rsidRPr="0022702A">
        <w:rPr>
          <w:rStyle w:val="StyleUnderline"/>
          <w:highlight w:val="green"/>
        </w:rPr>
        <w:t xml:space="preserve">and </w:t>
      </w:r>
      <w:r w:rsidRPr="0022702A">
        <w:rPr>
          <w:rStyle w:val="Emphasis"/>
          <w:highlight w:val="green"/>
        </w:rPr>
        <w:t>group think</w:t>
      </w:r>
      <w:r w:rsidRPr="007D6949">
        <w:rPr>
          <w:rStyle w:val="StyleUnderline"/>
        </w:rPr>
        <w:t xml:space="preserve"> caused by the </w:t>
      </w:r>
      <w:r w:rsidRPr="007D6949">
        <w:rPr>
          <w:rStyle w:val="Emphasis"/>
        </w:rPr>
        <w:t>subconscious</w:t>
      </w:r>
      <w:r w:rsidRPr="006D15A6">
        <w:rPr>
          <w:rStyle w:val="StyleUnderline"/>
        </w:rPr>
        <w:t xml:space="preserve"> and </w:t>
      </w:r>
      <w:r w:rsidRPr="006D15A6">
        <w:rPr>
          <w:rStyle w:val="Emphasis"/>
        </w:rPr>
        <w:t>simplified information processing of humans</w:t>
      </w:r>
      <w:r w:rsidRPr="008B1363">
        <w:rPr>
          <w:sz w:val="16"/>
        </w:rPr>
        <w:t xml:space="preserve"> (Heuer, 1999, pp. 111– 112). </w:t>
      </w:r>
      <w:r w:rsidRPr="00F16BA1">
        <w:rPr>
          <w:rStyle w:val="StyleUnderline"/>
        </w:rPr>
        <w:t>Humans have the tendencies to focus on the present at the expense of the future and to think about the future in linear terms by extrapolating past trends into the future.</w:t>
      </w:r>
      <w:r w:rsidRPr="008B1363">
        <w:rPr>
          <w:sz w:val="16"/>
        </w:rPr>
        <w:t xml:space="preserve"> As Gaddis (1992) points out, “we tend to bias our historical and our theoretical analyses too much toward continuity (…) </w:t>
      </w:r>
      <w:r w:rsidRPr="00F16BA1">
        <w:rPr>
          <w:rStyle w:val="StyleUnderline"/>
        </w:rPr>
        <w:t>we rarely</w:t>
      </w:r>
      <w:r w:rsidRPr="008B1363">
        <w:rPr>
          <w:sz w:val="16"/>
        </w:rPr>
        <w:t xml:space="preserve"> find a way to </w:t>
      </w:r>
      <w:r w:rsidRPr="00F16BA1">
        <w:rPr>
          <w:rStyle w:val="StyleUnderline"/>
        </w:rPr>
        <w:t xml:space="preserve">introduce </w:t>
      </w:r>
      <w:r w:rsidRPr="00F16BA1">
        <w:rPr>
          <w:rStyle w:val="Emphasis"/>
        </w:rPr>
        <w:t>discontinuities into theory</w:t>
      </w:r>
      <w:r w:rsidRPr="008B1363">
        <w:rPr>
          <w:sz w:val="16"/>
        </w:rPr>
        <w:t xml:space="preserve">, </w:t>
      </w:r>
      <w:r w:rsidRPr="008B1363">
        <w:rPr>
          <w:rStyle w:val="StyleUnderline"/>
        </w:rPr>
        <w:t>or to attempt to determine what causes them to happen</w:t>
      </w:r>
      <w:r w:rsidRPr="008B1363">
        <w:rPr>
          <w:sz w:val="16"/>
        </w:rPr>
        <w:t xml:space="preserve">” (p. 52). Even if Gaddis does not explicitly mention scenarios, he refers to the concepts underlying scenario approaches (Han, 2011, p. 51). </w:t>
      </w:r>
      <w:r w:rsidRPr="00EB3315">
        <w:rPr>
          <w:rStyle w:val="StyleUnderline"/>
        </w:rPr>
        <w:t>Scenario analysis attends to “</w:t>
      </w:r>
      <w:r w:rsidRPr="00EB3315">
        <w:rPr>
          <w:rStyle w:val="Emphasis"/>
        </w:rPr>
        <w:t>deeper</w:t>
      </w:r>
      <w:r w:rsidRPr="00EB3315">
        <w:rPr>
          <w:rStyle w:val="StyleUnderline"/>
        </w:rPr>
        <w:t xml:space="preserve">, otherwise left </w:t>
      </w:r>
      <w:r w:rsidRPr="00EB3315">
        <w:rPr>
          <w:rStyle w:val="Emphasis"/>
        </w:rPr>
        <w:t>implicit</w:t>
      </w:r>
      <w:r w:rsidRPr="00EB3315">
        <w:rPr>
          <w:rStyle w:val="StyleUnderline"/>
        </w:rPr>
        <w:t xml:space="preserve">, </w:t>
      </w:r>
      <w:r w:rsidRPr="00EB3315">
        <w:rPr>
          <w:rStyle w:val="Emphasis"/>
        </w:rPr>
        <w:t>assumptions</w:t>
      </w:r>
      <w:r w:rsidRPr="00EB3315">
        <w:rPr>
          <w:rStyle w:val="StyleUnderline"/>
        </w:rPr>
        <w:t xml:space="preserve"> about </w:t>
      </w:r>
      <w:r w:rsidRPr="00EB3315">
        <w:rPr>
          <w:rStyle w:val="Emphasis"/>
        </w:rPr>
        <w:t>continuous</w:t>
      </w:r>
      <w:r w:rsidRPr="00EB3315">
        <w:rPr>
          <w:rStyle w:val="StyleUnderline"/>
        </w:rPr>
        <w:t xml:space="preserve"> and </w:t>
      </w:r>
      <w:r w:rsidRPr="00EB3315">
        <w:rPr>
          <w:rStyle w:val="Emphasis"/>
        </w:rPr>
        <w:t>linear patterns of development</w:t>
      </w:r>
      <w:r w:rsidRPr="00EB3315">
        <w:rPr>
          <w:rStyle w:val="StyleUnderline"/>
        </w:rPr>
        <w:t>”</w:t>
      </w:r>
      <w:r w:rsidRPr="008B1363">
        <w:rPr>
          <w:sz w:val="16"/>
        </w:rPr>
        <w:t xml:space="preserve"> (Wilkinson et al., 2013, p. 707). The </w:t>
      </w:r>
      <w:r w:rsidRPr="0022702A">
        <w:rPr>
          <w:rStyle w:val="Emphasis"/>
          <w:highlight w:val="green"/>
        </w:rPr>
        <w:t>process</w:t>
      </w:r>
      <w:r w:rsidRPr="008B1363">
        <w:rPr>
          <w:rStyle w:val="Emphasis"/>
        </w:rPr>
        <w:t xml:space="preserve"> of scenario development</w:t>
      </w:r>
      <w:r w:rsidRPr="008B1363">
        <w:rPr>
          <w:rStyle w:val="StyleUnderline"/>
        </w:rPr>
        <w:t xml:space="preserve"> </w:t>
      </w:r>
      <w:r w:rsidRPr="0022702A">
        <w:rPr>
          <w:rStyle w:val="StyleUnderline"/>
          <w:highlight w:val="green"/>
        </w:rPr>
        <w:t>invites</w:t>
      </w:r>
      <w:r w:rsidRPr="008B1363">
        <w:rPr>
          <w:rStyle w:val="StyleUnderline"/>
        </w:rPr>
        <w:t xml:space="preserve"> the </w:t>
      </w:r>
      <w:r w:rsidRPr="0022702A">
        <w:rPr>
          <w:rStyle w:val="StyleUnderline"/>
          <w:highlight w:val="green"/>
        </w:rPr>
        <w:t>participants to</w:t>
      </w:r>
      <w:r w:rsidRPr="007D6949">
        <w:rPr>
          <w:rStyle w:val="StyleUnderline"/>
        </w:rPr>
        <w:t xml:space="preserve"> </w:t>
      </w:r>
      <w:r w:rsidRPr="007D6949">
        <w:rPr>
          <w:rStyle w:val="Emphasis"/>
        </w:rPr>
        <w:t>reveal</w:t>
      </w:r>
      <w:r w:rsidRPr="007D6949">
        <w:rPr>
          <w:rStyle w:val="StyleUnderline"/>
        </w:rPr>
        <w:t xml:space="preserve"> and </w:t>
      </w:r>
      <w:r w:rsidRPr="0022702A">
        <w:rPr>
          <w:rStyle w:val="Emphasis"/>
          <w:highlight w:val="green"/>
        </w:rPr>
        <w:t>question convictions</w:t>
      </w:r>
      <w:r w:rsidRPr="00EC1851">
        <w:rPr>
          <w:rStyle w:val="StyleUnderline"/>
        </w:rPr>
        <w:t xml:space="preserve"> </w:t>
      </w:r>
      <w:r w:rsidRPr="007D6949">
        <w:rPr>
          <w:rStyle w:val="StyleUnderline"/>
        </w:rPr>
        <w:t xml:space="preserve">which have </w:t>
      </w:r>
      <w:r w:rsidRPr="007D6949">
        <w:rPr>
          <w:rStyle w:val="Emphasis"/>
        </w:rPr>
        <w:t>so far remained unchallenged</w:t>
      </w:r>
      <w:r w:rsidRPr="007D6949">
        <w:rPr>
          <w:rStyle w:val="StyleUnderline"/>
        </w:rPr>
        <w:t xml:space="preserve">, </w:t>
      </w:r>
      <w:r w:rsidRPr="0022702A">
        <w:rPr>
          <w:rStyle w:val="StyleUnderline"/>
          <w:highlight w:val="green"/>
        </w:rPr>
        <w:t>and</w:t>
      </w:r>
      <w:r w:rsidRPr="008B1363">
        <w:rPr>
          <w:rStyle w:val="StyleUnderline"/>
        </w:rPr>
        <w:t xml:space="preserve"> to </w:t>
      </w:r>
      <w:r w:rsidRPr="007D6949">
        <w:rPr>
          <w:rStyle w:val="Emphasis"/>
        </w:rPr>
        <w:t>question</w:t>
      </w:r>
      <w:r w:rsidRPr="008B1363">
        <w:rPr>
          <w:rStyle w:val="Emphasis"/>
        </w:rPr>
        <w:t xml:space="preserve"> the </w:t>
      </w:r>
      <w:r w:rsidRPr="0022702A">
        <w:rPr>
          <w:rStyle w:val="Emphasis"/>
          <w:highlight w:val="green"/>
        </w:rPr>
        <w:t>linearity</w:t>
      </w:r>
      <w:r w:rsidRPr="007D6949">
        <w:rPr>
          <w:rStyle w:val="Emphasis"/>
        </w:rPr>
        <w:t xml:space="preserve"> of world developments</w:t>
      </w:r>
      <w:r w:rsidRPr="007D6949">
        <w:rPr>
          <w:rStyle w:val="StyleUnderline"/>
        </w:rPr>
        <w:t>.</w:t>
      </w:r>
    </w:p>
    <w:p w14:paraId="7734306E" w14:textId="77777777" w:rsidR="008B7A25" w:rsidRPr="002E4538" w:rsidRDefault="008B7A25" w:rsidP="008B7A25">
      <w:pPr>
        <w:rPr>
          <w:sz w:val="16"/>
        </w:rPr>
      </w:pPr>
      <w:r w:rsidRPr="002E4538">
        <w:rPr>
          <w:sz w:val="16"/>
        </w:rPr>
        <w:t xml:space="preserve">The </w:t>
      </w:r>
      <w:r w:rsidRPr="00D51D59">
        <w:rPr>
          <w:rStyle w:val="StyleUnderline"/>
        </w:rPr>
        <w:t xml:space="preserve">ability of </w:t>
      </w:r>
      <w:r w:rsidRPr="00D51D59">
        <w:rPr>
          <w:rStyle w:val="Emphasis"/>
        </w:rPr>
        <w:t>reexamining one’s own assumptions</w:t>
      </w:r>
      <w:r w:rsidRPr="00D51D59">
        <w:rPr>
          <w:rStyle w:val="StyleUnderline"/>
        </w:rPr>
        <w:t xml:space="preserve"> and going </w:t>
      </w:r>
      <w:r w:rsidRPr="00D51D59">
        <w:rPr>
          <w:rStyle w:val="Emphasis"/>
        </w:rPr>
        <w:t>beyond linear patterns</w:t>
      </w:r>
      <w:r w:rsidRPr="00D51D59">
        <w:rPr>
          <w:rStyle w:val="StyleUnderline"/>
        </w:rPr>
        <w:t xml:space="preserve"> of development is </w:t>
      </w:r>
      <w:r w:rsidRPr="00EB3315">
        <w:rPr>
          <w:rStyle w:val="Emphasis"/>
        </w:rPr>
        <w:t>essential</w:t>
      </w:r>
      <w:r w:rsidRPr="00EB3315">
        <w:rPr>
          <w:rStyle w:val="StyleUnderline"/>
        </w:rPr>
        <w:t xml:space="preserve"> for </w:t>
      </w:r>
      <w:r w:rsidRPr="00EB3315">
        <w:rPr>
          <w:rStyle w:val="Emphasis"/>
        </w:rPr>
        <w:t>IR scholarship</w:t>
      </w:r>
      <w:r w:rsidRPr="00EB3315">
        <w:rPr>
          <w:rStyle w:val="StyleUnderline"/>
        </w:rPr>
        <w:t>.</w:t>
      </w:r>
      <w:r w:rsidRPr="002E4538">
        <w:rPr>
          <w:sz w:val="16"/>
        </w:rPr>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w:t>
      </w:r>
      <w:proofErr w:type="spellStart"/>
      <w:r w:rsidRPr="002E4538">
        <w:rPr>
          <w:sz w:val="16"/>
        </w:rPr>
        <w:t>Kenzer</w:t>
      </w:r>
      <w:proofErr w:type="spellEnd"/>
      <w:r w:rsidRPr="002E4538">
        <w:rPr>
          <w:sz w:val="16"/>
        </w:rPr>
        <w:t>, &amp; Peterson, 2015). Interestingly, since the rise of China became evident, the United States debate on its future has been marked by a similar linearity of thought, leading to single-outcome predictions of China’s long-term future (</w:t>
      </w:r>
      <w:proofErr w:type="spellStart"/>
      <w:r w:rsidRPr="002E4538">
        <w:rPr>
          <w:sz w:val="16"/>
        </w:rPr>
        <w:t>Kerbel</w:t>
      </w:r>
      <w:proofErr w:type="spellEnd"/>
      <w:r w:rsidRPr="002E4538">
        <w:rPr>
          <w:sz w:val="16"/>
        </w:rPr>
        <w:t xml:space="preserve">, 2004). In both cases, the discipline proved incapable of anticipating events of such importance, because scholars took for granted the status quo instead of confronting their bias towards linearity and detect manifestations of upcoming change. As a result, two major geopolitical surprises—the end of the Cold War and the rise of China have at first been neglected, forcing academia to catch up. </w:t>
      </w:r>
    </w:p>
    <w:p w14:paraId="2832F48F" w14:textId="77777777" w:rsidR="008B7A25" w:rsidRPr="00656316" w:rsidRDefault="008B7A25" w:rsidP="008B7A25">
      <w:pPr>
        <w:rPr>
          <w:sz w:val="16"/>
        </w:rPr>
      </w:pPr>
      <w:r w:rsidRPr="00656316">
        <w:rPr>
          <w:sz w:val="16"/>
        </w:rPr>
        <w:t xml:space="preserve">Against this backdrop, </w:t>
      </w:r>
      <w:r w:rsidRPr="0022702A">
        <w:rPr>
          <w:rStyle w:val="StyleUnderline"/>
          <w:highlight w:val="green"/>
        </w:rPr>
        <w:t>foresight helps</w:t>
      </w:r>
      <w:r w:rsidRPr="00C31523">
        <w:rPr>
          <w:rStyle w:val="StyleUnderline"/>
        </w:rPr>
        <w:t xml:space="preserve"> IR </w:t>
      </w:r>
      <w:r w:rsidRPr="0022702A">
        <w:rPr>
          <w:rStyle w:val="StyleUnderline"/>
          <w:highlight w:val="green"/>
        </w:rPr>
        <w:t>scholars</w:t>
      </w:r>
      <w:r w:rsidRPr="00C31523">
        <w:rPr>
          <w:rStyle w:val="StyleUnderline"/>
        </w:rPr>
        <w:t xml:space="preserve"> to </w:t>
      </w:r>
      <w:r w:rsidRPr="0022702A">
        <w:rPr>
          <w:rStyle w:val="Emphasis"/>
          <w:highlight w:val="green"/>
        </w:rPr>
        <w:t>exit</w:t>
      </w:r>
      <w:r w:rsidRPr="00C31523">
        <w:rPr>
          <w:rStyle w:val="StyleUnderline"/>
        </w:rPr>
        <w:t xml:space="preserve"> the </w:t>
      </w:r>
      <w:r w:rsidRPr="0022702A">
        <w:rPr>
          <w:rStyle w:val="Emphasis"/>
          <w:highlight w:val="green"/>
        </w:rPr>
        <w:t>tunnel vision</w:t>
      </w:r>
      <w:r w:rsidRPr="0022702A">
        <w:rPr>
          <w:rStyle w:val="StyleUnderline"/>
          <w:highlight w:val="green"/>
        </w:rPr>
        <w:t xml:space="preserve"> on</w:t>
      </w:r>
      <w:r w:rsidRPr="00C31523">
        <w:rPr>
          <w:rStyle w:val="StyleUnderline"/>
        </w:rPr>
        <w:t xml:space="preserve"> world </w:t>
      </w:r>
      <w:r w:rsidRPr="0022702A">
        <w:rPr>
          <w:rStyle w:val="StyleUnderline"/>
          <w:highlight w:val="green"/>
        </w:rPr>
        <w:t>affairs</w:t>
      </w:r>
      <w:r w:rsidRPr="00C31523">
        <w:rPr>
          <w:rStyle w:val="StyleUnderline"/>
        </w:rPr>
        <w:t xml:space="preserve"> and discover potentially valuable nonlinear lines of development. </w:t>
      </w:r>
      <w:r w:rsidRPr="0022702A">
        <w:rPr>
          <w:rStyle w:val="StyleUnderline"/>
          <w:highlight w:val="green"/>
        </w:rPr>
        <w:t>These can be</w:t>
      </w:r>
      <w:r w:rsidRPr="00C31523">
        <w:rPr>
          <w:rStyle w:val="StyleUnderline"/>
        </w:rPr>
        <w:t xml:space="preserve"> </w:t>
      </w:r>
      <w:r w:rsidRPr="007D6949">
        <w:rPr>
          <w:rStyle w:val="StyleUnderline"/>
        </w:rPr>
        <w:t xml:space="preserve">both </w:t>
      </w:r>
      <w:r w:rsidRPr="007D6949">
        <w:rPr>
          <w:rStyle w:val="Emphasis"/>
        </w:rPr>
        <w:t>innovative</w:t>
      </w:r>
      <w:r w:rsidRPr="007D6949">
        <w:rPr>
          <w:rStyle w:val="StyleUnderline"/>
        </w:rPr>
        <w:t xml:space="preserve"> in terms of </w:t>
      </w:r>
      <w:r w:rsidRPr="007D6949">
        <w:rPr>
          <w:rStyle w:val="Emphasis"/>
        </w:rPr>
        <w:t>scholarship</w:t>
      </w:r>
      <w:r w:rsidRPr="007D6949">
        <w:rPr>
          <w:rStyle w:val="StyleUnderline"/>
        </w:rPr>
        <w:t xml:space="preserve">, and </w:t>
      </w:r>
      <w:r w:rsidRPr="0022702A">
        <w:rPr>
          <w:rStyle w:val="Emphasis"/>
          <w:highlight w:val="green"/>
        </w:rPr>
        <w:t>policy-relevant</w:t>
      </w:r>
      <w:r w:rsidRPr="00C31523">
        <w:rPr>
          <w:rStyle w:val="StyleUnderline"/>
        </w:rPr>
        <w:t xml:space="preserve"> by </w:t>
      </w:r>
      <w:r w:rsidRPr="007D6949">
        <w:rPr>
          <w:rStyle w:val="StyleUnderline"/>
        </w:rPr>
        <w:t xml:space="preserve">offering a </w:t>
      </w:r>
      <w:r w:rsidRPr="007D6949">
        <w:rPr>
          <w:rStyle w:val="Emphasis"/>
        </w:rPr>
        <w:t>reflection</w:t>
      </w:r>
      <w:r w:rsidRPr="007D6949">
        <w:rPr>
          <w:rStyle w:val="StyleUnderline"/>
        </w:rPr>
        <w:t xml:space="preserve"> on </w:t>
      </w:r>
      <w:r w:rsidRPr="007D6949">
        <w:rPr>
          <w:rStyle w:val="Emphasis"/>
        </w:rPr>
        <w:t>unexpected discontinuities</w:t>
      </w:r>
      <w:r w:rsidRPr="007D6949">
        <w:rPr>
          <w:rStyle w:val="StyleUnderline"/>
        </w:rPr>
        <w:t>.</w:t>
      </w:r>
      <w:r w:rsidRPr="007D6949">
        <w:rPr>
          <w:sz w:val="16"/>
        </w:rPr>
        <w:t xml:space="preserve"> Thus, </w:t>
      </w:r>
      <w:r w:rsidRPr="007D6949">
        <w:rPr>
          <w:rStyle w:val="StyleUnderline"/>
        </w:rPr>
        <w:t xml:space="preserve">it can facilitate the </w:t>
      </w:r>
      <w:r w:rsidRPr="007D6949">
        <w:rPr>
          <w:rStyle w:val="Emphasis"/>
        </w:rPr>
        <w:t>intellectual capability</w:t>
      </w:r>
      <w:r w:rsidRPr="007D6949">
        <w:rPr>
          <w:rStyle w:val="StyleUnderline"/>
        </w:rPr>
        <w:t xml:space="preserve"> to </w:t>
      </w:r>
      <w:r w:rsidRPr="007D6949">
        <w:rPr>
          <w:rStyle w:val="Emphasis"/>
        </w:rPr>
        <w:t>think the unthinkable</w:t>
      </w:r>
      <w:r w:rsidRPr="007D6949">
        <w:rPr>
          <w:sz w:val="16"/>
        </w:rPr>
        <w:t xml:space="preserve"> (Porter,</w:t>
      </w:r>
      <w:r w:rsidRPr="00656316">
        <w:rPr>
          <w:sz w:val="16"/>
        </w:rPr>
        <w:t xml:space="preserve"> 2016, p. 259).</w:t>
      </w:r>
    </w:p>
    <w:p w14:paraId="45DCCA85" w14:textId="77777777" w:rsidR="008B7A25" w:rsidRPr="000C2BA9" w:rsidRDefault="008B7A25" w:rsidP="008B7A25">
      <w:pPr>
        <w:rPr>
          <w:sz w:val="16"/>
          <w:szCs w:val="16"/>
          <w:highlight w:val="green"/>
        </w:rPr>
      </w:pPr>
      <w:r w:rsidRPr="000C2BA9">
        <w:rPr>
          <w:sz w:val="16"/>
          <w:szCs w:val="16"/>
          <w:highlight w:val="green"/>
        </w:rPr>
        <w:t>Bringing forward new research questions</w:t>
      </w:r>
    </w:p>
    <w:p w14:paraId="42522F7A" w14:textId="77777777" w:rsidR="008B7A25" w:rsidRPr="000C2BA9" w:rsidRDefault="008B7A25" w:rsidP="008B7A25">
      <w:pPr>
        <w:rPr>
          <w:rStyle w:val="StyleUnderline"/>
          <w:highlight w:val="green"/>
        </w:rPr>
      </w:pPr>
      <w:r w:rsidRPr="000C2BA9">
        <w:rPr>
          <w:rStyle w:val="StyleUnderline"/>
          <w:highlight w:val="green"/>
        </w:rPr>
        <w:t xml:space="preserve">Scenario analysis starts with </w:t>
      </w:r>
      <w:r w:rsidRPr="000C2BA9">
        <w:rPr>
          <w:rStyle w:val="Emphasis"/>
          <w:highlight w:val="green"/>
        </w:rPr>
        <w:t>confronting one’s enduring assumptions</w:t>
      </w:r>
      <w:r w:rsidRPr="000C2BA9">
        <w:rPr>
          <w:rStyle w:val="StyleUnderline"/>
          <w:highlight w:val="green"/>
        </w:rPr>
        <w:t xml:space="preserve"> and </w:t>
      </w:r>
      <w:r w:rsidRPr="000C2BA9">
        <w:rPr>
          <w:rStyle w:val="Emphasis"/>
          <w:highlight w:val="green"/>
        </w:rPr>
        <w:t>developing multiple causal possibilities</w:t>
      </w:r>
      <w:r w:rsidRPr="000C2BA9">
        <w:rPr>
          <w:rStyle w:val="StyleUnderline"/>
          <w:highlight w:val="green"/>
        </w:rPr>
        <w:t xml:space="preserve">, through which scholars can potentially discover topics </w:t>
      </w:r>
      <w:r w:rsidRPr="000C2BA9">
        <w:rPr>
          <w:rStyle w:val="StyleUnderline"/>
          <w:highlight w:val="green"/>
        </w:rPr>
        <w:lastRenderedPageBreak/>
        <w:t>that have not been examined before. One of the greatest challenges for any scholar is to identify innovative venues for research that might bring the discipline forward</w:t>
      </w:r>
      <w:r w:rsidRPr="000C2BA9">
        <w:rPr>
          <w:sz w:val="16"/>
          <w:highlight w:val="green"/>
        </w:rPr>
        <w:t xml:space="preserve"> and advance publicity for one’s work. In </w:t>
      </w:r>
      <w:proofErr w:type="spellStart"/>
      <w:r w:rsidRPr="000C2BA9">
        <w:rPr>
          <w:sz w:val="16"/>
          <w:highlight w:val="green"/>
        </w:rPr>
        <w:t>Lakatosian</w:t>
      </w:r>
      <w:proofErr w:type="spellEnd"/>
      <w:r w:rsidRPr="000C2BA9">
        <w:rPr>
          <w:sz w:val="16"/>
          <w:highlight w:val="green"/>
        </w:rPr>
        <w:t xml:space="preserve"> terms, such an ability is often considered an evidence of a progressive research program.10 </w:t>
      </w:r>
      <w:r w:rsidRPr="000C2BA9">
        <w:rPr>
          <w:rStyle w:val="StyleUnderline"/>
          <w:highlight w:val="green"/>
        </w:rPr>
        <w:t xml:space="preserve">Since the prime feature of scenario analysis is to </w:t>
      </w:r>
      <w:r w:rsidRPr="000C2BA9">
        <w:rPr>
          <w:rStyle w:val="Emphasis"/>
          <w:highlight w:val="green"/>
        </w:rPr>
        <w:t>detect rapid and significant shifts</w:t>
      </w:r>
      <w:r w:rsidRPr="000C2BA9">
        <w:rPr>
          <w:rStyle w:val="StyleUnderline"/>
          <w:highlight w:val="green"/>
        </w:rPr>
        <w:t xml:space="preserve"> in </w:t>
      </w:r>
      <w:r w:rsidRPr="000C2BA9">
        <w:rPr>
          <w:rStyle w:val="Emphasis"/>
          <w:highlight w:val="green"/>
        </w:rPr>
        <w:t>trajectories</w:t>
      </w:r>
      <w:r w:rsidRPr="000C2BA9">
        <w:rPr>
          <w:rStyle w:val="StyleUnderline"/>
          <w:highlight w:val="green"/>
        </w:rPr>
        <w:t xml:space="preserve">, or the </w:t>
      </w:r>
      <w:r w:rsidRPr="000C2BA9">
        <w:rPr>
          <w:rStyle w:val="Emphasis"/>
          <w:highlight w:val="green"/>
        </w:rPr>
        <w:t>forces behind them</w:t>
      </w:r>
      <w:r w:rsidRPr="000C2BA9">
        <w:rPr>
          <w:rStyle w:val="StyleUnderline"/>
          <w:highlight w:val="green"/>
        </w:rPr>
        <w:t>, this method succors</w:t>
      </w:r>
      <w:r w:rsidRPr="000C2BA9">
        <w:rPr>
          <w:sz w:val="16"/>
          <w:highlight w:val="green"/>
        </w:rPr>
        <w:t xml:space="preserve"> when defining new pressing topics for academia. In particular, as mentioned in the previous section, scenario analysis enables the detection of both weak signals and wild cards. By drawing attention to these hitherto overlooked but potentially pressing issues, </w:t>
      </w:r>
      <w:r w:rsidRPr="000C2BA9">
        <w:rPr>
          <w:rStyle w:val="StyleUnderline"/>
          <w:highlight w:val="green"/>
        </w:rPr>
        <w:t xml:space="preserve">scenario analysis can identify research agendas for </w:t>
      </w:r>
      <w:r w:rsidRPr="000C2BA9">
        <w:rPr>
          <w:rStyle w:val="Emphasis"/>
          <w:highlight w:val="green"/>
        </w:rPr>
        <w:t>further investigation</w:t>
      </w:r>
      <w:r w:rsidRPr="000C2BA9">
        <w:rPr>
          <w:sz w:val="16"/>
          <w:highlight w:val="green"/>
        </w:rPr>
        <w:t xml:space="preserve"> (</w:t>
      </w:r>
      <w:proofErr w:type="spellStart"/>
      <w:r w:rsidRPr="000C2BA9">
        <w:rPr>
          <w:sz w:val="16"/>
          <w:highlight w:val="green"/>
        </w:rPr>
        <w:t>Barma</w:t>
      </w:r>
      <w:proofErr w:type="spellEnd"/>
      <w:r w:rsidRPr="000C2BA9">
        <w:rPr>
          <w:sz w:val="16"/>
          <w:highlight w:val="green"/>
        </w:rPr>
        <w:t xml:space="preserve"> et al., 2016). Therefore, </w:t>
      </w:r>
      <w:r w:rsidRPr="000C2BA9">
        <w:rPr>
          <w:rStyle w:val="StyleUnderline"/>
          <w:highlight w:val="green"/>
        </w:rPr>
        <w:t xml:space="preserve">scenario analysis seems to be the right tool to </w:t>
      </w:r>
      <w:r w:rsidRPr="000C2BA9">
        <w:rPr>
          <w:rStyle w:val="Emphasis"/>
          <w:highlight w:val="green"/>
        </w:rPr>
        <w:t>advance innovative research</w:t>
      </w:r>
      <w:r w:rsidRPr="000C2BA9">
        <w:rPr>
          <w:rStyle w:val="StyleUnderline"/>
          <w:highlight w:val="green"/>
        </w:rPr>
        <w:t xml:space="preserve"> since it helps scholars </w:t>
      </w:r>
      <w:r w:rsidRPr="000C2BA9">
        <w:rPr>
          <w:rStyle w:val="Emphasis"/>
          <w:highlight w:val="green"/>
        </w:rPr>
        <w:t>drive their research into new areas</w:t>
      </w:r>
      <w:r w:rsidRPr="000C2BA9">
        <w:rPr>
          <w:rStyle w:val="StyleUnderline"/>
          <w:highlight w:val="green"/>
        </w:rPr>
        <w:t>, away from moribund topics that have been followed for many decades.</w:t>
      </w:r>
      <w:r w:rsidRPr="000C2BA9">
        <w:rPr>
          <w:sz w:val="16"/>
          <w:highlight w:val="green"/>
        </w:rPr>
        <w:t xml:space="preserve"> By “identifying questions of likely future significance” (</w:t>
      </w:r>
      <w:proofErr w:type="spellStart"/>
      <w:r w:rsidRPr="000C2BA9">
        <w:rPr>
          <w:sz w:val="16"/>
          <w:highlight w:val="green"/>
        </w:rPr>
        <w:t>Barma</w:t>
      </w:r>
      <w:proofErr w:type="spellEnd"/>
      <w:r w:rsidRPr="000C2BA9">
        <w:rPr>
          <w:sz w:val="16"/>
          <w:highlight w:val="green"/>
        </w:rPr>
        <w:t xml:space="preserve"> et al., 2016, p. 6), scenario analysis can contribute to combatting the proliferation of researchers in fields occupying the political status quo, such as Soviet or Japan studies in the United States in the 1980s. At the same time, </w:t>
      </w:r>
      <w:r w:rsidRPr="000C2BA9">
        <w:rPr>
          <w:rStyle w:val="StyleUnderline"/>
          <w:highlight w:val="green"/>
        </w:rPr>
        <w:t xml:space="preserve">innovative research topics </w:t>
      </w:r>
      <w:r w:rsidRPr="000C2BA9">
        <w:rPr>
          <w:rStyle w:val="Emphasis"/>
          <w:highlight w:val="green"/>
        </w:rPr>
        <w:t>confront the uncertainties</w:t>
      </w:r>
      <w:r w:rsidRPr="000C2BA9">
        <w:rPr>
          <w:rStyle w:val="StyleUnderline"/>
          <w:highlight w:val="green"/>
        </w:rPr>
        <w:t xml:space="preserve"> that are </w:t>
      </w:r>
      <w:r w:rsidRPr="000C2BA9">
        <w:rPr>
          <w:rStyle w:val="Emphasis"/>
          <w:highlight w:val="green"/>
        </w:rPr>
        <w:t>crucial for policymakers</w:t>
      </w:r>
      <w:r w:rsidRPr="000C2BA9">
        <w:rPr>
          <w:rStyle w:val="StyleUnderline"/>
          <w:highlight w:val="green"/>
        </w:rPr>
        <w:t xml:space="preserve"> to be monitored closely.</w:t>
      </w:r>
    </w:p>
    <w:p w14:paraId="65F42905" w14:textId="77777777" w:rsidR="008B7A25" w:rsidRPr="000C2BA9" w:rsidRDefault="008B7A25" w:rsidP="008B7A25">
      <w:pPr>
        <w:rPr>
          <w:sz w:val="16"/>
          <w:szCs w:val="16"/>
          <w:highlight w:val="green"/>
        </w:rPr>
      </w:pPr>
      <w:r w:rsidRPr="000C2BA9">
        <w:rPr>
          <w:sz w:val="16"/>
          <w:szCs w:val="16"/>
          <w:highlight w:val="green"/>
        </w:rPr>
        <w:t>Dealing with the complexity and interdisciplinarity of real-world issues</w:t>
      </w:r>
    </w:p>
    <w:p w14:paraId="62D68C84" w14:textId="77777777" w:rsidR="008B7A25" w:rsidRPr="000C2BA9" w:rsidRDefault="008B7A25" w:rsidP="008B7A25">
      <w:pPr>
        <w:rPr>
          <w:sz w:val="16"/>
          <w:highlight w:val="green"/>
        </w:rPr>
      </w:pPr>
      <w:r w:rsidRPr="000C2BA9">
        <w:rPr>
          <w:rStyle w:val="StyleUnderline"/>
          <w:highlight w:val="green"/>
        </w:rPr>
        <w:t xml:space="preserve">Another added value of the scenario analysis for IR scholarship lies in its ability to provide </w:t>
      </w:r>
      <w:r w:rsidRPr="000C2BA9">
        <w:rPr>
          <w:rStyle w:val="Emphasis"/>
          <w:highlight w:val="green"/>
        </w:rPr>
        <w:t>comprehensive causal reasoning</w:t>
      </w:r>
      <w:r w:rsidRPr="000C2BA9">
        <w:rPr>
          <w:rStyle w:val="StyleUnderline"/>
          <w:highlight w:val="green"/>
        </w:rPr>
        <w:t xml:space="preserve"> and thus to </w:t>
      </w:r>
      <w:r w:rsidRPr="000C2BA9">
        <w:rPr>
          <w:rStyle w:val="Emphasis"/>
          <w:highlight w:val="green"/>
        </w:rPr>
        <w:t>tackle complex issues</w:t>
      </w:r>
      <w:r w:rsidRPr="000C2BA9">
        <w:rPr>
          <w:rStyle w:val="StyleUnderline"/>
          <w:highlight w:val="green"/>
        </w:rPr>
        <w:t>.</w:t>
      </w:r>
      <w:r w:rsidRPr="000C2BA9">
        <w:rPr>
          <w:sz w:val="16"/>
          <w:highlight w:val="green"/>
        </w:rPr>
        <w:t xml:space="preserve"> As mentioned in the introduction, </w:t>
      </w:r>
      <w:r w:rsidRPr="000C2BA9">
        <w:rPr>
          <w:rStyle w:val="StyleUnderline"/>
          <w:highlight w:val="green"/>
        </w:rPr>
        <w:t xml:space="preserve">the </w:t>
      </w:r>
      <w:r w:rsidRPr="000C2BA9">
        <w:rPr>
          <w:rStyle w:val="Emphasis"/>
          <w:highlight w:val="green"/>
        </w:rPr>
        <w:t>world’s complexity</w:t>
      </w:r>
      <w:r w:rsidRPr="000C2BA9">
        <w:rPr>
          <w:rStyle w:val="StyleUnderline"/>
          <w:highlight w:val="green"/>
        </w:rPr>
        <w:t xml:space="preserve"> combined with </w:t>
      </w:r>
      <w:r w:rsidRPr="000C2BA9">
        <w:rPr>
          <w:rStyle w:val="Emphasis"/>
          <w:highlight w:val="green"/>
        </w:rPr>
        <w:t>abrupt shifts</w:t>
      </w:r>
      <w:r w:rsidRPr="000C2BA9">
        <w:rPr>
          <w:rStyle w:val="StyleUnderline"/>
          <w:highlight w:val="green"/>
        </w:rPr>
        <w:t xml:space="preserve"> poses a challenge for IR scholarship.</w:t>
      </w:r>
      <w:r w:rsidRPr="000C2BA9">
        <w:rPr>
          <w:sz w:val="16"/>
          <w:highlight w:val="green"/>
        </w:rPr>
        <w:t xml:space="preserve"> The </w:t>
      </w:r>
      <w:r w:rsidRPr="000C2BA9">
        <w:rPr>
          <w:rStyle w:val="StyleUnderline"/>
          <w:highlight w:val="green"/>
        </w:rPr>
        <w:t xml:space="preserve">possibility to </w:t>
      </w:r>
      <w:r w:rsidRPr="000C2BA9">
        <w:rPr>
          <w:rStyle w:val="Emphasis"/>
          <w:highlight w:val="green"/>
        </w:rPr>
        <w:t>accommodate multiple driving forces</w:t>
      </w:r>
      <w:r w:rsidRPr="000C2BA9">
        <w:rPr>
          <w:rStyle w:val="StyleUnderline"/>
          <w:highlight w:val="green"/>
        </w:rPr>
        <w:t xml:space="preserve">, to </w:t>
      </w:r>
      <w:r w:rsidRPr="000C2BA9">
        <w:rPr>
          <w:rStyle w:val="Emphasis"/>
          <w:highlight w:val="green"/>
        </w:rPr>
        <w:t>take into account different values</w:t>
      </w:r>
      <w:r w:rsidRPr="000C2BA9">
        <w:rPr>
          <w:rStyle w:val="StyleUnderline"/>
          <w:highlight w:val="green"/>
        </w:rPr>
        <w:t xml:space="preserve"> they might take and finally to </w:t>
      </w:r>
      <w:r w:rsidRPr="000C2BA9">
        <w:rPr>
          <w:rStyle w:val="Emphasis"/>
          <w:highlight w:val="green"/>
        </w:rPr>
        <w:t>combine them with each other</w:t>
      </w:r>
      <w:r w:rsidRPr="000C2BA9">
        <w:rPr>
          <w:rStyle w:val="StyleUnderline"/>
          <w:highlight w:val="green"/>
        </w:rPr>
        <w:t xml:space="preserve"> and </w:t>
      </w:r>
      <w:r w:rsidRPr="000C2BA9">
        <w:rPr>
          <w:rStyle w:val="Emphasis"/>
          <w:highlight w:val="green"/>
        </w:rPr>
        <w:t>see how they affect the dependent variable</w:t>
      </w:r>
      <w:r w:rsidRPr="000C2BA9">
        <w:rPr>
          <w:rStyle w:val="StyleUnderline"/>
          <w:highlight w:val="green"/>
        </w:rPr>
        <w:t>, makes the scenario approach quite unique. Traditional IR methods work with a limited number of independent variables</w:t>
      </w:r>
      <w:r w:rsidRPr="000C2BA9">
        <w:rPr>
          <w:sz w:val="16"/>
          <w:highlight w:val="green"/>
        </w:rPr>
        <w:t xml:space="preserve">, formulate and test hypotheses usually based on the relation between a single causal variable and the dependent variable. Investigating complex causal trajectories is therefore not possible. Against this background, we agree with </w:t>
      </w:r>
      <w:proofErr w:type="spellStart"/>
      <w:r w:rsidRPr="000C2BA9">
        <w:rPr>
          <w:sz w:val="16"/>
          <w:highlight w:val="green"/>
        </w:rPr>
        <w:t>Barma</w:t>
      </w:r>
      <w:proofErr w:type="spellEnd"/>
      <w:r w:rsidRPr="000C2BA9">
        <w:rPr>
          <w:sz w:val="16"/>
          <w:highlight w:val="green"/>
        </w:rPr>
        <w:t xml:space="preserve"> et al. (2016) and his colleagues who argue that </w:t>
      </w:r>
      <w:r w:rsidRPr="000C2BA9">
        <w:rPr>
          <w:rStyle w:val="Emphasis"/>
          <w:highlight w:val="green"/>
        </w:rPr>
        <w:t>scenarios are highly apt</w:t>
      </w:r>
      <w:r w:rsidRPr="000C2BA9">
        <w:rPr>
          <w:rStyle w:val="StyleUnderline"/>
          <w:highlight w:val="green"/>
        </w:rPr>
        <w:t xml:space="preserve"> for </w:t>
      </w:r>
      <w:r w:rsidRPr="000C2BA9">
        <w:rPr>
          <w:rStyle w:val="Emphasis"/>
          <w:highlight w:val="green"/>
        </w:rPr>
        <w:t>dealing with complexity</w:t>
      </w:r>
      <w:r w:rsidRPr="000C2BA9">
        <w:rPr>
          <w:rStyle w:val="StyleUnderline"/>
          <w:highlight w:val="green"/>
        </w:rPr>
        <w:t xml:space="preserve"> and </w:t>
      </w:r>
      <w:r w:rsidRPr="000C2BA9">
        <w:rPr>
          <w:rStyle w:val="Emphasis"/>
          <w:highlight w:val="green"/>
        </w:rPr>
        <w:t>uncertainty</w:t>
      </w:r>
      <w:r w:rsidRPr="000C2BA9">
        <w:rPr>
          <w:rStyle w:val="StyleUnderline"/>
          <w:highlight w:val="green"/>
        </w:rPr>
        <w:t xml:space="preserve"> and providing academia with a tool for “</w:t>
      </w:r>
      <w:r w:rsidRPr="000C2BA9">
        <w:rPr>
          <w:rStyle w:val="Emphasis"/>
          <w:highlight w:val="green"/>
        </w:rPr>
        <w:t>actionable clarity</w:t>
      </w:r>
      <w:r w:rsidRPr="000C2BA9">
        <w:rPr>
          <w:rStyle w:val="StyleUnderline"/>
          <w:highlight w:val="green"/>
        </w:rPr>
        <w:t xml:space="preserve"> in </w:t>
      </w:r>
      <w:r w:rsidRPr="000C2BA9">
        <w:rPr>
          <w:rStyle w:val="Emphasis"/>
          <w:highlight w:val="green"/>
        </w:rPr>
        <w:t>understanding contemporary global issues</w:t>
      </w:r>
      <w:r w:rsidRPr="000C2BA9">
        <w:rPr>
          <w:rStyle w:val="StyleUnderline"/>
          <w:highlight w:val="green"/>
        </w:rPr>
        <w:t>”</w:t>
      </w:r>
      <w:r w:rsidRPr="000C2BA9">
        <w:rPr>
          <w:sz w:val="16"/>
          <w:highlight w:val="green"/>
        </w:rPr>
        <w:t xml:space="preserve"> (p. 1).</w:t>
      </w:r>
    </w:p>
    <w:p w14:paraId="5BD98CC7" w14:textId="77777777" w:rsidR="008B7A25" w:rsidRPr="000C2BA9" w:rsidRDefault="008B7A25" w:rsidP="008B7A25">
      <w:pPr>
        <w:rPr>
          <w:sz w:val="16"/>
          <w:highlight w:val="green"/>
        </w:rPr>
      </w:pPr>
      <w:r w:rsidRPr="000C2BA9">
        <w:rPr>
          <w:sz w:val="16"/>
          <w:highlight w:val="green"/>
        </w:rPr>
        <w:t xml:space="preserve">Moreover, the scenario approach helps to tackle the challenges of interdisciplinarity that is tied to complexity. By drawing on the active participation of people from different disciplines, backgrounds, and with different expertise in the scenario development process, it brings interdisciplinarity to the table by default. The key advantage of the approach is that this </w:t>
      </w:r>
      <w:r w:rsidRPr="000C2BA9">
        <w:rPr>
          <w:rStyle w:val="StyleUnderline"/>
          <w:highlight w:val="green"/>
        </w:rPr>
        <w:t>interdisciplinary conversation takes place prior to and during the research phase, rather than after it.</w:t>
      </w:r>
      <w:r w:rsidRPr="000C2BA9">
        <w:rPr>
          <w:highlight w:val="green"/>
        </w:rPr>
        <w:t xml:space="preserve"> </w:t>
      </w:r>
      <w:r w:rsidRPr="000C2BA9">
        <w:rPr>
          <w:sz w:val="16"/>
          <w:highlight w:val="green"/>
        </w:rPr>
        <w:t xml:space="preserve">This distinguishes the scenario approach from other methods that bring interdisciplinary perspectives together but do not facilitate a discussion between them, rather letting them passively co-exist. By exploring the dynamics between seemingly unrelated vectors of change (key drivers), </w:t>
      </w:r>
      <w:r w:rsidRPr="000C2BA9">
        <w:rPr>
          <w:rStyle w:val="StyleUnderline"/>
          <w:highlight w:val="green"/>
        </w:rPr>
        <w:t xml:space="preserve">scenario analysis can be useful for shedding light on developments that would have been overlooked by narrower research designs. In </w:t>
      </w:r>
      <w:r w:rsidRPr="000C2BA9">
        <w:rPr>
          <w:rStyle w:val="Emphasis"/>
          <w:highlight w:val="green"/>
        </w:rPr>
        <w:t>security studies</w:t>
      </w:r>
      <w:r w:rsidRPr="000C2BA9">
        <w:rPr>
          <w:sz w:val="16"/>
          <w:highlight w:val="green"/>
        </w:rPr>
        <w:t xml:space="preserve">, for example, </w:t>
      </w:r>
      <w:r w:rsidRPr="000C2BA9">
        <w:rPr>
          <w:rStyle w:val="StyleUnderline"/>
          <w:highlight w:val="green"/>
        </w:rPr>
        <w:t xml:space="preserve">scenario analysis can </w:t>
      </w:r>
      <w:r w:rsidRPr="000C2BA9">
        <w:rPr>
          <w:rStyle w:val="Emphasis"/>
          <w:highlight w:val="green"/>
        </w:rPr>
        <w:t>connect the dots</w:t>
      </w:r>
      <w:r w:rsidRPr="000C2BA9">
        <w:rPr>
          <w:rStyle w:val="StyleUnderline"/>
          <w:highlight w:val="green"/>
        </w:rPr>
        <w:t xml:space="preserve"> between hard, soft, traditional and non-traditional understandings of security and capture the </w:t>
      </w:r>
      <w:r w:rsidRPr="000C2BA9">
        <w:rPr>
          <w:rStyle w:val="Emphasis"/>
          <w:highlight w:val="green"/>
        </w:rPr>
        <w:t>interplay of economic-</w:t>
      </w:r>
      <w:proofErr w:type="spellStart"/>
      <w:r w:rsidRPr="000C2BA9">
        <w:rPr>
          <w:rStyle w:val="Emphasis"/>
          <w:highlight w:val="green"/>
        </w:rPr>
        <w:lastRenderedPageBreak/>
        <w:t>societalenvironmental</w:t>
      </w:r>
      <w:proofErr w:type="spellEnd"/>
      <w:r w:rsidRPr="000C2BA9">
        <w:rPr>
          <w:rStyle w:val="StyleUnderline"/>
          <w:highlight w:val="green"/>
        </w:rPr>
        <w:t xml:space="preserve"> and </w:t>
      </w:r>
      <w:r w:rsidRPr="000C2BA9">
        <w:rPr>
          <w:rStyle w:val="Emphasis"/>
          <w:highlight w:val="green"/>
        </w:rPr>
        <w:t>technological changes</w:t>
      </w:r>
      <w:r w:rsidRPr="000C2BA9">
        <w:rPr>
          <w:rStyle w:val="StyleUnderline"/>
          <w:highlight w:val="green"/>
        </w:rPr>
        <w:t>. Imposing interdisciplinarity</w:t>
      </w:r>
      <w:r w:rsidRPr="000C2BA9">
        <w:rPr>
          <w:sz w:val="16"/>
          <w:highlight w:val="green"/>
        </w:rPr>
        <w:t xml:space="preserve"> also </w:t>
      </w:r>
      <w:r w:rsidRPr="000C2BA9">
        <w:rPr>
          <w:rStyle w:val="StyleUnderline"/>
          <w:highlight w:val="green"/>
        </w:rPr>
        <w:t xml:space="preserve">helps to </w:t>
      </w:r>
      <w:r w:rsidRPr="000C2BA9">
        <w:rPr>
          <w:rStyle w:val="Emphasis"/>
          <w:highlight w:val="green"/>
        </w:rPr>
        <w:t>counter</w:t>
      </w:r>
      <w:r w:rsidRPr="000C2BA9">
        <w:rPr>
          <w:rStyle w:val="StyleUnderline"/>
          <w:highlight w:val="green"/>
        </w:rPr>
        <w:t xml:space="preserve"> the “</w:t>
      </w:r>
      <w:r w:rsidRPr="000C2BA9">
        <w:rPr>
          <w:rStyle w:val="Emphasis"/>
          <w:highlight w:val="green"/>
        </w:rPr>
        <w:t>hyper-fragmentation of knowledge</w:t>
      </w:r>
      <w:r w:rsidRPr="000C2BA9">
        <w:rPr>
          <w:rStyle w:val="StyleUnderline"/>
          <w:highlight w:val="green"/>
        </w:rPr>
        <w:t>” that “makes it difficult for even scholars in different disciplines to understand each other, much less policy-makers and general public”</w:t>
      </w:r>
      <w:r w:rsidRPr="000C2BA9">
        <w:rPr>
          <w:sz w:val="16"/>
          <w:highlight w:val="green"/>
        </w:rPr>
        <w:t xml:space="preserve"> (</w:t>
      </w:r>
      <w:proofErr w:type="spellStart"/>
      <w:r w:rsidRPr="000C2BA9">
        <w:rPr>
          <w:sz w:val="16"/>
          <w:highlight w:val="green"/>
        </w:rPr>
        <w:t>Desch</w:t>
      </w:r>
      <w:proofErr w:type="spellEnd"/>
      <w:r w:rsidRPr="000C2BA9">
        <w:rPr>
          <w:sz w:val="16"/>
          <w:highlight w:val="green"/>
        </w:rPr>
        <w:t>, 2015, p. 381).</w:t>
      </w:r>
    </w:p>
    <w:p w14:paraId="43FA8C8E" w14:textId="77777777" w:rsidR="008B7A25" w:rsidRPr="000C2BA9" w:rsidRDefault="008B7A25" w:rsidP="008B7A25">
      <w:pPr>
        <w:rPr>
          <w:sz w:val="16"/>
          <w:highlight w:val="green"/>
        </w:rPr>
      </w:pPr>
      <w:r w:rsidRPr="000C2BA9">
        <w:rPr>
          <w:rStyle w:val="StyleUnderline"/>
          <w:highlight w:val="green"/>
        </w:rPr>
        <w:t>Complex real-world issues</w:t>
      </w:r>
      <w:r w:rsidRPr="000C2BA9">
        <w:rPr>
          <w:sz w:val="16"/>
          <w:highlight w:val="green"/>
        </w:rPr>
        <w:t xml:space="preserve"> that were </w:t>
      </w:r>
      <w:r w:rsidRPr="000C2BA9">
        <w:rPr>
          <w:rStyle w:val="StyleUnderline"/>
          <w:highlight w:val="green"/>
        </w:rPr>
        <w:t>tackled using scenario analysis include the Israel-Palestine conflict</w:t>
      </w:r>
      <w:r w:rsidRPr="000C2BA9">
        <w:rPr>
          <w:sz w:val="16"/>
          <w:highlight w:val="green"/>
        </w:rPr>
        <w:t xml:space="preserve"> (Stein et al., 1998), </w:t>
      </w:r>
      <w:r w:rsidRPr="000C2BA9">
        <w:rPr>
          <w:rStyle w:val="StyleUnderline"/>
          <w:highlight w:val="green"/>
        </w:rPr>
        <w:t>Turkey’s geopolitical environment</w:t>
      </w:r>
      <w:r w:rsidRPr="000C2BA9">
        <w:rPr>
          <w:sz w:val="16"/>
          <w:highlight w:val="green"/>
        </w:rPr>
        <w:t xml:space="preserve"> (</w:t>
      </w:r>
      <w:proofErr w:type="spellStart"/>
      <w:r w:rsidRPr="000C2BA9">
        <w:rPr>
          <w:sz w:val="16"/>
          <w:highlight w:val="green"/>
        </w:rPr>
        <w:t>Çelik</w:t>
      </w:r>
      <w:proofErr w:type="spellEnd"/>
      <w:r w:rsidRPr="000C2BA9">
        <w:rPr>
          <w:sz w:val="16"/>
          <w:highlight w:val="green"/>
        </w:rPr>
        <w:t xml:space="preserve"> &amp; Blum, 2007), the </w:t>
      </w:r>
      <w:r w:rsidRPr="000C2BA9">
        <w:rPr>
          <w:rStyle w:val="StyleUnderline"/>
          <w:highlight w:val="green"/>
        </w:rPr>
        <w:t>prospects of the United States– China conflict</w:t>
      </w:r>
      <w:r w:rsidRPr="000C2BA9">
        <w:rPr>
          <w:sz w:val="16"/>
          <w:highlight w:val="green"/>
        </w:rPr>
        <w:t xml:space="preserve"> (Friedberg, 2005) </w:t>
      </w:r>
      <w:r w:rsidRPr="000C2BA9">
        <w:rPr>
          <w:rStyle w:val="StyleUnderline"/>
          <w:highlight w:val="green"/>
        </w:rPr>
        <w:t>and the consequences of Brexit for EU foreign and security policy</w:t>
      </w:r>
      <w:r w:rsidRPr="000C2BA9">
        <w:rPr>
          <w:sz w:val="16"/>
          <w:highlight w:val="green"/>
        </w:rPr>
        <w:t xml:space="preserve"> (</w:t>
      </w:r>
      <w:proofErr w:type="spellStart"/>
      <w:r w:rsidRPr="000C2BA9">
        <w:rPr>
          <w:sz w:val="16"/>
          <w:highlight w:val="green"/>
        </w:rPr>
        <w:t>Martill</w:t>
      </w:r>
      <w:proofErr w:type="spellEnd"/>
      <w:r w:rsidRPr="000C2BA9">
        <w:rPr>
          <w:sz w:val="16"/>
          <w:highlight w:val="green"/>
        </w:rPr>
        <w:t xml:space="preserve"> &amp; Sus, 2018). An examination of these topics without the application of interdisciplinary approaches would not be possible precisely due to their multifaceted character.</w:t>
      </w:r>
    </w:p>
    <w:p w14:paraId="7DEEEA64" w14:textId="77777777" w:rsidR="008B7A25" w:rsidRPr="000C2BA9" w:rsidRDefault="008B7A25" w:rsidP="008B7A25">
      <w:pPr>
        <w:rPr>
          <w:sz w:val="16"/>
          <w:szCs w:val="16"/>
          <w:highlight w:val="green"/>
        </w:rPr>
      </w:pPr>
      <w:r w:rsidRPr="000C2BA9">
        <w:rPr>
          <w:sz w:val="16"/>
          <w:szCs w:val="16"/>
          <w:highlight w:val="green"/>
        </w:rPr>
        <w:t>Stepping out of the ivory tower</w:t>
      </w:r>
    </w:p>
    <w:p w14:paraId="51A2F11E" w14:textId="77777777" w:rsidR="008B7A25" w:rsidRPr="000C2BA9" w:rsidRDefault="008B7A25" w:rsidP="008B7A25">
      <w:pPr>
        <w:rPr>
          <w:rStyle w:val="StyleUnderline"/>
          <w:highlight w:val="green"/>
        </w:rPr>
      </w:pPr>
      <w:r w:rsidRPr="000C2BA9">
        <w:rPr>
          <w:sz w:val="16"/>
          <w:highlight w:val="green"/>
        </w:rPr>
        <w:t xml:space="preserve">Finally, </w:t>
      </w:r>
      <w:r w:rsidRPr="000C2BA9">
        <w:rPr>
          <w:rStyle w:val="StyleUnderline"/>
          <w:highlight w:val="green"/>
        </w:rPr>
        <w:t>scenario analysis</w:t>
      </w:r>
      <w:r w:rsidRPr="000C2BA9">
        <w:rPr>
          <w:sz w:val="16"/>
          <w:highlight w:val="green"/>
        </w:rPr>
        <w:t xml:space="preserve"> also </w:t>
      </w:r>
      <w:r w:rsidRPr="000C2BA9">
        <w:rPr>
          <w:rStyle w:val="StyleUnderline"/>
          <w:highlight w:val="green"/>
        </w:rPr>
        <w:t xml:space="preserve">enables </w:t>
      </w:r>
      <w:r w:rsidRPr="000C2BA9">
        <w:rPr>
          <w:rStyle w:val="Emphasis"/>
          <w:highlight w:val="green"/>
        </w:rPr>
        <w:t>IR scholars</w:t>
      </w:r>
      <w:r w:rsidRPr="000C2BA9">
        <w:rPr>
          <w:rStyle w:val="StyleUnderline"/>
          <w:highlight w:val="green"/>
        </w:rPr>
        <w:t xml:space="preserve"> to </w:t>
      </w:r>
      <w:r w:rsidRPr="000C2BA9">
        <w:rPr>
          <w:rStyle w:val="Emphasis"/>
          <w:highlight w:val="green"/>
        </w:rPr>
        <w:t>establish</w:t>
      </w:r>
      <w:r w:rsidRPr="000C2BA9">
        <w:rPr>
          <w:rStyle w:val="StyleUnderline"/>
          <w:highlight w:val="green"/>
        </w:rPr>
        <w:t xml:space="preserve"> a </w:t>
      </w:r>
      <w:r w:rsidRPr="000C2BA9">
        <w:rPr>
          <w:rStyle w:val="Emphasis"/>
          <w:highlight w:val="green"/>
        </w:rPr>
        <w:t>channel of communication with policy-makers</w:t>
      </w:r>
      <w:r w:rsidRPr="000C2BA9">
        <w:rPr>
          <w:sz w:val="16"/>
          <w:highlight w:val="green"/>
        </w:rPr>
        <w:t xml:space="preserve"> other than conducting interviews for their own research or providing ad-hoc consultations. </w:t>
      </w:r>
      <w:r w:rsidRPr="000C2BA9">
        <w:rPr>
          <w:rStyle w:val="StyleUnderline"/>
          <w:highlight w:val="green"/>
        </w:rPr>
        <w:t>A participatory scenario process forges “</w:t>
      </w:r>
      <w:r w:rsidRPr="000C2BA9">
        <w:rPr>
          <w:rStyle w:val="Emphasis"/>
          <w:highlight w:val="green"/>
        </w:rPr>
        <w:t>deep and shared understanding</w:t>
      </w:r>
      <w:r w:rsidRPr="000C2BA9">
        <w:rPr>
          <w:rStyle w:val="StyleUnderline"/>
          <w:highlight w:val="green"/>
        </w:rPr>
        <w:t xml:space="preserve"> between its participants”</w:t>
      </w:r>
      <w:r w:rsidRPr="000C2BA9">
        <w:rPr>
          <w:sz w:val="16"/>
          <w:highlight w:val="green"/>
        </w:rPr>
        <w:t xml:space="preserve"> (Ramírez &amp; Wilkinson, 2016, p. 21). In scenario workshops, </w:t>
      </w:r>
      <w:r w:rsidRPr="000C2BA9">
        <w:rPr>
          <w:rStyle w:val="StyleUnderline"/>
          <w:highlight w:val="green"/>
        </w:rPr>
        <w:t>academics and policy-makers work together, confront their world visions and assumptions and arrive at an agreement upon which they develop narratives for alternative futures.</w:t>
      </w:r>
      <w:r w:rsidRPr="000C2BA9">
        <w:rPr>
          <w:sz w:val="16"/>
          <w:highlight w:val="green"/>
        </w:rPr>
        <w:t xml:space="preserve"> Hence, </w:t>
      </w:r>
      <w:r w:rsidRPr="000C2BA9">
        <w:rPr>
          <w:rStyle w:val="StyleUnderline"/>
          <w:highlight w:val="green"/>
        </w:rPr>
        <w:t xml:space="preserve">scenario analysis can be perceived as a tool towards </w:t>
      </w:r>
      <w:r w:rsidRPr="000C2BA9">
        <w:rPr>
          <w:rStyle w:val="Emphasis"/>
          <w:highlight w:val="green"/>
        </w:rPr>
        <w:t>more exchange between academia and policy-making</w:t>
      </w:r>
      <w:r w:rsidRPr="000C2BA9">
        <w:rPr>
          <w:rStyle w:val="StyleUnderline"/>
          <w:highlight w:val="green"/>
        </w:rPr>
        <w:t xml:space="preserve"> that can contribute to a </w:t>
      </w:r>
      <w:r w:rsidRPr="000C2BA9">
        <w:rPr>
          <w:rStyle w:val="Emphasis"/>
          <w:highlight w:val="green"/>
        </w:rPr>
        <w:t>better understanding between the two</w:t>
      </w:r>
      <w:r w:rsidRPr="000C2BA9">
        <w:rPr>
          <w:rStyle w:val="StyleUnderline"/>
          <w:highlight w:val="green"/>
        </w:rPr>
        <w:t xml:space="preserve"> worlds. For policymakers, it provides the opportunity to consider </w:t>
      </w:r>
      <w:r w:rsidRPr="000C2BA9">
        <w:rPr>
          <w:rStyle w:val="Emphasis"/>
          <w:highlight w:val="green"/>
        </w:rPr>
        <w:t>long-term trends</w:t>
      </w:r>
      <w:r w:rsidRPr="000C2BA9">
        <w:rPr>
          <w:sz w:val="16"/>
          <w:highlight w:val="green"/>
        </w:rPr>
        <w:t xml:space="preserve"> (an occasion not often found in the day-to-day nature of politics). </w:t>
      </w:r>
      <w:r w:rsidRPr="000C2BA9">
        <w:rPr>
          <w:rStyle w:val="StyleUnderline"/>
          <w:highlight w:val="green"/>
        </w:rPr>
        <w:t xml:space="preserve">For academics, it provides insight into which trends are most concerning for policy-makers, allowing them to check and ultimately enhance the </w:t>
      </w:r>
      <w:r w:rsidRPr="000C2BA9">
        <w:rPr>
          <w:rStyle w:val="Emphasis"/>
          <w:highlight w:val="green"/>
        </w:rPr>
        <w:t>relevance of their research agendas</w:t>
      </w:r>
      <w:r w:rsidRPr="000C2BA9">
        <w:rPr>
          <w:rStyle w:val="StyleUnderline"/>
          <w:highlight w:val="green"/>
        </w:rPr>
        <w:t>.</w:t>
      </w:r>
    </w:p>
    <w:p w14:paraId="7308F03A" w14:textId="77777777" w:rsidR="008B7A25" w:rsidRPr="000C2BA9" w:rsidRDefault="008B7A25" w:rsidP="008B7A25">
      <w:pPr>
        <w:rPr>
          <w:sz w:val="16"/>
          <w:szCs w:val="16"/>
          <w:highlight w:val="green"/>
        </w:rPr>
      </w:pPr>
      <w:r w:rsidRPr="000C2BA9">
        <w:rPr>
          <w:sz w:val="16"/>
          <w:szCs w:val="16"/>
          <w:highlight w:val="green"/>
        </w:rPr>
        <w:t>We acknowledge the difficulty to engage policy-makers in foresight exercises caused by their time-constrains and possible lack of interest. Yet, in our experience, this problem mostly refers to high-level policy-makers. Mid-level and former officials and policy-makers have more time and willingness to participate in foresight exercises and contribute equally valuable perspectives. The participatory character of foresight exercises facilitates the exchange of views from different stakeholders on an equal level. In our case, as the evaluation has shown, it has proven to be stimulating for each of the engaged groups.</w:t>
      </w:r>
    </w:p>
    <w:p w14:paraId="38F4C33A" w14:textId="77777777" w:rsidR="008B7A25" w:rsidRPr="000C2BA9" w:rsidRDefault="008B7A25" w:rsidP="008B7A25">
      <w:pPr>
        <w:rPr>
          <w:sz w:val="16"/>
          <w:highlight w:val="green"/>
        </w:rPr>
      </w:pPr>
      <w:r w:rsidRPr="000C2BA9">
        <w:rPr>
          <w:sz w:val="16"/>
          <w:highlight w:val="green"/>
        </w:rPr>
        <w:t xml:space="preserve">Moreover, the </w:t>
      </w:r>
      <w:r w:rsidRPr="000C2BA9">
        <w:rPr>
          <w:rStyle w:val="Emphasis"/>
          <w:highlight w:val="green"/>
        </w:rPr>
        <w:t>policy dialogue</w:t>
      </w:r>
      <w:r w:rsidRPr="000C2BA9">
        <w:rPr>
          <w:rStyle w:val="StyleUnderline"/>
          <w:highlight w:val="green"/>
        </w:rPr>
        <w:t xml:space="preserve"> benefits from </w:t>
      </w:r>
      <w:r w:rsidRPr="000C2BA9">
        <w:rPr>
          <w:rStyle w:val="Emphasis"/>
          <w:highlight w:val="green"/>
        </w:rPr>
        <w:t>scenarios’ accessibility</w:t>
      </w:r>
      <w:r w:rsidRPr="000C2BA9">
        <w:rPr>
          <w:rStyle w:val="StyleUnderline"/>
          <w:highlight w:val="green"/>
        </w:rPr>
        <w:t xml:space="preserve"> to a </w:t>
      </w:r>
      <w:r w:rsidRPr="000C2BA9">
        <w:rPr>
          <w:rStyle w:val="Emphasis"/>
          <w:highlight w:val="green"/>
        </w:rPr>
        <w:t>broader audience</w:t>
      </w:r>
      <w:r w:rsidRPr="000C2BA9">
        <w:rPr>
          <w:rStyle w:val="StyleUnderline"/>
          <w:highlight w:val="green"/>
        </w:rPr>
        <w:t>. Scenario publications tend to be shorter and easier to read than the average academic publication</w:t>
      </w:r>
      <w:r w:rsidRPr="000C2BA9">
        <w:rPr>
          <w:sz w:val="16"/>
          <w:highlight w:val="green"/>
        </w:rPr>
        <w:t xml:space="preserve"> and as Nye (2008) rightly notes “a premium on time is a major difference between the two cultures” of academia and policy-making. Since </w:t>
      </w:r>
      <w:r w:rsidRPr="000C2BA9">
        <w:rPr>
          <w:rStyle w:val="StyleUnderline"/>
          <w:highlight w:val="green"/>
        </w:rPr>
        <w:t xml:space="preserve">scenario publications are </w:t>
      </w:r>
      <w:r w:rsidRPr="000C2BA9">
        <w:rPr>
          <w:rStyle w:val="Emphasis"/>
          <w:highlight w:val="green"/>
        </w:rPr>
        <w:t>more suitable</w:t>
      </w:r>
      <w:r w:rsidRPr="000C2BA9">
        <w:rPr>
          <w:rStyle w:val="StyleUnderline"/>
          <w:highlight w:val="green"/>
        </w:rPr>
        <w:t xml:space="preserve"> to the </w:t>
      </w:r>
      <w:r w:rsidRPr="000C2BA9">
        <w:rPr>
          <w:rStyle w:val="Emphasis"/>
          <w:highlight w:val="green"/>
        </w:rPr>
        <w:t>time- and attention-constraints</w:t>
      </w:r>
      <w:r w:rsidRPr="000C2BA9">
        <w:rPr>
          <w:rStyle w:val="StyleUnderline"/>
          <w:highlight w:val="green"/>
        </w:rPr>
        <w:t xml:space="preserve"> of many policy-makers, they improve the accessibility of research findings for the policy world</w:t>
      </w:r>
      <w:r w:rsidRPr="000C2BA9">
        <w:rPr>
          <w:sz w:val="16"/>
          <w:highlight w:val="green"/>
        </w:rPr>
        <w:t xml:space="preserve"> (Cairney &amp; Kwiatkowski, 2017). An illustrative example is offered by a foresight exercise conducted by the Aspen Institute Berlin in 2017. A group of academics, think tank experts and policy-makers developed scenarios on the future of the liberal world order that served as raw material for a newspaper from the future titled “The Aspen Insight” and dated October 21, 2025. Not only did the presentation of the newspaper catch the attention of many Berlin-based policy-makers but the “The Aspen Insight” was also attached as a supplement to the Berlin daily </w:t>
      </w:r>
      <w:proofErr w:type="spellStart"/>
      <w:r w:rsidRPr="000C2BA9">
        <w:rPr>
          <w:sz w:val="16"/>
          <w:highlight w:val="green"/>
        </w:rPr>
        <w:t>Tagesspiegel</w:t>
      </w:r>
      <w:proofErr w:type="spellEnd"/>
      <w:r w:rsidRPr="000C2BA9">
        <w:rPr>
          <w:sz w:val="16"/>
          <w:highlight w:val="green"/>
        </w:rPr>
        <w:t>, and reached more than 300,000 readers.11</w:t>
      </w:r>
    </w:p>
    <w:p w14:paraId="20F2601D" w14:textId="77777777" w:rsidR="008B7A25" w:rsidRPr="002A75A2" w:rsidRDefault="008B7A25" w:rsidP="008B7A25">
      <w:pPr>
        <w:rPr>
          <w:u w:val="single"/>
        </w:rPr>
      </w:pPr>
      <w:r w:rsidRPr="000C2BA9">
        <w:rPr>
          <w:sz w:val="16"/>
          <w:highlight w:val="green"/>
        </w:rPr>
        <w:lastRenderedPageBreak/>
        <w:t xml:space="preserve">We acknowledge that the four aspects of the added value of </w:t>
      </w:r>
      <w:r w:rsidRPr="000C2BA9">
        <w:rPr>
          <w:rStyle w:val="StyleUnderline"/>
          <w:highlight w:val="green"/>
        </w:rPr>
        <w:t>scenario analysis for IR scholarship</w:t>
      </w:r>
      <w:r w:rsidRPr="000C2BA9">
        <w:rPr>
          <w:sz w:val="16"/>
          <w:highlight w:val="green"/>
        </w:rPr>
        <w:t xml:space="preserve"> are interrelated and that their boundaries are not clear-cut. Yet, we believe, they </w:t>
      </w:r>
      <w:r w:rsidRPr="000C2BA9">
        <w:rPr>
          <w:rStyle w:val="StyleUnderline"/>
          <w:highlight w:val="green"/>
        </w:rPr>
        <w:t>highlight distinct benefits</w:t>
      </w:r>
      <w:r w:rsidRPr="000C2BA9">
        <w:rPr>
          <w:sz w:val="16"/>
          <w:highlight w:val="green"/>
        </w:rPr>
        <w:t xml:space="preserve"> of this approach </w:t>
      </w:r>
      <w:r w:rsidRPr="000C2BA9">
        <w:rPr>
          <w:rStyle w:val="StyleUnderline"/>
          <w:highlight w:val="green"/>
        </w:rPr>
        <w:t xml:space="preserve">for academics that want to </w:t>
      </w:r>
      <w:r w:rsidRPr="000C2BA9">
        <w:rPr>
          <w:rStyle w:val="Emphasis"/>
          <w:highlight w:val="green"/>
        </w:rPr>
        <w:t>tackle the challenges of today’s world via their research</w:t>
      </w:r>
      <w:r w:rsidRPr="000C2BA9">
        <w:rPr>
          <w:rStyle w:val="StyleUnderline"/>
          <w:highlight w:val="green"/>
        </w:rPr>
        <w:t>.</w:t>
      </w:r>
    </w:p>
    <w:p w14:paraId="0D5DFC6C" w14:textId="77777777" w:rsidR="008B7A25" w:rsidRDefault="008B7A25" w:rsidP="008B7A25">
      <w:pPr>
        <w:pStyle w:val="Heading4"/>
      </w:pPr>
      <w:r>
        <w:t xml:space="preserve">AT Extinction Bad – </w:t>
      </w:r>
    </w:p>
    <w:p w14:paraId="69A98470" w14:textId="77777777" w:rsidR="008B7A25" w:rsidRPr="005C2E2E" w:rsidRDefault="008B7A25" w:rsidP="008B7A25">
      <w:pPr>
        <w:pStyle w:val="Heading4"/>
      </w:pPr>
      <w:r>
        <w:t xml:space="preserve">1] </w:t>
      </w: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274AA849" w14:textId="77777777" w:rsidR="008B7A25" w:rsidRPr="005C2E2E" w:rsidRDefault="008B7A25" w:rsidP="008B7A25">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7626CC10" w14:textId="77777777" w:rsidR="008B7A25" w:rsidRPr="002D690F" w:rsidRDefault="008B7A25" w:rsidP="008B7A25">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22702A">
        <w:rPr>
          <w:rStyle w:val="Emphasis"/>
          <w:highlight w:val="green"/>
        </w:rPr>
        <w:t>nightmare futures</w:t>
      </w:r>
      <w:r w:rsidRPr="002D690F">
        <w:rPr>
          <w:sz w:val="16"/>
        </w:rPr>
        <w:t xml:space="preserve"> of that my Haida interlocutors ward against in their own future-making reach beyond Haida life alone. Environmental collapse, most dramatically, </w:t>
      </w:r>
      <w:r w:rsidRPr="0022702A">
        <w:rPr>
          <w:rStyle w:val="Emphasis"/>
          <w:highlight w:val="green"/>
        </w:rPr>
        <w:t>threatens</w:t>
      </w:r>
      <w:r w:rsidRPr="002D690F">
        <w:rPr>
          <w:rStyle w:val="Emphasis"/>
        </w:rPr>
        <w:t xml:space="preserve"> the </w:t>
      </w:r>
      <w:r w:rsidRPr="0022702A">
        <w:rPr>
          <w:rStyle w:val="Emphasis"/>
          <w:highlight w:val="green"/>
        </w:rPr>
        <w:t>sustainability of</w:t>
      </w:r>
      <w:r w:rsidRPr="002D690F">
        <w:rPr>
          <w:rStyle w:val="Emphasis"/>
        </w:rPr>
        <w:t xml:space="preserve"> all </w:t>
      </w:r>
      <w:r w:rsidRPr="0022702A">
        <w:rPr>
          <w:rStyle w:val="Emphasis"/>
          <w:highlight w:val="green"/>
        </w:rPr>
        <w:t>life</w:t>
      </w:r>
      <w:r w:rsidRPr="002D690F">
        <w:rPr>
          <w:rStyle w:val="StyleUnderline"/>
        </w:rPr>
        <w:t xml:space="preserve">; toxins in the land and the waters </w:t>
      </w:r>
      <w:r w:rsidRPr="002D690F">
        <w:rPr>
          <w:rStyle w:val="Emphasis"/>
        </w:rPr>
        <w:t xml:space="preserve">threaten human lives </w:t>
      </w:r>
      <w:r w:rsidRPr="0022702A">
        <w:rPr>
          <w:rStyle w:val="Emphasis"/>
          <w:highlight w:val="green"/>
        </w:rPr>
        <w:t>regardless of</w:t>
      </w:r>
      <w:r w:rsidRPr="002D690F">
        <w:rPr>
          <w:rStyle w:val="Emphasis"/>
        </w:rPr>
        <w:t xml:space="preserve"> their relative </w:t>
      </w:r>
      <w:r w:rsidRPr="0022702A">
        <w:rPr>
          <w:rStyle w:val="Emphasis"/>
          <w:highlight w:val="gree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496F6FF5" w14:textId="77777777" w:rsidR="008B7A25" w:rsidRDefault="008B7A25" w:rsidP="008B7A25">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22702A">
        <w:rPr>
          <w:rStyle w:val="StyleUnderline"/>
          <w:highlight w:val="green"/>
        </w:rPr>
        <w:t>Haida people</w:t>
      </w:r>
      <w:r w:rsidRPr="002D690F">
        <w:rPr>
          <w:rStyle w:val="StyleUnderline"/>
        </w:rPr>
        <w:t xml:space="preserve"> can </w:t>
      </w:r>
      <w:r w:rsidRPr="0022702A">
        <w:rPr>
          <w:rStyle w:val="StyleUnderline"/>
          <w:highlight w:val="green"/>
        </w:rPr>
        <w:t>make futures</w:t>
      </w:r>
      <w:r w:rsidRPr="002D690F">
        <w:rPr>
          <w:rStyle w:val="StyleUnderline"/>
        </w:rPr>
        <w:t xml:space="preserve"> that address the dilemmas </w:t>
      </w:r>
      <w:r w:rsidRPr="0022702A">
        <w:rPr>
          <w:rStyle w:val="StyleUnderline"/>
          <w:highlight w:val="green"/>
        </w:rPr>
        <w:t xml:space="preserve">of </w:t>
      </w:r>
      <w:r w:rsidRPr="0022702A">
        <w:rPr>
          <w:rStyle w:val="Emphasis"/>
          <w:highlight w:val="green"/>
        </w:rPr>
        <w:t>Haida</w:t>
      </w:r>
      <w:r w:rsidRPr="0022702A">
        <w:rPr>
          <w:rStyle w:val="StyleUnderline"/>
          <w:highlight w:val="green"/>
        </w:rPr>
        <w:t xml:space="preserve"> and </w:t>
      </w:r>
      <w:r w:rsidRPr="0022702A">
        <w:rPr>
          <w:rStyle w:val="Emphasis"/>
          <w:highlight w:val="gree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22702A">
        <w:rPr>
          <w:rStyle w:val="StyleUnderline"/>
          <w:highlight w:val="green"/>
        </w:rPr>
        <w:t xml:space="preserve">that </w:t>
      </w:r>
      <w:r w:rsidRPr="0022702A">
        <w:rPr>
          <w:rStyle w:val="Emphasis"/>
          <w:highlight w:val="green"/>
        </w:rPr>
        <w:t>do not end in</w:t>
      </w:r>
      <w:r w:rsidRPr="002D690F">
        <w:rPr>
          <w:rStyle w:val="Emphasis"/>
        </w:rPr>
        <w:t xml:space="preserve"> absolute </w:t>
      </w:r>
      <w:r w:rsidRPr="0022702A">
        <w:rPr>
          <w:rStyle w:val="Emphasis"/>
          <w:highlight w:val="green"/>
        </w:rPr>
        <w:t>erasure</w:t>
      </w:r>
      <w:r w:rsidRPr="002D690F">
        <w:rPr>
          <w:sz w:val="16"/>
        </w:rPr>
        <w:t xml:space="preserve">. </w:t>
      </w:r>
      <w:r w:rsidRPr="002D690F">
        <w:rPr>
          <w:rStyle w:val="StyleUnderline"/>
        </w:rPr>
        <w:t>If</w:t>
      </w:r>
      <w:r w:rsidRPr="002D690F">
        <w:rPr>
          <w:sz w:val="16"/>
        </w:rPr>
        <w:t xml:space="preserve"> Povinelli and Byrd are correct and </w:t>
      </w:r>
      <w:r w:rsidRPr="0022702A">
        <w:rPr>
          <w:rStyle w:val="StyleUnderline"/>
          <w:highlight w:val="green"/>
        </w:rPr>
        <w:t>settler</w:t>
      </w:r>
      <w:r w:rsidRPr="002D690F">
        <w:rPr>
          <w:rStyle w:val="StyleUnderline"/>
        </w:rPr>
        <w:t xml:space="preserve"> liberal </w:t>
      </w:r>
      <w:r w:rsidRPr="0022702A">
        <w:rPr>
          <w:rStyle w:val="StyleUnderline"/>
          <w:highlight w:val="green"/>
        </w:rPr>
        <w:t xml:space="preserve">governance </w:t>
      </w:r>
      <w:r w:rsidRPr="0022702A">
        <w:rPr>
          <w:rStyle w:val="Emphasis"/>
          <w:highlight w:val="gree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22702A">
        <w:rPr>
          <w:rStyle w:val="StyleUnderline"/>
          <w:highlight w:val="green"/>
        </w:rPr>
        <w:t>through</w:t>
      </w:r>
      <w:r w:rsidRPr="002D690F">
        <w:rPr>
          <w:rStyle w:val="StyleUnderline"/>
        </w:rPr>
        <w:t xml:space="preserve"> a </w:t>
      </w:r>
      <w:r w:rsidRPr="002D690F">
        <w:rPr>
          <w:rStyle w:val="Emphasis"/>
        </w:rPr>
        <w:t xml:space="preserve">perpetual </w:t>
      </w:r>
      <w:r w:rsidRPr="0022702A">
        <w:rPr>
          <w:rStyle w:val="Emphasis"/>
          <w:highlight w:val="green"/>
        </w:rPr>
        <w:t>deferral</w:t>
      </w:r>
      <w:r w:rsidRPr="0022702A">
        <w:rPr>
          <w:rStyle w:val="StyleUnderline"/>
          <w:highlight w:val="green"/>
        </w:rPr>
        <w:t xml:space="preserve"> of</w:t>
      </w:r>
      <w:r w:rsidRPr="002D690F">
        <w:rPr>
          <w:rStyle w:val="StyleUnderline"/>
        </w:rPr>
        <w:t xml:space="preserve"> the problems of </w:t>
      </w:r>
      <w:r w:rsidRPr="0022702A">
        <w:rPr>
          <w:rStyle w:val="StyleUnderline"/>
          <w:highlight w:val="green"/>
        </w:rPr>
        <w:t>the present</w:t>
      </w:r>
      <w:r w:rsidRPr="002D690F">
        <w:rPr>
          <w:rStyle w:val="StyleUnderline"/>
        </w:rPr>
        <w:t>, then part of the power of</w:t>
      </w:r>
      <w:r w:rsidRPr="002D690F">
        <w:rPr>
          <w:sz w:val="16"/>
        </w:rPr>
        <w:t xml:space="preserve"> Haida </w:t>
      </w:r>
      <w:r w:rsidRPr="0022702A">
        <w:rPr>
          <w:rStyle w:val="StyleUnderline"/>
          <w:highlight w:val="green"/>
        </w:rPr>
        <w:t>future-making</w:t>
      </w:r>
      <w:r w:rsidRPr="002D690F">
        <w:rPr>
          <w:rStyle w:val="StyleUnderline"/>
        </w:rPr>
        <w:t xml:space="preserve"> is to </w:t>
      </w:r>
      <w:r w:rsidRPr="0022702A">
        <w:rPr>
          <w:rStyle w:val="Emphasis"/>
          <w:highlight w:val="green"/>
        </w:rPr>
        <w:t>expose</w:t>
      </w:r>
      <w:r w:rsidRPr="002D690F">
        <w:rPr>
          <w:rStyle w:val="Emphasis"/>
        </w:rPr>
        <w:t xml:space="preserve"> the </w:t>
      </w:r>
      <w:r w:rsidRPr="0022702A">
        <w:rPr>
          <w:rStyle w:val="Emphasis"/>
          <w:highlight w:val="gree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5326E471" w14:textId="77777777" w:rsidR="008B7A25" w:rsidRPr="005A4096" w:rsidRDefault="008B7A25" w:rsidP="008B7A25">
      <w:pPr>
        <w:pStyle w:val="Heading4"/>
      </w:pPr>
      <w:r>
        <w:lastRenderedPageBreak/>
        <w:t xml:space="preserve">2] Futurism in the context of evaluating </w:t>
      </w:r>
      <w:r w:rsidRPr="001379DB">
        <w:rPr>
          <w:u w:val="single"/>
        </w:rPr>
        <w:t>existential risks</w:t>
      </w:r>
      <w:r>
        <w:t xml:space="preserve"> is desirable. </w:t>
      </w:r>
    </w:p>
    <w:p w14:paraId="1616A61C" w14:textId="77777777" w:rsidR="008B7A25" w:rsidRDefault="008B7A25" w:rsidP="008B7A25">
      <w:r w:rsidRPr="00253E00">
        <w:t xml:space="preserve">Tim </w:t>
      </w:r>
      <w:r w:rsidRPr="00253E00">
        <w:rPr>
          <w:rStyle w:val="Style13ptBold"/>
        </w:rPr>
        <w:t>Stevens 18</w:t>
      </w:r>
      <w:r>
        <w:t xml:space="preserve">. Senior Lecturer in Global Security at Kings College </w:t>
      </w:r>
      <w:r w:rsidRPr="00253E00">
        <w:t>London. Millennium: Journal of International Studies</w:t>
      </w:r>
      <w:r>
        <w:t>.</w:t>
      </w:r>
      <w:r w:rsidRPr="00253E00">
        <w:t xml:space="preserve"> “Exeunt </w:t>
      </w:r>
      <w:proofErr w:type="spellStart"/>
      <w:r w:rsidRPr="00253E00">
        <w:t>Omnes</w:t>
      </w:r>
      <w:proofErr w:type="spellEnd"/>
      <w:r w:rsidRPr="00253E00">
        <w:t xml:space="preserve">? Survival, Pessimism and Time in the Work of John H. </w:t>
      </w:r>
      <w:proofErr w:type="spellStart"/>
      <w:r w:rsidRPr="00253E00">
        <w:t>Herz</w:t>
      </w:r>
      <w:proofErr w:type="spellEnd"/>
      <w:r w:rsidRPr="00253E00">
        <w:t>”</w:t>
      </w:r>
      <w:r>
        <w:t>.</w:t>
      </w:r>
      <w:r w:rsidRPr="00253E00">
        <w:t xml:space="preserve"> </w:t>
      </w:r>
      <w:r>
        <w:t>2018. pp. 283-302.</w:t>
      </w:r>
    </w:p>
    <w:p w14:paraId="7DEF3897" w14:textId="77777777" w:rsidR="008B7A25" w:rsidRPr="009A6F20" w:rsidRDefault="008B7A25" w:rsidP="008B7A25">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22702A">
        <w:rPr>
          <w:rStyle w:val="Emphasis"/>
          <w:highlight w:val="green"/>
        </w:rPr>
        <w:t>imagine</w:t>
      </w:r>
      <w:r w:rsidRPr="005A4096">
        <w:rPr>
          <w:rStyle w:val="Emphasis"/>
        </w:rPr>
        <w:t xml:space="preserve"> possible </w:t>
      </w:r>
      <w:r w:rsidRPr="0022702A">
        <w:rPr>
          <w:rStyle w:val="Emphasis"/>
          <w:highlight w:val="green"/>
        </w:rPr>
        <w:t>futures</w:t>
      </w:r>
      <w:r w:rsidRPr="00F45627">
        <w:rPr>
          <w:rStyle w:val="StyleUnderline"/>
        </w:rPr>
        <w:t xml:space="preserve"> aligned </w:t>
      </w:r>
      <w:r w:rsidRPr="0022702A">
        <w:rPr>
          <w:rStyle w:val="StyleUnderline"/>
          <w:highlight w:val="green"/>
        </w:rPr>
        <w:t>with</w:t>
      </w:r>
      <w:r w:rsidRPr="005A4096">
        <w:rPr>
          <w:rStyle w:val="StyleUnderline"/>
        </w:rPr>
        <w:t xml:space="preserve"> the </w:t>
      </w:r>
      <w:r w:rsidRPr="005A4096">
        <w:rPr>
          <w:rStyle w:val="Emphasis"/>
        </w:rPr>
        <w:t xml:space="preserve">survival </w:t>
      </w:r>
      <w:r w:rsidRPr="0022702A">
        <w:rPr>
          <w:rStyle w:val="Emphasis"/>
          <w:highlight w:val="green"/>
        </w:rPr>
        <w:t>ethic</w:t>
      </w:r>
      <w:r w:rsidRPr="0022702A">
        <w:rPr>
          <w:rStyle w:val="StyleUnderline"/>
          <w:highlight w:val="green"/>
        </w:rPr>
        <w:t xml:space="preserve">, whilst at the </w:t>
      </w:r>
      <w:r w:rsidRPr="0022702A">
        <w:rPr>
          <w:rStyle w:val="Emphasis"/>
          <w:highlight w:val="green"/>
        </w:rPr>
        <w:t>same time</w:t>
      </w:r>
      <w:r w:rsidRPr="0022702A">
        <w:rPr>
          <w:rStyle w:val="StyleUnderline"/>
          <w:highlight w:val="green"/>
        </w:rPr>
        <w:t xml:space="preserve"> imagining futures in which </w:t>
      </w:r>
      <w:r w:rsidRPr="0022702A">
        <w:rPr>
          <w:rStyle w:val="Emphasis"/>
          <w:highlight w:val="green"/>
        </w:rPr>
        <w:t>humans become extinct</w:t>
      </w:r>
      <w:r w:rsidRPr="00F45627">
        <w:rPr>
          <w:sz w:val="16"/>
        </w:rPr>
        <w:t xml:space="preserve">. His </w:t>
      </w:r>
      <w:r w:rsidRPr="0022702A">
        <w:rPr>
          <w:rStyle w:val="Emphasis"/>
          <w:highlight w:val="green"/>
        </w:rPr>
        <w:t>pessimism</w:t>
      </w:r>
      <w:r w:rsidRPr="00EF18FA">
        <w:rPr>
          <w:rStyle w:val="StyleUnderline"/>
        </w:rPr>
        <w:t xml:space="preserve"> about the latter </w:t>
      </w:r>
      <w:r w:rsidRPr="0022702A">
        <w:rPr>
          <w:rStyle w:val="Emphasis"/>
          <w:highlight w:val="green"/>
        </w:rPr>
        <w:t>did not preclude</w:t>
      </w:r>
      <w:r w:rsidRPr="00EF18FA">
        <w:rPr>
          <w:rStyle w:val="StyleUnderline"/>
        </w:rPr>
        <w:t xml:space="preserve"> working towards the former.</w:t>
      </w:r>
    </w:p>
    <w:p w14:paraId="5D5AF071" w14:textId="77777777" w:rsidR="008B7A25" w:rsidRDefault="008B7A25" w:rsidP="008B7A25">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22702A">
        <w:rPr>
          <w:rStyle w:val="StyleUnderline"/>
          <w:highlight w:val="green"/>
        </w:rPr>
        <w:t xml:space="preserve">a </w:t>
      </w:r>
      <w:r w:rsidRPr="0022702A">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22702A">
        <w:rPr>
          <w:rStyle w:val="Emphasis"/>
          <w:highlight w:val="green"/>
        </w:rPr>
        <w:t>effort</w:t>
      </w:r>
      <w:r w:rsidRPr="0022702A">
        <w:rPr>
          <w:rStyle w:val="StyleUnderline"/>
          <w:highlight w:val="green"/>
        </w:rPr>
        <w:t xml:space="preserve"> to address </w:t>
      </w:r>
      <w:r w:rsidRPr="0022702A">
        <w:rPr>
          <w:rStyle w:val="Emphasis"/>
          <w:highlight w:val="green"/>
        </w:rPr>
        <w:t>nuclear</w:t>
      </w:r>
      <w:r w:rsidRPr="00EF18FA">
        <w:rPr>
          <w:rStyle w:val="Emphasis"/>
        </w:rPr>
        <w:t xml:space="preserve"> and environmental </w:t>
      </w:r>
      <w:r w:rsidRPr="0022702A">
        <w:rPr>
          <w:rStyle w:val="Emphasis"/>
          <w:highlight w:val="green"/>
        </w:rPr>
        <w:t>issues</w:t>
      </w:r>
      <w:r w:rsidRPr="0022702A">
        <w:rPr>
          <w:rStyle w:val="StyleUnderline"/>
          <w:highlight w:val="green"/>
        </w:rPr>
        <w:t xml:space="preserve"> and</w:t>
      </w:r>
      <w:r w:rsidRPr="00F45627">
        <w:rPr>
          <w:rStyle w:val="StyleUnderline"/>
        </w:rPr>
        <w:t xml:space="preserve"> to </w:t>
      </w:r>
      <w:r w:rsidRPr="0022702A">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22702A">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04C6F4FF" w14:textId="77777777" w:rsidR="008B7A25" w:rsidRDefault="008B7A25" w:rsidP="008B7A25">
      <w:pPr>
        <w:rPr>
          <w:sz w:val="16"/>
          <w:szCs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22702A">
        <w:rPr>
          <w:rStyle w:val="StyleUnderline"/>
          <w:highlight w:val="green"/>
        </w:rPr>
        <w:t>The</w:t>
      </w:r>
      <w:r w:rsidRPr="00253E00">
        <w:rPr>
          <w:rStyle w:val="StyleUnderline"/>
        </w:rPr>
        <w:t xml:space="preserve"> </w:t>
      </w:r>
      <w:r w:rsidRPr="00EF18FA">
        <w:rPr>
          <w:rStyle w:val="Emphasis"/>
        </w:rPr>
        <w:t xml:space="preserve">principal </w:t>
      </w:r>
      <w:r w:rsidRPr="0022702A">
        <w:rPr>
          <w:rStyle w:val="Emphasis"/>
          <w:highlight w:val="green"/>
        </w:rPr>
        <w:t>responsibilities</w:t>
      </w:r>
      <w:r w:rsidRPr="0022702A">
        <w:rPr>
          <w:rStyle w:val="StyleUnderline"/>
          <w:highlight w:val="green"/>
        </w:rPr>
        <w:t xml:space="preserve"> of</w:t>
      </w:r>
      <w:r w:rsidRPr="00F45627">
        <w:rPr>
          <w:sz w:val="16"/>
        </w:rPr>
        <w:t xml:space="preserve"> survival </w:t>
      </w:r>
      <w:r w:rsidRPr="0022702A">
        <w:rPr>
          <w:rStyle w:val="Emphasis"/>
          <w:highlight w:val="green"/>
        </w:rPr>
        <w:t>researchers</w:t>
      </w:r>
      <w:r w:rsidRPr="0022702A">
        <w:rPr>
          <w:rStyle w:val="StyleUnderline"/>
          <w:highlight w:val="green"/>
        </w:rPr>
        <w:t xml:space="preserve"> were two</w:t>
      </w:r>
      <w:r w:rsidRPr="00F45627">
        <w:rPr>
          <w:rStyle w:val="StyleUnderline"/>
        </w:rPr>
        <w:t xml:space="preserve">-fold. One, </w:t>
      </w:r>
      <w:r w:rsidRPr="0022702A">
        <w:rPr>
          <w:rStyle w:val="StyleUnderline"/>
          <w:highlight w:val="green"/>
        </w:rPr>
        <w:t xml:space="preserve">to </w:t>
      </w:r>
      <w:r w:rsidRPr="0022702A">
        <w:rPr>
          <w:rStyle w:val="Emphasis"/>
          <w:highlight w:val="green"/>
        </w:rPr>
        <w:t>raise awareness</w:t>
      </w:r>
      <w:r w:rsidRPr="0022702A">
        <w:rPr>
          <w:rStyle w:val="StyleUnderline"/>
          <w:highlight w:val="green"/>
        </w:rPr>
        <w:t xml:space="preserve"> of survival</w:t>
      </w:r>
      <w:r w:rsidRPr="00F45627">
        <w:rPr>
          <w:rStyle w:val="StyleUnderline"/>
        </w:rPr>
        <w:t xml:space="preserve"> issues </w:t>
      </w:r>
      <w:r w:rsidRPr="0022702A">
        <w:rPr>
          <w:rStyle w:val="StyleUnderline"/>
          <w:highlight w:val="green"/>
        </w:rPr>
        <w:t xml:space="preserve">in the minds of </w:t>
      </w:r>
      <w:r w:rsidRPr="0022702A">
        <w:rPr>
          <w:rStyle w:val="Emphasis"/>
          <w:highlight w:val="green"/>
        </w:rPr>
        <w:t>policy-makers</w:t>
      </w:r>
      <w:r w:rsidRPr="0022702A">
        <w:rPr>
          <w:rStyle w:val="StyleUnderline"/>
          <w:highlight w:val="green"/>
        </w:rPr>
        <w:t xml:space="preserve"> and</w:t>
      </w:r>
      <w:r w:rsidRPr="00EF18FA">
        <w:rPr>
          <w:rStyle w:val="StyleUnderline"/>
        </w:rPr>
        <w:t xml:space="preserve"> the </w:t>
      </w:r>
      <w:r w:rsidRPr="0022702A">
        <w:rPr>
          <w:rStyle w:val="Emphasis"/>
          <w:highlight w:val="green"/>
        </w:rPr>
        <w:t>public</w:t>
      </w:r>
      <w:r w:rsidRPr="0022702A">
        <w:rPr>
          <w:rStyle w:val="StyleUnderline"/>
          <w:highlight w:val="green"/>
        </w:rPr>
        <w:t>, and to demonstrate the link between</w:t>
      </w:r>
      <w:r w:rsidRPr="00253E00">
        <w:rPr>
          <w:rStyle w:val="StyleUnderline"/>
        </w:rPr>
        <w:t xml:space="preserve"> </w:t>
      </w:r>
      <w:r w:rsidRPr="00EF18FA">
        <w:rPr>
          <w:rStyle w:val="Emphasis"/>
        </w:rPr>
        <w:t xml:space="preserve">political </w:t>
      </w:r>
      <w:r w:rsidRPr="0022702A">
        <w:rPr>
          <w:rStyle w:val="Emphasis"/>
          <w:highlight w:val="green"/>
        </w:rPr>
        <w:t>inaction now</w:t>
      </w:r>
      <w:r w:rsidRPr="0022702A">
        <w:rPr>
          <w:rStyle w:val="StyleUnderline"/>
          <w:highlight w:val="green"/>
        </w:rPr>
        <w:t xml:space="preserve"> and</w:t>
      </w:r>
      <w:r w:rsidRPr="00253E00">
        <w:rPr>
          <w:rStyle w:val="StyleUnderline"/>
        </w:rPr>
        <w:t xml:space="preserve"> </w:t>
      </w:r>
      <w:r w:rsidRPr="00EF18FA">
        <w:rPr>
          <w:rStyle w:val="StyleUnderline"/>
        </w:rPr>
        <w:t xml:space="preserve">its effect on </w:t>
      </w:r>
      <w:r w:rsidRPr="0022702A">
        <w:rPr>
          <w:rStyle w:val="Emphasis"/>
          <w:highlight w:val="green"/>
        </w:rPr>
        <w:t>subsequent</w:t>
      </w:r>
      <w:r w:rsidRPr="00F45627">
        <w:rPr>
          <w:rStyle w:val="Emphasis"/>
        </w:rPr>
        <w:t xml:space="preserve"> human </w:t>
      </w:r>
      <w:r w:rsidRPr="0022702A">
        <w:rPr>
          <w:rStyle w:val="Emphasis"/>
          <w:highlight w:val="green"/>
        </w:rPr>
        <w:t>survival</w:t>
      </w:r>
      <w:r w:rsidRPr="00EF18FA">
        <w:rPr>
          <w:sz w:val="16"/>
          <w:szCs w:val="16"/>
        </w:rPr>
        <w:t xml:space="preserve">. </w:t>
      </w:r>
    </w:p>
    <w:p w14:paraId="5FB19B39" w14:textId="77777777" w:rsidR="008B7A25" w:rsidRDefault="008B7A25" w:rsidP="008B7A25">
      <w:pPr>
        <w:rPr>
          <w:sz w:val="16"/>
          <w:szCs w:val="16"/>
        </w:rPr>
      </w:pPr>
    </w:p>
    <w:p w14:paraId="3B9CC993" w14:textId="77777777" w:rsidR="008B7A25" w:rsidRDefault="008B7A25" w:rsidP="008B7A25">
      <w:pPr>
        <w:rPr>
          <w:sz w:val="16"/>
          <w:szCs w:val="16"/>
        </w:rPr>
      </w:pPr>
      <w:r>
        <w:rPr>
          <w:sz w:val="16"/>
          <w:szCs w:val="16"/>
        </w:rPr>
        <w:t>marked</w:t>
      </w:r>
    </w:p>
    <w:p w14:paraId="08EDED83" w14:textId="77777777" w:rsidR="008B7A25" w:rsidRDefault="008B7A25" w:rsidP="008B7A25">
      <w:pPr>
        <w:rPr>
          <w:sz w:val="16"/>
          <w:szCs w:val="16"/>
        </w:rPr>
      </w:pPr>
    </w:p>
    <w:p w14:paraId="2ABD7DA7" w14:textId="77777777" w:rsidR="008B7A25" w:rsidRDefault="008B7A25" w:rsidP="008B7A25">
      <w:pPr>
        <w:rPr>
          <w:sz w:val="16"/>
        </w:rPr>
      </w:pPr>
      <w:r w:rsidRPr="00EF18FA">
        <w:rPr>
          <w:sz w:val="16"/>
          <w:szCs w:val="16"/>
        </w:rPr>
        <w:t>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22702A">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22702A">
        <w:rPr>
          <w:rStyle w:val="StyleUnderline"/>
          <w:highlight w:val="green"/>
        </w:rPr>
        <w:t xml:space="preserve">should not be afraid to </w:t>
      </w:r>
      <w:r w:rsidRPr="0022702A">
        <w:rPr>
          <w:rStyle w:val="Emphasis"/>
          <w:highlight w:val="green"/>
        </w:rPr>
        <w:t>think the worst</w:t>
      </w:r>
      <w:r w:rsidRPr="00F45627">
        <w:rPr>
          <w:rStyle w:val="StyleUnderline"/>
        </w:rPr>
        <w:t xml:space="preserve">, if the worst is at all possible, </w:t>
      </w:r>
      <w:r w:rsidRPr="0022702A">
        <w:rPr>
          <w:rStyle w:val="StyleUnderline"/>
          <w:highlight w:val="green"/>
        </w:rPr>
        <w:t>and</w:t>
      </w:r>
      <w:r w:rsidRPr="00F45627">
        <w:rPr>
          <w:rStyle w:val="StyleUnderline"/>
        </w:rPr>
        <w:t xml:space="preserve"> to </w:t>
      </w:r>
      <w:r w:rsidRPr="0022702A">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22702A">
        <w:rPr>
          <w:rStyle w:val="Emphasis"/>
          <w:highlight w:val="green"/>
        </w:rPr>
        <w:t>requirements</w:t>
      </w:r>
      <w:r w:rsidRPr="00F45627">
        <w:rPr>
          <w:sz w:val="16"/>
        </w:rPr>
        <w:t xml:space="preserve"> – social, economic, political – </w:t>
      </w:r>
      <w:r w:rsidRPr="0022702A">
        <w:rPr>
          <w:rStyle w:val="StyleUnderline"/>
          <w:highlight w:val="green"/>
        </w:rPr>
        <w:t xml:space="preserve">of ‘a </w:t>
      </w:r>
      <w:r w:rsidRPr="0022702A">
        <w:rPr>
          <w:rStyle w:val="Emphasis"/>
          <w:highlight w:val="green"/>
        </w:rPr>
        <w:t>livable world</w:t>
      </w:r>
      <w:r w:rsidRPr="00253E00">
        <w:rPr>
          <w:rStyle w:val="StyleUnderline"/>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w:t>
      </w:r>
      <w:r w:rsidRPr="00F45627">
        <w:rPr>
          <w:sz w:val="16"/>
        </w:rPr>
        <w:lastRenderedPageBreak/>
        <w:t>attitudes to and awareness of global problems and solutions. Only then would it be possible for ‘a turn round that demands leadership to persuade millions to change lifestyles and make the sacrifices needed for survival’.</w:t>
      </w:r>
    </w:p>
    <w:p w14:paraId="428A38F3" w14:textId="77777777" w:rsidR="008B7A25" w:rsidRDefault="008B7A25" w:rsidP="008B7A25">
      <w:pPr>
        <w:rPr>
          <w:sz w:val="16"/>
        </w:rPr>
      </w:pPr>
      <w:r w:rsidRPr="00F45627">
        <w:rPr>
          <w:sz w:val="16"/>
        </w:rPr>
        <w:t>74 Productive pessimism and temporality</w:t>
      </w:r>
    </w:p>
    <w:p w14:paraId="4BB78E7B" w14:textId="77777777" w:rsidR="008B7A25" w:rsidRDefault="008B7A25" w:rsidP="008B7A25">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5BE1D41B" w14:textId="77777777" w:rsidR="008B7A25" w:rsidRDefault="008B7A25" w:rsidP="008B7A25">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0192FE55" w14:textId="77777777" w:rsidR="008B7A25" w:rsidRDefault="008B7A25" w:rsidP="008B7A25">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22702A">
        <w:rPr>
          <w:rStyle w:val="StyleUnderline"/>
          <w:highlight w:val="green"/>
        </w:rPr>
        <w:t xml:space="preserve">futurism is </w:t>
      </w:r>
      <w:r w:rsidRPr="0022702A">
        <w:rPr>
          <w:rStyle w:val="Emphasis"/>
          <w:highlight w:val="green"/>
        </w:rPr>
        <w:t>necessary to</w:t>
      </w:r>
      <w:r w:rsidRPr="00F45627">
        <w:rPr>
          <w:rStyle w:val="Emphasis"/>
        </w:rPr>
        <w:t xml:space="preserve"> ensuring human </w:t>
      </w:r>
      <w:r w:rsidRPr="0022702A">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7F33B347" w14:textId="77777777" w:rsidR="008B7A25" w:rsidRPr="008C450E" w:rsidRDefault="008B7A25" w:rsidP="008B7A25">
      <w:pPr>
        <w:rPr>
          <w:sz w:val="16"/>
          <w:szCs w:val="16"/>
        </w:rPr>
      </w:pPr>
      <w:r w:rsidRPr="00F45627">
        <w:rPr>
          <w:sz w:val="16"/>
        </w:rPr>
        <w:t xml:space="preserve"> </w:t>
      </w:r>
      <w:r w:rsidRPr="0022702A">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22702A">
        <w:rPr>
          <w:rStyle w:val="StyleUnderline"/>
          <w:highlight w:val="green"/>
        </w:rPr>
        <w:t xml:space="preserve">future’ was </w:t>
      </w:r>
      <w:r w:rsidRPr="0022702A">
        <w:rPr>
          <w:rStyle w:val="Emphasis"/>
          <w:highlight w:val="green"/>
        </w:rPr>
        <w:t>not</w:t>
      </w:r>
      <w:r w:rsidRPr="00F45627">
        <w:rPr>
          <w:rStyle w:val="StyleUnderline"/>
        </w:rPr>
        <w:t xml:space="preserve">, however, </w:t>
      </w:r>
      <w:r w:rsidRPr="0022702A">
        <w:rPr>
          <w:rStyle w:val="StyleUnderline"/>
          <w:highlight w:val="green"/>
        </w:rPr>
        <w:t>a</w:t>
      </w:r>
      <w:r w:rsidRPr="00F45627">
        <w:rPr>
          <w:rStyle w:val="StyleUnderline"/>
        </w:rPr>
        <w:t xml:space="preserve"> </w:t>
      </w:r>
      <w:r w:rsidRPr="00F45627">
        <w:rPr>
          <w:rStyle w:val="Emphasis"/>
        </w:rPr>
        <w:t xml:space="preserve">simple </w:t>
      </w:r>
      <w:r w:rsidRPr="0022702A">
        <w:rPr>
          <w:rStyle w:val="Emphasis"/>
          <w:highlight w:val="green"/>
        </w:rPr>
        <w:t>liberal view</w:t>
      </w:r>
      <w:r w:rsidRPr="0022702A">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22702A">
        <w:rPr>
          <w:rStyle w:val="Emphasis"/>
          <w:highlight w:val="green"/>
        </w:rPr>
        <w:t>progress</w:t>
      </w:r>
      <w:r w:rsidRPr="008C450E">
        <w:t>’</w:t>
      </w:r>
      <w:r w:rsidRPr="00F45627">
        <w:rPr>
          <w:sz w:val="16"/>
        </w:rPr>
        <w:t>.</w:t>
      </w:r>
      <w:r w:rsidRPr="008C450E">
        <w:rPr>
          <w:rStyle w:val="StyleUnderline"/>
          <w:sz w:val="16"/>
          <w:szCs w:val="16"/>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rPr>
        <w:t>ditions to draw fir</w:t>
      </w:r>
      <w:r w:rsidRPr="008C450E">
        <w:rPr>
          <w:sz w:val="16"/>
          <w:szCs w:val="16"/>
        </w:rPr>
        <w:t>m conclusions about the future course</w:t>
      </w:r>
      <w:r w:rsidRPr="008C450E">
        <w:rPr>
          <w:rStyle w:val="StyleUnderline"/>
          <w:sz w:val="16"/>
          <w:szCs w:val="16"/>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7D71B808" w14:textId="2DE66D46" w:rsidR="008B7A25" w:rsidRDefault="008B7A25" w:rsidP="008B7A25">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22702A">
        <w:rPr>
          <w:rStyle w:val="Emphasis"/>
          <w:highlight w:val="green"/>
        </w:rPr>
        <w:t>cyclical</w:t>
      </w:r>
      <w:r w:rsidRPr="008C450E">
        <w:rPr>
          <w:rStyle w:val="StyleUnderline"/>
        </w:rPr>
        <w:t xml:space="preserve"> and </w:t>
      </w:r>
      <w:r w:rsidRPr="008C450E">
        <w:rPr>
          <w:rStyle w:val="Emphasis"/>
        </w:rPr>
        <w:t xml:space="preserve">linear-progressive </w:t>
      </w:r>
      <w:r w:rsidRPr="0022702A">
        <w:rPr>
          <w:rStyle w:val="Emphasis"/>
          <w:highlight w:val="green"/>
        </w:rPr>
        <w:t>ways</w:t>
      </w:r>
      <w:r w:rsidRPr="0022702A">
        <w:rPr>
          <w:rStyle w:val="StyleUnderline"/>
          <w:highlight w:val="green"/>
        </w:rPr>
        <w:t xml:space="preserve"> of perceiving</w:t>
      </w:r>
      <w:r w:rsidRPr="00F45627">
        <w:rPr>
          <w:rStyle w:val="StyleUnderline"/>
        </w:rPr>
        <w:t xml:space="preserve"> historical </w:t>
      </w:r>
      <w:r w:rsidRPr="0022702A">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22702A">
        <w:rPr>
          <w:rStyle w:val="Emphasis"/>
          <w:highlight w:val="green"/>
        </w:rPr>
        <w:t>marginalizes</w:t>
      </w:r>
      <w:r w:rsidRPr="0022702A">
        <w:rPr>
          <w:rStyle w:val="StyleUnderline"/>
          <w:highlight w:val="green"/>
        </w:rPr>
        <w:t xml:space="preserve"> and </w:t>
      </w:r>
      <w:r w:rsidRPr="0022702A">
        <w:rPr>
          <w:rStyle w:val="Emphasis"/>
          <w:highlight w:val="green"/>
        </w:rPr>
        <w:t>diminishes</w:t>
      </w:r>
      <w:r w:rsidRPr="00F45627">
        <w:rPr>
          <w:rStyle w:val="StyleUnderline"/>
        </w:rPr>
        <w:t xml:space="preserve"> the </w:t>
      </w:r>
      <w:r w:rsidRPr="0022702A">
        <w:rPr>
          <w:rStyle w:val="StyleUnderline"/>
          <w:highlight w:val="green"/>
        </w:rPr>
        <w:t>contingency</w:t>
      </w:r>
      <w:r w:rsidRPr="00F45627">
        <w:rPr>
          <w:rStyle w:val="StyleUnderline"/>
        </w:rPr>
        <w:t xml:space="preserve"> of the social world in and through time, </w:t>
      </w:r>
      <w:r w:rsidRPr="0022702A">
        <w:rPr>
          <w:rStyle w:val="StyleUnderline"/>
          <w:highlight w:val="green"/>
        </w:rPr>
        <w:t xml:space="preserve">and the </w:t>
      </w:r>
      <w:r w:rsidRPr="0022702A">
        <w:rPr>
          <w:rStyle w:val="Emphasis"/>
          <w:highlight w:val="green"/>
        </w:rPr>
        <w:t>agency of</w:t>
      </w:r>
      <w:r w:rsidRPr="00F45627">
        <w:rPr>
          <w:rStyle w:val="Emphasis"/>
        </w:rPr>
        <w:t xml:space="preserve"> political </w:t>
      </w:r>
      <w:r w:rsidRPr="0022702A">
        <w:rPr>
          <w:rStyle w:val="Emphasis"/>
          <w:highlight w:val="green"/>
        </w:rPr>
        <w:t>actors</w:t>
      </w:r>
      <w:r w:rsidRPr="0022702A">
        <w:rPr>
          <w:rStyle w:val="StyleUnderline"/>
          <w:highlight w:val="green"/>
        </w:rPr>
        <w:t xml:space="preserve"> in</w:t>
      </w:r>
      <w:r w:rsidRPr="00E52C52">
        <w:rPr>
          <w:rStyle w:val="StyleUnderline"/>
        </w:rPr>
        <w:t xml:space="preserve"> </w:t>
      </w:r>
      <w:r w:rsidRPr="008C450E">
        <w:rPr>
          <w:rStyle w:val="Emphasis"/>
        </w:rPr>
        <w:t xml:space="preserve">effecting </w:t>
      </w:r>
      <w:r w:rsidRPr="0022702A">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cynicism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22702A">
        <w:rPr>
          <w:rStyle w:val="Emphasis"/>
          <w:highlight w:val="green"/>
        </w:rPr>
        <w:t>agency</w:t>
      </w:r>
      <w:r w:rsidRPr="0022702A">
        <w:rPr>
          <w:rStyle w:val="StyleUnderline"/>
          <w:highlight w:val="green"/>
        </w:rPr>
        <w:t xml:space="preserve"> is</w:t>
      </w:r>
      <w:r w:rsidRPr="00F45627">
        <w:rPr>
          <w:rStyle w:val="StyleUnderline"/>
        </w:rPr>
        <w:t xml:space="preserve"> a product of a temporality ‘</w:t>
      </w:r>
      <w:r w:rsidRPr="0022702A">
        <w:rPr>
          <w:rStyle w:val="StyleUnderline"/>
          <w:highlight w:val="green"/>
        </w:rPr>
        <w:t xml:space="preserve">neither </w:t>
      </w:r>
      <w:r w:rsidRPr="0022702A">
        <w:rPr>
          <w:rStyle w:val="Emphasis"/>
          <w:highlight w:val="green"/>
        </w:rPr>
        <w:t>temporally closed</w:t>
      </w:r>
      <w:r w:rsidRPr="0022702A">
        <w:rPr>
          <w:rStyle w:val="StyleUnderline"/>
          <w:highlight w:val="green"/>
        </w:rPr>
        <w:t xml:space="preserve"> nor </w:t>
      </w:r>
      <w:r w:rsidRPr="0022702A">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22702A">
        <w:rPr>
          <w:rStyle w:val="StyleUnderline"/>
          <w:highlight w:val="green"/>
        </w:rPr>
        <w:t xml:space="preserve">it is </w:t>
      </w:r>
      <w:r w:rsidRPr="0022702A">
        <w:rPr>
          <w:rStyle w:val="Emphasis"/>
          <w:highlight w:val="green"/>
        </w:rPr>
        <w:t>rooted in contingency</w:t>
      </w:r>
      <w:r w:rsidRPr="00253E00">
        <w:rPr>
          <w:rStyle w:val="StyleUnderline"/>
        </w:rPr>
        <w:t>’</w:t>
      </w:r>
      <w:r w:rsidRPr="00F45627">
        <w:rPr>
          <w:sz w:val="16"/>
        </w:rPr>
        <w:t>.</w:t>
      </w:r>
    </w:p>
    <w:p w14:paraId="7BFAD331" w14:textId="7B06FB37" w:rsidR="006C255E" w:rsidRPr="006C255E" w:rsidRDefault="006C255E" w:rsidP="006C255E">
      <w:pPr>
        <w:pStyle w:val="Heading4"/>
      </w:pPr>
      <w:r>
        <w:lastRenderedPageBreak/>
        <w:t>Risks harm native communities first because rich communities hoard resources leaving native communities as sacrificial in the midst of war. Preventing risks is not settler colonialist and you shouldn’t subject Indigenous people to death even if some authors think risk prevention is bad.</w:t>
      </w:r>
      <w:r>
        <w:br/>
      </w:r>
      <w:r>
        <w:br/>
        <w:t>Winning a large enough risk of our offense will answer all of their framing arguments, unless you can fully conclude reducing a high chance of an existential risk is bad, vote neg.</w:t>
      </w:r>
    </w:p>
    <w:p w14:paraId="7CD702D4" w14:textId="11E90DAD" w:rsidR="008B7A25" w:rsidRDefault="008B7A25" w:rsidP="008B7A25">
      <w:pPr>
        <w:pStyle w:val="Heading2"/>
      </w:pPr>
      <w:r>
        <w:lastRenderedPageBreak/>
        <w:t>Advantage</w:t>
      </w:r>
    </w:p>
    <w:p w14:paraId="097208EB" w14:textId="77777777" w:rsidR="008B7A25" w:rsidRDefault="008B7A25" w:rsidP="008B7A25">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76CCCD39" w14:textId="77777777" w:rsidR="008B7A25" w:rsidRDefault="008B7A25" w:rsidP="008B7A25">
      <w:pPr>
        <w:pStyle w:val="Heading4"/>
      </w:pPr>
      <w:r>
        <w:t xml:space="preserve">Multiple Alt causes to the </w:t>
      </w:r>
      <w:proofErr w:type="spellStart"/>
      <w:r>
        <w:t>Aff</w:t>
      </w:r>
      <w:proofErr w:type="spellEnd"/>
      <w:r>
        <w:t xml:space="preserve"> – crops, cosmetics, food. </w:t>
      </w:r>
    </w:p>
    <w:p w14:paraId="29EA0A34" w14:textId="77777777" w:rsidR="008B7A25" w:rsidRPr="004B0E2B" w:rsidRDefault="008B7A25" w:rsidP="008B7A25">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27"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12964888" w14:textId="77777777" w:rsidR="008B7A25" w:rsidRDefault="008B7A25" w:rsidP="008B7A25">
      <w:pPr>
        <w:rPr>
          <w:sz w:val="8"/>
          <w:szCs w:val="8"/>
        </w:rPr>
      </w:pPr>
      <w:r w:rsidRPr="0022702A">
        <w:rPr>
          <w:b/>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highlight w:val="green"/>
          <w:u w:val="single"/>
        </w:rPr>
        <w:t>From</w:t>
      </w:r>
      <w:r w:rsidRPr="0022702A">
        <w:rPr>
          <w:highlight w:val="green"/>
          <w:u w:val="single"/>
        </w:rPr>
        <w:t xml:space="preserve"> </w:t>
      </w:r>
      <w:r w:rsidRPr="00434CED">
        <w:rPr>
          <w:u w:val="single"/>
        </w:rPr>
        <w:t xml:space="preserve">drugs and </w:t>
      </w:r>
      <w:r w:rsidRPr="0022702A">
        <w:rPr>
          <w:b/>
          <w:highlight w:val="green"/>
          <w:u w:val="single"/>
        </w:rPr>
        <w:t>cosmetics to teas and genetically modified crops,</w:t>
      </w:r>
      <w:r w:rsidRPr="00434CED">
        <w:rPr>
          <w:u w:val="single"/>
        </w:rPr>
        <w:t xml:space="preserve"> </w:t>
      </w:r>
      <w:r w:rsidRPr="0022702A">
        <w:rPr>
          <w:b/>
          <w:highlight w:val="green"/>
          <w:u w:val="single"/>
          <w:bdr w:val="single" w:sz="12" w:space="0" w:color="auto"/>
        </w:rPr>
        <w:t>plant and animal materials are ubiquitous in consumer markets</w:t>
      </w:r>
      <w:r w:rsidRPr="00434CED">
        <w:rPr>
          <w:u w:val="single"/>
        </w:rPr>
        <w:t xml:space="preserve">. Many of these products are </w:t>
      </w:r>
      <w:r w:rsidRPr="0022702A">
        <w:rPr>
          <w:b/>
          <w:highlight w:val="green"/>
          <w:u w:val="single"/>
        </w:rPr>
        <w:t>aggressively protected</w:t>
      </w:r>
      <w:r w:rsidRPr="0022702A">
        <w:rPr>
          <w:highlight w:val="green"/>
          <w:u w:val="single"/>
        </w:rPr>
        <w:t xml:space="preserve"> </w:t>
      </w:r>
      <w:r w:rsidRPr="0022702A">
        <w:rPr>
          <w:b/>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biopiracy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group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2A694281" w14:textId="38578F12" w:rsidR="008B7A25" w:rsidRPr="002964B8" w:rsidRDefault="008B7A25" w:rsidP="008B7A25">
      <w:pPr>
        <w:pStyle w:val="Heading4"/>
      </w:pPr>
      <w:r>
        <w:t xml:space="preserve">Ag is a massive </w:t>
      </w:r>
      <w:r>
        <w:rPr>
          <w:u w:val="single"/>
        </w:rPr>
        <w:t>alt cause</w:t>
      </w:r>
      <w:r>
        <w:t>.</w:t>
      </w:r>
    </w:p>
    <w:p w14:paraId="23291213" w14:textId="77777777" w:rsidR="008B7A25" w:rsidRPr="00AE61A2" w:rsidRDefault="008B7A25" w:rsidP="008B7A25">
      <w:r w:rsidRPr="002964B8">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//Re-cut by Elmer </w:t>
      </w:r>
    </w:p>
    <w:p w14:paraId="79A73A1E" w14:textId="77777777" w:rsidR="008B7A25" w:rsidRDefault="008B7A25" w:rsidP="008B7A25">
      <w:pPr>
        <w:rPr>
          <w:sz w:val="16"/>
        </w:rPr>
      </w:pPr>
      <w:r w:rsidRPr="002964B8">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80 % of the world’s populations, mostly the ‘undeveloped’ regions, still rely on the indigenous medicinal knowledge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w:t>
      </w:r>
      <w:r w:rsidRPr="002964B8">
        <w:rPr>
          <w:sz w:val="16"/>
        </w:rPr>
        <w:lastRenderedPageBreak/>
        <w:t xml:space="preserve">house wives and welders, </w:t>
      </w:r>
      <w:proofErr w:type="spellStart"/>
      <w:r w:rsidRPr="002964B8">
        <w:rPr>
          <w:sz w:val="16"/>
        </w:rPr>
        <w:t>thousand</w:t>
      </w:r>
      <w:proofErr w:type="spellEnd"/>
      <w:r w:rsidRPr="002964B8">
        <w:rPr>
          <w:sz w:val="16"/>
        </w:rPr>
        <w:t xml:space="preserve"> of herbal healers, bone setter, </w:t>
      </w:r>
      <w:proofErr w:type="spellStart"/>
      <w:r w:rsidRPr="002964B8">
        <w:rPr>
          <w:sz w:val="16"/>
        </w:rPr>
        <w:t>vishvaidyas</w:t>
      </w:r>
      <w:proofErr w:type="spellEnd"/>
      <w:r w:rsidRPr="002964B8">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source of 90 per cent of the world’s biological wealth – India, for example, has 81,000 species of fauna and 47,000 of flora, including 15,000 plant varieties unique to the country – and yet industrial countries hold 97 per cent of all patents worldwide and are driving the rush to patent plant genetic resources.” 5 Today, the genomics revolution is fueling a new wave of scientific research in the form of bioprospecting,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Between 25-50 % of current prescription pharmaceuticals come from plants,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2964B8">
        <w:rPr>
          <w:sz w:val="16"/>
        </w:rPr>
        <w:t>Programme</w:t>
      </w:r>
      <w:proofErr w:type="spellEnd"/>
      <w:r w:rsidRPr="002964B8">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2964B8">
        <w:rPr>
          <w:sz w:val="16"/>
        </w:rPr>
        <w:t>In</w:t>
      </w:r>
      <w:proofErr w:type="gramEnd"/>
      <w:r w:rsidRPr="002964B8">
        <w:rPr>
          <w:sz w:val="16"/>
        </w:rPr>
        <w:t xml:space="preserve"> the recent past, there have been several cases of biopiracy of traditional knowledge from India. First it was the patent on wound healing properties of </w:t>
      </w:r>
      <w:proofErr w:type="spellStart"/>
      <w:r w:rsidRPr="002964B8">
        <w:rPr>
          <w:sz w:val="16"/>
        </w:rPr>
        <w:t>haldi</w:t>
      </w:r>
      <w:proofErr w:type="spellEnd"/>
      <w:r w:rsidRPr="002964B8">
        <w:rPr>
          <w:sz w:val="16"/>
        </w:rPr>
        <w:t xml:space="preserve"> (turmeric).9 Curcuma longa, a type of turmeric, is an Indian herb that has been used as treatment for sprains, inflammatory conditions and wounds. The </w:t>
      </w:r>
      <w:proofErr w:type="gramStart"/>
      <w:r w:rsidRPr="002964B8">
        <w:rPr>
          <w:sz w:val="16"/>
        </w:rPr>
        <w:t xml:space="preserve">orange </w:t>
      </w:r>
      <w:proofErr w:type="spellStart"/>
      <w:r w:rsidRPr="002964B8">
        <w:rPr>
          <w:sz w:val="16"/>
        </w:rPr>
        <w:t>coloured</w:t>
      </w:r>
      <w:proofErr w:type="spellEnd"/>
      <w:proofErr w:type="gramEnd"/>
      <w:r w:rsidRPr="002964B8">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2964B8">
        <w:rPr>
          <w:sz w:val="16"/>
        </w:rPr>
        <w:t>Azadirachta</w:t>
      </w:r>
      <w:proofErr w:type="spellEnd"/>
      <w:r w:rsidRPr="002964B8">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2964B8">
        <w:rPr>
          <w:sz w:val="16"/>
        </w:rPr>
        <w:t>Margosan</w:t>
      </w:r>
      <w:proofErr w:type="spellEnd"/>
      <w:r w:rsidRPr="002964B8">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2964B8">
        <w:rPr>
          <w:sz w:val="16"/>
        </w:rPr>
        <w:t>W.</w:t>
      </w:r>
      <w:proofErr w:type="gramStart"/>
      <w:r w:rsidRPr="002964B8">
        <w:rPr>
          <w:sz w:val="16"/>
        </w:rPr>
        <w:t>R.Grace</w:t>
      </w:r>
      <w:proofErr w:type="spellEnd"/>
      <w:proofErr w:type="gramEnd"/>
      <w:r w:rsidRPr="002964B8">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2964B8">
        <w:rPr>
          <w:sz w:val="16"/>
        </w:rPr>
        <w:t>tonnes</w:t>
      </w:r>
      <w:proofErr w:type="spellEnd"/>
      <w:r w:rsidRPr="002964B8">
        <w:rPr>
          <w:sz w:val="16"/>
        </w:rPr>
        <w:t xml:space="preserve"> of seed a day and also </w:t>
      </w:r>
      <w:r w:rsidRPr="002964B8">
        <w:rPr>
          <w:sz w:val="16"/>
        </w:rPr>
        <w:lastRenderedPageBreak/>
        <w:t xml:space="preserve">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2964B8">
        <w:rPr>
          <w:sz w:val="16"/>
        </w:rPr>
        <w:t>Texasbased</w:t>
      </w:r>
      <w:proofErr w:type="spellEnd"/>
      <w:r w:rsidRPr="002964B8">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2964B8">
        <w:rPr>
          <w:sz w:val="16"/>
        </w:rPr>
        <w:t>Kasmati</w:t>
      </w:r>
      <w:proofErr w:type="spellEnd"/>
      <w:r w:rsidRPr="002964B8">
        <w:rPr>
          <w:sz w:val="16"/>
        </w:rPr>
        <w:t xml:space="preserve">, </w:t>
      </w:r>
      <w:proofErr w:type="spellStart"/>
      <w:r w:rsidRPr="002964B8">
        <w:rPr>
          <w:sz w:val="16"/>
        </w:rPr>
        <w:t>Texmati</w:t>
      </w:r>
      <w:proofErr w:type="spellEnd"/>
      <w:r w:rsidRPr="002964B8">
        <w:rPr>
          <w:sz w:val="16"/>
        </w:rPr>
        <w:t xml:space="preserve"> and </w:t>
      </w:r>
      <w:proofErr w:type="spellStart"/>
      <w:r w:rsidRPr="002964B8">
        <w:rPr>
          <w:sz w:val="16"/>
        </w:rPr>
        <w:t>Jasmati</w:t>
      </w:r>
      <w:proofErr w:type="spellEnd"/>
      <w:r w:rsidRPr="002964B8">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Karela (bitter gourd), Jamun (blackberry), </w:t>
      </w:r>
      <w:proofErr w:type="spellStart"/>
      <w:r w:rsidRPr="002964B8">
        <w:rPr>
          <w:sz w:val="16"/>
        </w:rPr>
        <w:t>Gumar</w:t>
      </w:r>
      <w:proofErr w:type="spellEnd"/>
      <w:r w:rsidRPr="002964B8">
        <w:rPr>
          <w:sz w:val="16"/>
        </w:rPr>
        <w:t xml:space="preserve"> and Brinjal, for instance, are commonly known in India for their </w:t>
      </w:r>
      <w:proofErr w:type="spellStart"/>
      <w:r w:rsidRPr="002964B8">
        <w:rPr>
          <w:sz w:val="16"/>
        </w:rPr>
        <w:t>anti diabetic</w:t>
      </w:r>
      <w:proofErr w:type="spellEnd"/>
      <w:r w:rsidRPr="002964B8">
        <w:rPr>
          <w:sz w:val="16"/>
        </w:rPr>
        <w:t xml:space="preserve"> characteristics. Their </w:t>
      </w:r>
      <w:proofErr w:type="spellStart"/>
      <w:r w:rsidRPr="002964B8">
        <w:rPr>
          <w:sz w:val="16"/>
        </w:rPr>
        <w:t>usees</w:t>
      </w:r>
      <w:proofErr w:type="spellEnd"/>
      <w:r w:rsidRPr="002964B8">
        <w:rPr>
          <w:sz w:val="16"/>
        </w:rPr>
        <w:t xml:space="preserve"> are so common in India that there is no novelty involved while using them for curbing diabetes. A patent was, however, obtained in the U.S. by three NRIs for their utilization as a cure for diabetes.11 North East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2964B8">
        <w:rPr>
          <w:sz w:val="16"/>
        </w:rPr>
        <w:t>baccata</w:t>
      </w:r>
      <w:proofErr w:type="spellEnd"/>
      <w:r w:rsidRPr="002964B8">
        <w:rPr>
          <w:sz w:val="16"/>
        </w:rPr>
        <w:t xml:space="preserve"> and </w:t>
      </w:r>
      <w:proofErr w:type="spellStart"/>
      <w:r w:rsidRPr="002964B8">
        <w:rPr>
          <w:sz w:val="16"/>
        </w:rPr>
        <w:t>cephallu</w:t>
      </w:r>
      <w:proofErr w:type="spellEnd"/>
      <w:r w:rsidRPr="002964B8">
        <w:rPr>
          <w:sz w:val="16"/>
        </w:rPr>
        <w:t xml:space="preserve"> taxus and </w:t>
      </w:r>
      <w:proofErr w:type="spellStart"/>
      <w:r w:rsidRPr="002964B8">
        <w:rPr>
          <w:sz w:val="16"/>
        </w:rPr>
        <w:t>paris</w:t>
      </w:r>
      <w:proofErr w:type="spellEnd"/>
      <w:r w:rsidRPr="002964B8">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2964B8">
        <w:rPr>
          <w:sz w:val="16"/>
        </w:rPr>
        <w:t>But,</w:t>
      </w:r>
      <w:proofErr w:type="gramEnd"/>
      <w:r w:rsidRPr="002964B8">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2964B8">
        <w:rPr>
          <w:sz w:val="16"/>
        </w:rPr>
        <w:t>The</w:t>
      </w:r>
      <w:proofErr w:type="gramEnd"/>
      <w:r w:rsidRPr="002964B8">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w:t>
      </w:r>
      <w:r w:rsidRPr="0022702A">
        <w:rPr>
          <w:b/>
          <w:highlight w:val="green"/>
          <w:u w:val="single"/>
        </w:rPr>
        <w:t>Patenting</w:t>
      </w:r>
      <w:r w:rsidRPr="0022702A">
        <w:rPr>
          <w:sz w:val="16"/>
          <w:highlight w:val="green"/>
        </w:rPr>
        <w:t xml:space="preserve"> </w:t>
      </w:r>
      <w:r w:rsidRPr="002964B8">
        <w:rPr>
          <w:sz w:val="16"/>
        </w:rPr>
        <w:t xml:space="preserve">of these </w:t>
      </w:r>
      <w:proofErr w:type="gramStart"/>
      <w:r w:rsidRPr="002964B8">
        <w:rPr>
          <w:sz w:val="16"/>
        </w:rPr>
        <w:t>plants</w:t>
      </w:r>
      <w:proofErr w:type="gramEnd"/>
      <w:r w:rsidRPr="002964B8">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w:t>
      </w:r>
      <w:r w:rsidRPr="0022702A">
        <w:rPr>
          <w:b/>
          <w:highlight w:val="green"/>
          <w:u w:val="single"/>
        </w:rPr>
        <w:t>agriculture</w:t>
      </w:r>
      <w:r w:rsidRPr="002964B8">
        <w:rPr>
          <w:sz w:val="16"/>
        </w:rPr>
        <w:t xml:space="preserve">, </w:t>
      </w:r>
      <w:proofErr w:type="gramStart"/>
      <w:r w:rsidRPr="0022702A">
        <w:rPr>
          <w:b/>
          <w:highlight w:val="green"/>
          <w:u w:val="single"/>
        </w:rPr>
        <w:t>i.e.</w:t>
      </w:r>
      <w:proofErr w:type="gramEnd"/>
      <w:r w:rsidRPr="0022702A">
        <w:rPr>
          <w:b/>
          <w:highlight w:val="green"/>
          <w:u w:val="single"/>
        </w:rPr>
        <w:t xml:space="preserve"> seeds, fertilizers, pesticides and herbicides.</w:t>
      </w:r>
      <w:r w:rsidRPr="0022702A">
        <w:rPr>
          <w:sz w:val="16"/>
          <w:highlight w:val="green"/>
        </w:rPr>
        <w:t xml:space="preserve"> </w:t>
      </w:r>
      <w:r w:rsidRPr="002964B8">
        <w:rPr>
          <w:sz w:val="16"/>
        </w:rPr>
        <w:t xml:space="preserve">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w:t>
      </w:r>
      <w:r w:rsidRPr="0022702A">
        <w:rPr>
          <w:b/>
          <w:highlight w:val="green"/>
          <w:u w:val="single"/>
        </w:rPr>
        <w:t>India’s agriculture</w:t>
      </w:r>
      <w:r w:rsidRPr="0022702A">
        <w:rPr>
          <w:sz w:val="16"/>
          <w:highlight w:val="green"/>
        </w:rPr>
        <w:t xml:space="preserve"> </w:t>
      </w:r>
      <w:r w:rsidRPr="002964B8">
        <w:rPr>
          <w:sz w:val="16"/>
        </w:rPr>
        <w:t xml:space="preserve">being rich in bio-diversity </w:t>
      </w:r>
      <w:r w:rsidRPr="0022702A">
        <w:rPr>
          <w:b/>
          <w:highlight w:val="green"/>
          <w:u w:val="single"/>
        </w:rPr>
        <w:t>has been</w:t>
      </w:r>
      <w:r w:rsidRPr="0022702A">
        <w:rPr>
          <w:sz w:val="16"/>
          <w:highlight w:val="green"/>
        </w:rPr>
        <w:t xml:space="preserve"> </w:t>
      </w:r>
      <w:r w:rsidRPr="002964B8">
        <w:rPr>
          <w:sz w:val="16"/>
        </w:rPr>
        <w:t xml:space="preserve">always been an easy </w:t>
      </w:r>
      <w:r w:rsidRPr="0022702A">
        <w:rPr>
          <w:b/>
          <w:highlight w:val="green"/>
          <w:u w:val="single"/>
        </w:rPr>
        <w:t>prey for big corporations engaging in agribusiness</w:t>
      </w:r>
      <w:r w:rsidRPr="002964B8">
        <w:rPr>
          <w:sz w:val="16"/>
        </w:rPr>
        <w:t xml:space="preserve"> for the purpose of bio-piracy.15 </w:t>
      </w:r>
      <w:r w:rsidRPr="0022702A">
        <w:rPr>
          <w:b/>
          <w:highlight w:val="green"/>
          <w:u w:val="single"/>
        </w:rPr>
        <w:t>Monsanto</w:t>
      </w:r>
      <w:r w:rsidRPr="002964B8">
        <w:rPr>
          <w:sz w:val="16"/>
        </w:rPr>
        <w:t xml:space="preserve">, for instance, </w:t>
      </w:r>
      <w:r w:rsidRPr="0022702A">
        <w:rPr>
          <w:b/>
          <w:highlight w:val="green"/>
          <w:u w:val="single"/>
        </w:rPr>
        <w:t>tried to spread genetically modified brinjals</w:t>
      </w:r>
      <w:r w:rsidRPr="0022702A">
        <w:rPr>
          <w:sz w:val="16"/>
          <w:highlight w:val="green"/>
        </w:rPr>
        <w:t xml:space="preserve"> </w:t>
      </w:r>
      <w:r w:rsidRPr="002964B8">
        <w:rPr>
          <w:sz w:val="16"/>
        </w:rPr>
        <w:t xml:space="preserve">in India in the form of </w:t>
      </w:r>
      <w:proofErr w:type="spellStart"/>
      <w:r w:rsidRPr="002964B8">
        <w:rPr>
          <w:sz w:val="16"/>
        </w:rPr>
        <w:t>Bt</w:t>
      </w:r>
      <w:proofErr w:type="spellEnd"/>
      <w:r w:rsidRPr="002964B8">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w:t>
      </w:r>
      <w:r w:rsidRPr="0022702A">
        <w:rPr>
          <w:b/>
          <w:highlight w:val="green"/>
          <w:u w:val="single"/>
        </w:rPr>
        <w:t>stealing native crops</w:t>
      </w:r>
      <w:r w:rsidRPr="002964B8">
        <w:rPr>
          <w:sz w:val="16"/>
        </w:rPr>
        <w:t xml:space="preserve">,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F6D7B39" w14:textId="77777777" w:rsidR="008B7A25" w:rsidRPr="002964B8" w:rsidRDefault="008B7A25" w:rsidP="008B7A25">
      <w:pPr>
        <w:pStyle w:val="Heading4"/>
      </w:pPr>
      <w:r>
        <w:lastRenderedPageBreak/>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1AC1F8A1" w14:textId="3C7E8C31" w:rsidR="0032356B" w:rsidRPr="002964B8" w:rsidRDefault="0032356B" w:rsidP="0032356B">
      <w:pPr>
        <w:pStyle w:val="Heading4"/>
      </w:pPr>
      <w:r>
        <w:t xml:space="preserve">AT </w:t>
      </w:r>
      <w:r w:rsidR="00556D60">
        <w:t>solvency</w:t>
      </w:r>
      <w:r>
        <w:t xml:space="preserve"> – 1] This </w:t>
      </w:r>
      <w:r>
        <w:rPr>
          <w:u w:val="single"/>
        </w:rPr>
        <w:t>isn’t offense</w:t>
      </w:r>
      <w:r>
        <w:t xml:space="preserve"> – the warrant in this is not other non-Indigenous Patent holders can’t have patents BUT that no one should since IP is </w:t>
      </w:r>
      <w:r>
        <w:rPr>
          <w:u w:val="single"/>
        </w:rPr>
        <w:t>intrinsically anti-ethical</w:t>
      </w:r>
      <w:r>
        <w:t xml:space="preserve"> to Indigenous Cultures </w:t>
      </w:r>
    </w:p>
    <w:p w14:paraId="0ACD9FC1" w14:textId="77777777" w:rsidR="006C255E" w:rsidRDefault="006C255E" w:rsidP="006C255E">
      <w:pPr>
        <w:pStyle w:val="Heading4"/>
      </w:pPr>
      <w:r>
        <w:t xml:space="preserve">The most efficacious mainstream drugs </w:t>
      </w:r>
      <w:r>
        <w:rPr>
          <w:u w:val="single"/>
        </w:rPr>
        <w:t>come from Indigenous Knowledge</w:t>
      </w:r>
      <w:r>
        <w:t xml:space="preserve"> – empirics are </w:t>
      </w:r>
      <w:r>
        <w:rPr>
          <w:u w:val="single"/>
        </w:rPr>
        <w:t>on our side</w:t>
      </w:r>
      <w:r>
        <w:t>.</w:t>
      </w:r>
    </w:p>
    <w:p w14:paraId="0D76739A" w14:textId="77777777" w:rsidR="006C255E" w:rsidRPr="00902F20" w:rsidRDefault="006C255E" w:rsidP="006C255E">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28" w:history="1">
        <w:r w:rsidRPr="003F2A95">
          <w:rPr>
            <w:rStyle w:val="Hyperlink"/>
          </w:rPr>
          <w:t>https://www.culturalsurvival.org/publications/cultural-survival-quarterly/source-our-cures-new-pharmaceutical-company-wants-provide</w:t>
        </w:r>
      </w:hyperlink>
      <w:r>
        <w:t xml:space="preserve"> //Elmer </w:t>
      </w:r>
    </w:p>
    <w:p w14:paraId="143DA62B" w14:textId="77777777" w:rsidR="006C255E" w:rsidRDefault="006C255E" w:rsidP="006C255E">
      <w:pPr>
        <w:rPr>
          <w:u w:val="single"/>
        </w:rPr>
      </w:pPr>
      <w:r w:rsidRPr="0022702A">
        <w:rPr>
          <w:b/>
          <w:highlight w:val="green"/>
          <w:u w:val="single"/>
        </w:rPr>
        <w:t>FOR 500 YEARS</w:t>
      </w:r>
      <w:r w:rsidRPr="004C1645">
        <w:rPr>
          <w:sz w:val="16"/>
        </w:rPr>
        <w:t xml:space="preserve">, SINCE THE People of South America encountered Europeans on their soil, </w:t>
      </w:r>
      <w:r w:rsidRPr="0022702A">
        <w:rPr>
          <w:b/>
          <w:highlight w:val="green"/>
          <w:u w:val="single"/>
        </w:rPr>
        <w:t>the global pharmacopoeia</w:t>
      </w:r>
      <w:r w:rsidRPr="0022702A">
        <w:rPr>
          <w:sz w:val="16"/>
          <w:highlight w:val="green"/>
        </w:rPr>
        <w:t xml:space="preserve"> </w:t>
      </w:r>
      <w:r w:rsidRPr="004C1645">
        <w:rPr>
          <w:sz w:val="16"/>
        </w:rPr>
        <w:t xml:space="preserve">has been </w:t>
      </w:r>
      <w:r w:rsidRPr="0022702A">
        <w:rPr>
          <w:b/>
          <w:highlight w:val="green"/>
          <w:u w:val="single"/>
        </w:rPr>
        <w:t xml:space="preserve">enriched by a number of important plant-derived medicines </w:t>
      </w:r>
      <w:r w:rsidRPr="0022702A">
        <w:rPr>
          <w:b/>
          <w:highlight w:val="green"/>
          <w:u w:val="single"/>
          <w:bdr w:val="single" w:sz="12" w:space="0" w:color="auto"/>
        </w:rPr>
        <w:t>discovered and utilized by indigenous people</w:t>
      </w:r>
      <w:r w:rsidRPr="004C1645">
        <w:rPr>
          <w:sz w:val="16"/>
        </w:rPr>
        <w:t xml:space="preserve">. The skeletal </w:t>
      </w:r>
      <w:r w:rsidRPr="0022702A">
        <w:rPr>
          <w:b/>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highlight w:val="green"/>
          <w:u w:val="single"/>
        </w:rPr>
        <w:t>Pilocarpine</w:t>
      </w:r>
      <w:r w:rsidRPr="003B35B7">
        <w:rPr>
          <w:u w:val="single"/>
        </w:rPr>
        <w:t xml:space="preserve">, a drug </w:t>
      </w:r>
      <w:r w:rsidRPr="0022702A">
        <w:rPr>
          <w:b/>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highlight w:val="green"/>
          <w:u w:val="single"/>
        </w:rPr>
        <w:t>74 percent of the 121</w:t>
      </w:r>
      <w:r w:rsidRPr="0022702A">
        <w:rPr>
          <w:highlight w:val="green"/>
          <w:u w:val="single"/>
        </w:rPr>
        <w:t xml:space="preserve"> </w:t>
      </w:r>
      <w:r w:rsidRPr="0022702A">
        <w:rPr>
          <w:b/>
          <w:highlight w:val="green"/>
          <w:u w:val="single"/>
        </w:rPr>
        <w:t>plant-derived compounds</w:t>
      </w:r>
      <w:r w:rsidRPr="0022702A">
        <w:rPr>
          <w:highlight w:val="green"/>
          <w:u w:val="single"/>
        </w:rPr>
        <w:t xml:space="preserve"> </w:t>
      </w:r>
      <w:r w:rsidRPr="003B35B7">
        <w:rPr>
          <w:u w:val="single"/>
        </w:rPr>
        <w:t xml:space="preserve">currently </w:t>
      </w:r>
      <w:r w:rsidRPr="0022702A">
        <w:rPr>
          <w:b/>
          <w:highlight w:val="green"/>
          <w:u w:val="single"/>
        </w:rPr>
        <w:t>used in the global pharmacopoeia</w:t>
      </w:r>
      <w:r w:rsidRPr="0022702A">
        <w:rPr>
          <w:highlight w:val="green"/>
          <w:u w:val="single"/>
        </w:rPr>
        <w:t xml:space="preserve"> </w:t>
      </w:r>
      <w:r w:rsidRPr="003B35B7">
        <w:rPr>
          <w:u w:val="single"/>
        </w:rPr>
        <w:t>h</w:t>
      </w:r>
      <w:r w:rsidRPr="0022702A">
        <w:rPr>
          <w:b/>
          <w:highlight w:val="green"/>
          <w:u w:val="single"/>
        </w:rPr>
        <w:t xml:space="preserve">ave been discovered through research based on </w:t>
      </w:r>
      <w:r w:rsidRPr="003B35B7">
        <w:rPr>
          <w:u w:val="single"/>
        </w:rPr>
        <w:t xml:space="preserve">ethnobotanical information on the </w:t>
      </w:r>
      <w:r w:rsidRPr="0022702A">
        <w:rPr>
          <w:b/>
          <w:highlight w:val="green"/>
          <w:u w:val="single"/>
        </w:rPr>
        <w:t>use</w:t>
      </w:r>
      <w:r w:rsidRPr="0022702A">
        <w:rPr>
          <w:highlight w:val="green"/>
          <w:u w:val="single"/>
        </w:rPr>
        <w:t xml:space="preserve"> </w:t>
      </w:r>
      <w:r w:rsidRPr="003B35B7">
        <w:rPr>
          <w:u w:val="single"/>
        </w:rPr>
        <w:t xml:space="preserve">of plants </w:t>
      </w:r>
      <w:r w:rsidRPr="0022702A">
        <w:rPr>
          <w:b/>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r w:rsidRPr="004C1645">
        <w:rPr>
          <w:sz w:val="16"/>
        </w:rPr>
        <w:lastRenderedPageBreak/>
        <w:t>(</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1C1C71F0" w14:textId="49886640" w:rsidR="006C255E" w:rsidRDefault="006C255E" w:rsidP="006C255E">
      <w:pPr>
        <w:pStyle w:val="Heading4"/>
      </w:pPr>
      <w:r>
        <w:t xml:space="preserve">Yes link, 80 percent needs it </w:t>
      </w:r>
    </w:p>
    <w:p w14:paraId="1887F733" w14:textId="77777777" w:rsidR="006C255E" w:rsidRPr="00AE61A2" w:rsidRDefault="006C255E" w:rsidP="006C255E">
      <w:r w:rsidRPr="004C1645">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332327F2" w14:textId="77777777" w:rsidR="006C255E" w:rsidRPr="004C1645" w:rsidRDefault="006C255E" w:rsidP="006C255E">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w:t>
      </w:r>
      <w:r w:rsidRPr="0022702A">
        <w:rPr>
          <w:b/>
          <w:highlight w:val="green"/>
          <w:u w:val="single"/>
        </w:rPr>
        <w:t>80 % of the world’s populations</w:t>
      </w:r>
      <w:r w:rsidRPr="004C1645">
        <w:rPr>
          <w:sz w:val="16"/>
        </w:rPr>
        <w:t xml:space="preserve">, mostly the ‘undeveloped’ regions, still </w:t>
      </w:r>
      <w:r w:rsidRPr="0022702A">
        <w:rPr>
          <w:b/>
          <w:highlight w:val="gree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house wives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22702A">
        <w:rPr>
          <w:b/>
          <w:highlight w:val="green"/>
          <w:u w:val="single"/>
          <w:bdr w:val="single" w:sz="12" w:space="0" w:color="auto"/>
        </w:rPr>
        <w:t>source of 90 per cent of the world’s biological wealth</w:t>
      </w:r>
      <w:r w:rsidRPr="004C1645">
        <w:rPr>
          <w:sz w:val="16"/>
        </w:rPr>
        <w:t xml:space="preserve"> – </w:t>
      </w:r>
      <w:r w:rsidRPr="0022702A">
        <w:rPr>
          <w:b/>
          <w:highlight w:val="green"/>
          <w:u w:val="single"/>
        </w:rPr>
        <w:t>India</w:t>
      </w:r>
      <w:r w:rsidRPr="004C1645">
        <w:rPr>
          <w:sz w:val="16"/>
        </w:rPr>
        <w:t xml:space="preserve">, for example, </w:t>
      </w:r>
      <w:r w:rsidRPr="0022702A">
        <w:rPr>
          <w:b/>
          <w:highlight w:val="green"/>
          <w:u w:val="single"/>
        </w:rPr>
        <w:t>has 81,000 species of fauna and 47,000 of flora</w:t>
      </w:r>
      <w:r w:rsidRPr="004C1645">
        <w:rPr>
          <w:sz w:val="16"/>
        </w:rPr>
        <w:t xml:space="preserve">, </w:t>
      </w:r>
      <w:r w:rsidRPr="000C2BA9">
        <w:rPr>
          <w:sz w:val="16"/>
          <w:highlight w:val="green"/>
        </w:rPr>
        <w:t xml:space="preserve">including 15,000 plant varieties unique to the country – and yet industrial countries hold 97 per cent of all patents worldwide and are driving the rush to patent plant genetic resources.” 5 Today, the </w:t>
      </w:r>
      <w:r w:rsidRPr="000C2BA9">
        <w:rPr>
          <w:b/>
          <w:highlight w:val="green"/>
          <w:u w:val="single"/>
        </w:rPr>
        <w:t>genomics</w:t>
      </w:r>
      <w:r w:rsidRPr="000C2BA9">
        <w:rPr>
          <w:sz w:val="16"/>
          <w:highlight w:val="green"/>
        </w:rPr>
        <w:t xml:space="preserve"> revolution is </w:t>
      </w:r>
      <w:r w:rsidRPr="000C2BA9">
        <w:rPr>
          <w:b/>
          <w:highlight w:val="green"/>
          <w:u w:val="single"/>
        </w:rPr>
        <w:t>fueling</w:t>
      </w:r>
      <w:r w:rsidRPr="000C2BA9">
        <w:rPr>
          <w:sz w:val="16"/>
          <w:highlight w:val="green"/>
        </w:rPr>
        <w:t xml:space="preserve"> a </w:t>
      </w:r>
      <w:r w:rsidRPr="000C2BA9">
        <w:rPr>
          <w:b/>
          <w:highlight w:val="green"/>
          <w:u w:val="single"/>
          <w:bdr w:val="single" w:sz="12" w:space="0" w:color="auto"/>
        </w:rPr>
        <w:t>new wave of scientific research in the form of bioprospecting</w:t>
      </w:r>
      <w:r w:rsidRPr="000C2BA9">
        <w:rPr>
          <w:sz w:val="16"/>
          <w:highlight w:val="green"/>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0C2BA9">
        <w:rPr>
          <w:b/>
          <w:highlight w:val="green"/>
          <w:u w:val="single"/>
        </w:rPr>
        <w:t>megadiversity</w:t>
      </w:r>
      <w:r w:rsidRPr="000C2BA9">
        <w:rPr>
          <w:sz w:val="16"/>
          <w:highlight w:val="green"/>
        </w:rPr>
        <w:t xml:space="preserve"> </w:t>
      </w:r>
      <w:r w:rsidRPr="000C2BA9">
        <w:rPr>
          <w:b/>
          <w:highlight w:val="green"/>
          <w:u w:val="single"/>
        </w:rPr>
        <w:t>countries</w:t>
      </w:r>
      <w:r w:rsidRPr="000C2BA9">
        <w:rPr>
          <w:sz w:val="16"/>
          <w:highlight w:val="green"/>
        </w:rPr>
        <w:t xml:space="preserve"> with 60-70 % of the world`s known biological diversity h</w:t>
      </w:r>
      <w:r w:rsidRPr="000C2BA9">
        <w:rPr>
          <w:b/>
          <w:highlight w:val="green"/>
          <w:u w:val="single"/>
          <w:bdr w:val="single" w:sz="12" w:space="0" w:color="auto"/>
        </w:rPr>
        <w:t>ave significant stake for harnessing the potential of biotechnology</w:t>
      </w:r>
      <w:r w:rsidRPr="000C2BA9">
        <w:rPr>
          <w:sz w:val="16"/>
          <w:highlight w:val="green"/>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0C2BA9">
        <w:rPr>
          <w:b/>
          <w:highlight w:val="green"/>
          <w:u w:val="single"/>
        </w:rPr>
        <w:t>Between 25-50 % of current prescription pharmaceuticals come from plants</w:t>
      </w:r>
      <w:r w:rsidRPr="000C2BA9">
        <w:rPr>
          <w:sz w:val="16"/>
          <w:highlight w:val="green"/>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w:t>
      </w:r>
      <w:r w:rsidRPr="000C2BA9">
        <w:rPr>
          <w:sz w:val="16"/>
          <w:highlight w:val="green"/>
        </w:rPr>
        <w:lastRenderedPageBreak/>
        <w:t xml:space="preserve">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0C2BA9">
        <w:rPr>
          <w:sz w:val="16"/>
          <w:highlight w:val="green"/>
        </w:rPr>
        <w:t>Programme</w:t>
      </w:r>
      <w:proofErr w:type="spellEnd"/>
      <w:r w:rsidRPr="000C2BA9">
        <w:rPr>
          <w:sz w:val="16"/>
          <w:highlight w:val="green"/>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0C2BA9">
        <w:rPr>
          <w:sz w:val="16"/>
          <w:highlight w:val="green"/>
        </w:rPr>
        <w:t>In</w:t>
      </w:r>
      <w:proofErr w:type="gramEnd"/>
      <w:r w:rsidRPr="000C2BA9">
        <w:rPr>
          <w:sz w:val="16"/>
          <w:highlight w:val="green"/>
        </w:rPr>
        <w:t xml:space="preserve"> the recent past, there have been several cases of biopiracy of traditional knowledge from India. First it was the patent on wound healing properties of </w:t>
      </w:r>
      <w:proofErr w:type="spellStart"/>
      <w:r w:rsidRPr="000C2BA9">
        <w:rPr>
          <w:sz w:val="16"/>
          <w:highlight w:val="green"/>
        </w:rPr>
        <w:t>haldi</w:t>
      </w:r>
      <w:proofErr w:type="spellEnd"/>
      <w:r w:rsidRPr="000C2BA9">
        <w:rPr>
          <w:sz w:val="16"/>
          <w:highlight w:val="green"/>
        </w:rPr>
        <w:t xml:space="preserve"> (turmeric).9 Curcuma longa, a type of turmeric, is an Indian herb that has been used as treatment for sprains, inflammatory conditions and wounds. The </w:t>
      </w:r>
      <w:proofErr w:type="gramStart"/>
      <w:r w:rsidRPr="000C2BA9">
        <w:rPr>
          <w:sz w:val="16"/>
          <w:highlight w:val="green"/>
        </w:rPr>
        <w:t xml:space="preserve">orange </w:t>
      </w:r>
      <w:proofErr w:type="spellStart"/>
      <w:r w:rsidRPr="000C2BA9">
        <w:rPr>
          <w:sz w:val="16"/>
          <w:highlight w:val="green"/>
        </w:rPr>
        <w:t>coloured</w:t>
      </w:r>
      <w:proofErr w:type="spellEnd"/>
      <w:proofErr w:type="gramEnd"/>
      <w:r w:rsidRPr="000C2BA9">
        <w:rPr>
          <w:sz w:val="16"/>
          <w:highlight w:val="green"/>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0C2BA9">
        <w:rPr>
          <w:sz w:val="16"/>
          <w:highlight w:val="green"/>
        </w:rPr>
        <w:t>Azadirachta</w:t>
      </w:r>
      <w:proofErr w:type="spellEnd"/>
      <w:r w:rsidRPr="000C2BA9">
        <w:rPr>
          <w:sz w:val="16"/>
          <w:highlight w:val="green"/>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0C2BA9">
        <w:rPr>
          <w:sz w:val="16"/>
          <w:highlight w:val="green"/>
        </w:rPr>
        <w:t>Margosan</w:t>
      </w:r>
      <w:proofErr w:type="spellEnd"/>
      <w:r w:rsidRPr="000C2BA9">
        <w:rPr>
          <w:sz w:val="16"/>
          <w:highlight w:val="green"/>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0C2BA9">
        <w:rPr>
          <w:sz w:val="16"/>
          <w:highlight w:val="green"/>
        </w:rPr>
        <w:t>W.</w:t>
      </w:r>
      <w:proofErr w:type="gramStart"/>
      <w:r w:rsidRPr="000C2BA9">
        <w:rPr>
          <w:sz w:val="16"/>
          <w:highlight w:val="green"/>
        </w:rPr>
        <w:t>R.Grace</w:t>
      </w:r>
      <w:proofErr w:type="spellEnd"/>
      <w:proofErr w:type="gramEnd"/>
      <w:r w:rsidRPr="000C2BA9">
        <w:rPr>
          <w:sz w:val="16"/>
          <w:highlight w:val="green"/>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0C2BA9">
        <w:rPr>
          <w:sz w:val="16"/>
          <w:highlight w:val="green"/>
        </w:rPr>
        <w:t>tonnes</w:t>
      </w:r>
      <w:proofErr w:type="spellEnd"/>
      <w:r w:rsidRPr="000C2BA9">
        <w:rPr>
          <w:sz w:val="16"/>
          <w:highlight w:val="green"/>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0C2BA9">
        <w:rPr>
          <w:sz w:val="16"/>
          <w:highlight w:val="green"/>
        </w:rPr>
        <w:t>Texasbased</w:t>
      </w:r>
      <w:proofErr w:type="spellEnd"/>
      <w:r w:rsidRPr="000C2BA9">
        <w:rPr>
          <w:sz w:val="16"/>
          <w:highlight w:val="green"/>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0C2BA9">
        <w:rPr>
          <w:sz w:val="16"/>
          <w:highlight w:val="green"/>
        </w:rPr>
        <w:t>Kasmati</w:t>
      </w:r>
      <w:proofErr w:type="spellEnd"/>
      <w:r w:rsidRPr="000C2BA9">
        <w:rPr>
          <w:sz w:val="16"/>
          <w:highlight w:val="green"/>
        </w:rPr>
        <w:t xml:space="preserve">, </w:t>
      </w:r>
      <w:proofErr w:type="spellStart"/>
      <w:r w:rsidRPr="000C2BA9">
        <w:rPr>
          <w:sz w:val="16"/>
          <w:highlight w:val="green"/>
        </w:rPr>
        <w:t>Texmati</w:t>
      </w:r>
      <w:proofErr w:type="spellEnd"/>
      <w:r w:rsidRPr="000C2BA9">
        <w:rPr>
          <w:sz w:val="16"/>
          <w:highlight w:val="green"/>
        </w:rPr>
        <w:t xml:space="preserve"> and </w:t>
      </w:r>
      <w:proofErr w:type="spellStart"/>
      <w:r w:rsidRPr="000C2BA9">
        <w:rPr>
          <w:sz w:val="16"/>
          <w:highlight w:val="green"/>
        </w:rPr>
        <w:t>Jasmati</w:t>
      </w:r>
      <w:proofErr w:type="spellEnd"/>
      <w:r w:rsidRPr="000C2BA9">
        <w:rPr>
          <w:sz w:val="16"/>
          <w:highlight w:val="green"/>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Karela (bitter gourd), Jamun (blackberry), </w:t>
      </w:r>
      <w:proofErr w:type="spellStart"/>
      <w:r w:rsidRPr="000C2BA9">
        <w:rPr>
          <w:sz w:val="16"/>
          <w:highlight w:val="green"/>
        </w:rPr>
        <w:t>Gumar</w:t>
      </w:r>
      <w:proofErr w:type="spellEnd"/>
      <w:r w:rsidRPr="000C2BA9">
        <w:rPr>
          <w:sz w:val="16"/>
          <w:highlight w:val="green"/>
        </w:rPr>
        <w:t xml:space="preserve"> and Brinjal, for instance, are commonly known in India for their </w:t>
      </w:r>
      <w:proofErr w:type="spellStart"/>
      <w:r w:rsidRPr="000C2BA9">
        <w:rPr>
          <w:sz w:val="16"/>
          <w:highlight w:val="green"/>
        </w:rPr>
        <w:t>anti diabetic</w:t>
      </w:r>
      <w:proofErr w:type="spellEnd"/>
      <w:r w:rsidRPr="000C2BA9">
        <w:rPr>
          <w:sz w:val="16"/>
          <w:highlight w:val="green"/>
        </w:rPr>
        <w:t xml:space="preserve"> characteristics. Their </w:t>
      </w:r>
      <w:proofErr w:type="spellStart"/>
      <w:r w:rsidRPr="000C2BA9">
        <w:rPr>
          <w:sz w:val="16"/>
          <w:highlight w:val="green"/>
        </w:rPr>
        <w:t>usees</w:t>
      </w:r>
      <w:proofErr w:type="spellEnd"/>
      <w:r w:rsidRPr="000C2BA9">
        <w:rPr>
          <w:sz w:val="16"/>
          <w:highlight w:val="green"/>
        </w:rPr>
        <w:t xml:space="preserve"> are so common in India that there is no novelty involved while using them for curbing diabetes. A patent was, however, obtained in the U.S. by three NRIs for their utilization as a cure for diabetes.11 North East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0C2BA9">
        <w:rPr>
          <w:sz w:val="16"/>
          <w:highlight w:val="green"/>
        </w:rPr>
        <w:t>baccata</w:t>
      </w:r>
      <w:proofErr w:type="spellEnd"/>
      <w:r w:rsidRPr="000C2BA9">
        <w:rPr>
          <w:sz w:val="16"/>
          <w:highlight w:val="green"/>
        </w:rPr>
        <w:t xml:space="preserve"> and </w:t>
      </w:r>
      <w:proofErr w:type="spellStart"/>
      <w:r w:rsidRPr="000C2BA9">
        <w:rPr>
          <w:sz w:val="16"/>
          <w:highlight w:val="green"/>
        </w:rPr>
        <w:t>cephallu</w:t>
      </w:r>
      <w:proofErr w:type="spellEnd"/>
      <w:r w:rsidRPr="000C2BA9">
        <w:rPr>
          <w:sz w:val="16"/>
          <w:highlight w:val="green"/>
        </w:rPr>
        <w:t xml:space="preserve"> taxus and </w:t>
      </w:r>
      <w:proofErr w:type="spellStart"/>
      <w:r w:rsidRPr="000C2BA9">
        <w:rPr>
          <w:sz w:val="16"/>
          <w:highlight w:val="green"/>
        </w:rPr>
        <w:t>paris</w:t>
      </w:r>
      <w:proofErr w:type="spellEnd"/>
      <w:r w:rsidRPr="000C2BA9">
        <w:rPr>
          <w:sz w:val="16"/>
          <w:highlight w:val="green"/>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0C2BA9">
        <w:rPr>
          <w:sz w:val="16"/>
          <w:highlight w:val="green"/>
        </w:rPr>
        <w:t>But,</w:t>
      </w:r>
      <w:proofErr w:type="gramEnd"/>
      <w:r w:rsidRPr="000C2BA9">
        <w:rPr>
          <w:sz w:val="16"/>
          <w:highlight w:val="green"/>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0C2BA9">
        <w:rPr>
          <w:sz w:val="16"/>
          <w:highlight w:val="green"/>
        </w:rPr>
        <w:t>The</w:t>
      </w:r>
      <w:proofErr w:type="gramEnd"/>
      <w:r w:rsidRPr="000C2BA9">
        <w:rPr>
          <w:sz w:val="16"/>
          <w:highlight w:val="green"/>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0C2BA9">
        <w:rPr>
          <w:sz w:val="16"/>
          <w:highlight w:val="green"/>
        </w:rPr>
        <w:t>plants</w:t>
      </w:r>
      <w:proofErr w:type="gramEnd"/>
      <w:r w:rsidRPr="000C2BA9">
        <w:rPr>
          <w:sz w:val="16"/>
          <w:highlight w:val="green"/>
        </w:rPr>
        <w:t xml:space="preserve"> varieties will </w:t>
      </w:r>
      <w:r w:rsidRPr="000C2BA9">
        <w:rPr>
          <w:sz w:val="16"/>
          <w:highlight w:val="green"/>
        </w:rPr>
        <w:lastRenderedPageBreak/>
        <w:t xml:space="preserve">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0C2BA9">
        <w:rPr>
          <w:sz w:val="16"/>
          <w:highlight w:val="green"/>
        </w:rPr>
        <w:t>i.e.</w:t>
      </w:r>
      <w:proofErr w:type="gramEnd"/>
      <w:r w:rsidRPr="000C2BA9">
        <w:rPr>
          <w:sz w:val="16"/>
          <w:highlight w:val="green"/>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0C2BA9">
        <w:rPr>
          <w:sz w:val="16"/>
          <w:highlight w:val="green"/>
        </w:rPr>
        <w:t>Bt</w:t>
      </w:r>
      <w:proofErr w:type="spellEnd"/>
      <w:r w:rsidRPr="000C2BA9">
        <w:rPr>
          <w:sz w:val="16"/>
          <w:highlight w:val="green"/>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w:t>
      </w:r>
      <w:r w:rsidRPr="004C1645">
        <w:rPr>
          <w:sz w:val="16"/>
        </w:rPr>
        <w:t xml:space="preserve"> </w:t>
      </w:r>
    </w:p>
    <w:p w14:paraId="5572E33E" w14:textId="77777777" w:rsidR="008B7A25" w:rsidRPr="008B7A25" w:rsidRDefault="008B7A25" w:rsidP="008B7A25"/>
    <w:sectPr w:rsidR="008B7A25" w:rsidRPr="008B7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382E04"/>
    <w:multiLevelType w:val="hybridMultilevel"/>
    <w:tmpl w:val="E9388E8C"/>
    <w:lvl w:ilvl="0" w:tplc="32CE56E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311D73"/>
    <w:multiLevelType w:val="hybridMultilevel"/>
    <w:tmpl w:val="AF76C236"/>
    <w:lvl w:ilvl="0" w:tplc="46E888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7A25"/>
    <w:rsid w:val="000139A3"/>
    <w:rsid w:val="000C2BA9"/>
    <w:rsid w:val="00100833"/>
    <w:rsid w:val="00104529"/>
    <w:rsid w:val="00105942"/>
    <w:rsid w:val="00107396"/>
    <w:rsid w:val="00144A4C"/>
    <w:rsid w:val="0016426E"/>
    <w:rsid w:val="00176AB0"/>
    <w:rsid w:val="00177B7D"/>
    <w:rsid w:val="0018322D"/>
    <w:rsid w:val="001B5776"/>
    <w:rsid w:val="001E527A"/>
    <w:rsid w:val="001F78CE"/>
    <w:rsid w:val="00251FC7"/>
    <w:rsid w:val="002855A7"/>
    <w:rsid w:val="002B146A"/>
    <w:rsid w:val="002B5E17"/>
    <w:rsid w:val="00315690"/>
    <w:rsid w:val="00316B75"/>
    <w:rsid w:val="0032356B"/>
    <w:rsid w:val="00325646"/>
    <w:rsid w:val="003460F2"/>
    <w:rsid w:val="0038158C"/>
    <w:rsid w:val="003902BA"/>
    <w:rsid w:val="003A09E2"/>
    <w:rsid w:val="00407037"/>
    <w:rsid w:val="004605D6"/>
    <w:rsid w:val="004C60E8"/>
    <w:rsid w:val="004E3579"/>
    <w:rsid w:val="004E728B"/>
    <w:rsid w:val="004F39E0"/>
    <w:rsid w:val="00537BD5"/>
    <w:rsid w:val="00556D60"/>
    <w:rsid w:val="0057268A"/>
    <w:rsid w:val="005D2912"/>
    <w:rsid w:val="006065BD"/>
    <w:rsid w:val="00645FA9"/>
    <w:rsid w:val="00647866"/>
    <w:rsid w:val="00665003"/>
    <w:rsid w:val="006A2AD0"/>
    <w:rsid w:val="006C2375"/>
    <w:rsid w:val="006C255E"/>
    <w:rsid w:val="006D4ECC"/>
    <w:rsid w:val="00722258"/>
    <w:rsid w:val="007243E5"/>
    <w:rsid w:val="00766EA0"/>
    <w:rsid w:val="007A2226"/>
    <w:rsid w:val="007F5B66"/>
    <w:rsid w:val="00823A1C"/>
    <w:rsid w:val="00845B9D"/>
    <w:rsid w:val="00860984"/>
    <w:rsid w:val="008B3ECB"/>
    <w:rsid w:val="008B4E85"/>
    <w:rsid w:val="008B7A25"/>
    <w:rsid w:val="008C1B2E"/>
    <w:rsid w:val="008D35C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2E0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B4917"/>
    <w:rsid w:val="00EC7DC4"/>
    <w:rsid w:val="00ED30CF"/>
    <w:rsid w:val="00F142E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3BAD"/>
  <w15:chartTrackingRefBased/>
  <w15:docId w15:val="{199CF093-EF1C-439C-8641-D7907AAF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917"/>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EB49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9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49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EB491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B49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917"/>
  </w:style>
  <w:style w:type="character" w:customStyle="1" w:styleId="Heading1Char">
    <w:name w:val="Heading 1 Char"/>
    <w:aliases w:val="Pocket Char"/>
    <w:basedOn w:val="DefaultParagraphFont"/>
    <w:link w:val="Heading1"/>
    <w:uiPriority w:val="9"/>
    <w:rsid w:val="00EB49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9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4917"/>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EB4917"/>
    <w:rPr>
      <w:rFonts w:ascii="Calibri" w:eastAsiaTheme="majorEastAsia" w:hAnsi="Calibri" w:cstheme="majorBidi"/>
      <w:b/>
      <w:bCs/>
      <w:sz w:val="26"/>
      <w:szCs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20"/>
    <w:qFormat/>
    <w:rsid w:val="00EB4917"/>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917"/>
    <w:rPr>
      <w:b/>
      <w:sz w:val="26"/>
      <w:u w:val="singl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EB4917"/>
    <w:rPr>
      <w:b/>
      <w:sz w:val="26"/>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A"/>
    <w:basedOn w:val="DefaultParagraphFont"/>
    <w:uiPriority w:val="99"/>
    <w:unhideWhenUsed/>
    <w:rsid w:val="00EB4917"/>
    <w:rPr>
      <w:color w:val="auto"/>
      <w:u w:val="none"/>
    </w:rPr>
  </w:style>
  <w:style w:type="character" w:styleId="FollowedHyperlink">
    <w:name w:val="FollowedHyperlink"/>
    <w:basedOn w:val="DefaultParagraphFont"/>
    <w:uiPriority w:val="99"/>
    <w:semiHidden/>
    <w:unhideWhenUsed/>
    <w:rsid w:val="00EB4917"/>
    <w:rPr>
      <w:color w:val="auto"/>
      <w:u w:val="none"/>
    </w:rPr>
  </w:style>
  <w:style w:type="paragraph" w:customStyle="1" w:styleId="textbold">
    <w:name w:val="text bold"/>
    <w:basedOn w:val="Normal"/>
    <w:link w:val="Emphasis"/>
    <w:uiPriority w:val="20"/>
    <w:qFormat/>
    <w:rsid w:val="008B7A25"/>
    <w:pPr>
      <w:ind w:left="720"/>
      <w:jc w:val="both"/>
    </w:pPr>
    <w:rPr>
      <w:rFonts w:eastAsiaTheme="minorHAnsi"/>
      <w:b/>
      <w:iCs/>
      <w:szCs w:val="22"/>
      <w:u w:val="single"/>
      <w:bdr w:val="single" w:sz="8" w:space="0" w:color="auto"/>
    </w:rPr>
  </w:style>
  <w:style w:type="paragraph" w:styleId="ListParagraph">
    <w:name w:val="List Paragraph"/>
    <w:basedOn w:val="Normal"/>
    <w:uiPriority w:val="34"/>
    <w:qFormat/>
    <w:rsid w:val="008B7A25"/>
    <w:pPr>
      <w:ind w:left="720"/>
      <w:contextualSpacing/>
    </w:pPr>
  </w:style>
  <w:style w:type="paragraph" w:styleId="DocumentMap">
    <w:name w:val="Document Map"/>
    <w:basedOn w:val="Normal"/>
    <w:link w:val="DocumentMapChar"/>
    <w:uiPriority w:val="99"/>
    <w:semiHidden/>
    <w:unhideWhenUsed/>
    <w:rsid w:val="00EB49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917"/>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d.int/gbo3" TargetMode="External"/><Relationship Id="rId13" Type="http://schemas.openxmlformats.org/officeDocument/2006/relationships/hyperlink" Target="http://thebulletin.org/climate-change-and-syrian-uprising" TargetMode="External"/><Relationship Id="rId18" Type="http://schemas.openxmlformats.org/officeDocument/2006/relationships/hyperlink" Target="http://www.cnn.com/2021/09/27/politics/biden-agenda-congress-deal-maker/index.html" TargetMode="External"/><Relationship Id="rId26"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styles" Target="styles.xml"/><Relationship Id="rId21" Type="http://schemas.openxmlformats.org/officeDocument/2006/relationships/hyperlink" Target="https://www.cnn.com/2021/09/30/politics/kyrsten-sinema-arizona-reaction/index.html" TargetMode="External"/><Relationship Id="rId7" Type="http://schemas.openxmlformats.org/officeDocument/2006/relationships/hyperlink" Target="http://www.ncbi.nlm.nih.gov/pubmed/26601195" TargetMode="External"/><Relationship Id="rId12" Type="http://schemas.openxmlformats.org/officeDocument/2006/relationships/hyperlink" Target="http://www.nature.com/nature/journal/v486/n7401/full/nature11018.html" TargetMode="External"/><Relationship Id="rId17" Type="http://schemas.openxmlformats.org/officeDocument/2006/relationships/hyperlink" Target="https://www.cnn.com/2021/10/01/politics/house-vote-infrastructure-democrats/index.html" TargetMode="External"/><Relationship Id="rId25" Type="http://schemas.openxmlformats.org/officeDocument/2006/relationships/hyperlink" Target="https://khn.org/news/senators-who-led-pharma-friendly-patent-reform-also-prime-targets-for-pharma-cash/" TargetMode="External"/><Relationship Id="rId2" Type="http://schemas.openxmlformats.org/officeDocument/2006/relationships/numbering" Target="numbering.xml"/><Relationship Id="rId16" Type="http://schemas.openxmlformats.org/officeDocument/2006/relationships/hyperlink" Target="https://www.cnn.com/2021/10/01/politics/dems-biden-infrastructure-delay/index.html)//babcii" TargetMode="External"/><Relationship Id="rId20" Type="http://schemas.openxmlformats.org/officeDocument/2006/relationships/hyperlink" Target="https://www.cnn.com/2021/09/30/politics/joe-manchin-budget-bill-1-5-trillion-schumer/index.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stor.org/stable/10.1086/662708" TargetMode="External"/><Relationship Id="rId11" Type="http://schemas.openxmlformats.org/officeDocument/2006/relationships/hyperlink" Target="http://science.sciencemag.org/content/314/5800/787" TargetMode="External"/><Relationship Id="rId24" Type="http://schemas.openxmlformats.org/officeDocument/2006/relationships/hyperlink" Target="https://khn.org/news/a-senator-from-arizona-emerges-as-a-pharma-favorite/" TargetMode="External"/><Relationship Id="rId5" Type="http://schemas.openxmlformats.org/officeDocument/2006/relationships/webSettings" Target="webSettings.xml"/><Relationship Id="rId15" Type="http://schemas.openxmlformats.org/officeDocument/2006/relationships/hyperlink" Target="http://www.cnsnews.com/news/article/cnsnewscom-staff/cia-director-cites-impact-climate-change-deeper-cause-global" TargetMode="External"/><Relationship Id="rId23" Type="http://schemas.openxmlformats.org/officeDocument/2006/relationships/hyperlink" Target="https://www.forbes.com/sites/joshuacohen/2021/09/06/democrats-plans-to-introduce-prescription-drug-pricing-reform-face-obstacles/?sh=37a269917395" TargetMode="External"/><Relationship Id="rId28" Type="http://schemas.openxmlformats.org/officeDocument/2006/relationships/hyperlink" Target="https://www.culturalsurvival.org/publications/cultural-survival-quarterly/source-our-cures-new-pharmaceutical-company-wants-provide" TargetMode="External"/><Relationship Id="rId10" Type="http://schemas.openxmlformats.org/officeDocument/2006/relationships/hyperlink" Target="http://bit.ly/1ssxx5m" TargetMode="External"/><Relationship Id="rId19" Type="http://schemas.openxmlformats.org/officeDocument/2006/relationships/hyperlink" Target="https://www.cnn.com/politics/live-news/congress-infrastructure-bill-vote-10-01-21/index.html" TargetMode="External"/><Relationship Id="rId4" Type="http://schemas.openxmlformats.org/officeDocument/2006/relationships/settings" Target="settings.xml"/><Relationship Id="rId9" Type="http://schemas.openxmlformats.org/officeDocument/2006/relationships/hyperlink" Target="http://commondreams.org/views/2016/02/10/biodiversity-loss-and-doomsday-clock-invisible-disaster-almost-no-one-talking-about" TargetMode="External"/><Relationship Id="rId14" Type="http://schemas.openxmlformats.org/officeDocument/2006/relationships/hyperlink" Target="http://www.defense.gov/News-Article-View/Article/603441" TargetMode="External"/><Relationship Id="rId22" Type="http://schemas.openxmlformats.org/officeDocument/2006/relationships/hyperlink" Target="https://www.cnn.com/2021/09/30/politics/house-infrastructure-negotiations-vote/index.html" TargetMode="External"/><Relationship Id="rId27" Type="http://schemas.openxmlformats.org/officeDocument/2006/relationships/hyperlink" Target="https://news.globallandscapesforum.org/48905/biopiracy-the-largely-lawless-plundering-of-earths-genetic-wealth/"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33</Pages>
  <Words>19606</Words>
  <Characters>112543</Characters>
  <Application>Microsoft Office Word</Application>
  <DocSecurity>0</DocSecurity>
  <Lines>1442</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Dhruv Raghavan</cp:lastModifiedBy>
  <cp:revision>6</cp:revision>
  <dcterms:created xsi:type="dcterms:W3CDTF">2021-10-31T18:01:00Z</dcterms:created>
  <dcterms:modified xsi:type="dcterms:W3CDTF">2021-10-31T18:19:00Z</dcterms:modified>
</cp:coreProperties>
</file>