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484F7" w14:textId="455A8512" w:rsidR="00E42E4C" w:rsidRDefault="008A04E3" w:rsidP="008A04E3">
      <w:pPr>
        <w:pStyle w:val="Heading1"/>
      </w:pPr>
      <w:r>
        <w:t>1NC</w:t>
      </w:r>
    </w:p>
    <w:p w14:paraId="19861309" w14:textId="77777777" w:rsidR="008A04E3" w:rsidRDefault="008A04E3" w:rsidP="008A04E3">
      <w:pPr>
        <w:pStyle w:val="Heading3"/>
      </w:pPr>
    </w:p>
    <w:p w14:paraId="3CAFD284" w14:textId="3F7F8109" w:rsidR="008A04E3" w:rsidRDefault="008A04E3" w:rsidP="008A04E3">
      <w:pPr>
        <w:pStyle w:val="Heading3"/>
      </w:pPr>
      <w:r>
        <w:lastRenderedPageBreak/>
        <w:t>1</w:t>
      </w:r>
    </w:p>
    <w:p w14:paraId="21801576" w14:textId="77777777" w:rsidR="008A04E3" w:rsidRDefault="008A04E3" w:rsidP="008A04E3">
      <w:pPr>
        <w:pStyle w:val="Heading4"/>
      </w:pPr>
      <w:r>
        <w:t>Interpretation: Debaters must disclose affirmative frameworks, advocacy texts, and advantage areas thirty minutes before round if they haven’t read the affirmative before</w:t>
      </w:r>
    </w:p>
    <w:p w14:paraId="49C41E3E" w14:textId="74DFADC5" w:rsidR="008A04E3" w:rsidRDefault="008A04E3" w:rsidP="008A04E3">
      <w:pPr>
        <w:pStyle w:val="Heading4"/>
      </w:pPr>
      <w:r>
        <w:t>Violation: They didn’t</w:t>
      </w:r>
    </w:p>
    <w:p w14:paraId="441A4CDC" w14:textId="58F3DF57" w:rsidR="000C4A03" w:rsidRPr="000C4A03" w:rsidRDefault="000C4A03" w:rsidP="000C4A03">
      <w:r>
        <w:rPr>
          <w:noProof/>
        </w:rPr>
        <w:drawing>
          <wp:inline distT="0" distB="0" distL="0" distR="0" wp14:anchorId="1ECBE6BF" wp14:editId="6F364DF1">
            <wp:extent cx="2146300" cy="2870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2146300" cy="2870200"/>
                    </a:xfrm>
                    <a:prstGeom prst="rect">
                      <a:avLst/>
                    </a:prstGeom>
                  </pic:spPr>
                </pic:pic>
              </a:graphicData>
            </a:graphic>
          </wp:inline>
        </w:drawing>
      </w:r>
    </w:p>
    <w:p w14:paraId="03C90A37" w14:textId="77777777" w:rsidR="008A04E3" w:rsidRDefault="008A04E3" w:rsidP="008A04E3">
      <w:pPr>
        <w:pStyle w:val="Heading4"/>
      </w:pPr>
      <w:r>
        <w:t>Standards:</w:t>
      </w:r>
    </w:p>
    <w:p w14:paraId="5299A3B7" w14:textId="77777777" w:rsidR="008A04E3" w:rsidRDefault="008A04E3" w:rsidP="008A04E3">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6B2A851C" w14:textId="77777777" w:rsidR="008A04E3" w:rsidRDefault="008A04E3" w:rsidP="008A04E3">
      <w:pPr>
        <w:pStyle w:val="Heading4"/>
      </w:pPr>
      <w:r>
        <w:t>2]</w:t>
      </w:r>
      <w:r w:rsidRPr="009A3E97">
        <w:t xml:space="preserve"> </w:t>
      </w:r>
      <w:r w:rsidRPr="009A3E97">
        <w:rPr>
          <w:u w:val="single"/>
        </w:rPr>
        <w:t>Reciprocity</w:t>
      </w:r>
      <w:r w:rsidRPr="009A3E97">
        <w:t xml:space="preserve"> – They get an infinite amount of time to frontline their aff to write the most efficient and effective answers to anything we could say against it while we get only four minutes in round. This gives them a tremendous advantage over us that makes it impossible to win substance.</w:t>
      </w:r>
    </w:p>
    <w:p w14:paraId="0F43FCEB" w14:textId="77D074FC" w:rsidR="008A04E3" w:rsidRDefault="008A04E3" w:rsidP="008A04E3">
      <w:pPr>
        <w:pStyle w:val="Heading3"/>
        <w:jc w:val="left"/>
      </w:pPr>
    </w:p>
    <w:p w14:paraId="3E4A87EE" w14:textId="77777777" w:rsidR="008A04E3" w:rsidRDefault="008A04E3" w:rsidP="008A04E3">
      <w:pPr>
        <w:pStyle w:val="Heading4"/>
      </w:pPr>
      <w:r>
        <w:t xml:space="preserve">Fairness and education are voters – </w:t>
      </w:r>
      <w:proofErr w:type="spellStart"/>
      <w:r>
        <w:t>its</w:t>
      </w:r>
      <w:proofErr w:type="spellEnd"/>
      <w:r>
        <w:t xml:space="preserve"> how judges evaluate rounds and why schools fund debate</w:t>
      </w:r>
    </w:p>
    <w:p w14:paraId="4C4D9704" w14:textId="77777777" w:rsidR="008A04E3" w:rsidRPr="007054E9" w:rsidRDefault="008A04E3" w:rsidP="008A04E3">
      <w:pPr>
        <w:pStyle w:val="Heading4"/>
      </w:pPr>
      <w:r>
        <w:t>DTD – it’s key to norm set and deter future abuse</w:t>
      </w:r>
    </w:p>
    <w:p w14:paraId="57A76153" w14:textId="77777777" w:rsidR="008A04E3" w:rsidRPr="007054E9" w:rsidRDefault="008A04E3" w:rsidP="008A04E3">
      <w:pPr>
        <w:pStyle w:val="Heading4"/>
      </w:pPr>
      <w:r>
        <w:t>Competing</w:t>
      </w:r>
      <w:r w:rsidRPr="008C23A1">
        <w:t xml:space="preserve"> interps</w:t>
      </w:r>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4B4D8412" w14:textId="77777777" w:rsidR="008A04E3" w:rsidRDefault="008A04E3" w:rsidP="008A04E3">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its illogical for you to win for proving you were fair – outweighs since logic is a litmus test for other arguments</w:t>
      </w:r>
      <w:r>
        <w:t xml:space="preserve"> </w:t>
      </w:r>
    </w:p>
    <w:p w14:paraId="18F522C7" w14:textId="2CECE7C2" w:rsidR="008A04E3" w:rsidRDefault="008A04E3" w:rsidP="008A04E3"/>
    <w:p w14:paraId="528DCA8A" w14:textId="3A00FD7F" w:rsidR="008A04E3" w:rsidRPr="008A04E3" w:rsidRDefault="008A04E3" w:rsidP="00C2423F">
      <w:pPr>
        <w:pStyle w:val="Heading4"/>
      </w:pPr>
      <w:r>
        <w:t xml:space="preserve">NC theory first - </w:t>
      </w:r>
      <w:r w:rsidRPr="007054E9">
        <w:t xml:space="preserve">1] Abuse was self-inflicted- They started the chain of abuse and forced me down this strategy </w:t>
      </w:r>
    </w:p>
    <w:p w14:paraId="37296A1B" w14:textId="1FB74D12" w:rsidR="008A04E3" w:rsidRPr="00D7703C" w:rsidRDefault="008A04E3" w:rsidP="008A04E3">
      <w:pPr>
        <w:pStyle w:val="Heading4"/>
      </w:pPr>
      <w:r w:rsidRPr="00D7703C">
        <w:t>Reject 1ar Theory</w:t>
      </w:r>
      <w:r>
        <w:t xml:space="preserve"> and independent voting issues</w:t>
      </w:r>
    </w:p>
    <w:p w14:paraId="4AD84EEC" w14:textId="77777777" w:rsidR="008A04E3" w:rsidRPr="00D7703C" w:rsidRDefault="008A04E3" w:rsidP="008A04E3">
      <w:pPr>
        <w:pStyle w:val="Heading4"/>
      </w:pPr>
      <w:r w:rsidRPr="00D7703C">
        <w:t xml:space="preserve">a. 7 - </w:t>
      </w:r>
      <w:proofErr w:type="gramStart"/>
      <w:r w:rsidRPr="00D7703C">
        <w:t>6 time</w:t>
      </w:r>
      <w:proofErr w:type="gramEnd"/>
      <w:r w:rsidRPr="00D7703C">
        <w:t xml:space="preserve"> skew</w:t>
      </w:r>
    </w:p>
    <w:p w14:paraId="21A5CCF2" w14:textId="5309BBEA" w:rsidR="008A04E3" w:rsidRPr="008A04E3" w:rsidRDefault="008A04E3" w:rsidP="00C2423F">
      <w:pPr>
        <w:pStyle w:val="Heading4"/>
      </w:pPr>
      <w:r w:rsidRPr="00D7703C">
        <w:t>b. No 3nr, so 2ar gets to weigh however they want</w:t>
      </w:r>
    </w:p>
    <w:p w14:paraId="4ACE9540" w14:textId="2927880C" w:rsidR="008A04E3" w:rsidRDefault="008A04E3" w:rsidP="008A04E3">
      <w:pPr>
        <w:pStyle w:val="Heading4"/>
      </w:pPr>
      <w:r>
        <w:t xml:space="preserve">If they get 1ar theory: Reasonability on 1AR shells – 1AR theory is very aff-biased because the 2AR gets to line-by-line every 2NR standard with new answers that never get responded to– reasonability checks 2AR sandbagging by preventing really abusive 1NCs while still giving the 2N a chance. </w:t>
      </w:r>
    </w:p>
    <w:p w14:paraId="724098E8" w14:textId="77777777" w:rsidR="008A04E3" w:rsidRDefault="008A04E3" w:rsidP="008A04E3">
      <w:pPr>
        <w:pStyle w:val="Heading4"/>
      </w:pPr>
      <w:r>
        <w:t xml:space="preserve">DTA on 1AR shells - They can blow up </w:t>
      </w:r>
      <w:proofErr w:type="spellStart"/>
      <w:r>
        <w:t>blippy</w:t>
      </w:r>
      <w:proofErr w:type="spellEnd"/>
      <w:r>
        <w:t xml:space="preserve"> 20 second shells in the 2AR while I have to split my time and can’t preempt 2AR spin which necessitates judge intervention and means 1AR theory is irresolvable so you shouldn’t stake the round on it. </w:t>
      </w:r>
    </w:p>
    <w:p w14:paraId="3336E243" w14:textId="77777777" w:rsidR="008A04E3" w:rsidRPr="00F51B40" w:rsidRDefault="008A04E3" w:rsidP="008A04E3">
      <w:pPr>
        <w:pStyle w:val="Heading4"/>
        <w:rPr>
          <w:rStyle w:val="Emphasis"/>
          <w:b/>
          <w:iCs w:val="0"/>
          <w:u w:val="none"/>
        </w:rPr>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5B92E00E" w14:textId="781663E7" w:rsidR="008A04E3" w:rsidRDefault="008A04E3" w:rsidP="008A04E3">
      <w:pPr>
        <w:pStyle w:val="Heading4"/>
      </w:pPr>
      <w:r>
        <w:t xml:space="preserve">No new 1ar theory paradigm issues- A] the 1NC has already occurred with current paradigm issues in mind so new 1ar paradigms moot any theoretical offense </w:t>
      </w:r>
    </w:p>
    <w:p w14:paraId="1783B8AC" w14:textId="249FEBEC" w:rsidR="008A04E3" w:rsidRDefault="008A04E3" w:rsidP="008A04E3"/>
    <w:p w14:paraId="262A83C5" w14:textId="407283FA" w:rsidR="008A04E3" w:rsidRDefault="008A04E3" w:rsidP="008A04E3">
      <w:pPr>
        <w:pStyle w:val="Heading3"/>
      </w:pPr>
      <w:r>
        <w:lastRenderedPageBreak/>
        <w:t>2</w:t>
      </w:r>
    </w:p>
    <w:p w14:paraId="5582B4DA" w14:textId="77777777" w:rsidR="008A04E3" w:rsidRDefault="008A04E3" w:rsidP="008A04E3">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1260E79D" w14:textId="77777777" w:rsidR="008A04E3" w:rsidRPr="009550E5" w:rsidRDefault="008A04E3" w:rsidP="008A04E3">
      <w:r w:rsidRPr="009550E5">
        <w:rPr>
          <w:rStyle w:val="Style13ptBold"/>
        </w:rPr>
        <w:t>WTO No Date</w:t>
      </w:r>
      <w:r w:rsidRPr="009550E5">
        <w:t xml:space="preserve"> "Whose WTO is it anyway?"</w:t>
      </w:r>
      <w:r>
        <w:t xml:space="preserve"> </w:t>
      </w:r>
      <w:hyperlink r:id="rId10" w:history="1">
        <w:r w:rsidRPr="00952336">
          <w:rPr>
            <w:rStyle w:val="Hyperlink"/>
          </w:rPr>
          <w:t>https://www.wto.org/english/thewto_e/whatis_e/tif_e/org1_e.htm</w:t>
        </w:r>
      </w:hyperlink>
      <w:r>
        <w:t xml:space="preserve"> //Elmer </w:t>
      </w:r>
    </w:p>
    <w:p w14:paraId="2AA23266" w14:textId="77777777" w:rsidR="008A04E3" w:rsidRDefault="008A04E3" w:rsidP="008A04E3">
      <w:pPr>
        <w:rPr>
          <w:sz w:val="16"/>
        </w:rPr>
      </w:pPr>
      <w:r w:rsidRPr="009550E5">
        <w:rPr>
          <w:b/>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highlight w:val="green"/>
          <w:u w:val="single"/>
          <w:bdr w:val="single" w:sz="12" w:space="0" w:color="auto"/>
        </w:rPr>
        <w:t>that is the outcome of negotiations among WTO members.</w:t>
      </w:r>
      <w:r w:rsidRPr="009550E5">
        <w:rPr>
          <w:sz w:val="16"/>
        </w:rPr>
        <w:t xml:space="preserve"> The rules are </w:t>
      </w:r>
      <w:r w:rsidRPr="009550E5">
        <w:rPr>
          <w:b/>
          <w:highlight w:val="green"/>
          <w:u w:val="single"/>
        </w:rPr>
        <w:t>enforced</w:t>
      </w:r>
      <w:r w:rsidRPr="009550E5">
        <w:rPr>
          <w:sz w:val="16"/>
          <w:highlight w:val="green"/>
        </w:rPr>
        <w:t xml:space="preserve"> </w:t>
      </w:r>
      <w:r w:rsidRPr="009550E5">
        <w:rPr>
          <w:b/>
          <w:highlight w:val="green"/>
          <w:u w:val="single"/>
        </w:rPr>
        <w:t>by</w:t>
      </w:r>
      <w:r w:rsidRPr="009550E5">
        <w:rPr>
          <w:sz w:val="16"/>
          <w:highlight w:val="green"/>
        </w:rPr>
        <w:t xml:space="preserve"> </w:t>
      </w:r>
      <w:r w:rsidRPr="009550E5">
        <w:rPr>
          <w:sz w:val="16"/>
        </w:rPr>
        <w:t xml:space="preserve">the </w:t>
      </w:r>
      <w:r w:rsidRPr="009550E5">
        <w:rPr>
          <w:b/>
          <w:highlight w:val="green"/>
          <w:u w:val="single"/>
        </w:rPr>
        <w:t>members themselves</w:t>
      </w:r>
      <w:r w:rsidRPr="009550E5">
        <w:rPr>
          <w:sz w:val="16"/>
          <w:highlight w:val="green"/>
        </w:rPr>
        <w:t xml:space="preserve"> </w:t>
      </w:r>
      <w:r w:rsidRPr="009550E5">
        <w:rPr>
          <w:b/>
          <w:highlight w:val="green"/>
          <w:u w:val="single"/>
          <w:bdr w:val="single" w:sz="12" w:space="0" w:color="auto"/>
        </w:rPr>
        <w:t>under agreed procedures that they negotiated</w:t>
      </w:r>
      <w:r w:rsidRPr="009550E5">
        <w:rPr>
          <w:sz w:val="16"/>
        </w:rPr>
        <w:t xml:space="preserve">, </w:t>
      </w:r>
      <w:r w:rsidRPr="009550E5">
        <w:rPr>
          <w:b/>
          <w:highlight w:val="green"/>
          <w:u w:val="single"/>
          <w:bdr w:val="single" w:sz="12" w:space="0" w:color="auto"/>
        </w:rPr>
        <w:t>including the possibility of trade sanctions</w:t>
      </w:r>
      <w:r w:rsidRPr="009550E5">
        <w:rPr>
          <w:sz w:val="16"/>
        </w:rPr>
        <w:t>. But those sanctions are imposed by member countries, and authorized by the membership as a whole. This is quite different from other agencies whose bureaucracies can, for example, influence a country’s policy by threatening to withhold credit.</w:t>
      </w:r>
    </w:p>
    <w:p w14:paraId="2B744E05" w14:textId="77777777" w:rsidR="008A04E3" w:rsidRDefault="008A04E3" w:rsidP="008A04E3">
      <w:pPr>
        <w:pStyle w:val="Heading4"/>
      </w:pPr>
      <w:r>
        <w:t xml:space="preserve">Violation: they don’t </w:t>
      </w:r>
    </w:p>
    <w:p w14:paraId="27E1DCED" w14:textId="77777777" w:rsidR="008A04E3" w:rsidRDefault="008A04E3" w:rsidP="008A04E3">
      <w:pPr>
        <w:pStyle w:val="Heading4"/>
      </w:pPr>
      <w:r>
        <w:t>Standards</w:t>
      </w:r>
    </w:p>
    <w:p w14:paraId="1EE53209" w14:textId="77777777" w:rsidR="008A04E3" w:rsidRPr="007D0451" w:rsidRDefault="008A04E3" w:rsidP="008A04E3">
      <w:pPr>
        <w:pStyle w:val="Heading4"/>
      </w:pPr>
      <w:r>
        <w:t xml:space="preserve">1] </w:t>
      </w:r>
      <w:r w:rsidRPr="007D0451">
        <w:rPr>
          <w:u w:val="single"/>
        </w:rPr>
        <w:t>Shiftiness</w:t>
      </w:r>
      <w:r>
        <w:t xml:space="preserve">-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sanctions bad </w:t>
      </w:r>
      <w:proofErr w:type="spellStart"/>
      <w:r>
        <w:t>das</w:t>
      </w:r>
      <w:proofErr w:type="spellEnd"/>
      <w:r>
        <w:t>, domestic politics das off of backlash, information research sharing da if they put monetary punishments, or trade das.</w:t>
      </w:r>
    </w:p>
    <w:p w14:paraId="59BD571D" w14:textId="77777777" w:rsidR="008A04E3" w:rsidRDefault="008A04E3" w:rsidP="008A04E3">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4FC3D730" w14:textId="77777777" w:rsidR="008A04E3" w:rsidRPr="00CD5758" w:rsidRDefault="008A04E3" w:rsidP="008A04E3">
      <w:pPr>
        <w:pStyle w:val="Heading4"/>
      </w:pPr>
      <w:proofErr w:type="spellStart"/>
      <w:r>
        <w:t>ESpec</w:t>
      </w:r>
      <w:proofErr w:type="spellEnd"/>
      <w:r>
        <w:t xml:space="preserve"> isn’t regressive or arbitrary- it’s an active part of the WTO is central to any advocacy about international IP law since the only uniqueness of a reduction of IP protections is how effective its enforcement is.</w:t>
      </w:r>
    </w:p>
    <w:p w14:paraId="27233C9B" w14:textId="77777777" w:rsidR="008A04E3" w:rsidRPr="009550E5" w:rsidRDefault="008A04E3" w:rsidP="008A04E3">
      <w:pPr>
        <w:rPr>
          <w:sz w:val="16"/>
        </w:rPr>
      </w:pPr>
    </w:p>
    <w:p w14:paraId="043DE4E4" w14:textId="2F0F4D66" w:rsidR="008A04E3" w:rsidRDefault="008A04E3" w:rsidP="008A04E3">
      <w:pPr>
        <w:pStyle w:val="Heading3"/>
      </w:pPr>
      <w:r>
        <w:lastRenderedPageBreak/>
        <w:t>3</w:t>
      </w:r>
    </w:p>
    <w:p w14:paraId="5186E66D" w14:textId="77777777" w:rsidR="008A04E3" w:rsidRPr="00701C45" w:rsidRDefault="008A04E3" w:rsidP="008A04E3">
      <w:pPr>
        <w:pStyle w:val="Heading4"/>
      </w:pPr>
      <w:r w:rsidRPr="00701C45">
        <w:t xml:space="preserve">The standard is act hedonistic util. Prefer – </w:t>
      </w:r>
    </w:p>
    <w:p w14:paraId="3F42C022" w14:textId="77777777" w:rsidR="008A04E3" w:rsidRPr="00701C45" w:rsidRDefault="008A04E3" w:rsidP="008A04E3">
      <w:pPr>
        <w:pStyle w:val="Heading4"/>
        <w:rPr>
          <w:bCs w:val="0"/>
          <w:u w:val="single"/>
        </w:rPr>
      </w:pPr>
      <w:r w:rsidRPr="00701C45">
        <w:t xml:space="preserve">1 – Pleasure and pain </w:t>
      </w:r>
      <w:r w:rsidRPr="00701C45">
        <w:rPr>
          <w:i/>
        </w:rPr>
        <w:t>are</w:t>
      </w:r>
      <w:r w:rsidRPr="00701C45">
        <w:t xml:space="preserve"> intrinsic </w:t>
      </w:r>
      <w:r w:rsidRPr="00701C45">
        <w:rPr>
          <w:u w:val="single"/>
        </w:rPr>
        <w:t>value</w:t>
      </w:r>
      <w:r w:rsidRPr="00701C45">
        <w:t xml:space="preserve"> and </w:t>
      </w:r>
      <w:r w:rsidRPr="00701C45">
        <w:rPr>
          <w:u w:val="single"/>
        </w:rPr>
        <w:t>disvalue</w:t>
      </w:r>
      <w:r w:rsidRPr="00701C45">
        <w:t xml:space="preserve"> – everything else </w:t>
      </w:r>
      <w:r w:rsidRPr="00701C45">
        <w:rPr>
          <w:i/>
        </w:rPr>
        <w:t>regresses</w:t>
      </w:r>
      <w:r w:rsidRPr="00701C45">
        <w:t xml:space="preserve"> – </w:t>
      </w:r>
      <w:r w:rsidRPr="00701C45">
        <w:rPr>
          <w:u w:val="single"/>
        </w:rPr>
        <w:t>robust neuroscience.</w:t>
      </w:r>
    </w:p>
    <w:p w14:paraId="7ED1BEB3" w14:textId="77777777" w:rsidR="008A04E3" w:rsidRPr="00701C45" w:rsidRDefault="008A04E3" w:rsidP="008A04E3">
      <w:pPr>
        <w:rPr>
          <w:rStyle w:val="Style13ptBold"/>
        </w:rPr>
      </w:pPr>
      <w:r w:rsidRPr="00701C45">
        <w:rPr>
          <w:rStyle w:val="Style13ptBold"/>
        </w:rPr>
        <w:t>Blum et al. 18</w:t>
      </w:r>
    </w:p>
    <w:p w14:paraId="4F8DDDE0" w14:textId="77777777" w:rsidR="008A04E3" w:rsidRPr="00701C45" w:rsidRDefault="008A04E3" w:rsidP="008A04E3">
      <w:pPr>
        <w:rPr>
          <w:rFonts w:asciiTheme="minorHAnsi" w:hAnsiTheme="minorHAnsi" w:cstheme="minorHAnsi"/>
          <w:sz w:val="16"/>
          <w:szCs w:val="16"/>
        </w:rPr>
      </w:pPr>
      <w:r w:rsidRPr="00701C45">
        <w:rPr>
          <w:rFonts w:asciiTheme="minorHAnsi" w:hAnsiTheme="minorHAnsi" w:cstheme="minorHAnsi"/>
          <w:sz w:val="16"/>
          <w:szCs w:val="16"/>
        </w:rPr>
        <w:t xml:space="preserve">Kenneth Blum, 1Department of Psychiatry, </w:t>
      </w:r>
      <w:proofErr w:type="spellStart"/>
      <w:r w:rsidRPr="00701C45">
        <w:rPr>
          <w:rFonts w:asciiTheme="minorHAnsi" w:hAnsiTheme="minorHAnsi" w:cstheme="minorHAnsi"/>
          <w:sz w:val="16"/>
          <w:szCs w:val="16"/>
        </w:rPr>
        <w:t>Boonshoft</w:t>
      </w:r>
      <w:proofErr w:type="spellEnd"/>
      <w:r w:rsidRPr="00701C45">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1C45">
        <w:rPr>
          <w:rFonts w:asciiTheme="minorHAnsi" w:hAnsiTheme="minorHAnsi" w:cstheme="minorHAnsi"/>
          <w:sz w:val="16"/>
          <w:szCs w:val="16"/>
        </w:rPr>
        <w:t>Geneus</w:t>
      </w:r>
      <w:proofErr w:type="spellEnd"/>
      <w:r w:rsidRPr="00701C45">
        <w:rPr>
          <w:rFonts w:asciiTheme="minorHAnsi" w:hAnsiTheme="minorHAnsi" w:cstheme="minorHAnsi"/>
          <w:sz w:val="16"/>
          <w:szCs w:val="16"/>
        </w:rPr>
        <w:t xml:space="preserve"> Health LLC, San Antonio, TX, USA 6Department of Addiction Research &amp; Therapy, </w:t>
      </w:r>
      <w:proofErr w:type="spellStart"/>
      <w:r w:rsidRPr="00701C45">
        <w:rPr>
          <w:rFonts w:asciiTheme="minorHAnsi" w:hAnsiTheme="minorHAnsi" w:cstheme="minorHAnsi"/>
          <w:sz w:val="16"/>
          <w:szCs w:val="16"/>
        </w:rPr>
        <w:t>Nupathways</w:t>
      </w:r>
      <w:proofErr w:type="spellEnd"/>
      <w:r w:rsidRPr="00701C45">
        <w:rPr>
          <w:rFonts w:asciiTheme="minorHAnsi" w:hAnsiTheme="minorHAnsi" w:cstheme="minorHAnsi"/>
          <w:sz w:val="16"/>
          <w:szCs w:val="16"/>
        </w:rPr>
        <w:t xml:space="preserve"> Inc., </w:t>
      </w:r>
      <w:proofErr w:type="spellStart"/>
      <w:r w:rsidRPr="00701C45">
        <w:rPr>
          <w:rFonts w:asciiTheme="minorHAnsi" w:hAnsiTheme="minorHAnsi" w:cstheme="minorHAnsi"/>
          <w:sz w:val="16"/>
          <w:szCs w:val="16"/>
        </w:rPr>
        <w:t>Innsbrook</w:t>
      </w:r>
      <w:proofErr w:type="spellEnd"/>
      <w:r w:rsidRPr="00701C45">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1C45">
        <w:rPr>
          <w:rFonts w:asciiTheme="minorHAnsi" w:hAnsiTheme="minorHAnsi" w:cstheme="minorHAnsi"/>
          <w:sz w:val="16"/>
          <w:szCs w:val="16"/>
        </w:rPr>
        <w:t>Eötvös</w:t>
      </w:r>
      <w:proofErr w:type="spellEnd"/>
      <w:r w:rsidRPr="00701C45">
        <w:rPr>
          <w:rFonts w:asciiTheme="minorHAnsi" w:hAnsiTheme="minorHAnsi" w:cstheme="minorHAnsi"/>
          <w:sz w:val="16"/>
          <w:szCs w:val="16"/>
        </w:rPr>
        <w:t xml:space="preserve"> </w:t>
      </w:r>
      <w:proofErr w:type="spellStart"/>
      <w:r w:rsidRPr="00701C45">
        <w:rPr>
          <w:rFonts w:asciiTheme="minorHAnsi" w:hAnsiTheme="minorHAnsi" w:cstheme="minorHAnsi"/>
          <w:sz w:val="16"/>
          <w:szCs w:val="16"/>
        </w:rPr>
        <w:t>Loránd</w:t>
      </w:r>
      <w:proofErr w:type="spellEnd"/>
      <w:r w:rsidRPr="00701C45">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1C45">
        <w:rPr>
          <w:rFonts w:asciiTheme="minorHAnsi" w:hAnsiTheme="minorHAnsi" w:cstheme="minorHAnsi"/>
          <w:sz w:val="16"/>
          <w:szCs w:val="16"/>
        </w:rPr>
        <w:t>Lederach</w:t>
      </w:r>
      <w:proofErr w:type="spellEnd"/>
      <w:r w:rsidRPr="00701C45">
        <w:rPr>
          <w:rFonts w:asciiTheme="minorHAnsi" w:hAnsiTheme="minorHAnsi" w:cstheme="minorHAnsi"/>
          <w:sz w:val="16"/>
          <w:szCs w:val="16"/>
        </w:rPr>
        <w:t xml:space="preserve">, PA., USA 12National Human Genome Center at Howard University, Washington, DC., USA, Marjorie </w:t>
      </w:r>
      <w:proofErr w:type="spellStart"/>
      <w:r w:rsidRPr="00701C45">
        <w:rPr>
          <w:rFonts w:asciiTheme="minorHAnsi" w:hAnsiTheme="minorHAnsi" w:cstheme="minorHAnsi"/>
          <w:sz w:val="16"/>
          <w:szCs w:val="16"/>
        </w:rPr>
        <w:t>Gondré</w:t>
      </w:r>
      <w:proofErr w:type="spellEnd"/>
      <w:r w:rsidRPr="00701C45">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1C45">
        <w:rPr>
          <w:rFonts w:asciiTheme="minorHAnsi" w:hAnsiTheme="minorHAnsi" w:cstheme="minorHAnsi"/>
          <w:sz w:val="16"/>
          <w:szCs w:val="16"/>
        </w:rPr>
        <w:t>Modestino</w:t>
      </w:r>
      <w:proofErr w:type="spellEnd"/>
      <w:r w:rsidRPr="00701C45">
        <w:rPr>
          <w:rFonts w:asciiTheme="minorHAnsi" w:hAnsiTheme="minorHAnsi" w:cstheme="minorHAnsi"/>
          <w:sz w:val="16"/>
          <w:szCs w:val="16"/>
        </w:rPr>
        <w:t xml:space="preserve">, 14Department of Psychology, Curry College, Milton, MA, USA, Rajendra D </w:t>
      </w:r>
      <w:proofErr w:type="spellStart"/>
      <w:r w:rsidRPr="00701C45">
        <w:rPr>
          <w:rFonts w:asciiTheme="minorHAnsi" w:hAnsiTheme="minorHAnsi" w:cstheme="minorHAnsi"/>
          <w:sz w:val="16"/>
          <w:szCs w:val="16"/>
        </w:rPr>
        <w:t>Badgaiyan</w:t>
      </w:r>
      <w:proofErr w:type="spellEnd"/>
      <w:r w:rsidRPr="00701C45">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701C45">
          <w:rPr>
            <w:rStyle w:val="Hyperlink"/>
            <w:rFonts w:asciiTheme="minorHAnsi" w:hAnsiTheme="minorHAnsi" w:cstheme="minorHAnsi"/>
            <w:sz w:val="16"/>
            <w:szCs w:val="16"/>
          </w:rPr>
          <w:t>https://www.ncbi.nlm.nih.gov/pmc/articles/PMC6446569/</w:t>
        </w:r>
      </w:hyperlink>
      <w:r w:rsidRPr="00701C45">
        <w:rPr>
          <w:rFonts w:asciiTheme="minorHAnsi" w:hAnsiTheme="minorHAnsi" w:cstheme="minorHAnsi"/>
          <w:sz w:val="16"/>
          <w:szCs w:val="16"/>
        </w:rPr>
        <w:t>, R.S.</w:t>
      </w:r>
    </w:p>
    <w:p w14:paraId="1085B62A"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b/>
          <w:bCs/>
          <w:highlight w:val="green"/>
          <w:u w:val="single"/>
        </w:rPr>
        <w:t>Pleasure</w:t>
      </w:r>
      <w:r w:rsidRPr="00701C45">
        <w:rPr>
          <w:rFonts w:asciiTheme="minorHAnsi" w:hAnsiTheme="minorHAnsi" w:cstheme="minorHAnsi"/>
          <w:u w:val="single"/>
        </w:rPr>
        <w:t xml:space="preserve"> is not only</w:t>
      </w:r>
      <w:r w:rsidRPr="00701C45">
        <w:rPr>
          <w:rFonts w:asciiTheme="minorHAnsi" w:hAnsiTheme="minorHAnsi" w:cstheme="minorHAnsi"/>
          <w:sz w:val="16"/>
        </w:rPr>
        <w:t xml:space="preserve"> one of the three </w:t>
      </w:r>
      <w:r w:rsidRPr="00701C45">
        <w:rPr>
          <w:rFonts w:asciiTheme="minorHAnsi" w:hAnsiTheme="minorHAnsi" w:cstheme="minorHAnsi"/>
          <w:u w:val="single"/>
        </w:rPr>
        <w:t>primary reward functions</w:t>
      </w:r>
      <w:r w:rsidRPr="00701C45">
        <w:rPr>
          <w:rFonts w:asciiTheme="minorHAnsi" w:hAnsiTheme="minorHAnsi" w:cstheme="minorHAnsi"/>
          <w:sz w:val="16"/>
        </w:rPr>
        <w:t xml:space="preserve"> but </w:t>
      </w:r>
      <w:r w:rsidRPr="00701C45">
        <w:rPr>
          <w:rFonts w:asciiTheme="minorHAnsi" w:hAnsiTheme="minorHAnsi" w:cstheme="minorHAnsi"/>
          <w:u w:val="single"/>
        </w:rPr>
        <w:t xml:space="preserve">it also </w:t>
      </w:r>
      <w:r w:rsidRPr="00701C45">
        <w:rPr>
          <w:rFonts w:asciiTheme="minorHAnsi" w:hAnsiTheme="minorHAnsi" w:cstheme="minorHAnsi"/>
          <w:b/>
          <w:bCs/>
          <w:highlight w:val="green"/>
          <w:u w:val="single"/>
        </w:rPr>
        <w:t>defines reward.</w:t>
      </w:r>
      <w:r w:rsidRPr="00701C45">
        <w:rPr>
          <w:rFonts w:asciiTheme="minorHAnsi" w:hAnsiTheme="minorHAnsi" w:cstheme="minorHAnsi"/>
          <w:sz w:val="16"/>
        </w:rPr>
        <w:t xml:space="preserve"> As homeostasis explains the </w:t>
      </w:r>
      <w:r w:rsidRPr="00701C45">
        <w:rPr>
          <w:rFonts w:asciiTheme="minorHAnsi" w:hAnsiTheme="minorHAnsi" w:cstheme="minorHAnsi"/>
          <w:u w:val="single"/>
        </w:rPr>
        <w:t>functions of</w:t>
      </w:r>
      <w:r w:rsidRPr="00701C45">
        <w:rPr>
          <w:rFonts w:asciiTheme="minorHAnsi" w:hAnsiTheme="minorHAnsi" w:cstheme="minorHAnsi"/>
          <w:sz w:val="16"/>
        </w:rPr>
        <w:t xml:space="preserve"> only a limited number of </w:t>
      </w:r>
      <w:r w:rsidRPr="00701C45">
        <w:rPr>
          <w:rFonts w:asciiTheme="minorHAnsi" w:hAnsiTheme="minorHAnsi" w:cstheme="minorHAnsi"/>
          <w:u w:val="single"/>
        </w:rPr>
        <w:t>rewards, the</w:t>
      </w:r>
      <w:r w:rsidRPr="00701C45">
        <w:rPr>
          <w:rFonts w:asciiTheme="minorHAnsi" w:hAnsiTheme="minorHAnsi" w:cstheme="minorHAnsi"/>
          <w:sz w:val="16"/>
        </w:rPr>
        <w:t xml:space="preserve"> principal </w:t>
      </w:r>
      <w:r w:rsidRPr="00701C45">
        <w:rPr>
          <w:rFonts w:asciiTheme="minorHAnsi" w:hAnsiTheme="minorHAnsi" w:cstheme="minorHAnsi"/>
          <w:highlight w:val="green"/>
          <w:u w:val="single"/>
        </w:rPr>
        <w:t>reason why particular stimuli</w:t>
      </w:r>
      <w:r w:rsidRPr="00701C45">
        <w:rPr>
          <w:rFonts w:asciiTheme="minorHAnsi" w:hAnsiTheme="minorHAnsi" w:cstheme="minorHAnsi"/>
          <w:u w:val="single"/>
        </w:rPr>
        <w:t xml:space="preserve">, objects, events, situations, and activities </w:t>
      </w:r>
      <w:r w:rsidRPr="00701C45">
        <w:rPr>
          <w:rFonts w:asciiTheme="minorHAnsi" w:hAnsiTheme="minorHAnsi" w:cstheme="minorHAnsi"/>
          <w:highlight w:val="green"/>
          <w:u w:val="single"/>
        </w:rPr>
        <w:t>are rewarding</w:t>
      </w:r>
      <w:r w:rsidRPr="00701C45">
        <w:rPr>
          <w:rFonts w:asciiTheme="minorHAnsi" w:hAnsiTheme="minorHAnsi" w:cstheme="minorHAnsi"/>
          <w:sz w:val="16"/>
        </w:rPr>
        <w:t xml:space="preserve"> may be </w:t>
      </w:r>
      <w:r w:rsidRPr="00701C45">
        <w:rPr>
          <w:rFonts w:asciiTheme="minorHAnsi" w:hAnsiTheme="minorHAnsi" w:cstheme="minorHAnsi"/>
          <w:highlight w:val="green"/>
          <w:u w:val="single"/>
        </w:rPr>
        <w:t>due to pleasure.</w:t>
      </w:r>
      <w:r w:rsidRPr="00701C45">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01C45">
        <w:rPr>
          <w:rFonts w:asciiTheme="minorHAnsi" w:hAnsiTheme="minorHAnsi" w:cstheme="minorHAnsi"/>
          <w:u w:val="single"/>
        </w:rPr>
        <w:t>Pleasure, as the primary effect of rewards</w:t>
      </w:r>
      <w:r w:rsidRPr="00701C45">
        <w:rPr>
          <w:rFonts w:asciiTheme="minorHAnsi" w:hAnsiTheme="minorHAnsi" w:cstheme="minorHAnsi"/>
          <w:sz w:val="16"/>
        </w:rPr>
        <w:t xml:space="preserve">, drives the prime reward functions of learning, approach behavior, and decision making and </w:t>
      </w:r>
      <w:r w:rsidRPr="00701C45">
        <w:rPr>
          <w:rFonts w:asciiTheme="minorHAnsi" w:hAnsiTheme="minorHAnsi" w:cstheme="minorHAnsi"/>
          <w:highlight w:val="green"/>
          <w:u w:val="single"/>
        </w:rPr>
        <w:t xml:space="preserve">provides the </w:t>
      </w:r>
      <w:r w:rsidRPr="00701C45">
        <w:rPr>
          <w:rFonts w:asciiTheme="minorHAnsi" w:hAnsiTheme="minorHAnsi" w:cstheme="minorHAnsi"/>
          <w:b/>
          <w:bCs/>
          <w:highlight w:val="green"/>
          <w:u w:val="single"/>
        </w:rPr>
        <w:t>basis for hedonic theories</w:t>
      </w:r>
      <w:r w:rsidRPr="00701C45">
        <w:rPr>
          <w:rFonts w:asciiTheme="minorHAnsi" w:hAnsiTheme="minorHAnsi" w:cstheme="minorHAnsi"/>
          <w:highlight w:val="green"/>
          <w:u w:val="single"/>
        </w:rPr>
        <w:t xml:space="preserve"> of reward</w:t>
      </w:r>
      <w:r w:rsidRPr="00701C45">
        <w:rPr>
          <w:rFonts w:asciiTheme="minorHAnsi" w:hAnsiTheme="minorHAnsi" w:cstheme="minorHAnsi"/>
          <w:u w:val="single"/>
        </w:rPr>
        <w:t xml:space="preserve"> function. We are attracted by</w:t>
      </w:r>
      <w:r w:rsidRPr="00701C45">
        <w:rPr>
          <w:rFonts w:asciiTheme="minorHAnsi" w:hAnsiTheme="minorHAnsi" w:cstheme="minorHAnsi"/>
          <w:sz w:val="16"/>
        </w:rPr>
        <w:t xml:space="preserve"> most </w:t>
      </w:r>
      <w:r w:rsidRPr="00701C45">
        <w:rPr>
          <w:rFonts w:asciiTheme="minorHAnsi" w:hAnsiTheme="minorHAnsi" w:cstheme="minorHAnsi"/>
          <w:u w:val="single"/>
        </w:rPr>
        <w:t>rewards and exert intense efforts to obtain them</w:t>
      </w:r>
      <w:r w:rsidRPr="00701C45">
        <w:rPr>
          <w:rFonts w:asciiTheme="minorHAnsi" w:hAnsiTheme="minorHAnsi" w:cstheme="minorHAnsi"/>
          <w:sz w:val="16"/>
        </w:rPr>
        <w:t xml:space="preserve">, just </w:t>
      </w:r>
      <w:r w:rsidRPr="00701C45">
        <w:rPr>
          <w:rFonts w:asciiTheme="minorHAnsi" w:hAnsiTheme="minorHAnsi" w:cstheme="minorHAnsi"/>
          <w:u w:val="single"/>
        </w:rPr>
        <w:t>because they are enjoyable</w:t>
      </w:r>
      <w:r w:rsidRPr="00701C45">
        <w:rPr>
          <w:rFonts w:asciiTheme="minorHAnsi" w:hAnsiTheme="minorHAnsi" w:cstheme="minorHAnsi"/>
          <w:sz w:val="16"/>
        </w:rPr>
        <w:t xml:space="preserve"> [10]. </w:t>
      </w:r>
    </w:p>
    <w:p w14:paraId="74AA3049"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1C45">
        <w:rPr>
          <w:rFonts w:asciiTheme="minorHAnsi" w:hAnsiTheme="minorHAnsi" w:cstheme="minorHAnsi"/>
          <w:u w:val="single"/>
        </w:rPr>
        <w:t>using both humans and detailed invasive brain analysis of animals has discovered some critical ways that the brain processes pleasure</w:t>
      </w:r>
      <w:r w:rsidRPr="00701C45">
        <w:rPr>
          <w:rFonts w:asciiTheme="minorHAnsi" w:hAnsiTheme="minorHAnsi" w:cstheme="minorHAnsi"/>
          <w:sz w:val="16"/>
        </w:rPr>
        <w:t xml:space="preserve"> [14]. </w:t>
      </w:r>
    </w:p>
    <w:p w14:paraId="400B6837"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u w:val="single"/>
        </w:rPr>
        <w:t>Pleasure as a hallmark of reward is sufficient for defining a reward</w:t>
      </w:r>
      <w:r w:rsidRPr="00701C45">
        <w:rPr>
          <w:rFonts w:asciiTheme="minorHAnsi" w:hAnsiTheme="minorHAnsi" w:cstheme="minorHAnsi"/>
          <w:sz w:val="16"/>
        </w:rPr>
        <w:t xml:space="preserve">, but it may not be necessary. </w:t>
      </w:r>
      <w:r w:rsidRPr="00701C45">
        <w:rPr>
          <w:rFonts w:asciiTheme="minorHAnsi" w:hAnsiTheme="minorHAnsi" w:cstheme="minorHAnsi"/>
          <w:u w:val="single"/>
        </w:rPr>
        <w:t>A reward may generate positive</w:t>
      </w:r>
      <w:r w:rsidRPr="00701C45">
        <w:rPr>
          <w:rFonts w:asciiTheme="minorHAnsi" w:hAnsiTheme="minorHAnsi" w:cstheme="minorHAnsi"/>
          <w:sz w:val="16"/>
        </w:rPr>
        <w:t xml:space="preserve"> learning and approach </w:t>
      </w:r>
      <w:r w:rsidRPr="00701C45">
        <w:rPr>
          <w:rFonts w:asciiTheme="minorHAnsi" w:hAnsiTheme="minorHAnsi" w:cstheme="minorHAnsi"/>
          <w:u w:val="single"/>
        </w:rPr>
        <w:t>behavior</w:t>
      </w:r>
      <w:r w:rsidRPr="00701C45">
        <w:rPr>
          <w:rFonts w:asciiTheme="minorHAnsi" w:hAnsiTheme="minorHAnsi" w:cstheme="minorHAnsi"/>
          <w:sz w:val="16"/>
        </w:rPr>
        <w:t xml:space="preserve"> simply </w:t>
      </w:r>
      <w:r w:rsidRPr="00701C45">
        <w:rPr>
          <w:rFonts w:asciiTheme="minorHAnsi" w:hAnsiTheme="minorHAnsi" w:cstheme="minorHAnsi"/>
          <w:u w:val="single"/>
        </w:rPr>
        <w:t>because it contains substances that are essential for body function.</w:t>
      </w:r>
      <w:r w:rsidRPr="00701C45">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w:t>
      </w:r>
      <w:r w:rsidRPr="00701C45">
        <w:rPr>
          <w:rFonts w:asciiTheme="minorHAnsi" w:hAnsiTheme="minorHAnsi" w:cstheme="minorHAnsi"/>
          <w:sz w:val="16"/>
        </w:rPr>
        <w:lastRenderedPageBreak/>
        <w:t xml:space="preserv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0A9DE06"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Evolutionary theories of pleasure: The love connection BO:D </w:t>
      </w:r>
    </w:p>
    <w:p w14:paraId="5FB75010"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Charles Darwin and other biological scientists that have examined the biological </w:t>
      </w:r>
      <w:r w:rsidRPr="00701C45">
        <w:rPr>
          <w:rFonts w:asciiTheme="minorHAnsi" w:hAnsiTheme="minorHAnsi" w:cstheme="minorHAnsi"/>
          <w:u w:val="single"/>
        </w:rPr>
        <w:t>evolution and its basic principles found</w:t>
      </w:r>
      <w:r w:rsidRPr="00701C45">
        <w:rPr>
          <w:rFonts w:asciiTheme="minorHAnsi" w:hAnsiTheme="minorHAnsi" w:cstheme="minorHAnsi"/>
          <w:sz w:val="16"/>
        </w:rPr>
        <w:t xml:space="preserve"> various </w:t>
      </w:r>
      <w:r w:rsidRPr="00701C45">
        <w:rPr>
          <w:rFonts w:asciiTheme="minorHAnsi" w:hAnsiTheme="minorHAnsi" w:cstheme="minorHAnsi"/>
          <w:u w:val="single"/>
        </w:rPr>
        <w:t>mechanisms that steer behavior and biological development.</w:t>
      </w:r>
      <w:r w:rsidRPr="00701C45">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6876562"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It is well established that modern biological theory conjectures that </w:t>
      </w:r>
      <w:r w:rsidRPr="00701C45">
        <w:rPr>
          <w:rFonts w:asciiTheme="minorHAnsi" w:hAnsiTheme="minorHAnsi" w:cstheme="minorHAnsi"/>
          <w:b/>
          <w:bCs/>
          <w:highlight w:val="green"/>
          <w:u w:val="single"/>
        </w:rPr>
        <w:t>organisms are</w:t>
      </w:r>
      <w:r w:rsidRPr="00701C45">
        <w:rPr>
          <w:rFonts w:asciiTheme="minorHAnsi" w:hAnsiTheme="minorHAnsi" w:cstheme="minorHAnsi"/>
          <w:u w:val="single"/>
        </w:rPr>
        <w:t xml:space="preserve"> the </w:t>
      </w:r>
      <w:r w:rsidRPr="00701C45">
        <w:rPr>
          <w:rFonts w:asciiTheme="minorHAnsi" w:hAnsiTheme="minorHAnsi" w:cstheme="minorHAnsi"/>
          <w:b/>
          <w:bCs/>
          <w:highlight w:val="green"/>
          <w:u w:val="single"/>
        </w:rPr>
        <w:t>result of evolutionary competition.</w:t>
      </w:r>
      <w:r w:rsidRPr="00701C45">
        <w:rPr>
          <w:rFonts w:asciiTheme="minorHAnsi" w:hAnsiTheme="minorHAnsi" w:cstheme="minorHAnsi"/>
          <w:sz w:val="16"/>
        </w:rPr>
        <w:t xml:space="preserve"> In fact, Richard </w:t>
      </w:r>
      <w:r w:rsidRPr="00701C45">
        <w:rPr>
          <w:rFonts w:asciiTheme="minorHAnsi" w:hAnsiTheme="minorHAnsi" w:cstheme="minorHAnsi"/>
          <w:u w:val="single"/>
        </w:rPr>
        <w:t>Dawkins stresses gene survival and propagation as the basic mechanism of life</w:t>
      </w:r>
      <w:r w:rsidRPr="00701C45">
        <w:rPr>
          <w:rFonts w:asciiTheme="minorHAnsi" w:hAnsiTheme="minorHAnsi" w:cstheme="minorHAnsi"/>
          <w:sz w:val="16"/>
        </w:rPr>
        <w:t xml:space="preserve"> [20]. Only genes that lead to </w:t>
      </w:r>
      <w:r w:rsidRPr="00701C45">
        <w:rPr>
          <w:rFonts w:asciiTheme="minorHAnsi" w:hAnsiTheme="minorHAnsi" w:cstheme="minorHAnsi"/>
          <w:u w:val="single"/>
        </w:rPr>
        <w:t>the fittest phenotype will make it.</w:t>
      </w:r>
      <w:r w:rsidRPr="00701C45">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01C45">
        <w:rPr>
          <w:rFonts w:asciiTheme="minorHAnsi" w:hAnsiTheme="minorHAnsi" w:cstheme="minorHAnsi"/>
          <w:u w:val="single"/>
        </w:rPr>
        <w:t xml:space="preserve">the ultimate, distal function of </w:t>
      </w:r>
      <w:r w:rsidRPr="00701C45">
        <w:rPr>
          <w:rFonts w:asciiTheme="minorHAnsi" w:hAnsiTheme="minorHAnsi" w:cstheme="minorHAnsi"/>
          <w:highlight w:val="green"/>
          <w:u w:val="single"/>
        </w:rPr>
        <w:t>rewards</w:t>
      </w:r>
      <w:r w:rsidRPr="00701C45">
        <w:rPr>
          <w:rFonts w:asciiTheme="minorHAnsi" w:hAnsiTheme="minorHAnsi" w:cstheme="minorHAnsi"/>
          <w:u w:val="single"/>
        </w:rPr>
        <w:t xml:space="preserve"> is to </w:t>
      </w:r>
      <w:r w:rsidRPr="00701C45">
        <w:rPr>
          <w:rFonts w:asciiTheme="minorHAnsi" w:hAnsiTheme="minorHAnsi" w:cstheme="minorHAnsi"/>
          <w:highlight w:val="green"/>
          <w:u w:val="single"/>
        </w:rPr>
        <w:t>increase</w:t>
      </w:r>
      <w:r w:rsidRPr="00701C45">
        <w:rPr>
          <w:rFonts w:asciiTheme="minorHAnsi" w:hAnsiTheme="minorHAnsi" w:cstheme="minorHAnsi"/>
          <w:u w:val="single"/>
        </w:rPr>
        <w:t xml:space="preserve"> evolutionary </w:t>
      </w:r>
      <w:r w:rsidRPr="00701C45">
        <w:rPr>
          <w:rFonts w:asciiTheme="minorHAnsi" w:hAnsiTheme="minorHAnsi" w:cstheme="minorHAnsi"/>
          <w:highlight w:val="green"/>
          <w:u w:val="single"/>
        </w:rPr>
        <w:t>fitness</w:t>
      </w:r>
      <w:r w:rsidRPr="00701C45">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34925D5" w14:textId="77777777" w:rsidR="008A04E3" w:rsidRPr="00701C45" w:rsidRDefault="008A04E3" w:rsidP="008A04E3">
      <w:pPr>
        <w:rPr>
          <w:rFonts w:asciiTheme="minorHAnsi" w:hAnsiTheme="minorHAnsi" w:cstheme="minorHAnsi"/>
          <w:sz w:val="16"/>
          <w:szCs w:val="16"/>
          <w:u w:val="single"/>
        </w:rPr>
      </w:pPr>
      <w:r w:rsidRPr="00701C45">
        <w:rPr>
          <w:rFonts w:asciiTheme="minorHAnsi" w:hAnsiTheme="minorHAnsi" w:cstheme="minorHAnsi"/>
          <w:u w:val="single"/>
        </w:rPr>
        <w:t>Behavioral reward functions have evolved to help individuals to survive and propagate their genes</w:t>
      </w:r>
      <w:r w:rsidRPr="00701C45">
        <w:rPr>
          <w:rFonts w:asciiTheme="minorHAnsi" w:hAnsiTheme="minorHAnsi" w:cstheme="minorHAnsi"/>
          <w:sz w:val="16"/>
        </w:rPr>
        <w:t xml:space="preserve">. Apparently, </w:t>
      </w:r>
      <w:r w:rsidRPr="00701C45">
        <w:rPr>
          <w:rFonts w:asciiTheme="minorHAnsi" w:hAnsiTheme="minorHAnsi" w:cstheme="minorHAnsi"/>
          <w:u w:val="single"/>
        </w:rPr>
        <w:t>people need to live well and long enough to reproduce.</w:t>
      </w:r>
      <w:r w:rsidRPr="00701C45">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1C45">
        <w:rPr>
          <w:rFonts w:asciiTheme="minorHAnsi" w:hAnsiTheme="minorHAnsi" w:cstheme="minorHAnsi"/>
          <w:u w:val="single"/>
        </w:rPr>
        <w:t>any small edge will ultimately result in evolutionary advantage</w:t>
      </w:r>
      <w:r w:rsidRPr="00701C45">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01C45">
        <w:rPr>
          <w:rFonts w:asciiTheme="minorHAnsi" w:hAnsiTheme="minorHAnsi" w:cstheme="minorHAnsi"/>
          <w:u w:val="single"/>
        </w:rPr>
        <w:t>Thus</w:t>
      </w:r>
      <w:proofErr w:type="gramEnd"/>
      <w:r w:rsidRPr="00701C45">
        <w:rPr>
          <w:rFonts w:asciiTheme="minorHAnsi" w:hAnsiTheme="minorHAnsi" w:cstheme="minorHAnsi"/>
          <w:u w:val="single"/>
        </w:rPr>
        <w:t xml:space="preserve"> the distal reward function in gene propagation and evolutionary fitness defines the proximal reward functions that we see</w:t>
      </w:r>
      <w:r w:rsidRPr="00701C45">
        <w:rPr>
          <w:rFonts w:asciiTheme="minorHAnsi" w:hAnsiTheme="minorHAnsi" w:cstheme="minorHAnsi"/>
          <w:sz w:val="16"/>
        </w:rPr>
        <w:t xml:space="preserve"> in everyday behavior. </w:t>
      </w:r>
      <w:r w:rsidRPr="00701C45">
        <w:rPr>
          <w:rFonts w:asciiTheme="minorHAnsi" w:hAnsiTheme="minorHAnsi" w:cstheme="minorHAnsi"/>
          <w:u w:val="single"/>
        </w:rPr>
        <w:t xml:space="preserve">That is why </w:t>
      </w:r>
      <w:r w:rsidRPr="00701C45">
        <w:rPr>
          <w:rFonts w:asciiTheme="minorHAnsi" w:hAnsiTheme="minorHAnsi" w:cstheme="minorHAnsi"/>
          <w:highlight w:val="green"/>
          <w:u w:val="single"/>
        </w:rPr>
        <w:t>foods, drinks, mates, and offspring are rewarding.</w:t>
      </w:r>
    </w:p>
    <w:p w14:paraId="083D564A"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There have been theories linking pleasure as a required component of health benefits </w:t>
      </w:r>
      <w:proofErr w:type="spellStart"/>
      <w:r w:rsidRPr="00701C45">
        <w:rPr>
          <w:rFonts w:asciiTheme="minorHAnsi" w:hAnsiTheme="minorHAnsi" w:cstheme="minorHAnsi"/>
          <w:sz w:val="16"/>
        </w:rPr>
        <w:t>salutogenesis</w:t>
      </w:r>
      <w:proofErr w:type="spellEnd"/>
      <w:r w:rsidRPr="00701C45">
        <w:rPr>
          <w:rFonts w:asciiTheme="minorHAnsi" w:hAnsiTheme="minorHAnsi" w:cstheme="minorHAnsi"/>
          <w:sz w:val="16"/>
        </w:rPr>
        <w:t>, (</w:t>
      </w:r>
      <w:proofErr w:type="spellStart"/>
      <w:r w:rsidRPr="00701C45">
        <w:rPr>
          <w:rFonts w:asciiTheme="minorHAnsi" w:hAnsiTheme="minorHAnsi" w:cstheme="minorHAnsi"/>
          <w:sz w:val="16"/>
        </w:rPr>
        <w:t>salugenesis</w:t>
      </w:r>
      <w:proofErr w:type="spellEnd"/>
      <w:r w:rsidRPr="00701C45">
        <w:rPr>
          <w:rFonts w:asciiTheme="minorHAnsi" w:hAnsiTheme="minorHAnsi" w:cstheme="minorHAnsi"/>
          <w:sz w:val="16"/>
        </w:rPr>
        <w:t xml:space="preserve">). In essence, under these terms, </w:t>
      </w:r>
      <w:r w:rsidRPr="00701C45">
        <w:rPr>
          <w:rFonts w:asciiTheme="minorHAnsi" w:hAnsiTheme="minorHAnsi" w:cstheme="minorHAnsi"/>
          <w:u w:val="single"/>
        </w:rPr>
        <w:t>pleasure is described as a state or feeling of happiness and satisfaction resulting from an experience that one enjoys.</w:t>
      </w:r>
      <w:r w:rsidRPr="00701C45">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1C45">
        <w:rPr>
          <w:rFonts w:asciiTheme="minorHAnsi" w:hAnsiTheme="minorHAnsi" w:cstheme="minorHAnsi"/>
          <w:sz w:val="16"/>
        </w:rPr>
        <w:t>morphinergic</w:t>
      </w:r>
      <w:proofErr w:type="spellEnd"/>
      <w:r w:rsidRPr="00701C45">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701C45">
        <w:rPr>
          <w:rFonts w:asciiTheme="minorHAnsi" w:hAnsiTheme="minorHAnsi" w:cstheme="minorHAnsi"/>
          <w:sz w:val="16"/>
        </w:rPr>
        <w:t>Esch</w:t>
      </w:r>
      <w:proofErr w:type="spellEnd"/>
      <w:r w:rsidRPr="00701C45">
        <w:rPr>
          <w:rFonts w:asciiTheme="minorHAnsi" w:hAnsiTheme="minorHAnsi" w:cstheme="minorHAnsi"/>
          <w:sz w:val="16"/>
        </w:rPr>
        <w:t xml:space="preserve"> and Stefano [26] concerning the link between compassion and love implicate the brain </w:t>
      </w:r>
      <w:r w:rsidRPr="00701C45">
        <w:rPr>
          <w:rFonts w:asciiTheme="minorHAnsi" w:hAnsiTheme="minorHAnsi" w:cstheme="minorHAnsi"/>
          <w:sz w:val="16"/>
        </w:rPr>
        <w:lastRenderedPageBreak/>
        <w:t xml:space="preserve">reward system, and pleasure induction suggests that social contact in general, i.e., love, attachment, and compassion, can be highly effective in stress reduction, survival, and overall health. </w:t>
      </w:r>
    </w:p>
    <w:p w14:paraId="34241CAA"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86C800B"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Finding happiness is different between apes and humans </w:t>
      </w:r>
    </w:p>
    <w:p w14:paraId="2579217B"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3062C59"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Remarkably, there are </w:t>
      </w:r>
      <w:r w:rsidRPr="00701C45">
        <w:rPr>
          <w:rFonts w:asciiTheme="minorHAnsi" w:hAnsiTheme="minorHAnsi" w:cstheme="minorHAnsi"/>
          <w:u w:val="single"/>
        </w:rPr>
        <w:t>pathways for ordinary liking and pleasure</w:t>
      </w:r>
      <w:r w:rsidRPr="00701C45">
        <w:rPr>
          <w:rFonts w:asciiTheme="minorHAnsi" w:hAnsiTheme="minorHAnsi" w:cstheme="minorHAnsi"/>
          <w:sz w:val="16"/>
        </w:rPr>
        <w:t xml:space="preserve">, which </w:t>
      </w:r>
      <w:r w:rsidRPr="00701C45">
        <w:rPr>
          <w:rFonts w:asciiTheme="minorHAnsi" w:hAnsiTheme="minorHAnsi" w:cstheme="minorHAnsi"/>
          <w:u w:val="single"/>
        </w:rPr>
        <w:t>are limited in scope</w:t>
      </w:r>
      <w:r w:rsidRPr="00701C45">
        <w:rPr>
          <w:rFonts w:asciiTheme="minorHAnsi" w:hAnsiTheme="minorHAnsi" w:cstheme="minorHAnsi"/>
          <w:sz w:val="16"/>
        </w:rPr>
        <w:t xml:space="preserve"> as described above in this commentary. However, </w:t>
      </w:r>
      <w:r w:rsidRPr="00701C45">
        <w:rPr>
          <w:rFonts w:asciiTheme="minorHAnsi" w:hAnsiTheme="minorHAnsi" w:cstheme="minorHAnsi"/>
          <w:u w:val="single"/>
        </w:rPr>
        <w:t xml:space="preserve">there are </w:t>
      </w:r>
      <w:r w:rsidRPr="00701C45">
        <w:rPr>
          <w:rFonts w:asciiTheme="minorHAnsi" w:hAnsiTheme="minorHAnsi" w:cstheme="minorHAnsi"/>
          <w:b/>
          <w:bCs/>
          <w:highlight w:val="green"/>
          <w:u w:val="single"/>
        </w:rPr>
        <w:t>many brain regions</w:t>
      </w:r>
      <w:r w:rsidRPr="00701C45">
        <w:rPr>
          <w:rFonts w:asciiTheme="minorHAnsi" w:hAnsiTheme="minorHAnsi" w:cstheme="minorHAnsi"/>
          <w:sz w:val="16"/>
        </w:rPr>
        <w:t xml:space="preserve">, often termed hot and cold spots, </w:t>
      </w:r>
      <w:r w:rsidRPr="00701C45">
        <w:rPr>
          <w:rFonts w:asciiTheme="minorHAnsi" w:hAnsiTheme="minorHAnsi" w:cstheme="minorHAnsi"/>
          <w:u w:val="single"/>
        </w:rPr>
        <w:t xml:space="preserve">that significantly </w:t>
      </w:r>
      <w:r w:rsidRPr="00701C45">
        <w:rPr>
          <w:rFonts w:asciiTheme="minorHAnsi" w:hAnsiTheme="minorHAnsi" w:cstheme="minorHAnsi"/>
          <w:b/>
          <w:bCs/>
          <w:highlight w:val="green"/>
          <w:u w:val="single"/>
        </w:rPr>
        <w:t>modulate</w:t>
      </w:r>
      <w:r w:rsidRPr="00701C45">
        <w:rPr>
          <w:rFonts w:asciiTheme="minorHAnsi" w:hAnsiTheme="minorHAnsi" w:cstheme="minorHAnsi"/>
          <w:sz w:val="16"/>
        </w:rPr>
        <w:t xml:space="preserve"> (increase or decrease) </w:t>
      </w:r>
      <w:r w:rsidRPr="00701C45">
        <w:rPr>
          <w:rFonts w:asciiTheme="minorHAnsi" w:hAnsiTheme="minorHAnsi" w:cstheme="minorHAnsi"/>
          <w:u w:val="single"/>
        </w:rPr>
        <w:t xml:space="preserve">our </w:t>
      </w:r>
      <w:r w:rsidRPr="00701C45">
        <w:rPr>
          <w:rFonts w:asciiTheme="minorHAnsi" w:hAnsiTheme="minorHAnsi" w:cstheme="minorHAnsi"/>
          <w:b/>
          <w:bCs/>
          <w:highlight w:val="green"/>
          <w:u w:val="single"/>
        </w:rPr>
        <w:t>pleasure or</w:t>
      </w:r>
      <w:r w:rsidRPr="00701C45">
        <w:rPr>
          <w:rFonts w:asciiTheme="minorHAnsi" w:hAnsiTheme="minorHAnsi" w:cstheme="minorHAnsi"/>
          <w:u w:val="single"/>
        </w:rPr>
        <w:t xml:space="preserve"> even produce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the opposite</w:t>
      </w:r>
      <w:r w:rsidRPr="00701C45">
        <w:rPr>
          <w:rFonts w:asciiTheme="minorHAnsi" w:hAnsiTheme="minorHAnsi" w:cstheme="minorHAnsi"/>
          <w:sz w:val="16"/>
        </w:rPr>
        <w:t xml:space="preserve"> of pleasure— that is </w:t>
      </w:r>
      <w:r w:rsidRPr="00701C45">
        <w:rPr>
          <w:rFonts w:asciiTheme="minorHAnsi" w:hAnsiTheme="minorHAnsi" w:cstheme="minorHAnsi"/>
          <w:u w:val="single"/>
        </w:rPr>
        <w:t>disgust and fear</w:t>
      </w:r>
      <w:r w:rsidRPr="00701C45">
        <w:rPr>
          <w:rFonts w:asciiTheme="minorHAnsi" w:hAnsiTheme="minorHAnsi" w:cstheme="minorHAnsi"/>
          <w:sz w:val="16"/>
        </w:rPr>
        <w:t xml:space="preserve"> [39]. </w:t>
      </w:r>
      <w:r w:rsidRPr="00701C45">
        <w:rPr>
          <w:rFonts w:asciiTheme="minorHAnsi" w:hAnsiTheme="minorHAnsi" w:cstheme="minorHAnsi"/>
          <w:u w:val="single"/>
        </w:rPr>
        <w:t>One</w:t>
      </w:r>
      <w:r w:rsidRPr="00701C45">
        <w:rPr>
          <w:rFonts w:asciiTheme="minorHAnsi" w:hAnsiTheme="minorHAnsi" w:cstheme="minorHAnsi"/>
          <w:sz w:val="16"/>
        </w:rPr>
        <w:t xml:space="preserve"> specific </w:t>
      </w:r>
      <w:r w:rsidRPr="00701C45">
        <w:rPr>
          <w:rFonts w:asciiTheme="minorHAnsi" w:hAnsiTheme="minorHAnsi" w:cstheme="minorHAnsi"/>
          <w:u w:val="single"/>
        </w:rPr>
        <w:t>region</w:t>
      </w:r>
      <w:r w:rsidRPr="00701C45">
        <w:rPr>
          <w:rFonts w:asciiTheme="minorHAnsi" w:hAnsiTheme="minorHAnsi" w:cstheme="minorHAnsi"/>
          <w:sz w:val="16"/>
        </w:rPr>
        <w:t xml:space="preserve"> of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is organized like a computer keyboard, with particular stimulus triggers in rows</w:t>
      </w:r>
      <w:r w:rsidRPr="00701C45">
        <w:rPr>
          <w:rFonts w:asciiTheme="minorHAnsi" w:hAnsiTheme="minorHAnsi" w:cstheme="minorHAnsi"/>
          <w:sz w:val="16"/>
        </w:rPr>
        <w:t xml:space="preserve">— producing an increase and decrease of pleasure and disgust. Moreover, </w:t>
      </w:r>
      <w:r w:rsidRPr="00701C45">
        <w:rPr>
          <w:rFonts w:asciiTheme="minorHAnsi" w:hAnsiTheme="minorHAnsi" w:cstheme="minorHAnsi"/>
          <w:u w:val="single"/>
        </w:rPr>
        <w:t>the cortex has unique roles in the cognitive evaluation of our feelings of pleasure</w:t>
      </w:r>
      <w:r w:rsidRPr="00701C45">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EE022CF"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Desire and reward centers </w:t>
      </w:r>
    </w:p>
    <w:p w14:paraId="47A415D2"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It is surprising that many different sources of pleasure activate the same circuits between the </w:t>
      </w:r>
      <w:proofErr w:type="spellStart"/>
      <w:r w:rsidRPr="00701C45">
        <w:rPr>
          <w:rFonts w:asciiTheme="minorHAnsi" w:hAnsiTheme="minorHAnsi" w:cstheme="minorHAnsi"/>
          <w:sz w:val="16"/>
        </w:rPr>
        <w:t>mesocorticolimbic</w:t>
      </w:r>
      <w:proofErr w:type="spellEnd"/>
      <w:r w:rsidRPr="00701C45">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CE60316"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in the “Brain Reward Cascade” that contribute to addiction and compulsive behaviors [3,6,41]. </w:t>
      </w:r>
    </w:p>
    <w:p w14:paraId="1F114F1E"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Furthermore, ordinary </w:t>
      </w:r>
      <w:r w:rsidRPr="00701C45">
        <w:rPr>
          <w:rFonts w:asciiTheme="minorHAnsi" w:hAnsiTheme="minorHAnsi" w:cstheme="minorHAnsi"/>
          <w:u w:val="single"/>
        </w:rPr>
        <w:t>“</w:t>
      </w:r>
      <w:r w:rsidRPr="00701C45">
        <w:rPr>
          <w:rFonts w:asciiTheme="minorHAnsi" w:hAnsiTheme="minorHAnsi" w:cstheme="minorHAnsi"/>
          <w:highlight w:val="green"/>
          <w:u w:val="single"/>
        </w:rPr>
        <w:t>liking</w:t>
      </w:r>
      <w:r w:rsidRPr="00701C45">
        <w:rPr>
          <w:rFonts w:asciiTheme="minorHAnsi" w:hAnsiTheme="minorHAnsi" w:cstheme="minorHAnsi"/>
          <w:u w:val="single"/>
        </w:rPr>
        <w:t xml:space="preserve">” of </w:t>
      </w:r>
      <w:r w:rsidRPr="00701C45">
        <w:rPr>
          <w:rFonts w:asciiTheme="minorHAnsi" w:hAnsiTheme="minorHAnsi" w:cstheme="minorHAnsi"/>
          <w:highlight w:val="green"/>
          <w:u w:val="single"/>
        </w:rPr>
        <w:t>something</w:t>
      </w:r>
      <w:r w:rsidRPr="00701C45">
        <w:rPr>
          <w:rFonts w:asciiTheme="minorHAnsi" w:hAnsiTheme="minorHAnsi" w:cstheme="minorHAnsi"/>
          <w:u w:val="single"/>
        </w:rPr>
        <w:t xml:space="preserve">, or pure pleasure, is </w:t>
      </w:r>
      <w:r w:rsidRPr="00701C45">
        <w:rPr>
          <w:rFonts w:asciiTheme="minorHAnsi" w:hAnsiTheme="minorHAnsi" w:cstheme="minorHAnsi"/>
          <w:highlight w:val="green"/>
          <w:u w:val="single"/>
        </w:rPr>
        <w:t>represented by</w:t>
      </w:r>
      <w:r w:rsidRPr="00701C45">
        <w:rPr>
          <w:rFonts w:asciiTheme="minorHAnsi" w:hAnsiTheme="minorHAnsi" w:cstheme="minorHAnsi"/>
          <w:sz w:val="16"/>
        </w:rPr>
        <w:t xml:space="preserve"> small </w:t>
      </w:r>
      <w:r w:rsidRPr="00701C45">
        <w:rPr>
          <w:rFonts w:asciiTheme="minorHAnsi" w:hAnsiTheme="minorHAnsi" w:cstheme="minorHAnsi"/>
          <w:highlight w:val="green"/>
          <w:u w:val="single"/>
        </w:rPr>
        <w:t>regions</w:t>
      </w:r>
      <w:r w:rsidRPr="00701C45">
        <w:rPr>
          <w:rFonts w:asciiTheme="minorHAnsi" w:hAnsiTheme="minorHAnsi" w:cstheme="minorHAnsi"/>
          <w:sz w:val="16"/>
        </w:rPr>
        <w:t xml:space="preserve"> mainly </w:t>
      </w:r>
      <w:r w:rsidRPr="00701C45">
        <w:rPr>
          <w:rFonts w:asciiTheme="minorHAnsi" w:hAnsiTheme="minorHAnsi" w:cstheme="minorHAnsi"/>
          <w:highlight w:val="green"/>
          <w:u w:val="single"/>
        </w:rPr>
        <w:t>in the limbic system</w:t>
      </w:r>
      <w:r w:rsidRPr="00701C45">
        <w:rPr>
          <w:rFonts w:asciiTheme="minorHAnsi" w:hAnsiTheme="minorHAnsi" w:cstheme="minorHAnsi"/>
          <w:sz w:val="16"/>
        </w:rPr>
        <w:t xml:space="preserve"> (old reptilian part of the brain). These may be </w:t>
      </w:r>
      <w:r w:rsidRPr="00701C45">
        <w:rPr>
          <w:rFonts w:asciiTheme="minorHAnsi" w:hAnsiTheme="minorHAnsi" w:cstheme="minorHAnsi"/>
          <w:u w:val="single"/>
        </w:rPr>
        <w:t>part of larger neural circuits.</w:t>
      </w:r>
      <w:r w:rsidRPr="00701C45">
        <w:rPr>
          <w:rFonts w:asciiTheme="minorHAnsi" w:hAnsiTheme="minorHAnsi" w:cstheme="minorHAnsi"/>
          <w:sz w:val="16"/>
        </w:rPr>
        <w:t xml:space="preserve"> In Latin, </w:t>
      </w:r>
      <w:proofErr w:type="spellStart"/>
      <w:r w:rsidRPr="00701C45">
        <w:rPr>
          <w:rFonts w:asciiTheme="minorHAnsi" w:hAnsiTheme="minorHAnsi" w:cstheme="minorHAnsi"/>
          <w:sz w:val="16"/>
        </w:rPr>
        <w:t>hedus</w:t>
      </w:r>
      <w:proofErr w:type="spellEnd"/>
      <w:r w:rsidRPr="00701C45">
        <w:rPr>
          <w:rFonts w:asciiTheme="minorHAnsi" w:hAnsiTheme="minorHAnsi" w:cstheme="minorHAnsi"/>
          <w:sz w:val="16"/>
        </w:rPr>
        <w:t xml:space="preserve"> is the term for “sweet”; and in Greek, </w:t>
      </w:r>
      <w:proofErr w:type="spellStart"/>
      <w:r w:rsidRPr="00701C45">
        <w:rPr>
          <w:rFonts w:asciiTheme="minorHAnsi" w:hAnsiTheme="minorHAnsi" w:cstheme="minorHAnsi"/>
          <w:sz w:val="16"/>
        </w:rPr>
        <w:t>hodone</w:t>
      </w:r>
      <w:proofErr w:type="spellEnd"/>
      <w:r w:rsidRPr="00701C45">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614E991"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B515E4F"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w:t>
      </w:r>
      <w:r w:rsidRPr="00701C45">
        <w:rPr>
          <w:rFonts w:asciiTheme="minorHAnsi" w:hAnsiTheme="minorHAnsi" w:cstheme="minorHAnsi"/>
          <w:sz w:val="16"/>
        </w:rPr>
        <w:lastRenderedPageBreak/>
        <w:t xml:space="preserve">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B9BAF47"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1C45">
        <w:rPr>
          <w:rFonts w:asciiTheme="minorHAnsi" w:hAnsiTheme="minorHAnsi" w:cstheme="minorHAnsi"/>
          <w:sz w:val="16"/>
        </w:rPr>
        <w:t>Vanyukov</w:t>
      </w:r>
      <w:proofErr w:type="spellEnd"/>
      <w:r w:rsidRPr="00701C45">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EA00192"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B692285" w14:textId="77777777" w:rsidR="008A04E3" w:rsidRPr="00701C45" w:rsidRDefault="008A04E3" w:rsidP="008A04E3">
      <w:pPr>
        <w:rPr>
          <w:rFonts w:asciiTheme="minorHAnsi" w:hAnsiTheme="minorHAnsi" w:cstheme="minorHAnsi"/>
          <w:sz w:val="16"/>
        </w:rPr>
      </w:pPr>
      <w:r w:rsidRPr="00701C45">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01C45">
        <w:rPr>
          <w:rFonts w:asciiTheme="minorHAnsi" w:hAnsiTheme="minorHAnsi" w:cstheme="minorHAnsi"/>
          <w:u w:val="single"/>
        </w:rPr>
        <w:t>Sousa et al.</w:t>
      </w:r>
      <w:r w:rsidRPr="00701C45">
        <w:rPr>
          <w:rFonts w:asciiTheme="minorHAnsi" w:hAnsiTheme="minorHAnsi" w:cstheme="minorHAnsi"/>
          <w:sz w:val="16"/>
        </w:rPr>
        <w:t xml:space="preserve"> [50] small case </w:t>
      </w:r>
      <w:r w:rsidRPr="00701C45">
        <w:rPr>
          <w:rFonts w:asciiTheme="minorHAnsi" w:hAnsiTheme="minorHAnsi" w:cstheme="minorHAnsi"/>
          <w:u w:val="single"/>
        </w:rPr>
        <w:t>found various differentially expressed genes, to associate with pleasure related systems.</w:t>
      </w:r>
      <w:r w:rsidRPr="00701C45">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B5E120C" w14:textId="77777777" w:rsidR="008A04E3" w:rsidRPr="00C2423F" w:rsidRDefault="008A04E3" w:rsidP="008A04E3">
      <w:pPr>
        <w:rPr>
          <w:rFonts w:asciiTheme="minorHAnsi" w:hAnsiTheme="minorHAnsi" w:cstheme="minorHAnsi"/>
          <w:sz w:val="16"/>
        </w:rPr>
      </w:pPr>
      <w:r w:rsidRPr="00701C45">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701C45">
        <w:rPr>
          <w:rFonts w:asciiTheme="minorHAnsi" w:hAnsiTheme="minorHAnsi" w:cstheme="minorHAnsi"/>
          <w:sz w:val="16"/>
        </w:rPr>
        <w:t>Nenad</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1C45">
        <w:rPr>
          <w:rFonts w:asciiTheme="minorHAnsi" w:hAnsiTheme="minorHAnsi" w:cstheme="minorHAnsi"/>
          <w:highlight w:val="green"/>
          <w:u w:val="single"/>
        </w:rPr>
        <w:t>researchers examined</w:t>
      </w:r>
      <w:r w:rsidRPr="00701C45">
        <w:rPr>
          <w:rFonts w:asciiTheme="minorHAnsi" w:hAnsiTheme="minorHAnsi" w:cstheme="minorHAnsi"/>
          <w:u w:val="single"/>
        </w:rPr>
        <w:t xml:space="preserve"> 247 specimens of </w:t>
      </w:r>
      <w:r w:rsidRPr="00701C45">
        <w:rPr>
          <w:rFonts w:asciiTheme="minorHAnsi" w:hAnsiTheme="minorHAnsi" w:cstheme="minorHAnsi"/>
          <w:highlight w:val="green"/>
          <w:u w:val="single"/>
        </w:rPr>
        <w:t>neural tissue</w:t>
      </w:r>
      <w:r w:rsidRPr="00701C45">
        <w:rPr>
          <w:rFonts w:asciiTheme="minorHAnsi" w:hAnsiTheme="minorHAnsi" w:cstheme="minorHAnsi"/>
          <w:u w:val="single"/>
        </w:rPr>
        <w:t xml:space="preserve"> from six humans, five chimpanzees, and five macaque monkeys.</w:t>
      </w:r>
      <w:r w:rsidRPr="00701C45">
        <w:rPr>
          <w:rFonts w:asciiTheme="minorHAnsi" w:hAnsiTheme="minorHAnsi" w:cstheme="minorHAnsi"/>
          <w:sz w:val="16"/>
        </w:rPr>
        <w:t xml:space="preserve"> Moreover, these </w:t>
      </w:r>
      <w:r w:rsidRPr="00701C45">
        <w:rPr>
          <w:rFonts w:asciiTheme="minorHAnsi" w:hAnsiTheme="minorHAnsi" w:cstheme="minorHAnsi"/>
          <w:u w:val="single"/>
        </w:rPr>
        <w:t>investigators analyzed which genes were turned on or off in 16 regions of the brain.</w:t>
      </w:r>
      <w:r w:rsidRPr="00701C45">
        <w:rPr>
          <w:rFonts w:asciiTheme="minorHAnsi" w:hAnsiTheme="minorHAnsi" w:cstheme="minorHAnsi"/>
          <w:sz w:val="16"/>
        </w:rPr>
        <w:t xml:space="preserve"> While </w:t>
      </w:r>
      <w:r w:rsidRPr="00701C45">
        <w:rPr>
          <w:rFonts w:asciiTheme="minorHAnsi" w:hAnsiTheme="minorHAnsi" w:cstheme="minorHAnsi"/>
          <w:u w:val="single"/>
        </w:rPr>
        <w:t xml:space="preserve">the differences among species were subtle, </w:t>
      </w:r>
      <w:r w:rsidRPr="00701C45">
        <w:rPr>
          <w:rFonts w:asciiTheme="minorHAnsi" w:hAnsiTheme="minorHAnsi" w:cstheme="minorHAnsi"/>
          <w:b/>
          <w:bCs/>
          <w:highlight w:val="green"/>
          <w:u w:val="single"/>
        </w:rPr>
        <w:t>there was</w:t>
      </w:r>
      <w:r w:rsidRPr="00701C45">
        <w:rPr>
          <w:rFonts w:asciiTheme="minorHAnsi" w:hAnsiTheme="minorHAnsi" w:cstheme="minorHAnsi"/>
          <w:u w:val="single"/>
        </w:rPr>
        <w:t xml:space="preserve"> a </w:t>
      </w:r>
      <w:r w:rsidRPr="00701C45">
        <w:rPr>
          <w:rFonts w:asciiTheme="minorHAnsi" w:hAnsiTheme="minorHAnsi" w:cstheme="minorHAnsi"/>
          <w:b/>
          <w:bCs/>
          <w:highlight w:val="green"/>
          <w:u w:val="single"/>
        </w:rPr>
        <w:t>remarkable contrast in</w:t>
      </w:r>
      <w:r w:rsidRPr="00701C45">
        <w:rPr>
          <w:rFonts w:asciiTheme="minorHAnsi" w:hAnsiTheme="minorHAnsi" w:cstheme="minorHAnsi"/>
          <w:u w:val="single"/>
        </w:rPr>
        <w:t xml:space="preserve"> the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neocortices</w:t>
      </w:r>
      <w:r w:rsidRPr="00701C45">
        <w:rPr>
          <w:rFonts w:asciiTheme="minorHAnsi" w:hAnsiTheme="minorHAnsi" w:cstheme="minorHAnsi"/>
          <w:sz w:val="16"/>
        </w:rPr>
        <w:t xml:space="preserve">, specifically </w:t>
      </w:r>
      <w:r w:rsidRPr="00701C45">
        <w:rPr>
          <w:rFonts w:asciiTheme="minorHAnsi" w:hAnsiTheme="minorHAnsi" w:cstheme="minorHAnsi"/>
          <w:u w:val="single"/>
        </w:rPr>
        <w:t xml:space="preserve">in an </w:t>
      </w:r>
      <w:r w:rsidRPr="00701C45">
        <w:rPr>
          <w:rFonts w:asciiTheme="minorHAnsi" w:hAnsiTheme="minorHAnsi" w:cstheme="minorHAnsi"/>
          <w:highlight w:val="green"/>
          <w:u w:val="single"/>
        </w:rPr>
        <w:t>area of the brain</w:t>
      </w:r>
      <w:r w:rsidRPr="00701C45">
        <w:rPr>
          <w:rFonts w:asciiTheme="minorHAnsi" w:hAnsiTheme="minorHAnsi" w:cstheme="minorHAnsi"/>
          <w:u w:val="single"/>
        </w:rPr>
        <w:t xml:space="preserve"> that is much </w:t>
      </w:r>
      <w:r w:rsidRPr="00701C45">
        <w:rPr>
          <w:rFonts w:asciiTheme="minorHAnsi" w:hAnsiTheme="minorHAnsi" w:cstheme="minorHAnsi"/>
          <w:highlight w:val="green"/>
          <w:u w:val="single"/>
        </w:rPr>
        <w:t>more developed in humans</w:t>
      </w:r>
      <w:r w:rsidRPr="00701C45">
        <w:rPr>
          <w:rFonts w:asciiTheme="minorHAnsi" w:hAnsiTheme="minorHAnsi" w:cstheme="minorHAnsi"/>
          <w:u w:val="single"/>
        </w:rPr>
        <w:t xml:space="preserve"> than in chimpanzees.</w:t>
      </w:r>
      <w:r w:rsidRPr="00701C45">
        <w:rPr>
          <w:rFonts w:asciiTheme="minorHAnsi" w:hAnsiTheme="minorHAnsi" w:cstheme="minorHAnsi"/>
          <w:sz w:val="16"/>
        </w:rPr>
        <w:t xml:space="preserve"> In fact, these researchers found that a gene called </w:t>
      </w:r>
      <w:r w:rsidRPr="00701C45">
        <w:rPr>
          <w:rFonts w:asciiTheme="minorHAnsi" w:hAnsiTheme="minorHAnsi" w:cstheme="minorHAnsi"/>
          <w:u w:val="single"/>
        </w:rPr>
        <w:t>tyrosine hydroxylase (TH) for the enzyme, responsible for the production of dopamine</w:t>
      </w:r>
      <w:r w:rsidRPr="00701C45">
        <w:rPr>
          <w:rFonts w:asciiTheme="minorHAnsi" w:hAnsiTheme="minorHAnsi" w:cstheme="minorHAnsi"/>
          <w:sz w:val="16"/>
        </w:rPr>
        <w:t xml:space="preserve">, was </w:t>
      </w:r>
      <w:r w:rsidRPr="00701C45">
        <w:rPr>
          <w:rFonts w:asciiTheme="minorHAnsi" w:hAnsiTheme="minorHAnsi" w:cstheme="minorHAnsi"/>
          <w:u w:val="single"/>
        </w:rPr>
        <w:t>expressed in the neocortex of humans, but not chimpanzees.</w:t>
      </w:r>
      <w:r w:rsidRPr="00701C45">
        <w:rPr>
          <w:rFonts w:asciiTheme="minorHAnsi" w:hAnsiTheme="minorHAnsi" w:cstheme="minorHAnsi"/>
          <w:sz w:val="16"/>
        </w:rPr>
        <w:t xml:space="preserve"> As discussed earlier, </w:t>
      </w:r>
      <w:r w:rsidRPr="00701C45">
        <w:rPr>
          <w:rFonts w:asciiTheme="minorHAnsi" w:hAnsiTheme="minorHAnsi" w:cstheme="minorHAnsi"/>
          <w:u w:val="single"/>
        </w:rPr>
        <w:t>dopamine is</w:t>
      </w:r>
      <w:r w:rsidRPr="00701C45">
        <w:rPr>
          <w:rFonts w:asciiTheme="minorHAnsi" w:hAnsiTheme="minorHAnsi" w:cstheme="minorHAnsi"/>
          <w:sz w:val="16"/>
        </w:rPr>
        <w:t xml:space="preserve"> best </w:t>
      </w:r>
      <w:r w:rsidRPr="00701C45">
        <w:rPr>
          <w:rFonts w:asciiTheme="minorHAnsi" w:hAnsiTheme="minorHAnsi" w:cstheme="minorHAnsi"/>
          <w:u w:val="single"/>
        </w:rPr>
        <w:t>known for its</w:t>
      </w:r>
      <w:r w:rsidRPr="00701C45">
        <w:rPr>
          <w:rFonts w:asciiTheme="minorHAnsi" w:hAnsiTheme="minorHAnsi" w:cstheme="minorHAnsi"/>
          <w:sz w:val="16"/>
        </w:rPr>
        <w:t xml:space="preserve"> essential </w:t>
      </w:r>
      <w:r w:rsidRPr="00701C45">
        <w:rPr>
          <w:rFonts w:asciiTheme="minorHAnsi" w:hAnsiTheme="minorHAnsi" w:cstheme="minorHAnsi"/>
          <w:u w:val="single"/>
        </w:rPr>
        <w:t>role within the brain’s reward system; the</w:t>
      </w:r>
      <w:r w:rsidRPr="00701C45">
        <w:rPr>
          <w:rFonts w:asciiTheme="minorHAnsi" w:hAnsiTheme="minorHAnsi" w:cstheme="minorHAnsi"/>
          <w:sz w:val="16"/>
        </w:rPr>
        <w:t xml:space="preserve"> very </w:t>
      </w:r>
      <w:r w:rsidRPr="00701C45">
        <w:rPr>
          <w:rFonts w:asciiTheme="minorHAnsi" w:hAnsiTheme="minorHAnsi" w:cstheme="minorHAnsi"/>
          <w:u w:val="single"/>
        </w:rPr>
        <w:t>system that responds to everything from sex, to gambling, to food, and to addictive drugs.</w:t>
      </w:r>
      <w:r w:rsidRPr="00701C45">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r w:rsidRPr="00C2423F">
        <w:rPr>
          <w:rFonts w:asciiTheme="minorHAnsi" w:hAnsiTheme="minorHAnsi" w:cstheme="minorHAnsi"/>
          <w:sz w:val="16"/>
        </w:rPr>
        <w:t xml:space="preserve">schizophrenia and spectrum disorders such as autism and addiction or RDS. </w:t>
      </w:r>
    </w:p>
    <w:p w14:paraId="52E72602" w14:textId="77777777" w:rsidR="008A04E3" w:rsidRPr="00701C45" w:rsidRDefault="008A04E3" w:rsidP="008A04E3">
      <w:pPr>
        <w:rPr>
          <w:rFonts w:asciiTheme="minorHAnsi" w:hAnsiTheme="minorHAnsi" w:cstheme="minorHAnsi"/>
          <w:sz w:val="16"/>
        </w:rPr>
      </w:pPr>
      <w:r w:rsidRPr="00C2423F">
        <w:rPr>
          <w:rFonts w:asciiTheme="minorHAnsi" w:hAnsiTheme="minorHAnsi" w:cstheme="minorHAnsi"/>
          <w:sz w:val="16"/>
        </w:rPr>
        <w:lastRenderedPageBreak/>
        <w:t xml:space="preserve">Nora Volkow, the director of NIDA, pointed out that one alluring possibility is that the neurotransmitter </w:t>
      </w:r>
      <w:r w:rsidRPr="00C2423F">
        <w:rPr>
          <w:rFonts w:asciiTheme="minorHAnsi" w:hAnsiTheme="minorHAnsi" w:cstheme="minorHAnsi"/>
          <w:u w:val="single"/>
        </w:rPr>
        <w:t>dopamine plays a substantial role in humans’ ability to pursue various rewards that are perhaps months or even years away</w:t>
      </w:r>
      <w:r w:rsidRPr="00C2423F">
        <w:rPr>
          <w:rFonts w:asciiTheme="minorHAnsi" w:hAnsiTheme="minorHAnsi" w:cstheme="minorHAnsi"/>
          <w:sz w:val="16"/>
        </w:rPr>
        <w:t xml:space="preserve"> in the future. This same idea has been suggested by Dr. Robert Sapolsky, a professor of biology and neurology at Stanford University. Dr. Sapolsky</w:t>
      </w:r>
      <w:r w:rsidRPr="00701C45">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701C45">
        <w:rPr>
          <w:rFonts w:asciiTheme="minorHAnsi" w:hAnsiTheme="minorHAnsi" w:cstheme="minorHAnsi"/>
          <w:sz w:val="16"/>
        </w:rPr>
        <w:t>alterlife</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This may explain what often motivates people to work for things that have no apparent short-term benefit</w:t>
      </w:r>
      <w:r w:rsidRPr="00701C45">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1C45">
        <w:rPr>
          <w:rFonts w:asciiTheme="minorHAnsi" w:hAnsiTheme="minorHAnsi" w:cstheme="minorHAnsi"/>
          <w:sz w:val="16"/>
        </w:rPr>
        <w:t>shilting</w:t>
      </w:r>
      <w:proofErr w:type="spellEnd"/>
      <w:r w:rsidRPr="00701C45">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8A9F7CB" w14:textId="77777777" w:rsidR="008A04E3" w:rsidRPr="00701C45" w:rsidRDefault="008A04E3" w:rsidP="008A04E3">
      <w:pPr>
        <w:pStyle w:val="Heading4"/>
      </w:pPr>
      <w:r w:rsidRPr="00701C45">
        <w:t>2 – No intent-foresight distinction – if I foresee a consequence, then it becomes part of my deliberation since its intrinsic to my action</w:t>
      </w:r>
    </w:p>
    <w:p w14:paraId="7B93CAC9" w14:textId="77777777" w:rsidR="008A04E3" w:rsidRPr="00701C45" w:rsidRDefault="008A04E3" w:rsidP="008A04E3">
      <w:pPr>
        <w:pStyle w:val="Heading4"/>
      </w:pPr>
      <w:r w:rsidRPr="00701C45">
        <w:t>No intent foresight distinction for states.</w:t>
      </w:r>
    </w:p>
    <w:p w14:paraId="6FD76904" w14:textId="77777777" w:rsidR="008A04E3" w:rsidRPr="00701C45" w:rsidRDefault="008A04E3" w:rsidP="008A04E3">
      <w:pPr>
        <w:rPr>
          <w:rStyle w:val="StyleUnderline"/>
          <w:b w:val="0"/>
          <w:sz w:val="16"/>
          <w:u w:val="none"/>
        </w:rPr>
      </w:pPr>
      <w:r w:rsidRPr="00701C45">
        <w:rPr>
          <w:rStyle w:val="Style13ptBold"/>
        </w:rPr>
        <w:t xml:space="preserve">Enoch 07 </w:t>
      </w:r>
      <w:r w:rsidRPr="00701C45">
        <w:t xml:space="preserve">Enoch, D [The Faculty of Law, The Hebrew </w:t>
      </w:r>
      <w:proofErr w:type="spellStart"/>
      <w:r w:rsidRPr="00701C45">
        <w:t>Unviersity</w:t>
      </w:r>
      <w:proofErr w:type="spellEnd"/>
      <w:r w:rsidRPr="00701C45">
        <w:t xml:space="preserve">, Mount Scopus Campus, </w:t>
      </w:r>
      <w:proofErr w:type="spellStart"/>
      <w:r w:rsidRPr="00701C45">
        <w:t>Jersusalem</w:t>
      </w:r>
      <w:proofErr w:type="spellEnd"/>
      <w:r w:rsidRPr="00701C45">
        <w:t>]. (2007). INTENDING, FORESEEING, AND THE STATE. Legal Theory, 13(02). doi:10.1017/s1352325207070048 https://www.cambridge.org/core/journals/legal-theory/article/intending-foreseeing-and-the-state/76B18896B94D5490ED0512D8E8DC54B2</w:t>
      </w:r>
    </w:p>
    <w:p w14:paraId="35E4C327" w14:textId="77777777" w:rsidR="008A04E3" w:rsidRPr="00701C45" w:rsidRDefault="008A04E3" w:rsidP="008A04E3">
      <w:pPr>
        <w:rPr>
          <w:u w:val="single"/>
        </w:rPr>
      </w:pPr>
      <w:r w:rsidRPr="00701C45">
        <w:t xml:space="preserve">The general difficulty of the intending-foreseeing distinction here stemmed, you will recall, from the feeling that </w:t>
      </w:r>
      <w:r w:rsidRPr="00701C45">
        <w:rPr>
          <w:rStyle w:val="StyleUnderline"/>
          <w:highlight w:val="green"/>
        </w:rPr>
        <w:t>attempting to pick and choose among</w:t>
      </w:r>
      <w:r w:rsidRPr="00701C45">
        <w:rPr>
          <w:rStyle w:val="StyleUnderline"/>
        </w:rPr>
        <w:t xml:space="preserve"> the </w:t>
      </w:r>
      <w:r w:rsidRPr="00701C45">
        <w:rPr>
          <w:rStyle w:val="StyleUnderline"/>
          <w:highlight w:val="green"/>
        </w:rPr>
        <w:t>foreseen consequences</w:t>
      </w:r>
      <w:r w:rsidRPr="00701C45">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701C45">
        <w:rPr>
          <w:rStyle w:val="StyleUnderline"/>
          <w:highlight w:val="green"/>
        </w:rPr>
        <w:t>evade responsibility,</w:t>
      </w:r>
      <w:r w:rsidRPr="00701C45">
        <w:rPr>
          <w:rStyle w:val="StyleUnderline"/>
        </w:rPr>
        <w:t xml:space="preserve"> and so thinking about the distinction in terms of responsibility serves </w:t>
      </w:r>
      <w:r w:rsidRPr="00701C45">
        <w:t xml:space="preserve">39. Anderson &amp; </w:t>
      </w:r>
      <w:proofErr w:type="spellStart"/>
      <w:r w:rsidRPr="00701C45">
        <w:t>Pildes</w:t>
      </w:r>
      <w:proofErr w:type="spellEnd"/>
      <w:r w:rsidRPr="00701C45">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701C45">
        <w:t>Pildes</w:t>
      </w:r>
      <w:proofErr w:type="spellEnd"/>
      <w:r w:rsidRPr="00701C45">
        <w:t xml:space="preserve"> work with is amazingly broad, so that “To express an attitude through action is to act on the reasons the attitude gives us”; Anderson &amp; </w:t>
      </w:r>
      <w:proofErr w:type="spellStart"/>
      <w:r w:rsidRPr="00701C45">
        <w:t>Pildes</w:t>
      </w:r>
      <w:proofErr w:type="spellEnd"/>
      <w:r w:rsidRPr="00701C45">
        <w:t xml:space="preserve">, supra note 38, at 1510. If this is so, it seems that expression drops out of the picture and everything done with it can be done directly in terms of reasons. 43. This may be true of what Anderson and </w:t>
      </w:r>
      <w:proofErr w:type="spellStart"/>
      <w:r w:rsidRPr="00701C45">
        <w:t>Pildes</w:t>
      </w:r>
      <w:proofErr w:type="spellEnd"/>
      <w:r w:rsidRPr="00701C45">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701C45">
        <w:rPr>
          <w:rStyle w:val="StyleUnderline"/>
        </w:rPr>
        <w:t xml:space="preserve">to </w:t>
      </w:r>
      <w:r w:rsidRPr="00701C45">
        <w:rPr>
          <w:rStyle w:val="StyleUnderline"/>
        </w:rPr>
        <w:lastRenderedPageBreak/>
        <w:t>reduce even further the plausibility of attributing to it intrinsic moral significance. This consideration—however weighty in general—seems to me very weighty when applied to state action and to the decisions of state officials</w:t>
      </w:r>
      <w:r w:rsidRPr="00701C45">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701C45">
        <w:rPr>
          <w:rStyle w:val="StyleUnderline"/>
        </w:rPr>
        <w:t>states—are not entitled to settle</w:t>
      </w:r>
      <w:r w:rsidRPr="00701C45">
        <w:t xml:space="preserve"> for.</w:t>
      </w:r>
      <w:r w:rsidRPr="00701C45">
        <w:rPr>
          <w:rStyle w:val="StyleUnderline"/>
        </w:rPr>
        <w:t xml:space="preserve">44 </w:t>
      </w:r>
      <w:r w:rsidRPr="00701C45">
        <w:rPr>
          <w:rStyle w:val="StyleUnderline"/>
          <w:highlight w:val="green"/>
        </w:rPr>
        <w:t>In making policy decisions</w:t>
      </w:r>
      <w:r w:rsidRPr="00701C45">
        <w:rPr>
          <w:rStyle w:val="StyleUnderline"/>
        </w:rPr>
        <w:t xml:space="preserve">, it is precisely </w:t>
      </w:r>
      <w:r w:rsidRPr="00701C45">
        <w:rPr>
          <w:rStyle w:val="StyleUnderline"/>
          <w:highlight w:val="green"/>
        </w:rPr>
        <w:t>the global</w:t>
      </w:r>
      <w:r w:rsidRPr="00701C45">
        <w:rPr>
          <w:rStyle w:val="StyleUnderline"/>
        </w:rPr>
        <w:t xml:space="preserve"> (or at least statewide, or nationwide, or something of this sort) </w:t>
      </w:r>
      <w:r w:rsidRPr="00701C45">
        <w:rPr>
          <w:rStyle w:val="StyleUnderline"/>
          <w:highlight w:val="green"/>
        </w:rPr>
        <w:t>perspective that must be undertaken</w:t>
      </w:r>
      <w:r w:rsidRPr="00701C45">
        <w:t xml:space="preserve">. Perhaps, for instance, an individual doctor is entitled to give her patient a scarce drug without thinking about tomorrow’s patients (I say “perhaps” because I am genuinely not sure about this), but surely </w:t>
      </w:r>
      <w:r w:rsidRPr="00701C45">
        <w:rPr>
          <w:rStyle w:val="StyleUnderline"/>
          <w:highlight w:val="green"/>
        </w:rPr>
        <w:t>when a state</w:t>
      </w:r>
      <w:r w:rsidRPr="00701C45">
        <w:rPr>
          <w:rStyle w:val="StyleUnderline"/>
        </w:rPr>
        <w:t xml:space="preserve"> committee tries to </w:t>
      </w:r>
      <w:r w:rsidRPr="00701C45">
        <w:rPr>
          <w:rStyle w:val="StyleUnderline"/>
          <w:highlight w:val="green"/>
        </w:rPr>
        <w:t>formulate rules for</w:t>
      </w:r>
      <w:r w:rsidRPr="00701C45">
        <w:rPr>
          <w:rStyle w:val="StyleUnderline"/>
        </w:rPr>
        <w:t xml:space="preserve"> the </w:t>
      </w:r>
      <w:r w:rsidRPr="00701C45">
        <w:rPr>
          <w:rStyle w:val="StyleUnderline"/>
          <w:highlight w:val="green"/>
        </w:rPr>
        <w:t>allocation of scarce</w:t>
      </w:r>
      <w:r w:rsidRPr="00701C45">
        <w:rPr>
          <w:rStyle w:val="StyleUnderline"/>
        </w:rPr>
        <w:t xml:space="preserve"> medical </w:t>
      </w:r>
      <w:r w:rsidRPr="00701C45">
        <w:rPr>
          <w:rStyle w:val="StyleUnderline"/>
          <w:highlight w:val="green"/>
        </w:rPr>
        <w:t>drugs</w:t>
      </w:r>
      <w:r w:rsidRPr="00701C45">
        <w:rPr>
          <w:rStyle w:val="StyleUnderline"/>
        </w:rPr>
        <w:t xml:space="preserve"> and treatments, </w:t>
      </w:r>
      <w:r w:rsidRPr="00701C45">
        <w:rPr>
          <w:rStyle w:val="StyleUnderline"/>
          <w:highlight w:val="green"/>
        </w:rPr>
        <w:t>it cannot hide behind the intending-foreseeing distinction</w:t>
      </w:r>
      <w:r w:rsidRPr="00701C45">
        <w:rPr>
          <w:rStyle w:val="StyleUnderline"/>
        </w:rPr>
        <w:t xml:space="preserve">, arguing that if it allows45 the doctor to give the drug to today’s patient, the death of tomorrow’s patient is merely foreseen and not intended. </w:t>
      </w:r>
      <w:r w:rsidRPr="00701C45">
        <w:rPr>
          <w:rStyle w:val="StyleUnderline"/>
          <w:highlight w:val="green"/>
        </w:rPr>
        <w:t xml:space="preserve">When making a policy-decision, </w:t>
      </w:r>
      <w:r w:rsidRPr="00701C45">
        <w:rPr>
          <w:rStyle w:val="StyleUnderline"/>
        </w:rPr>
        <w:t xml:space="preserve">this is clearly unacceptable. </w:t>
      </w:r>
      <w:r w:rsidRPr="00701C45">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701C45">
        <w:rPr>
          <w:rStyle w:val="StyleUnderline"/>
        </w:rPr>
        <w:t xml:space="preserve">states and </w:t>
      </w:r>
      <w:r w:rsidRPr="00701C45">
        <w:rPr>
          <w:rStyle w:val="StyleUnderline"/>
          <w:highlight w:val="green"/>
        </w:rPr>
        <w:t>governments</w:t>
      </w:r>
      <w:r w:rsidRPr="00701C45">
        <w:rPr>
          <w:rStyle w:val="StyleUnderline"/>
        </w:rPr>
        <w:t>.</w:t>
      </w:r>
      <w:r w:rsidRPr="00701C45">
        <w:t xml:space="preserve"> </w:t>
      </w:r>
      <w:r w:rsidRPr="00701C45">
        <w:rPr>
          <w:rStyle w:val="StyleUnderline"/>
        </w:rPr>
        <w:t xml:space="preserve">They have no special relationships and pursuits, no personal interests, no autonomous lives to lead in anything like the sense in which these ideas are plausible when applied to </w:t>
      </w:r>
      <w:proofErr w:type="gramStart"/>
      <w:r w:rsidRPr="00701C45">
        <w:rPr>
          <w:rStyle w:val="StyleUnderline"/>
        </w:rPr>
        <w:t>individuals</w:t>
      </w:r>
      <w:proofErr w:type="gramEnd"/>
      <w:r w:rsidRPr="00701C45">
        <w:rPr>
          <w:rStyle w:val="StyleUnderline"/>
        </w:rPr>
        <w:t xml:space="preserve"> persons. </w:t>
      </w:r>
      <w:proofErr w:type="gramStart"/>
      <w:r w:rsidRPr="00701C45">
        <w:rPr>
          <w:rStyle w:val="StyleUnderline"/>
        </w:rPr>
        <w:t>So</w:t>
      </w:r>
      <w:proofErr w:type="gramEnd"/>
      <w:r w:rsidRPr="00701C45">
        <w:rPr>
          <w:rStyle w:val="StyleUnderline"/>
        </w:rPr>
        <w:t xml:space="preserve"> there is no reason to restrict the responsibility of states in anything like the way the responsibility of individuals is arguably restricted.47 States and state officials </w:t>
      </w:r>
      <w:r w:rsidRPr="00701C45">
        <w:rPr>
          <w:rStyle w:val="StyleUnderline"/>
          <w:highlight w:val="green"/>
        </w:rPr>
        <w:t>have</w:t>
      </w:r>
      <w:r w:rsidRPr="00701C45">
        <w:rPr>
          <w:rStyle w:val="StyleUnderline"/>
        </w:rPr>
        <w:t xml:space="preserve"> much more </w:t>
      </w:r>
      <w:r w:rsidRPr="00701C45">
        <w:rPr>
          <w:rStyle w:val="StyleUnderline"/>
          <w:highlight w:val="green"/>
        </w:rPr>
        <w:t>comprehensive responsibilities</w:t>
      </w:r>
      <w:r w:rsidRPr="00701C45">
        <w:rPr>
          <w:rStyle w:val="StyleUnderline"/>
        </w:rPr>
        <w:t xml:space="preserve"> than individuals do. Hiding </w:t>
      </w:r>
      <w:r w:rsidRPr="00C2423F">
        <w:rPr>
          <w:rStyle w:val="StyleUnderline"/>
        </w:rPr>
        <w:t>behind the intending-foreseeing distinction thus more clearly constitutes an evasion of responsibility</w:t>
      </w:r>
      <w:r w:rsidRPr="00701C45">
        <w:rPr>
          <w:rStyle w:val="StyleUnderline"/>
        </w:rPr>
        <w:t xml:space="preserve"> in the case of the former. </w:t>
      </w:r>
      <w:proofErr w:type="gramStart"/>
      <w:r w:rsidRPr="00701C45">
        <w:rPr>
          <w:rStyle w:val="StyleUnderline"/>
        </w:rPr>
        <w:t>So</w:t>
      </w:r>
      <w:proofErr w:type="gramEnd"/>
      <w:r w:rsidRPr="00701C45">
        <w:rPr>
          <w:rStyle w:val="StyleUnderline"/>
        </w:rPr>
        <w:t xml:space="preserve"> the evading-responsibility worry has much more force against the intending-foreseeing distinction </w:t>
      </w:r>
      <w:r w:rsidRPr="00701C45">
        <w:rPr>
          <w:rStyle w:val="StyleUnderline"/>
          <w:highlight w:val="green"/>
        </w:rPr>
        <w:t>when applied to state action</w:t>
      </w:r>
      <w:r w:rsidRPr="00701C45">
        <w:rPr>
          <w:rStyle w:val="StyleUnderline"/>
        </w:rPr>
        <w:t xml:space="preserve"> than elsewhere.</w:t>
      </w:r>
    </w:p>
    <w:p w14:paraId="241F7D05" w14:textId="77777777" w:rsidR="008A04E3" w:rsidRPr="00701C45" w:rsidRDefault="008A04E3" w:rsidP="008A04E3">
      <w:pPr>
        <w:pStyle w:val="Heading4"/>
        <w:rPr>
          <w:rFonts w:cs="Calibri"/>
        </w:rPr>
      </w:pPr>
      <w:r w:rsidRPr="00701C45">
        <w:lastRenderedPageBreak/>
        <w:t xml:space="preserve">3 – Actor spec </w:t>
      </w:r>
      <w:r w:rsidRPr="00701C45">
        <w:rPr>
          <w:rFonts w:cs="Calibri"/>
        </w:rPr>
        <w:t xml:space="preserve">– governments </w:t>
      </w:r>
      <w:r w:rsidRPr="00701C45">
        <w:rPr>
          <w:rFonts w:cs="Calibri"/>
          <w:u w:val="single"/>
        </w:rPr>
        <w:t>lack</w:t>
      </w:r>
      <w:r w:rsidRPr="00701C45">
        <w:rPr>
          <w:rFonts w:cs="Calibri"/>
        </w:rPr>
        <w:t xml:space="preserve"> wills </w:t>
      </w:r>
      <w:r w:rsidRPr="00701C45">
        <w:rPr>
          <w:rFonts w:cs="Calibri"/>
          <w:u w:val="single"/>
        </w:rPr>
        <w:t>or</w:t>
      </w:r>
      <w:r w:rsidRPr="00701C45">
        <w:rPr>
          <w:rFonts w:cs="Calibri"/>
        </w:rPr>
        <w:t xml:space="preserve"> intentions and </w:t>
      </w:r>
      <w:r w:rsidRPr="00701C45">
        <w:rPr>
          <w:rFonts w:cs="Calibri"/>
          <w:u w:val="single"/>
        </w:rPr>
        <w:t>inevitably</w:t>
      </w:r>
      <w:r w:rsidRPr="00701C45">
        <w:rPr>
          <w:rFonts w:cs="Calibri"/>
        </w:rPr>
        <w:t xml:space="preserve"> deals with tradeoffs – outweighs because </w:t>
      </w:r>
      <w:r w:rsidRPr="00701C45">
        <w:rPr>
          <w:rFonts w:cs="Calibri"/>
          <w:u w:val="single"/>
        </w:rPr>
        <w:t>agents</w:t>
      </w:r>
      <w:r w:rsidRPr="00701C45">
        <w:rPr>
          <w:rFonts w:cs="Calibri"/>
        </w:rPr>
        <w:t xml:space="preserve"> have </w:t>
      </w:r>
      <w:r w:rsidRPr="00701C45">
        <w:rPr>
          <w:rFonts w:cs="Calibri"/>
          <w:u w:val="single"/>
        </w:rPr>
        <w:t>differing</w:t>
      </w:r>
      <w:r w:rsidRPr="00701C45">
        <w:rPr>
          <w:rFonts w:cs="Calibri"/>
        </w:rPr>
        <w:t xml:space="preserve"> obligations.</w:t>
      </w:r>
    </w:p>
    <w:p w14:paraId="670BF817" w14:textId="009C5925" w:rsidR="008A04E3" w:rsidRPr="00701C45" w:rsidRDefault="008A04E3" w:rsidP="008A04E3">
      <w:pPr>
        <w:pStyle w:val="Heading4"/>
      </w:pPr>
      <w:r w:rsidRPr="00701C45">
        <w:t xml:space="preserve">4 – No act omission distinction – choosing not to act is an action in of itself since you had to make an active decision to omit. </w:t>
      </w:r>
    </w:p>
    <w:p w14:paraId="425F0C38" w14:textId="52661E7B" w:rsidR="008A04E3" w:rsidRPr="008A04E3" w:rsidRDefault="008A04E3" w:rsidP="008A04E3">
      <w:pPr>
        <w:pStyle w:val="Heading4"/>
        <w:rPr>
          <w:b w:val="0"/>
          <w:u w:val="single"/>
        </w:rPr>
      </w:pPr>
    </w:p>
    <w:p w14:paraId="53648BA5" w14:textId="73F481A1" w:rsidR="008A04E3" w:rsidRPr="00701C45" w:rsidRDefault="008A04E3" w:rsidP="008A04E3">
      <w:pPr>
        <w:pStyle w:val="Heading4"/>
        <w:rPr>
          <w:rFonts w:cs="Calibri"/>
        </w:rPr>
      </w:pPr>
      <w:r w:rsidRPr="00701C45">
        <w:t xml:space="preserve">No calc indicts – a) no philosophy actually says that consequences don’t matter at all since otherwise it would indict every theory since b) we don’t need consequences – winning hedonism proves we’re the only one with impacts to it c) </w:t>
      </w:r>
      <w:r w:rsidRPr="00701C45">
        <w:rPr>
          <w:rFonts w:cs="Calibri"/>
        </w:rPr>
        <w:t xml:space="preserve">they’re </w:t>
      </w:r>
      <w:proofErr w:type="spellStart"/>
      <w:r w:rsidRPr="00701C45">
        <w:rPr>
          <w:rFonts w:cs="Calibri"/>
        </w:rPr>
        <w:t>blippy</w:t>
      </w:r>
      <w:proofErr w:type="spellEnd"/>
      <w:r w:rsidRPr="00701C45">
        <w:rPr>
          <w:rFonts w:cs="Calibri"/>
        </w:rPr>
        <w:t xml:space="preserve"> nibs that set the aff at an unfair advantage since they only have to win one while we have to beat them all – voting issue for fairness</w:t>
      </w:r>
    </w:p>
    <w:p w14:paraId="534E27D6" w14:textId="77777777" w:rsidR="008A04E3" w:rsidRPr="00701C45" w:rsidRDefault="008A04E3" w:rsidP="008A04E3"/>
    <w:p w14:paraId="785B0FFC" w14:textId="77777777" w:rsidR="008A04E3" w:rsidRPr="00701C45" w:rsidRDefault="008A04E3" w:rsidP="008A04E3">
      <w:pPr>
        <w:pStyle w:val="Heading4"/>
      </w:pPr>
      <w:r w:rsidRPr="00701C45">
        <w:t xml:space="preserve">Extinction first – </w:t>
      </w:r>
    </w:p>
    <w:p w14:paraId="58812F2E" w14:textId="77777777" w:rsidR="008A04E3" w:rsidRPr="00701C45" w:rsidRDefault="008A04E3" w:rsidP="008A04E3">
      <w:pPr>
        <w:pStyle w:val="Heading4"/>
      </w:pPr>
      <w:r w:rsidRPr="00701C45">
        <w:t>1 – Forecloses future improvement – we can never improve society because our impact is irreversible which proves moral uncertainty</w:t>
      </w:r>
    </w:p>
    <w:p w14:paraId="6EFBE2A2" w14:textId="77777777" w:rsidR="008A04E3" w:rsidRPr="00701C45" w:rsidRDefault="008A04E3" w:rsidP="008A04E3">
      <w:pPr>
        <w:pStyle w:val="Heading4"/>
      </w:pPr>
      <w:r w:rsidRPr="00701C45">
        <w:t>2 – Turns suffering – mass death causes suffering because people can’t get access to resources and basic necessities</w:t>
      </w:r>
    </w:p>
    <w:p w14:paraId="50324268" w14:textId="77777777" w:rsidR="008A04E3" w:rsidRPr="00701C45" w:rsidRDefault="008A04E3" w:rsidP="008A04E3">
      <w:pPr>
        <w:pStyle w:val="Heading4"/>
      </w:pPr>
      <w:r w:rsidRPr="00701C45">
        <w:t>3 – Objectivity – body count is the most objective way to calculate impacts because comparing suffering is unethical</w:t>
      </w:r>
    </w:p>
    <w:p w14:paraId="79190FFA" w14:textId="32AC2921" w:rsidR="008A04E3" w:rsidRDefault="008A04E3" w:rsidP="008A04E3"/>
    <w:p w14:paraId="11B2A5AB" w14:textId="0ADE459F" w:rsidR="008A04E3" w:rsidRDefault="008A04E3" w:rsidP="008A04E3">
      <w:pPr>
        <w:pStyle w:val="Heading3"/>
      </w:pPr>
      <w:r>
        <w:lastRenderedPageBreak/>
        <w:t>4</w:t>
      </w:r>
    </w:p>
    <w:p w14:paraId="2AB88676" w14:textId="77777777" w:rsidR="00330A11" w:rsidRPr="00D70ABD" w:rsidRDefault="00330A11" w:rsidP="00330A11">
      <w:pPr>
        <w:pStyle w:val="Heading4"/>
      </w:pPr>
      <w:r>
        <w:t xml:space="preserve">Strong current IP guarantees causes </w:t>
      </w:r>
      <w:r>
        <w:rPr>
          <w:u w:val="single"/>
        </w:rPr>
        <w:t>massive Pharma innovation</w:t>
      </w:r>
      <w:r>
        <w:t>.</w:t>
      </w:r>
    </w:p>
    <w:p w14:paraId="040B1478" w14:textId="77777777" w:rsidR="00330A11" w:rsidRPr="00543E26" w:rsidRDefault="00330A11" w:rsidP="00330A11">
      <w:pPr>
        <w:pStyle w:val="ListParagraph"/>
        <w:numPr>
          <w:ilvl w:val="0"/>
          <w:numId w:val="12"/>
        </w:numPr>
      </w:pPr>
      <w:r>
        <w:t>Answers Evergreening/Me-Too Drugs</w:t>
      </w:r>
    </w:p>
    <w:p w14:paraId="381CEA87" w14:textId="77777777" w:rsidR="00330A11" w:rsidRPr="00C66F40" w:rsidRDefault="00330A11" w:rsidP="00330A11">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2"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485E19F4" w14:textId="4910A46B" w:rsidR="00330A11" w:rsidRPr="00D70ABD" w:rsidRDefault="00330A11" w:rsidP="00330A11">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lastRenderedPageBreak/>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D70ABD">
        <w:rPr>
          <w:highlight w:val="green"/>
          <w:u w:val="single"/>
        </w:rPr>
        <w:t xml:space="preserve">even when a new drug isn’t first </w:t>
      </w:r>
      <w:r w:rsidRPr="00543E26">
        <w:rPr>
          <w:u w:val="single"/>
        </w:rPr>
        <w:t xml:space="preserve">of its kind, </w:t>
      </w:r>
      <w:r w:rsidRPr="00D70ABD">
        <w:rPr>
          <w:highlight w:val="green"/>
          <w:u w:val="single"/>
        </w:rPr>
        <w:t xml:space="preserve">it can still produce </w:t>
      </w:r>
      <w:r w:rsidRPr="00543E26">
        <w:rPr>
          <w:u w:val="single"/>
        </w:rPr>
        <w:t xml:space="preserve">benefits for patients, both through </w:t>
      </w:r>
      <w:r w:rsidRPr="00D70ABD">
        <w:rPr>
          <w:b/>
          <w:bCs/>
          <w:highlight w:val="green"/>
          <w:u w:val="single"/>
        </w:rPr>
        <w:t>enhanced clinical efficacy</w:t>
      </w:r>
      <w:r w:rsidRPr="00D70ABD">
        <w:rPr>
          <w:highlight w:val="green"/>
          <w:u w:val="single"/>
        </w:rPr>
        <w:t xml:space="preserve"> </w:t>
      </w:r>
      <w:r w:rsidRPr="00543E26">
        <w:rPr>
          <w:u w:val="single"/>
        </w:rPr>
        <w:t xml:space="preserve">(for instance, taking the treatment as a pill rather than an injection, with a superior dosing regimen, </w:t>
      </w:r>
      <w:r w:rsidRPr="00D70ABD">
        <w:rPr>
          <w:b/>
          <w:bCs/>
          <w:highlight w:val="green"/>
          <w:u w:val="single"/>
        </w:rPr>
        <w:t>or better treatment</w:t>
      </w:r>
      <w:r w:rsidRPr="00D70ABD">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 xml:space="preserve">opponents of the current market- and IP-based system contend patents enable their holders to </w:t>
      </w:r>
      <w:r w:rsidRPr="00543E26">
        <w:rPr>
          <w:u w:val="single"/>
        </w:rPr>
        <w:lastRenderedPageBreak/>
        <w:t>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D70ABD">
        <w:rPr>
          <w:highlight w:val="green"/>
          <w:u w:val="single"/>
        </w:rPr>
        <w:t>If companies could not find a way to pay</w:t>
      </w:r>
      <w:r w:rsidRPr="00543E26">
        <w:rPr>
          <w:u w:val="single"/>
        </w:rPr>
        <w:t xml:space="preserve"> for their R&amp;D costs, and could only charge for the costs of producing the compound, </w:t>
      </w:r>
      <w:r w:rsidRPr="00D70ABD">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D70ABD">
        <w:rPr>
          <w:highlight w:val="green"/>
          <w:u w:val="single"/>
        </w:rPr>
        <w:t xml:space="preserve">development </w:t>
      </w:r>
      <w:r w:rsidRPr="00543E26">
        <w:rPr>
          <w:u w:val="single"/>
        </w:rPr>
        <w:t xml:space="preserve">of new drugs </w:t>
      </w:r>
      <w:r w:rsidRPr="00D70ABD">
        <w:rPr>
          <w:highlight w:val="green"/>
          <w:u w:val="single"/>
        </w:rPr>
        <w:t xml:space="preserve">requires </w:t>
      </w:r>
      <w:r w:rsidRPr="00543E26">
        <w:rPr>
          <w:u w:val="single"/>
        </w:rPr>
        <w:t xml:space="preserve">years of painstaking, risky, and expensive research that, for a new pharmaceutical compound, takes an average of </w:t>
      </w:r>
      <w:r w:rsidRPr="00D70ABD">
        <w:rPr>
          <w:highlight w:val="green"/>
          <w:u w:val="single"/>
        </w:rPr>
        <w:t>11.5 to 15 years of research</w:t>
      </w:r>
      <w:r w:rsidRPr="00543E26">
        <w:rPr>
          <w:u w:val="single"/>
        </w:rPr>
        <w:t xml:space="preserve">, development, and clinical trials, </w:t>
      </w:r>
      <w:r w:rsidRPr="00D70ABD">
        <w:rPr>
          <w:highlight w:val="green"/>
          <w:u w:val="single"/>
        </w:rPr>
        <w:t>at a cost of</w:t>
      </w:r>
      <w:r w:rsidRPr="00543E26">
        <w:rPr>
          <w:u w:val="single"/>
        </w:rPr>
        <w:t xml:space="preserve"> $1.7 billion to $</w:t>
      </w:r>
      <w:r w:rsidRPr="00D70ABD">
        <w:rPr>
          <w:b/>
          <w:bCs/>
          <w:highlight w:val="green"/>
          <w:u w:val="single"/>
        </w:rPr>
        <w:t>3.2 billion</w:t>
      </w:r>
      <w:r w:rsidRPr="00543E26">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w:t>
      </w:r>
      <w:r w:rsidRPr="00D70ABD">
        <w:rPr>
          <w:u w:val="single"/>
        </w:rPr>
        <w:lastRenderedPageBreak/>
        <w:t xml:space="preserve">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5D168878" w14:textId="77777777" w:rsidR="00330A11" w:rsidRDefault="00330A11" w:rsidP="00330A11">
      <w:pPr>
        <w:pStyle w:val="Heading4"/>
        <w:rPr>
          <w:rStyle w:val="Style13ptBold"/>
          <w:b/>
          <w:bCs w:val="0"/>
        </w:rPr>
      </w:pPr>
      <w:r>
        <w:rPr>
          <w:rStyle w:val="Style13ptBold"/>
          <w:b/>
          <w:bCs w:val="0"/>
        </w:rPr>
        <w:t>Reducing IP protections chills future investment – even the perception of wavering commitment scares off companies.</w:t>
      </w:r>
    </w:p>
    <w:p w14:paraId="447E53D6" w14:textId="77777777" w:rsidR="00330A11" w:rsidRPr="00B32E50" w:rsidRDefault="00330A11" w:rsidP="00330A11">
      <w:pPr>
        <w:rPr>
          <w:rStyle w:val="Style13ptBold"/>
          <w:b w:val="0"/>
          <w:bCs/>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3"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3D631654" w14:textId="77777777" w:rsidR="00330A11" w:rsidRPr="00B32E50" w:rsidRDefault="00330A11" w:rsidP="00330A11">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lastRenderedPageBreak/>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w:t>
      </w:r>
      <w:r w:rsidRPr="00B32E50">
        <w:rPr>
          <w:sz w:val="16"/>
        </w:rPr>
        <w:lastRenderedPageBreak/>
        <w:t xml:space="preserve">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1D5C6956" w14:textId="77777777" w:rsidR="00330A11" w:rsidRDefault="00330A11" w:rsidP="00330A11">
      <w:pPr>
        <w:pStyle w:val="Heading4"/>
        <w:rPr>
          <w:rStyle w:val="Style13ptBold"/>
          <w:b/>
          <w:bCs w:val="0"/>
        </w:rPr>
      </w:pPr>
      <w:r>
        <w:rPr>
          <w:rStyle w:val="Style13ptBold"/>
          <w:b/>
          <w:bCs w:val="0"/>
        </w:rPr>
        <w:t>R&amp;D’s key to innovation – otherwise, future pandemics.</w:t>
      </w:r>
    </w:p>
    <w:p w14:paraId="7D41D364" w14:textId="77777777" w:rsidR="00330A11" w:rsidRPr="00B464ED" w:rsidRDefault="00330A11" w:rsidP="00330A11">
      <w:pPr>
        <w:rPr>
          <w:rStyle w:val="Style13ptBold"/>
          <w:b w:val="0"/>
          <w:bCs/>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4"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6157AAA6" w14:textId="77777777" w:rsidR="00330A11" w:rsidRPr="00B464ED" w:rsidRDefault="00330A11" w:rsidP="00330A11">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networks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contributing in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w:t>
      </w:r>
      <w:r w:rsidRPr="00BF2D06">
        <w:rPr>
          <w:u w:val="single"/>
        </w:rPr>
        <w:lastRenderedPageBreak/>
        <w:t>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7B3A7DF0" w14:textId="77777777" w:rsidR="00330A11" w:rsidRPr="00BA63B8" w:rsidRDefault="00330A11" w:rsidP="00330A11">
      <w:pPr>
        <w:pStyle w:val="Heading4"/>
      </w:pPr>
      <w:r w:rsidRPr="00C253D1">
        <w:t>Evolving</w:t>
      </w:r>
      <w:r>
        <w:t xml:space="preserve"> superbugs trigger </w:t>
      </w:r>
      <w:r w:rsidRPr="00BA63B8">
        <w:rPr>
          <w:u w:val="single"/>
        </w:rPr>
        <w:t>extinction</w:t>
      </w:r>
      <w:r>
        <w:t>.</w:t>
      </w:r>
    </w:p>
    <w:p w14:paraId="0DFE6603" w14:textId="77777777" w:rsidR="00330A11" w:rsidRPr="000370A8" w:rsidRDefault="00330A11" w:rsidP="00330A11">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739C4473" w14:textId="77777777" w:rsidR="00330A11" w:rsidRPr="000370A8" w:rsidRDefault="00330A11" w:rsidP="00330A11">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lastRenderedPageBreak/>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lastRenderedPageBreak/>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0C21A188" w14:textId="4CFAD4EE" w:rsidR="008A04E3" w:rsidRDefault="008A04E3" w:rsidP="008A04E3"/>
    <w:p w14:paraId="4DC790B1" w14:textId="275A9D7B" w:rsidR="00330A11" w:rsidRDefault="00330A11" w:rsidP="00330A11">
      <w:pPr>
        <w:pStyle w:val="Heading3"/>
      </w:pPr>
      <w:r>
        <w:lastRenderedPageBreak/>
        <w:t>Case</w:t>
      </w:r>
    </w:p>
    <w:p w14:paraId="34C47500" w14:textId="27DC77E7" w:rsidR="00FB23B4" w:rsidRDefault="00FB23B4" w:rsidP="00FB23B4">
      <w:pPr>
        <w:rPr>
          <w:b/>
          <w:bCs/>
        </w:rPr>
      </w:pPr>
      <w:r>
        <w:rPr>
          <w:b/>
          <w:bCs/>
        </w:rPr>
        <w:t xml:space="preserve">ROB is to vote for the better debater- anything else is </w:t>
      </w:r>
      <w:proofErr w:type="spellStart"/>
      <w:r>
        <w:rPr>
          <w:b/>
          <w:bCs/>
        </w:rPr>
        <w:t>self serving</w:t>
      </w:r>
      <w:proofErr w:type="spellEnd"/>
      <w:r>
        <w:rPr>
          <w:b/>
          <w:bCs/>
        </w:rPr>
        <w:t xml:space="preserve"> and arbitrary because there are infinite ways you could make the ROB to suit your interests. This is fair and includes all perspectives. It. Doesn’t come first, there are many ways to reject antiblack violence. </w:t>
      </w:r>
      <w:r w:rsidRPr="00987ABD">
        <w:rPr>
          <w:b/>
          <w:bCs/>
        </w:rPr>
        <w:t xml:space="preserve">Procedural fairness is a voter and outweighs a] it’s an intrinsic good – debate is fundamentally a game and some level of competitive equity is necessary to sustain the activity, b] probability – debate can’t alter subjectivity, but it can rectify skews which means the only impact to a ballot is fairness and deciding who wins, c] </w:t>
      </w:r>
      <w:proofErr w:type="gramStart"/>
      <w:r w:rsidRPr="00987ABD">
        <w:rPr>
          <w:b/>
          <w:bCs/>
        </w:rPr>
        <w:t>it</w:t>
      </w:r>
      <w:proofErr w:type="gramEnd"/>
      <w:r w:rsidRPr="00987ABD">
        <w:rPr>
          <w:b/>
          <w:bCs/>
        </w:rPr>
        <w:t xml:space="preserve"> internal link turns every impact – a limited debate promotes in-depth research and engagement which is necessary to access all of their education.</w:t>
      </w:r>
    </w:p>
    <w:p w14:paraId="56AA3047" w14:textId="77777777" w:rsidR="00FB23B4" w:rsidRDefault="00FB23B4" w:rsidP="00FB23B4">
      <w:pPr>
        <w:pStyle w:val="Heading4"/>
      </w:pPr>
      <w:r>
        <w:t xml:space="preserve">Petitions to the FDA </w:t>
      </w:r>
      <w:r>
        <w:rPr>
          <w:u w:val="single"/>
        </w:rPr>
        <w:t>swamp</w:t>
      </w:r>
      <w:r>
        <w:t xml:space="preserve"> and </w:t>
      </w:r>
      <w:r>
        <w:rPr>
          <w:u w:val="single"/>
        </w:rPr>
        <w:t>deter</w:t>
      </w:r>
      <w:r>
        <w:t xml:space="preserve"> generics.</w:t>
      </w:r>
    </w:p>
    <w:p w14:paraId="5A0AEA7C" w14:textId="77777777" w:rsidR="00FB23B4" w:rsidRPr="001A3F6A" w:rsidRDefault="00FB23B4" w:rsidP="00FB23B4">
      <w:r w:rsidRPr="001A3F6A">
        <w:rPr>
          <w:rStyle w:val="Style13ptBold"/>
        </w:rPr>
        <w:t xml:space="preserve">Feldman 17 </w:t>
      </w:r>
      <w:r w:rsidRPr="001A3F6A">
        <w:t>Robin Feldman 6-16-2017 "Pharma companies fight behind-the-scenes wars over generic drugs"</w:t>
      </w:r>
      <w:r>
        <w:t xml:space="preserve"> </w:t>
      </w:r>
      <w:hyperlink r:id="rId15" w:history="1">
        <w:r w:rsidRPr="00C822CF">
          <w:rPr>
            <w:rStyle w:val="Hyperlink"/>
          </w:rPr>
          <w:t>https://www.statnews.com/2017/06/16/generic-drugs-biosimilars-pharma/</w:t>
        </w:r>
      </w:hyperlink>
      <w:r>
        <w:t xml:space="preserve"> (</w:t>
      </w:r>
      <w:r w:rsidRPr="001A3F6A">
        <w:t>Arthur J. Goldberg Distinguished Professor of Law and Director of the Center for Innovation.</w:t>
      </w:r>
      <w:r>
        <w:t xml:space="preserve">)//Elmer </w:t>
      </w:r>
    </w:p>
    <w:p w14:paraId="6FD276F4" w14:textId="77777777" w:rsidR="00FB23B4" w:rsidRDefault="00FB23B4" w:rsidP="00FB23B4">
      <w:r w:rsidRPr="0027272F">
        <w:rPr>
          <w:rStyle w:val="StyleUnderline"/>
        </w:rPr>
        <w:t xml:space="preserve">One tactic that my colleague Evan </w:t>
      </w:r>
      <w:proofErr w:type="spellStart"/>
      <w:r w:rsidRPr="0027272F">
        <w:rPr>
          <w:rStyle w:val="StyleUnderline"/>
        </w:rPr>
        <w:t>Frondorf</w:t>
      </w:r>
      <w:proofErr w:type="spellEnd"/>
      <w:r w:rsidRPr="0027272F">
        <w:rPr>
          <w:rStyle w:val="StyleUnderline"/>
        </w:rPr>
        <w:t xml:space="preserve"> and I describe in our book, “Drug Wars: How Big Pharma Raises Prices and Keeps Generics Off the Market,” involves </w:t>
      </w:r>
      <w:r w:rsidRPr="0027272F">
        <w:rPr>
          <w:rStyle w:val="StyleUnderline"/>
          <w:highlight w:val="green"/>
        </w:rPr>
        <w:t>petitions</w:t>
      </w:r>
      <w:r w:rsidRPr="0027272F">
        <w:rPr>
          <w:rStyle w:val="StyleUnderline"/>
        </w:rPr>
        <w:t xml:space="preserve"> </w:t>
      </w:r>
      <w:r w:rsidRPr="0027272F">
        <w:rPr>
          <w:rStyle w:val="StyleUnderline"/>
          <w:highlight w:val="green"/>
        </w:rPr>
        <w:t>to the</w:t>
      </w:r>
      <w:r w:rsidRPr="0027272F">
        <w:rPr>
          <w:rStyle w:val="StyleUnderline"/>
        </w:rPr>
        <w:t xml:space="preserve"> </w:t>
      </w:r>
      <w:r w:rsidRPr="0027272F">
        <w:rPr>
          <w:rStyle w:val="StyleUnderline"/>
          <w:highlight w:val="green"/>
        </w:rPr>
        <w:t>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asking</w:t>
      </w:r>
      <w:r w:rsidRPr="0027272F">
        <w:rPr>
          <w:rStyle w:val="StyleUnderline"/>
        </w:rPr>
        <w:t xml:space="preserve"> that the </w:t>
      </w:r>
      <w:r w:rsidRPr="0027272F">
        <w:rPr>
          <w:rStyle w:val="StyleUnderline"/>
          <w:highlight w:val="green"/>
        </w:rPr>
        <w:t>agency</w:t>
      </w:r>
      <w:r w:rsidRPr="0027272F">
        <w:rPr>
          <w:rStyle w:val="StyleUnderline"/>
        </w:rPr>
        <w:t xml:space="preserve"> </w:t>
      </w:r>
      <w:r w:rsidRPr="0027272F">
        <w:rPr>
          <w:rStyle w:val="StyleUnderline"/>
          <w:highlight w:val="green"/>
        </w:rPr>
        <w:t>not give the green light to generic versions</w:t>
      </w:r>
      <w:r w:rsidRPr="0027272F">
        <w:rPr>
          <w:rStyle w:val="StyleUnderline"/>
        </w:rPr>
        <w:t xml:space="preserve"> of a drug</w:t>
      </w:r>
      <w:r w:rsidRPr="001A3F6A">
        <w:t xml:space="preserve">. </w:t>
      </w:r>
      <w:r w:rsidRPr="0027272F">
        <w:rPr>
          <w:rStyle w:val="Emphasis"/>
        </w:rPr>
        <w:t xml:space="preserve">Our research on </w:t>
      </w:r>
      <w:r w:rsidRPr="0027272F">
        <w:rPr>
          <w:rStyle w:val="Emphasis"/>
          <w:highlight w:val="green"/>
        </w:rPr>
        <w:t>12 years of FDA data</w:t>
      </w:r>
      <w:r w:rsidRPr="0027272F">
        <w:rPr>
          <w:rStyle w:val="Emphasis"/>
        </w:rPr>
        <w:t xml:space="preserve"> shows that in some years nearly </w:t>
      </w:r>
      <w:r w:rsidRPr="0027272F">
        <w:rPr>
          <w:rStyle w:val="Emphasis"/>
          <w:highlight w:val="green"/>
        </w:rPr>
        <w:t>1 out of every 5 petitions</w:t>
      </w:r>
      <w:r w:rsidRPr="0027272F">
        <w:rPr>
          <w:rStyle w:val="Emphasis"/>
        </w:rPr>
        <w:t xml:space="preserve"> filed on any topic — including food, tobacco, dietary supplements, and devices — was </w:t>
      </w:r>
      <w:r w:rsidRPr="0027272F">
        <w:rPr>
          <w:rStyle w:val="Emphasis"/>
          <w:highlight w:val="green"/>
        </w:rPr>
        <w:t>related to delaying generic entry</w:t>
      </w:r>
      <w:r w:rsidRPr="0027272F">
        <w:rPr>
          <w:rStyle w:val="Emphasis"/>
        </w:rPr>
        <w:t>.</w:t>
      </w:r>
      <w:r w:rsidRPr="001A3F6A">
        <w:t xml:space="preserve"> </w:t>
      </w:r>
      <w:r w:rsidRPr="0027272F">
        <w:rPr>
          <w:rStyle w:val="StyleUnderline"/>
        </w:rPr>
        <w:t xml:space="preserve">The </w:t>
      </w:r>
      <w:r w:rsidRPr="0027272F">
        <w:rPr>
          <w:rStyle w:val="StyleUnderline"/>
          <w:highlight w:val="green"/>
        </w:rPr>
        <w:t>FDA denies</w:t>
      </w:r>
      <w:r w:rsidRPr="0027272F">
        <w:rPr>
          <w:rStyle w:val="StyleUnderline"/>
        </w:rPr>
        <w:t xml:space="preserve"> 80 percent of these petitions, </w:t>
      </w:r>
      <w:r w:rsidRPr="0027272F">
        <w:rPr>
          <w:rStyle w:val="StyleUnderline"/>
          <w:highlight w:val="green"/>
        </w:rPr>
        <w:t>but</w:t>
      </w:r>
      <w:r w:rsidRPr="0027272F">
        <w:rPr>
          <w:rStyle w:val="StyleUnderline"/>
        </w:rPr>
        <w:t xml:space="preserve"> the </w:t>
      </w:r>
      <w:r w:rsidRPr="0027272F">
        <w:rPr>
          <w:rStyle w:val="StyleUnderline"/>
          <w:highlight w:val="green"/>
        </w:rPr>
        <w:t>process takes time</w:t>
      </w:r>
      <w:r w:rsidRPr="0027272F">
        <w:rPr>
          <w:rStyle w:val="StyleUnderline"/>
        </w:rPr>
        <w:t xml:space="preserve">, even for silly petitions, such as one asking the FDA to declare that a generic must provide information that the regulations already require. The </w:t>
      </w:r>
      <w:r w:rsidRPr="0027272F">
        <w:rPr>
          <w:rStyle w:val="StyleUnderline"/>
          <w:highlight w:val="green"/>
        </w:rPr>
        <w:t>time</w:t>
      </w:r>
      <w:r w:rsidRPr="0027272F">
        <w:rPr>
          <w:rStyle w:val="StyleUnderline"/>
        </w:rPr>
        <w:t xml:space="preserve"> it takes </w:t>
      </w:r>
      <w:r w:rsidRPr="0027272F">
        <w:rPr>
          <w:rStyle w:val="StyleUnderline"/>
          <w:highlight w:val="green"/>
        </w:rPr>
        <w:t>to respond</w:t>
      </w:r>
      <w:r w:rsidRPr="0027272F">
        <w:rPr>
          <w:rStyle w:val="StyleUnderline"/>
        </w:rPr>
        <w:t xml:space="preserve"> to these petitions </w:t>
      </w:r>
      <w:r w:rsidRPr="0027272F">
        <w:rPr>
          <w:rStyle w:val="StyleUnderline"/>
          <w:highlight w:val="green"/>
        </w:rPr>
        <w:t>delays</w:t>
      </w:r>
      <w:r w:rsidRPr="0027272F">
        <w:rPr>
          <w:rStyle w:val="StyleUnderline"/>
        </w:rPr>
        <w:t xml:space="preserve"> the </w:t>
      </w:r>
      <w:r w:rsidRPr="0027272F">
        <w:rPr>
          <w:rStyle w:val="StyleUnderline"/>
          <w:highlight w:val="green"/>
        </w:rPr>
        <w:t>entry</w:t>
      </w:r>
      <w:r w:rsidRPr="0027272F">
        <w:rPr>
          <w:rStyle w:val="StyleUnderline"/>
        </w:rPr>
        <w:t xml:space="preserve"> of the generic.</w:t>
      </w:r>
    </w:p>
    <w:p w14:paraId="60EA71A8" w14:textId="77777777" w:rsidR="00FB23B4" w:rsidRPr="006C2B22" w:rsidRDefault="00FB23B4" w:rsidP="00FB23B4">
      <w:pPr>
        <w:pStyle w:val="Heading4"/>
      </w:pPr>
      <w:r>
        <w:t xml:space="preserve">The Plan can’t solve COVID - </w:t>
      </w:r>
    </w:p>
    <w:p w14:paraId="1D171A17" w14:textId="77777777" w:rsidR="00FB23B4" w:rsidRPr="006C2B22" w:rsidRDefault="00FB23B4" w:rsidP="00FB23B4">
      <w:pPr>
        <w:pStyle w:val="Heading4"/>
      </w:pPr>
      <w:r>
        <w:t xml:space="preserve">1] Lack of </w:t>
      </w:r>
      <w:r>
        <w:rPr>
          <w:u w:val="single"/>
        </w:rPr>
        <w:t>key supplies</w:t>
      </w:r>
      <w:r>
        <w:t xml:space="preserve"> </w:t>
      </w:r>
    </w:p>
    <w:p w14:paraId="1A50B8F4" w14:textId="77777777" w:rsidR="00FB23B4" w:rsidRPr="00F70F86" w:rsidRDefault="00FB23B4" w:rsidP="00FB23B4">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w:t>
      </w:r>
      <w:r w:rsidRPr="00F70F86">
        <w:lastRenderedPageBreak/>
        <w:t xml:space="preserve">Guardian, 4-1-2021, Accessed 8-8-2021. https://www.theguardian.com/world/2021/apr/10/global-covid-vaccine-rollout-threatened-by-shortage-of-vital-components // </w:t>
      </w:r>
      <w:proofErr w:type="spellStart"/>
      <w:r>
        <w:t>duongie</w:t>
      </w:r>
      <w:proofErr w:type="spellEnd"/>
    </w:p>
    <w:p w14:paraId="25D41EE4" w14:textId="77777777" w:rsidR="00FB23B4" w:rsidRPr="00F70F86" w:rsidRDefault="00FB23B4" w:rsidP="00FB23B4">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The vaccine is waiting for approval from the Medicines and Healthcare products Regulatory Agency (MHRA)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w:t>
      </w:r>
      <w:r w:rsidRPr="00F70F86">
        <w:rPr>
          <w:rFonts w:asciiTheme="majorHAnsi" w:hAnsiTheme="majorHAnsi" w:cstheme="majorHAnsi"/>
          <w:sz w:val="16"/>
        </w:rPr>
        <w:lastRenderedPageBreak/>
        <w:t>Oxford/AstraZeneca vaccine was hit by a delay to a delivery of 5 million doses from India and a problem with a batch made in Britain, and the company has been dragged into a lengthy row between the UK and the EU over vaccine exports.</w:t>
      </w:r>
    </w:p>
    <w:p w14:paraId="5A584130" w14:textId="77777777" w:rsidR="00330A11" w:rsidRPr="00330A11" w:rsidRDefault="00330A11" w:rsidP="00330A11"/>
    <w:sectPr w:rsidR="00330A11" w:rsidRPr="00330A1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31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1CE"/>
    <w:rsid w:val="000C4A0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A1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1F7"/>
    <w:rsid w:val="008A04E3"/>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A2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23F"/>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B06"/>
    <w:rsid w:val="00D53072"/>
    <w:rsid w:val="00D61A4E"/>
    <w:rsid w:val="00D61FEF"/>
    <w:rsid w:val="00D634EA"/>
    <w:rsid w:val="00D713A1"/>
    <w:rsid w:val="00D77956"/>
    <w:rsid w:val="00D80F0C"/>
    <w:rsid w:val="00D92077"/>
    <w:rsid w:val="00D9319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3B4"/>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DDB8A"/>
  <w14:defaultImageDpi w14:val="300"/>
  <w15:docId w15:val="{3481524C-9C6D-1A4F-B7DB-05A70475C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0A2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50A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0A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
    <w:basedOn w:val="Normal"/>
    <w:next w:val="Normal"/>
    <w:link w:val="Heading3Char"/>
    <w:uiPriority w:val="9"/>
    <w:unhideWhenUsed/>
    <w:qFormat/>
    <w:rsid w:val="00B50A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B50A2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50A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0A22"/>
  </w:style>
  <w:style w:type="character" w:customStyle="1" w:styleId="Heading1Char">
    <w:name w:val="Heading 1 Char"/>
    <w:aliases w:val="Pocket Char"/>
    <w:basedOn w:val="DefaultParagraphFont"/>
    <w:link w:val="Heading1"/>
    <w:uiPriority w:val="9"/>
    <w:rsid w:val="00B50A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0A22"/>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B50A2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B50A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0A22"/>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Italic"/>
    <w:basedOn w:val="DefaultParagraphFont"/>
    <w:uiPriority w:val="1"/>
    <w:qFormat/>
    <w:rsid w:val="00B50A22"/>
    <w:rPr>
      <w:b/>
      <w:sz w:val="26"/>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B50A22"/>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B50A2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uiPriority w:val="99"/>
    <w:unhideWhenUsed/>
    <w:rsid w:val="00B50A22"/>
    <w:rPr>
      <w:color w:val="auto"/>
      <w:u w:val="none"/>
    </w:rPr>
  </w:style>
  <w:style w:type="paragraph" w:styleId="DocumentMap">
    <w:name w:val="Document Map"/>
    <w:basedOn w:val="Normal"/>
    <w:link w:val="DocumentMapChar"/>
    <w:uiPriority w:val="99"/>
    <w:semiHidden/>
    <w:unhideWhenUsed/>
    <w:rsid w:val="00B50A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0A22"/>
    <w:rPr>
      <w:rFonts w:ascii="Lucida Grande" w:hAnsi="Lucida Grande" w:cs="Lucida Grande"/>
    </w:rPr>
  </w:style>
  <w:style w:type="paragraph" w:customStyle="1" w:styleId="Emphasis1">
    <w:name w:val="Emphasis1"/>
    <w:basedOn w:val="Normal"/>
    <w:link w:val="Emphasis"/>
    <w:autoRedefine/>
    <w:uiPriority w:val="20"/>
    <w:qFormat/>
    <w:rsid w:val="008A04E3"/>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20"/>
    <w:qFormat/>
    <w:rsid w:val="00330A11"/>
    <w:pPr>
      <w:ind w:left="720"/>
      <w:jc w:val="both"/>
    </w:pPr>
    <w:rPr>
      <w:b/>
      <w:iCs/>
      <w:u w:val="single"/>
      <w:bdr w:val="single" w:sz="8" w:space="0" w:color="auto"/>
    </w:rPr>
  </w:style>
  <w:style w:type="paragraph" w:styleId="ListParagraph">
    <w:name w:val="List Paragraph"/>
    <w:basedOn w:val="Normal"/>
    <w:uiPriority w:val="99"/>
    <w:qFormat/>
    <w:rsid w:val="00330A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althaffairs.org/doi/10.1377/hlthaff.2014.104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tif.org/publications/2020/02/03/delinkage-debunked-why-replacing-patents-prizes-drug-development-wont-wor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statnews.com/2017/06/16/generic-drugs-biosimilars-pharma/" TargetMode="External"/><Relationship Id="rId10" Type="http://schemas.openxmlformats.org/officeDocument/2006/relationships/hyperlink" Target="https://www.wto.org/english/thewto_e/whatis_e/tif_e/org1_e.htm"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rand.org/pubs/perspectives/PEA407-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24</Pages>
  <Words>10625</Words>
  <Characters>60563</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71046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6</cp:revision>
  <dcterms:created xsi:type="dcterms:W3CDTF">2021-09-04T18:15:00Z</dcterms:created>
  <dcterms:modified xsi:type="dcterms:W3CDTF">2021-09-04T19:29:00Z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