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8A92F" w14:textId="3EA29175" w:rsidR="00332BF6" w:rsidRDefault="00332BF6" w:rsidP="00332BF6">
      <w:pPr>
        <w:pStyle w:val="Heading3"/>
      </w:pPr>
      <w:r>
        <w:t>1</w:t>
      </w:r>
    </w:p>
    <w:p w14:paraId="611EF2C8" w14:textId="77777777" w:rsidR="00240D0E" w:rsidRPr="00087724" w:rsidRDefault="00240D0E" w:rsidP="00240D0E">
      <w:pPr>
        <w:pStyle w:val="Heading4"/>
        <w:spacing w:before="0" w:line="240" w:lineRule="auto"/>
        <w:rPr>
          <w:rFonts w:ascii="Times New Roman" w:hAnsi="Times New Roman" w:cs="Times New Roman"/>
        </w:rPr>
      </w:pPr>
      <w:r w:rsidRPr="00087724">
        <w:rPr>
          <w:rFonts w:ascii="Times New Roman" w:hAnsi="Times New Roman" w:cs="Times New Roman"/>
        </w:rPr>
        <w:t xml:space="preserve">The role of the ballot is to endorse the debater who proves the truth or falsity of the resolution – </w:t>
      </w:r>
    </w:p>
    <w:p w14:paraId="7B54C3FC" w14:textId="77777777" w:rsidR="00240D0E" w:rsidRPr="00087724" w:rsidRDefault="00240D0E" w:rsidP="00240D0E">
      <w:pPr>
        <w:rPr>
          <w:rFonts w:ascii="Times New Roman" w:eastAsia="Times New Roman" w:hAnsi="Times New Roman" w:cs="Times New Roman"/>
          <w:b/>
          <w:color w:val="000000" w:themeColor="text1"/>
          <w:spacing w:val="3"/>
          <w:sz w:val="26"/>
          <w:szCs w:val="26"/>
          <w:shd w:val="clear" w:color="auto" w:fill="FFFFFF"/>
        </w:rPr>
      </w:pPr>
      <w:r w:rsidRPr="00087724">
        <w:rPr>
          <w:rFonts w:ascii="Times New Roman" w:hAnsi="Times New Roman" w:cs="Times New Roman"/>
          <w:b/>
          <w:sz w:val="26"/>
          <w:szCs w:val="26"/>
        </w:rPr>
        <w:t>1. Text – five dictionaries define negate as to deny the truth of</w:t>
      </w:r>
      <w:r w:rsidRPr="00087724">
        <w:rPr>
          <w:rStyle w:val="FootnoteReference"/>
          <w:rFonts w:ascii="Times New Roman" w:hAnsi="Times New Roman" w:cs="Times New Roman"/>
          <w:b/>
          <w:sz w:val="26"/>
          <w:szCs w:val="26"/>
        </w:rPr>
        <w:footnoteReference w:id="1"/>
      </w:r>
      <w:r w:rsidRPr="00087724">
        <w:rPr>
          <w:rFonts w:ascii="Times New Roman" w:hAnsi="Times New Roman" w:cs="Times New Roman"/>
          <w:b/>
          <w:sz w:val="26"/>
          <w:szCs w:val="26"/>
        </w:rPr>
        <w:t xml:space="preserve">. Text first – </w:t>
      </w:r>
      <w:r w:rsidRPr="00087724">
        <w:rPr>
          <w:rFonts w:ascii="Times New Roman" w:eastAsia="Times New Roman" w:hAnsi="Times New Roman" w:cs="Times New Roman"/>
          <w:b/>
          <w:color w:val="000000" w:themeColor="text1"/>
          <w:spacing w:val="3"/>
          <w:sz w:val="26"/>
          <w:szCs w:val="26"/>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7DEF98DF" w14:textId="77777777" w:rsidR="00240D0E" w:rsidRPr="00087724" w:rsidRDefault="00240D0E" w:rsidP="00240D0E">
      <w:pPr>
        <w:rPr>
          <w:rFonts w:ascii="Times New Roman" w:eastAsia="Calibri" w:hAnsi="Times New Roman" w:cs="Times New Roman"/>
          <w:b/>
          <w:bCs/>
          <w:color w:val="000000"/>
          <w:sz w:val="26"/>
          <w:szCs w:val="26"/>
        </w:rPr>
      </w:pPr>
      <w:r w:rsidRPr="00087724">
        <w:rPr>
          <w:rFonts w:ascii="Times New Roman" w:hAnsi="Times New Roman" w:cs="Times New Roman"/>
          <w:b/>
          <w:sz w:val="26"/>
          <w:szCs w:val="26"/>
        </w:rPr>
        <w:t>2.</w:t>
      </w:r>
      <w:r w:rsidRPr="00087724">
        <w:rPr>
          <w:rFonts w:ascii="Times New Roman" w:hAnsi="Times New Roman" w:cs="Times New Roman"/>
        </w:rPr>
        <w:t xml:space="preserve"> </w:t>
      </w:r>
      <w:r w:rsidRPr="00087724">
        <w:rPr>
          <w:rFonts w:ascii="Times New Roman" w:eastAsia="Calibri" w:hAnsi="Times New Roman" w:cs="Times New Roman"/>
          <w:b/>
          <w:bCs/>
          <w:color w:val="000000"/>
          <w:sz w:val="26"/>
          <w:szCs w:val="26"/>
        </w:rPr>
        <w:t xml:space="preserve">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 </w:t>
      </w:r>
    </w:p>
    <w:p w14:paraId="7DB3072C" w14:textId="49D600BC" w:rsidR="00240D0E" w:rsidRPr="00240D0E" w:rsidRDefault="00240D0E" w:rsidP="00240D0E">
      <w:pPr>
        <w:rPr>
          <w:rFonts w:ascii="Times New Roman" w:hAnsi="Times New Roman" w:cs="Times New Roman"/>
        </w:rPr>
      </w:pPr>
      <w:r w:rsidRPr="00087724">
        <w:rPr>
          <w:rFonts w:ascii="Times New Roman" w:hAnsi="Times New Roman" w:cs="Times New Roman"/>
          <w:b/>
          <w:sz w:val="26"/>
          <w:szCs w:val="26"/>
        </w:rPr>
        <w:t>3. Inclusion- Any offense can function under truth testing whereas your specific role of the ballot excludes all strategies but yours. This is bad for inclusive debates because people without every technical skill or comprehensive debate knowledge are shut out of your scholarship which turns your ROB- truth testing solves because you can do what you’re good at and so can I. This is also better for education because me engaging in a debate I know nothing about doesn’t help anyone.</w:t>
      </w:r>
      <w:r w:rsidRPr="00087724">
        <w:rPr>
          <w:rFonts w:ascii="Times New Roman" w:hAnsi="Times New Roman" w:cs="Times New Roman"/>
        </w:rPr>
        <w:t xml:space="preserve"> </w:t>
      </w:r>
    </w:p>
    <w:p w14:paraId="3209CB34" w14:textId="4256FAA3" w:rsidR="00E42E4C" w:rsidRDefault="00332BF6" w:rsidP="00332BF6">
      <w:pPr>
        <w:pStyle w:val="Heading3"/>
      </w:pPr>
      <w:r>
        <w:t>2</w:t>
      </w:r>
    </w:p>
    <w:p w14:paraId="5BAB0379" w14:textId="77777777" w:rsidR="00332BF6" w:rsidRPr="00332BF6" w:rsidRDefault="00332BF6" w:rsidP="00332BF6">
      <w:pPr>
        <w:pStyle w:val="Heading4"/>
      </w:pPr>
      <w:r w:rsidRPr="00332BF6">
        <w:t>interp: debaters must specify if their framework takes out theory or not</w:t>
      </w:r>
    </w:p>
    <w:p w14:paraId="0A1060E9" w14:textId="433307E4" w:rsidR="00332BF6" w:rsidRPr="00332BF6" w:rsidRDefault="00332BF6" w:rsidP="00332BF6">
      <w:pPr>
        <w:pStyle w:val="Heading4"/>
      </w:pPr>
      <w:proofErr w:type="spellStart"/>
      <w:r w:rsidRPr="00332BF6">
        <w:t>vio</w:t>
      </w:r>
      <w:proofErr w:type="spellEnd"/>
      <w:r w:rsidRPr="00332BF6">
        <w:t xml:space="preserve"> - they </w:t>
      </w:r>
      <w:r w:rsidR="00240D0E" w:rsidRPr="00332BF6">
        <w:t>don’t</w:t>
      </w:r>
      <w:r w:rsidR="00240D0E">
        <w:t xml:space="preserve"> “I don’t contend whether theory is coherent but if it is”</w:t>
      </w:r>
      <w:r w:rsidRPr="00332BF6">
        <w:t xml:space="preserve"> - we will here - objectivity and truth testing </w:t>
      </w:r>
      <w:r w:rsidR="00240D0E" w:rsidRPr="00332BF6">
        <w:t>don’t</w:t>
      </w:r>
      <w:r w:rsidRPr="00332BF6">
        <w:t xml:space="preserve"> take out theory</w:t>
      </w:r>
    </w:p>
    <w:p w14:paraId="28E6AFF2" w14:textId="0A09A206" w:rsidR="00332BF6" w:rsidRPr="00332BF6" w:rsidRDefault="00332BF6" w:rsidP="00332BF6">
      <w:pPr>
        <w:pStyle w:val="Heading4"/>
      </w:pPr>
      <w:r w:rsidRPr="00332BF6">
        <w:t>S</w:t>
      </w:r>
      <w:r w:rsidRPr="00332BF6">
        <w:t>tandards</w:t>
      </w:r>
    </w:p>
    <w:p w14:paraId="425CDC66" w14:textId="05D3B65E" w:rsidR="00332BF6" w:rsidRPr="00332BF6" w:rsidRDefault="00332BF6" w:rsidP="00332BF6">
      <w:pPr>
        <w:pStyle w:val="Heading4"/>
      </w:pPr>
      <w:r w:rsidRPr="00332BF6">
        <w:t xml:space="preserve">1] strat skew - Either I read a theory shell and you just impact turn it in the 1ar, or I </w:t>
      </w:r>
      <w:r w:rsidRPr="00332BF6">
        <w:t>don’t</w:t>
      </w:r>
      <w:r w:rsidRPr="00332BF6">
        <w:t xml:space="preserve"> read theory and u bust out 4 1ar shells - strat skew ow - having a strategy is key to being able to debate in the </w:t>
      </w:r>
      <w:proofErr w:type="spellStart"/>
      <w:r w:rsidRPr="00332BF6">
        <w:t>firts</w:t>
      </w:r>
      <w:proofErr w:type="spellEnd"/>
      <w:r w:rsidRPr="00332BF6">
        <w:t xml:space="preserve"> place and shiftiness prevents us from debating</w:t>
      </w:r>
    </w:p>
    <w:p w14:paraId="6F831074" w14:textId="2607EA79" w:rsidR="00332BF6" w:rsidRDefault="00332BF6" w:rsidP="00332BF6">
      <w:pPr>
        <w:pStyle w:val="Heading4"/>
      </w:pPr>
      <w:r w:rsidRPr="00332BF6">
        <w:t xml:space="preserve">2] engagement - If theory is bad and you have specified why </w:t>
      </w:r>
      <w:proofErr w:type="spellStart"/>
      <w:r w:rsidRPr="00332BF6">
        <w:t>its</w:t>
      </w:r>
      <w:proofErr w:type="spellEnd"/>
      <w:r w:rsidRPr="00332BF6">
        <w:t xml:space="preserve"> bad - only our model of debate allows us to have a legit discussion on whether theory is bad or if its good - you prevent that discussion which shreds critical thinking and theory education.</w:t>
      </w:r>
    </w:p>
    <w:p w14:paraId="2F604191" w14:textId="77777777" w:rsidR="00332BF6" w:rsidRDefault="00332BF6" w:rsidP="00332BF6">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1AC0296D" w14:textId="165F058B" w:rsidR="00332BF6" w:rsidRDefault="00332BF6" w:rsidP="00332BF6">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56645646" w14:textId="56657A26" w:rsidR="00332BF6" w:rsidRPr="00332BF6" w:rsidRDefault="00240D0E" w:rsidP="00240D0E">
      <w:pPr>
        <w:pStyle w:val="Heading4"/>
      </w:pPr>
      <w:r>
        <w:t xml:space="preserve">This shell isn’t infinitely regressive because its only asking you to specify one thing and cx doesn’t check because my preround prep was already skewed because I didn’t know how to construct the 1nc. </w:t>
      </w:r>
      <w:proofErr w:type="gramStart"/>
      <w:r>
        <w:t>Also</w:t>
      </w:r>
      <w:proofErr w:type="gramEnd"/>
      <w:r>
        <w:t xml:space="preserve"> judges don’t flow cx so it can't ever be binding. </w:t>
      </w:r>
    </w:p>
    <w:p w14:paraId="5901F497" w14:textId="77777777" w:rsidR="00332BF6" w:rsidRPr="00772C2C" w:rsidRDefault="00332BF6" w:rsidP="00332BF6">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bright lines under an offense defense paradigm just like 2 </w:t>
      </w:r>
      <w:proofErr w:type="spellStart"/>
      <w:r w:rsidRPr="00772C2C">
        <w:rPr>
          <w:rFonts w:cs="Calibri"/>
        </w:rPr>
        <w:t>interps</w:t>
      </w:r>
      <w:proofErr w:type="spellEnd"/>
      <w:r w:rsidRPr="00772C2C">
        <w:rPr>
          <w:rFonts w:cs="Calibri"/>
        </w:rPr>
        <w:t xml:space="preserve">. </w:t>
      </w:r>
      <w:r>
        <w:rPr>
          <w:rFonts w:cs="Calibri"/>
        </w:rPr>
        <w:t>C) judges don’t vote a disad if there is a reasonable amount of offense.</w:t>
      </w:r>
    </w:p>
    <w:p w14:paraId="3B113553" w14:textId="11C6D0FB" w:rsidR="00332BF6" w:rsidRDefault="00332BF6" w:rsidP="00332BF6">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forces you to split your 2AR so you can’t collapse and misconstrue the 2NR, d) topic ed – prevents 1AR blip storm scripts and allows us to get back to substance after resolving theory</w:t>
      </w:r>
    </w:p>
    <w:p w14:paraId="134BD8F2" w14:textId="317F4F4A" w:rsidR="00240D0E" w:rsidRPr="00240D0E" w:rsidRDefault="00240D0E" w:rsidP="00240D0E">
      <w:pPr>
        <w:pStyle w:val="Heading4"/>
      </w:pPr>
      <w:r>
        <w:t xml:space="preserve">And you should evaluate the theory debate after the 2nr – its key to reciprocity since both us get 2 speeches to respond to </w:t>
      </w:r>
      <w:proofErr w:type="spellStart"/>
      <w:r>
        <w:t>eachothers</w:t>
      </w:r>
      <w:proofErr w:type="spellEnd"/>
      <w:r>
        <w:t xml:space="preserve"> arguments</w:t>
      </w:r>
    </w:p>
    <w:p w14:paraId="1E377D48" w14:textId="77777777" w:rsidR="00332BF6" w:rsidRDefault="00332BF6" w:rsidP="00332BF6">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we only have a couple months to set T norms but can set 1AR theory norms anytime, b) magnitude – T affects a larger portion of the debate since the aff advocacy determines every speech after it</w:t>
      </w:r>
    </w:p>
    <w:p w14:paraId="51CDFB9C" w14:textId="77777777" w:rsidR="00332BF6" w:rsidRPr="00357526" w:rsidRDefault="00332BF6" w:rsidP="00332BF6">
      <w:pPr>
        <w:pStyle w:val="Heading4"/>
        <w:rPr>
          <w:rFonts w:cs="Calibri"/>
        </w:rPr>
      </w:pPr>
      <w:r w:rsidRPr="009834C1">
        <w:rPr>
          <w:rFonts w:cs="Calibri"/>
        </w:rPr>
        <w:t xml:space="preserve">They can’t weigh the case—lack of preround prep means their truth claims are untested which you should presume false—they’re also only winning case because we couldn’t engage with it </w:t>
      </w:r>
    </w:p>
    <w:p w14:paraId="18BAF1E3" w14:textId="7A7CAACC" w:rsidR="00332BF6" w:rsidRPr="00332BF6" w:rsidRDefault="00332BF6" w:rsidP="00240D0E">
      <w:pPr>
        <w:pStyle w:val="Heading4"/>
      </w:pPr>
      <w:r>
        <w:t xml:space="preserve">No impact turns to T—T is a procedural that determines case’s </w:t>
      </w:r>
      <w:r w:rsidR="00240D0E">
        <w:t>validity,</w:t>
      </w:r>
      <w:r>
        <w:t xml:space="preserve"> and every argument says the aff is bad</w:t>
      </w:r>
    </w:p>
    <w:p w14:paraId="62312CF7" w14:textId="1F58EE5E" w:rsidR="00332BF6" w:rsidRDefault="00332BF6" w:rsidP="00332BF6">
      <w:pPr>
        <w:pStyle w:val="Heading3"/>
      </w:pPr>
      <w:r>
        <w:t>3</w:t>
      </w:r>
    </w:p>
    <w:p w14:paraId="050677FE" w14:textId="77777777" w:rsidR="00332BF6" w:rsidRPr="00841556" w:rsidRDefault="00332BF6" w:rsidP="00332BF6">
      <w:pPr>
        <w:pStyle w:val="Heading4"/>
        <w:rPr>
          <w:rFonts w:asciiTheme="minorHAnsi" w:hAnsiTheme="minorHAnsi" w:cstheme="minorHAnsi"/>
        </w:rPr>
      </w:pPr>
      <w:r w:rsidRPr="00841556">
        <w:rPr>
          <w:rFonts w:asciiTheme="minorHAnsi" w:hAnsiTheme="minorHAnsi" w:cstheme="minorHAnsi"/>
        </w:rPr>
        <w:t>Their scholarship is hateful and a reason to lose the round—their author endorsed pedophilia and actively advocated against the age of consent law.</w:t>
      </w:r>
    </w:p>
    <w:p w14:paraId="6435ED37" w14:textId="77777777" w:rsidR="00332BF6" w:rsidRPr="00841556" w:rsidRDefault="00332BF6" w:rsidP="00332BF6">
      <w:pPr>
        <w:rPr>
          <w:rStyle w:val="Style13ptBold"/>
          <w:rFonts w:asciiTheme="minorHAnsi" w:hAnsiTheme="minorHAnsi" w:cstheme="minorHAnsi"/>
          <w:b w:val="0"/>
          <w:sz w:val="20"/>
          <w:szCs w:val="20"/>
        </w:rPr>
      </w:pPr>
      <w:proofErr w:type="spellStart"/>
      <w:r w:rsidRPr="00834F7D">
        <w:rPr>
          <w:rStyle w:val="Style13ptBold"/>
          <w:rFonts w:asciiTheme="minorHAnsi" w:hAnsiTheme="minorHAnsi" w:cstheme="minorHAnsi"/>
          <w:lang w:val="fr-FR"/>
        </w:rPr>
        <w:t>Doezema</w:t>
      </w:r>
      <w:proofErr w:type="spellEnd"/>
      <w:r w:rsidRPr="00834F7D">
        <w:rPr>
          <w:rStyle w:val="Style13ptBold"/>
          <w:rFonts w:asciiTheme="minorHAnsi" w:hAnsiTheme="minorHAnsi" w:cstheme="minorHAnsi"/>
          <w:lang w:val="fr-FR"/>
        </w:rPr>
        <w:t xml:space="preserve"> 18 </w:t>
      </w:r>
      <w:r w:rsidRPr="00834F7D">
        <w:rPr>
          <w:rStyle w:val="Style13ptBold"/>
          <w:rFonts w:asciiTheme="minorHAnsi" w:hAnsiTheme="minorHAnsi" w:cstheme="minorHAnsi"/>
          <w:sz w:val="20"/>
          <w:szCs w:val="20"/>
          <w:lang w:val="fr-FR"/>
        </w:rPr>
        <w:t xml:space="preserve">[Marie </w:t>
      </w:r>
      <w:proofErr w:type="spellStart"/>
      <w:r w:rsidRPr="00834F7D">
        <w:rPr>
          <w:rStyle w:val="Style13ptBold"/>
          <w:rFonts w:asciiTheme="minorHAnsi" w:hAnsiTheme="minorHAnsi" w:cstheme="minorHAnsi"/>
          <w:sz w:val="20"/>
          <w:szCs w:val="20"/>
          <w:lang w:val="fr-FR"/>
        </w:rPr>
        <w:t>Doezema</w:t>
      </w:r>
      <w:proofErr w:type="spellEnd"/>
      <w:r w:rsidRPr="00834F7D">
        <w:rPr>
          <w:rStyle w:val="Style13ptBold"/>
          <w:rFonts w:asciiTheme="minorHAnsi" w:hAnsiTheme="minorHAnsi" w:cstheme="minorHAnsi"/>
          <w:sz w:val="20"/>
          <w:szCs w:val="20"/>
          <w:lang w:val="fr-FR"/>
        </w:rPr>
        <w:t xml:space="preserve"> (</w:t>
      </w:r>
      <w:proofErr w:type="spellStart"/>
      <w:r w:rsidRPr="00834F7D">
        <w:rPr>
          <w:rStyle w:val="Style13ptBold"/>
          <w:rFonts w:asciiTheme="minorHAnsi" w:hAnsiTheme="minorHAnsi" w:cstheme="minorHAnsi"/>
          <w:sz w:val="20"/>
          <w:szCs w:val="20"/>
          <w:lang w:val="fr-FR"/>
        </w:rPr>
        <w:t>Parisian</w:t>
      </w:r>
      <w:proofErr w:type="spellEnd"/>
      <w:r w:rsidRPr="00834F7D">
        <w:rPr>
          <w:rStyle w:val="Style13ptBold"/>
          <w:rFonts w:asciiTheme="minorHAnsi" w:hAnsiTheme="minorHAnsi" w:cstheme="minorHAnsi"/>
          <w:sz w:val="20"/>
          <w:szCs w:val="20"/>
          <w:lang w:val="fr-FR"/>
        </w:rPr>
        <w:t xml:space="preserve"> </w:t>
      </w:r>
      <w:proofErr w:type="spellStart"/>
      <w:r w:rsidRPr="00834F7D">
        <w:rPr>
          <w:rStyle w:val="Style13ptBold"/>
          <w:rFonts w:asciiTheme="minorHAnsi" w:hAnsiTheme="minorHAnsi" w:cstheme="minorHAnsi"/>
          <w:sz w:val="20"/>
          <w:szCs w:val="20"/>
          <w:lang w:val="fr-FR"/>
        </w:rPr>
        <w:t>Journalist</w:t>
      </w:r>
      <w:proofErr w:type="spellEnd"/>
      <w:r w:rsidRPr="00834F7D">
        <w:rPr>
          <w:rStyle w:val="Style13ptBold"/>
          <w:rFonts w:asciiTheme="minorHAnsi" w:hAnsiTheme="minorHAnsi" w:cstheme="minorHAnsi"/>
          <w:sz w:val="20"/>
          <w:szCs w:val="20"/>
          <w:lang w:val="fr-FR"/>
        </w:rPr>
        <w:t xml:space="preserve">). </w:t>
      </w:r>
      <w:r w:rsidRPr="00841556">
        <w:rPr>
          <w:rStyle w:val="Style13ptBold"/>
          <w:rFonts w:asciiTheme="minorHAnsi" w:hAnsiTheme="minorHAnsi" w:cstheme="minorHAnsi"/>
          <w:sz w:val="20"/>
          <w:szCs w:val="20"/>
        </w:rPr>
        <w:t>“France, Where Age of Consent Is Up for Debate.” The Atlantic, 10 March 2018. https://www.theatlantic.com/international/archive/2018/03/frances-existential-crisis-over-sexual-harassment-laws/550700/ //WWDH]</w:t>
      </w:r>
    </w:p>
    <w:p w14:paraId="03DA3BB0" w14:textId="77777777" w:rsidR="00332BF6" w:rsidRPr="00841556" w:rsidRDefault="00332BF6" w:rsidP="00332BF6">
      <w:pPr>
        <w:rPr>
          <w:rFonts w:asciiTheme="minorHAnsi" w:hAnsiTheme="minorHAnsi" w:cstheme="minorHAnsi"/>
          <w:sz w:val="16"/>
        </w:rPr>
      </w:pPr>
      <w:r w:rsidRPr="00841556">
        <w:rPr>
          <w:rFonts w:asciiTheme="minorHAnsi" w:hAnsiTheme="minorHAnsi" w:cstheme="minorHAnsi"/>
          <w:sz w:val="16"/>
        </w:rPr>
        <w:t xml:space="preserve">After May 1968, French intellectuals would challenge the state’s authority to protect minors from sexual abuse. In one prominent example, on January 26, 1977, Le Monde, </w:t>
      </w:r>
      <w:r w:rsidRPr="00733BC2">
        <w:rPr>
          <w:rStyle w:val="Emphasis"/>
          <w:rFonts w:asciiTheme="minorHAnsi" w:hAnsiTheme="minorHAnsi" w:cstheme="minorHAnsi"/>
          <w:highlight w:val="cyan"/>
        </w:rPr>
        <w:t>a French newspaper, published a petition signed by</w:t>
      </w:r>
      <w:r w:rsidRPr="00733BC2">
        <w:rPr>
          <w:rFonts w:asciiTheme="minorHAnsi" w:hAnsiTheme="minorHAnsi" w:cstheme="minorHAnsi"/>
          <w:sz w:val="16"/>
          <w:highlight w:val="cyan"/>
        </w:rPr>
        <w:t xml:space="preserve"> </w:t>
      </w:r>
      <w:r w:rsidRPr="00841556">
        <w:rPr>
          <w:rFonts w:asciiTheme="minorHAnsi" w:hAnsiTheme="minorHAnsi" w:cstheme="minorHAnsi"/>
          <w:sz w:val="16"/>
        </w:rPr>
        <w:t xml:space="preserve">the era’s most </w:t>
      </w:r>
      <w:r w:rsidRPr="00733BC2">
        <w:rPr>
          <w:rStyle w:val="Emphasis"/>
          <w:rFonts w:asciiTheme="minorHAnsi" w:hAnsiTheme="minorHAnsi" w:cstheme="minorHAnsi"/>
          <w:highlight w:val="cyan"/>
        </w:rPr>
        <w:t xml:space="preserve">prominent intellectuals—including </w:t>
      </w:r>
      <w:r w:rsidRPr="00841556">
        <w:rPr>
          <w:rFonts w:asciiTheme="minorHAnsi" w:hAnsiTheme="minorHAnsi" w:cstheme="minorHAnsi"/>
          <w:sz w:val="16"/>
        </w:rPr>
        <w:t xml:space="preserve">Jean-Paul </w:t>
      </w:r>
      <w:r w:rsidRPr="00841556">
        <w:rPr>
          <w:rStyle w:val="Emphasis"/>
          <w:rFonts w:asciiTheme="minorHAnsi" w:hAnsiTheme="minorHAnsi" w:cstheme="minorHAnsi"/>
        </w:rPr>
        <w:t>Sartre</w:t>
      </w:r>
      <w:r w:rsidRPr="00841556">
        <w:rPr>
          <w:rFonts w:asciiTheme="minorHAnsi" w:hAnsiTheme="minorHAnsi" w:cstheme="minorHAnsi"/>
          <w:sz w:val="16"/>
        </w:rPr>
        <w:t xml:space="preserve">, Simone </w:t>
      </w:r>
      <w:r w:rsidRPr="00841556">
        <w:rPr>
          <w:rStyle w:val="Emphasis"/>
          <w:rFonts w:asciiTheme="minorHAnsi" w:hAnsiTheme="minorHAnsi" w:cstheme="minorHAnsi"/>
        </w:rPr>
        <w:t>de Beauvoir</w:t>
      </w:r>
      <w:r w:rsidRPr="00841556">
        <w:rPr>
          <w:rFonts w:asciiTheme="minorHAnsi" w:hAnsiTheme="minorHAnsi" w:cstheme="minorHAnsi"/>
          <w:sz w:val="16"/>
        </w:rPr>
        <w:t xml:space="preserve">, Gilles </w:t>
      </w:r>
      <w:r w:rsidRPr="00733BC2">
        <w:rPr>
          <w:rStyle w:val="Emphasis"/>
          <w:rFonts w:asciiTheme="minorHAnsi" w:hAnsiTheme="minorHAnsi" w:cstheme="minorHAnsi"/>
          <w:highlight w:val="cyan"/>
        </w:rPr>
        <w:t>Deleuze</w:t>
      </w:r>
      <w:r w:rsidRPr="00841556">
        <w:rPr>
          <w:rFonts w:asciiTheme="minorHAnsi" w:hAnsiTheme="minorHAnsi" w:cstheme="minorHAnsi"/>
          <w:sz w:val="16"/>
        </w:rPr>
        <w:t xml:space="preserve">, Roland Barthes, Philippe </w:t>
      </w:r>
      <w:proofErr w:type="spellStart"/>
      <w:r w:rsidRPr="00841556">
        <w:rPr>
          <w:rFonts w:asciiTheme="minorHAnsi" w:hAnsiTheme="minorHAnsi" w:cstheme="minorHAnsi"/>
          <w:sz w:val="16"/>
        </w:rPr>
        <w:t>Sollers</w:t>
      </w:r>
      <w:proofErr w:type="spellEnd"/>
      <w:r w:rsidRPr="00841556">
        <w:rPr>
          <w:rFonts w:asciiTheme="minorHAnsi" w:hAnsiTheme="minorHAnsi" w:cstheme="minorHAnsi"/>
          <w:sz w:val="16"/>
        </w:rPr>
        <w:t xml:space="preserve">, André </w:t>
      </w:r>
      <w:proofErr w:type="spellStart"/>
      <w:r w:rsidRPr="00841556">
        <w:rPr>
          <w:rFonts w:asciiTheme="minorHAnsi" w:hAnsiTheme="minorHAnsi" w:cstheme="minorHAnsi"/>
          <w:sz w:val="16"/>
        </w:rPr>
        <w:t>Glucksmann</w:t>
      </w:r>
      <w:proofErr w:type="spellEnd"/>
      <w:r w:rsidRPr="00841556">
        <w:rPr>
          <w:rFonts w:asciiTheme="minorHAnsi" w:hAnsiTheme="minorHAnsi" w:cstheme="minorHAnsi"/>
          <w:sz w:val="16"/>
        </w:rPr>
        <w:t xml:space="preserve"> and Louis Aragon—</w:t>
      </w:r>
      <w:r w:rsidRPr="00733BC2">
        <w:rPr>
          <w:rStyle w:val="Emphasis"/>
          <w:rFonts w:asciiTheme="minorHAnsi" w:hAnsiTheme="minorHAnsi" w:cstheme="minorHAnsi"/>
          <w:highlight w:val="cyan"/>
        </w:rPr>
        <w:t>in defense of</w:t>
      </w:r>
      <w:r w:rsidRPr="00733BC2">
        <w:rPr>
          <w:rFonts w:asciiTheme="minorHAnsi" w:hAnsiTheme="minorHAnsi" w:cstheme="minorHAnsi"/>
          <w:sz w:val="16"/>
          <w:highlight w:val="cyan"/>
        </w:rPr>
        <w:t xml:space="preserve"> </w:t>
      </w:r>
      <w:r w:rsidRPr="00841556">
        <w:rPr>
          <w:rFonts w:asciiTheme="minorHAnsi" w:hAnsiTheme="minorHAnsi" w:cstheme="minorHAnsi"/>
          <w:sz w:val="16"/>
        </w:rPr>
        <w:t xml:space="preserve">three men on trial for </w:t>
      </w:r>
      <w:r w:rsidRPr="00733BC2">
        <w:rPr>
          <w:rStyle w:val="Emphasis"/>
          <w:rFonts w:asciiTheme="minorHAnsi" w:hAnsiTheme="minorHAnsi" w:cstheme="minorHAnsi"/>
          <w:highlight w:val="cyan"/>
        </w:rPr>
        <w:t>engaging in sexual acts with minors</w:t>
      </w:r>
      <w:r w:rsidRPr="00841556">
        <w:rPr>
          <w:rFonts w:asciiTheme="minorHAnsi" w:hAnsiTheme="minorHAnsi" w:cstheme="minorHAnsi"/>
          <w:sz w:val="16"/>
        </w:rPr>
        <w:t xml:space="preserve">. “French law recognizes in 13- and 14-year-olds a capacity for discernment that it can judge and punish,” the petition stated, “But it rejects such a capacity when the child's emotional and sexual life is concerned.” Furthermore, </w:t>
      </w:r>
      <w:r w:rsidRPr="00733BC2">
        <w:rPr>
          <w:rStyle w:val="Emphasis"/>
          <w:rFonts w:asciiTheme="minorHAnsi" w:hAnsiTheme="minorHAnsi" w:cstheme="minorHAnsi"/>
          <w:highlight w:val="cyan"/>
        </w:rPr>
        <w:t>the signatories argued, children and adolescents have the right to a sexual life</w:t>
      </w:r>
      <w:r w:rsidRPr="00841556">
        <w:rPr>
          <w:rFonts w:asciiTheme="minorHAnsi" w:hAnsiTheme="minorHAnsi" w:cstheme="minorHAnsi"/>
          <w:sz w:val="16"/>
        </w:rPr>
        <w:t xml:space="preserve">: “If a 13-year-old girl has the right to take the pill, what is it for?” It’s unclear what impact, if any, the petition had. The defendants were sentenced to five years in </w:t>
      </w:r>
      <w:proofErr w:type="gramStart"/>
      <w:r w:rsidRPr="00841556">
        <w:rPr>
          <w:rFonts w:asciiTheme="minorHAnsi" w:hAnsiTheme="minorHAnsi" w:cstheme="minorHAnsi"/>
          <w:sz w:val="16"/>
        </w:rPr>
        <w:t>prison, but</w:t>
      </w:r>
      <w:proofErr w:type="gramEnd"/>
      <w:r w:rsidRPr="00841556">
        <w:rPr>
          <w:rFonts w:asciiTheme="minorHAnsi" w:hAnsiTheme="minorHAnsi" w:cstheme="minorHAnsi"/>
          <w:sz w:val="16"/>
        </w:rPr>
        <w:t xml:space="preserve"> did not serve their full sentences.</w:t>
      </w:r>
    </w:p>
    <w:p w14:paraId="66308735" w14:textId="77777777" w:rsidR="00332BF6" w:rsidRPr="00841556" w:rsidRDefault="00332BF6" w:rsidP="00332BF6">
      <w:pPr>
        <w:pStyle w:val="Heading4"/>
        <w:rPr>
          <w:rFonts w:asciiTheme="minorHAnsi" w:hAnsiTheme="minorHAnsi" w:cstheme="minorHAnsi"/>
        </w:rPr>
      </w:pPr>
      <w:r w:rsidRPr="00841556">
        <w:rPr>
          <w:rFonts w:asciiTheme="minorHAnsi" w:hAnsiTheme="minorHAnsi" w:cstheme="minorHAnsi"/>
        </w:rPr>
        <w:t xml:space="preserve">Drop the debater—academic spaces have way too many sympathizers who ignore violence against children, and every act must be challenged in the </w:t>
      </w:r>
      <w:r>
        <w:rPr>
          <w:rFonts w:asciiTheme="minorHAnsi" w:hAnsiTheme="minorHAnsi" w:cstheme="minorHAnsi"/>
        </w:rPr>
        <w:t>strongest</w:t>
      </w:r>
      <w:r w:rsidRPr="00841556">
        <w:rPr>
          <w:rFonts w:asciiTheme="minorHAnsi" w:hAnsiTheme="minorHAnsi" w:cstheme="minorHAnsi"/>
        </w:rPr>
        <w:t xml:space="preserve"> terms because anything else reinforces the epistemic bias in favor of rationalizing disgusting behavior.</w:t>
      </w:r>
    </w:p>
    <w:p w14:paraId="6EBFE5E6" w14:textId="77777777" w:rsidR="00332BF6" w:rsidRPr="00841556" w:rsidRDefault="00332BF6" w:rsidP="00332BF6">
      <w:pPr>
        <w:rPr>
          <w:rStyle w:val="Style13ptBold"/>
          <w:rFonts w:asciiTheme="minorHAnsi" w:hAnsiTheme="minorHAnsi" w:cstheme="minorHAnsi"/>
          <w:b w:val="0"/>
          <w:sz w:val="20"/>
          <w:szCs w:val="20"/>
        </w:rPr>
      </w:pPr>
      <w:r w:rsidRPr="00841556">
        <w:rPr>
          <w:rStyle w:val="Style13ptBold"/>
          <w:rFonts w:asciiTheme="minorHAnsi" w:hAnsiTheme="minorHAnsi" w:cstheme="minorHAnsi"/>
        </w:rPr>
        <w:t xml:space="preserve">Grant 18 </w:t>
      </w:r>
      <w:r w:rsidRPr="00841556">
        <w:rPr>
          <w:rStyle w:val="Style13ptBold"/>
          <w:rFonts w:asciiTheme="minorHAnsi" w:hAnsiTheme="minorHAnsi" w:cstheme="minorHAnsi"/>
          <w:sz w:val="20"/>
          <w:szCs w:val="20"/>
        </w:rPr>
        <w:t xml:space="preserve">[Alec Grant (Independent Scholar, retired from the </w:t>
      </w:r>
      <w:proofErr w:type="spellStart"/>
      <w:r w:rsidRPr="00841556">
        <w:rPr>
          <w:rStyle w:val="Style13ptBold"/>
          <w:rFonts w:asciiTheme="minorHAnsi" w:hAnsiTheme="minorHAnsi" w:cstheme="minorHAnsi"/>
          <w:sz w:val="20"/>
          <w:szCs w:val="20"/>
        </w:rPr>
        <w:t>Uiversity</w:t>
      </w:r>
      <w:proofErr w:type="spellEnd"/>
      <w:r w:rsidRPr="00841556">
        <w:rPr>
          <w:rStyle w:val="Style13ptBold"/>
          <w:rFonts w:asciiTheme="minorHAnsi" w:hAnsiTheme="minorHAnsi" w:cstheme="minorHAnsi"/>
          <w:sz w:val="20"/>
          <w:szCs w:val="20"/>
        </w:rPr>
        <w:t xml:space="preserve"> of Brighton where he was a Reader in Narrative Mental Health). “Sanitizing Academics and Damaged Lives” Mad </w:t>
      </w:r>
      <w:proofErr w:type="gramStart"/>
      <w:r w:rsidRPr="00841556">
        <w:rPr>
          <w:rStyle w:val="Style13ptBold"/>
          <w:rFonts w:asciiTheme="minorHAnsi" w:hAnsiTheme="minorHAnsi" w:cstheme="minorHAnsi"/>
          <w:sz w:val="20"/>
          <w:szCs w:val="20"/>
        </w:rPr>
        <w:t>In</w:t>
      </w:r>
      <w:proofErr w:type="gramEnd"/>
      <w:r w:rsidRPr="00841556">
        <w:rPr>
          <w:rStyle w:val="Style13ptBold"/>
          <w:rFonts w:asciiTheme="minorHAnsi" w:hAnsiTheme="minorHAnsi" w:cstheme="minorHAnsi"/>
          <w:sz w:val="20"/>
          <w:szCs w:val="20"/>
        </w:rPr>
        <w:t xml:space="preserve"> The UK, 12 April 2018. https://www.madintheuk.com/2018/12/sanitizing-academics-and-damaged-lives/ //WWDH]</w:t>
      </w:r>
    </w:p>
    <w:p w14:paraId="52E3AD1A" w14:textId="77777777" w:rsidR="00332BF6" w:rsidRDefault="00332BF6" w:rsidP="00332BF6">
      <w:pPr>
        <w:rPr>
          <w:rStyle w:val="Style13ptBold"/>
          <w:rFonts w:asciiTheme="minorHAnsi" w:hAnsiTheme="minorHAnsi" w:cstheme="minorHAnsi"/>
          <w:b w:val="0"/>
          <w:sz w:val="14"/>
          <w:szCs w:val="20"/>
        </w:rPr>
      </w:pPr>
      <w:r w:rsidRPr="00733BC2">
        <w:rPr>
          <w:rStyle w:val="Emphasis"/>
          <w:rFonts w:asciiTheme="minorHAnsi" w:hAnsiTheme="minorHAnsi" w:cstheme="minorHAnsi"/>
          <w:highlight w:val="cyan"/>
        </w:rPr>
        <w:t xml:space="preserve">Academics who sympathize with </w:t>
      </w:r>
      <w:proofErr w:type="spellStart"/>
      <w:r w:rsidRPr="00733BC2">
        <w:rPr>
          <w:rStyle w:val="Emphasis"/>
          <w:rFonts w:asciiTheme="minorHAnsi" w:hAnsiTheme="minorHAnsi" w:cstheme="minorHAnsi"/>
          <w:highlight w:val="cyan"/>
        </w:rPr>
        <w:t>paedophilia</w:t>
      </w:r>
      <w:proofErr w:type="spellEnd"/>
      <w:r w:rsidRPr="00733BC2">
        <w:rPr>
          <w:rStyle w:val="Emphasis"/>
          <w:rFonts w:asciiTheme="minorHAnsi" w:hAnsiTheme="minorHAnsi" w:cstheme="minorHAnsi"/>
          <w:highlight w:val="cyan"/>
        </w:rPr>
        <w:t xml:space="preserve"> constitute its </w:t>
      </w:r>
      <w:r w:rsidRPr="00841556">
        <w:rPr>
          <w:rStyle w:val="Emphasis"/>
          <w:rFonts w:asciiTheme="minorHAnsi" w:hAnsiTheme="minorHAnsi" w:cstheme="minorHAnsi"/>
        </w:rPr>
        <w:t xml:space="preserve">intellectual </w:t>
      </w:r>
      <w:r w:rsidRPr="00733BC2">
        <w:rPr>
          <w:rStyle w:val="Emphasis"/>
          <w:rFonts w:asciiTheme="minorHAnsi" w:hAnsiTheme="minorHAnsi" w:cstheme="minorHAnsi"/>
          <w:highlight w:val="cyan"/>
        </w:rPr>
        <w:t>public relations arm</w:t>
      </w:r>
      <w:r w:rsidRPr="00841556">
        <w:rPr>
          <w:rStyle w:val="Emphasis"/>
          <w:rFonts w:asciiTheme="minorHAnsi" w:hAnsiTheme="minorHAnsi" w:cstheme="minorHAnsi"/>
        </w:rPr>
        <w:t xml:space="preserve">. Their role is </w:t>
      </w:r>
      <w:r w:rsidRPr="00733BC2">
        <w:rPr>
          <w:rStyle w:val="Emphasis"/>
          <w:rFonts w:asciiTheme="minorHAnsi" w:hAnsiTheme="minorHAnsi" w:cstheme="minorHAnsi"/>
          <w:highlight w:val="cyan"/>
        </w:rPr>
        <w:t>to make child-adult sex presentable</w:t>
      </w:r>
      <w:r w:rsidRPr="00841556">
        <w:rPr>
          <w:rStyle w:val="Style13ptBold"/>
          <w:rFonts w:asciiTheme="minorHAnsi" w:hAnsiTheme="minorHAnsi" w:cstheme="minorHAnsi"/>
          <w:sz w:val="14"/>
          <w:szCs w:val="20"/>
        </w:rPr>
        <w:t xml:space="preserve">, more acceptable to the public, fit for polite society, sugar-coated, glossed with a scholarly veneer, sanitized. Snapshots of </w:t>
      </w:r>
      <w:r w:rsidRPr="00733BC2">
        <w:rPr>
          <w:rStyle w:val="Emphasis"/>
          <w:rFonts w:asciiTheme="minorHAnsi" w:hAnsiTheme="minorHAnsi" w:cstheme="minorHAnsi"/>
          <w:highlight w:val="cyan"/>
        </w:rPr>
        <w:t>sanitizing</w:t>
      </w:r>
      <w:r w:rsidRPr="00733BC2">
        <w:rPr>
          <w:rStyle w:val="Style13ptBold"/>
          <w:rFonts w:asciiTheme="minorHAnsi" w:hAnsiTheme="minorHAnsi" w:cstheme="minorHAnsi"/>
          <w:sz w:val="14"/>
          <w:szCs w:val="20"/>
          <w:highlight w:val="cyan"/>
        </w:rPr>
        <w:t xml:space="preserve"> </w:t>
      </w:r>
      <w:r w:rsidRPr="00733BC2">
        <w:rPr>
          <w:rStyle w:val="Emphasis"/>
          <w:rFonts w:asciiTheme="minorHAnsi" w:hAnsiTheme="minorHAnsi" w:cstheme="minorHAnsi"/>
          <w:highlight w:val="cyan"/>
        </w:rPr>
        <w:t>academic activity</w:t>
      </w:r>
      <w:r w:rsidRPr="00733BC2">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from the last 40 years show how </w:t>
      </w:r>
      <w:proofErr w:type="gramStart"/>
      <w:r w:rsidRPr="00841556">
        <w:rPr>
          <w:rStyle w:val="Style13ptBold"/>
          <w:rFonts w:asciiTheme="minorHAnsi" w:hAnsiTheme="minorHAnsi" w:cstheme="minorHAnsi"/>
          <w:sz w:val="14"/>
          <w:szCs w:val="20"/>
        </w:rPr>
        <w:t>this seeps</w:t>
      </w:r>
      <w:proofErr w:type="gramEnd"/>
      <w:r w:rsidRPr="00841556">
        <w:rPr>
          <w:rStyle w:val="Style13ptBold"/>
          <w:rFonts w:asciiTheme="minorHAnsi" w:hAnsiTheme="minorHAnsi" w:cstheme="minorHAnsi"/>
          <w:sz w:val="14"/>
          <w:szCs w:val="20"/>
        </w:rPr>
        <w:t xml:space="preserve"> into and </w:t>
      </w:r>
      <w:r w:rsidRPr="00733BC2">
        <w:rPr>
          <w:rStyle w:val="Emphasis"/>
          <w:rFonts w:asciiTheme="minorHAnsi" w:hAnsiTheme="minorHAnsi" w:cstheme="minorHAnsi"/>
          <w:highlight w:val="cyan"/>
        </w:rPr>
        <w:t xml:space="preserve">contaminates public policy, education and practice </w:t>
      </w:r>
      <w:r w:rsidRPr="00841556">
        <w:rPr>
          <w:rStyle w:val="Emphasis"/>
          <w:rFonts w:asciiTheme="minorHAnsi" w:hAnsiTheme="minorHAnsi" w:cstheme="minorHAnsi"/>
        </w:rPr>
        <w:t>in insidious ways.</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This</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 xml:space="preserve">is done </w:t>
      </w:r>
      <w:r w:rsidRPr="00733BC2">
        <w:rPr>
          <w:rStyle w:val="Emphasis"/>
          <w:rFonts w:asciiTheme="minorHAnsi" w:hAnsiTheme="minorHAnsi" w:cstheme="minorHAnsi"/>
          <w:highlight w:val="cyan"/>
        </w:rPr>
        <w:t xml:space="preserve">via </w:t>
      </w:r>
      <w:r w:rsidRPr="00841556">
        <w:rPr>
          <w:rStyle w:val="Emphasis"/>
          <w:rFonts w:asciiTheme="minorHAnsi" w:hAnsiTheme="minorHAnsi" w:cstheme="minorHAnsi"/>
        </w:rPr>
        <w:t xml:space="preserve">the workings of </w:t>
      </w:r>
      <w:r w:rsidRPr="00733BC2">
        <w:rPr>
          <w:rStyle w:val="Emphasis"/>
          <w:rFonts w:asciiTheme="minorHAnsi" w:hAnsiTheme="minorHAnsi" w:cstheme="minorHAnsi"/>
          <w:highlight w:val="cyan"/>
        </w:rPr>
        <w:t>power, privilege</w:t>
      </w:r>
      <w:r w:rsidRPr="00841556">
        <w:rPr>
          <w:rStyle w:val="Emphasis"/>
          <w:rFonts w:asciiTheme="minorHAnsi" w:hAnsiTheme="minorHAnsi" w:cstheme="minorHAnsi"/>
        </w:rPr>
        <w:t xml:space="preserve">, perverse cronyism, </w:t>
      </w:r>
      <w:r w:rsidRPr="00733BC2">
        <w:rPr>
          <w:rStyle w:val="Emphasis"/>
          <w:rFonts w:asciiTheme="minorHAnsi" w:hAnsiTheme="minorHAnsi" w:cstheme="minorHAnsi"/>
          <w:highlight w:val="cyan"/>
        </w:rPr>
        <w:t>and</w:t>
      </w:r>
      <w:r w:rsidRPr="00841556">
        <w:rPr>
          <w:rStyle w:val="Style13ptBold"/>
          <w:rFonts w:asciiTheme="minorHAnsi" w:hAnsiTheme="minorHAnsi" w:cstheme="minorHAnsi"/>
          <w:sz w:val="14"/>
          <w:szCs w:val="20"/>
        </w:rPr>
        <w:t xml:space="preserve">, as Pilgrim (2018) argues, </w:t>
      </w:r>
      <w:r w:rsidRPr="00841556">
        <w:rPr>
          <w:rStyle w:val="Emphasis"/>
          <w:rFonts w:asciiTheme="minorHAnsi" w:hAnsiTheme="minorHAnsi" w:cstheme="minorHAnsi"/>
        </w:rPr>
        <w:t xml:space="preserve">as a result of widespread </w:t>
      </w:r>
      <w:r w:rsidRPr="00733BC2">
        <w:rPr>
          <w:rStyle w:val="Emphasis"/>
          <w:rFonts w:asciiTheme="minorHAnsi" w:hAnsiTheme="minorHAnsi" w:cstheme="minorHAnsi"/>
          <w:highlight w:val="cyan"/>
        </w:rPr>
        <w:t xml:space="preserve">moral </w:t>
      </w:r>
      <w:r w:rsidRPr="00841556">
        <w:rPr>
          <w:rStyle w:val="Emphasis"/>
          <w:rFonts w:asciiTheme="minorHAnsi" w:hAnsiTheme="minorHAnsi" w:cstheme="minorHAnsi"/>
        </w:rPr>
        <w:t xml:space="preserve">stupor and </w:t>
      </w:r>
      <w:r w:rsidRPr="00733BC2">
        <w:rPr>
          <w:rStyle w:val="Emphasis"/>
          <w:rFonts w:asciiTheme="minorHAnsi" w:hAnsiTheme="minorHAnsi" w:cstheme="minorHAnsi"/>
          <w:highlight w:val="cyan"/>
        </w:rPr>
        <w:t xml:space="preserve">denial. </w:t>
      </w:r>
      <w:r w:rsidRPr="00841556">
        <w:rPr>
          <w:rStyle w:val="Style13ptBold"/>
          <w:rFonts w:asciiTheme="minorHAnsi" w:hAnsiTheme="minorHAnsi" w:cstheme="minorHAnsi"/>
          <w:sz w:val="14"/>
          <w:szCs w:val="20"/>
        </w:rPr>
        <w:t xml:space="preserve">It’s astonishing that this happens in the face of the psychological and development features of complex post-trauma which are often a consequence of child sexual abuse. By pathologizing adult survivors, often with the ‘Borderline Personality Disorder’ (BPD) tag, mainstream psychiatric business-as-usual plays out its role in suppressing the truth about the consequences of </w:t>
      </w:r>
      <w:proofErr w:type="spellStart"/>
      <w:r w:rsidRPr="00841556">
        <w:rPr>
          <w:rStyle w:val="Style13ptBold"/>
          <w:rFonts w:asciiTheme="minorHAnsi" w:hAnsiTheme="minorHAnsi" w:cstheme="minorHAnsi"/>
          <w:sz w:val="14"/>
          <w:szCs w:val="20"/>
        </w:rPr>
        <w:t>paedophilia</w:t>
      </w:r>
      <w:proofErr w:type="spellEnd"/>
      <w:r w:rsidRPr="00841556">
        <w:rPr>
          <w:rStyle w:val="Style13ptBold"/>
          <w:rFonts w:asciiTheme="minorHAnsi" w:hAnsiTheme="minorHAnsi" w:cstheme="minorHAnsi"/>
          <w:sz w:val="14"/>
          <w:szCs w:val="20"/>
        </w:rPr>
        <w:t xml:space="preserve"> among adult survivors. Pilgrim (2018) reminds us that </w:t>
      </w:r>
      <w:r w:rsidRPr="00841556">
        <w:rPr>
          <w:rStyle w:val="Emphasis"/>
          <w:rFonts w:asciiTheme="minorHAnsi" w:hAnsiTheme="minorHAnsi" w:cstheme="minorHAnsi"/>
        </w:rPr>
        <w:t>care and mutuality are core ethical features of all sexual practices</w:t>
      </w:r>
      <w:r w:rsidRPr="00841556">
        <w:rPr>
          <w:rStyle w:val="Style13ptBold"/>
          <w:rFonts w:asciiTheme="minorHAnsi" w:hAnsiTheme="minorHAnsi" w:cstheme="minorHAnsi"/>
          <w:sz w:val="14"/>
          <w:szCs w:val="20"/>
        </w:rPr>
        <w:t xml:space="preserve">. As someone who was for many years associated with cognitive therapy, I’m interested in ‘cognitive, or </w:t>
      </w:r>
      <w:r w:rsidRPr="00841556">
        <w:rPr>
          <w:rStyle w:val="Emphasis"/>
          <w:rFonts w:asciiTheme="minorHAnsi" w:hAnsiTheme="minorHAnsi" w:cstheme="minorHAnsi"/>
        </w:rPr>
        <w:t>thought distortions’</w:t>
      </w:r>
      <w:r w:rsidRPr="00841556">
        <w:rPr>
          <w:rStyle w:val="Style13ptBold"/>
          <w:rFonts w:asciiTheme="minorHAnsi" w:hAnsiTheme="minorHAnsi" w:cstheme="minorHAnsi"/>
          <w:sz w:val="14"/>
          <w:szCs w:val="20"/>
        </w:rPr>
        <w:t xml:space="preserve">, which </w:t>
      </w:r>
      <w:r w:rsidRPr="00841556">
        <w:rPr>
          <w:rStyle w:val="Emphasis"/>
          <w:rFonts w:asciiTheme="minorHAnsi" w:hAnsiTheme="minorHAnsi" w:cstheme="minorHAnsi"/>
        </w:rPr>
        <w:t xml:space="preserve">are used by people in </w:t>
      </w:r>
      <w:proofErr w:type="spellStart"/>
      <w:r w:rsidRPr="00841556">
        <w:rPr>
          <w:rStyle w:val="Emphasis"/>
          <w:rFonts w:asciiTheme="minorHAnsi" w:hAnsiTheme="minorHAnsi" w:cstheme="minorHAnsi"/>
        </w:rPr>
        <w:t>rationalising</w:t>
      </w:r>
      <w:proofErr w:type="spellEnd"/>
      <w:r w:rsidRPr="00841556">
        <w:rPr>
          <w:rStyle w:val="Emphasis"/>
          <w:rFonts w:asciiTheme="minorHAnsi" w:hAnsiTheme="minorHAnsi" w:cstheme="minorHAnsi"/>
        </w:rPr>
        <w:t xml:space="preserve"> their </w:t>
      </w:r>
      <w:proofErr w:type="spellStart"/>
      <w:r w:rsidRPr="00841556">
        <w:rPr>
          <w:rStyle w:val="Emphasis"/>
          <w:rFonts w:asciiTheme="minorHAnsi" w:hAnsiTheme="minorHAnsi" w:cstheme="minorHAnsi"/>
        </w:rPr>
        <w:t>behaviour</w:t>
      </w:r>
      <w:proofErr w:type="spellEnd"/>
      <w:r w:rsidRPr="00841556">
        <w:rPr>
          <w:rStyle w:val="Emphasis"/>
          <w:rFonts w:asciiTheme="minorHAnsi" w:hAnsiTheme="minorHAnsi" w:cstheme="minorHAnsi"/>
        </w:rPr>
        <w:t xml:space="preserve"> in self-serving ways. </w:t>
      </w:r>
      <w:r w:rsidRPr="00733BC2">
        <w:rPr>
          <w:rStyle w:val="Emphasis"/>
          <w:rFonts w:asciiTheme="minorHAnsi" w:hAnsiTheme="minorHAnsi" w:cstheme="minorHAnsi"/>
          <w:highlight w:val="cyan"/>
        </w:rPr>
        <w:t xml:space="preserve">We know from </w:t>
      </w:r>
      <w:r w:rsidRPr="00841556">
        <w:rPr>
          <w:rStyle w:val="Style13ptBold"/>
          <w:rFonts w:asciiTheme="minorHAnsi" w:hAnsiTheme="minorHAnsi" w:cstheme="minorHAnsi"/>
          <w:sz w:val="14"/>
          <w:szCs w:val="20"/>
        </w:rPr>
        <w:t xml:space="preserve">Pilgrim and many other writers, </w:t>
      </w:r>
      <w:r w:rsidRPr="00841556">
        <w:rPr>
          <w:rStyle w:val="Emphasis"/>
          <w:rFonts w:asciiTheme="minorHAnsi" w:hAnsiTheme="minorHAnsi" w:cstheme="minorHAnsi"/>
        </w:rPr>
        <w:t>researchers and practitioners abou</w:t>
      </w:r>
      <w:r w:rsidRPr="00733BC2">
        <w:rPr>
          <w:rStyle w:val="Emphasis"/>
          <w:rFonts w:asciiTheme="minorHAnsi" w:hAnsiTheme="minorHAnsi" w:cstheme="minorHAnsi"/>
          <w:highlight w:val="cyan"/>
        </w:rPr>
        <w:t xml:space="preserve">t the </w:t>
      </w:r>
      <w:proofErr w:type="spellStart"/>
      <w:r w:rsidRPr="00733BC2">
        <w:rPr>
          <w:rStyle w:val="Emphasis"/>
          <w:rFonts w:asciiTheme="minorHAnsi" w:hAnsiTheme="minorHAnsi" w:cstheme="minorHAnsi"/>
          <w:highlight w:val="cyan"/>
        </w:rPr>
        <w:t>rationalisations</w:t>
      </w:r>
      <w:proofErr w:type="spellEnd"/>
      <w:r w:rsidRPr="00733BC2">
        <w:rPr>
          <w:rStyle w:val="Emphasis"/>
          <w:rFonts w:asciiTheme="minorHAnsi" w:hAnsiTheme="minorHAnsi" w:cstheme="minorHAnsi"/>
          <w:highlight w:val="cyan"/>
        </w:rPr>
        <w:t xml:space="preserve"> of perpetrators of child sexual abuse and exploitation.</w:t>
      </w:r>
      <w:r w:rsidRPr="00733BC2">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They include: Children are not victims but willing participants; They want it; They enjoy it; It’s about friendship; It’s about love; It helps children develop and mature. According to Pilgrim (2018), the ‘heyday’ period of </w:t>
      </w:r>
      <w:r w:rsidRPr="00733BC2">
        <w:rPr>
          <w:rStyle w:val="Emphasis"/>
          <w:rFonts w:asciiTheme="minorHAnsi" w:hAnsiTheme="minorHAnsi" w:cstheme="minorHAnsi"/>
          <w:highlight w:val="cyan"/>
        </w:rPr>
        <w:t xml:space="preserve">academic </w:t>
      </w:r>
      <w:r w:rsidRPr="00841556">
        <w:rPr>
          <w:rStyle w:val="Emphasis"/>
          <w:rFonts w:asciiTheme="minorHAnsi" w:hAnsiTheme="minorHAnsi" w:cstheme="minorHAnsi"/>
        </w:rPr>
        <w:t xml:space="preserve">versions of such </w:t>
      </w:r>
      <w:proofErr w:type="spellStart"/>
      <w:r w:rsidRPr="00733BC2">
        <w:rPr>
          <w:rStyle w:val="Emphasis"/>
          <w:rFonts w:asciiTheme="minorHAnsi" w:hAnsiTheme="minorHAnsi" w:cstheme="minorHAnsi"/>
          <w:highlight w:val="cyan"/>
        </w:rPr>
        <w:t>rationalisations</w:t>
      </w:r>
      <w:proofErr w:type="spellEnd"/>
      <w:r w:rsidRPr="00733BC2">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was the 1970s. 1977 was the year of an unsuccessful lobby by French intellectuals to defend intergenerational sex. Included among these were the otherwise well-respected philosophers Jean-Paul Sartre, Simone de Beauvoir, </w:t>
      </w:r>
      <w:proofErr w:type="spellStart"/>
      <w:r w:rsidRPr="00841556">
        <w:rPr>
          <w:rStyle w:val="Style13ptBold"/>
          <w:rFonts w:asciiTheme="minorHAnsi" w:hAnsiTheme="minorHAnsi" w:cstheme="minorHAnsi"/>
          <w:sz w:val="14"/>
          <w:szCs w:val="20"/>
        </w:rPr>
        <w:t>Jaques</w:t>
      </w:r>
      <w:proofErr w:type="spellEnd"/>
      <w:r w:rsidRPr="00841556">
        <w:rPr>
          <w:rStyle w:val="Style13ptBold"/>
          <w:rFonts w:asciiTheme="minorHAnsi" w:hAnsiTheme="minorHAnsi" w:cstheme="minorHAnsi"/>
          <w:sz w:val="14"/>
          <w:szCs w:val="20"/>
        </w:rPr>
        <w:t xml:space="preserve"> Derrida, Roland Barthes and Michel Foucault. These figures </w:t>
      </w:r>
      <w:r w:rsidRPr="00733BC2">
        <w:rPr>
          <w:rStyle w:val="Emphasis"/>
          <w:rFonts w:asciiTheme="minorHAnsi" w:hAnsiTheme="minorHAnsi" w:cstheme="minorHAnsi"/>
          <w:highlight w:val="cyan"/>
        </w:rPr>
        <w:t>were</w:t>
      </w:r>
      <w:r w:rsidRPr="00733BC2">
        <w:rPr>
          <w:rStyle w:val="Style13ptBold"/>
          <w:rFonts w:asciiTheme="minorHAnsi" w:hAnsiTheme="minorHAnsi" w:cstheme="minorHAnsi"/>
          <w:sz w:val="14"/>
          <w:szCs w:val="20"/>
          <w:highlight w:val="cyan"/>
        </w:rPr>
        <w:t xml:space="preserve"> </w:t>
      </w:r>
      <w:r w:rsidRPr="00733BC2">
        <w:rPr>
          <w:rStyle w:val="Emphasis"/>
          <w:rFonts w:asciiTheme="minorHAnsi" w:hAnsiTheme="minorHAnsi" w:cstheme="minorHAnsi"/>
          <w:highlight w:val="cyan"/>
        </w:rPr>
        <w:t xml:space="preserve">at the forefront </w:t>
      </w:r>
      <w:r w:rsidRPr="00841556">
        <w:rPr>
          <w:rStyle w:val="Emphasis"/>
          <w:rFonts w:asciiTheme="minorHAnsi" w:hAnsiTheme="minorHAnsi" w:cstheme="minorHAnsi"/>
        </w:rPr>
        <w:t xml:space="preserve">of the use of academic authority </w:t>
      </w:r>
      <w:r w:rsidRPr="00733BC2">
        <w:rPr>
          <w:rStyle w:val="Emphasis"/>
          <w:rFonts w:asciiTheme="minorHAnsi" w:hAnsiTheme="minorHAnsi" w:cstheme="minorHAnsi"/>
          <w:highlight w:val="cyan"/>
        </w:rPr>
        <w:t xml:space="preserve">to lobby governments to </w:t>
      </w:r>
      <w:proofErr w:type="spellStart"/>
      <w:r w:rsidRPr="00841556">
        <w:rPr>
          <w:rStyle w:val="Emphasis"/>
          <w:rFonts w:asciiTheme="minorHAnsi" w:hAnsiTheme="minorHAnsi" w:cstheme="minorHAnsi"/>
        </w:rPr>
        <w:t>liberalise</w:t>
      </w:r>
      <w:proofErr w:type="spellEnd"/>
      <w:r w:rsidRPr="00841556">
        <w:rPr>
          <w:rStyle w:val="Emphasis"/>
          <w:rFonts w:asciiTheme="minorHAnsi" w:hAnsiTheme="minorHAnsi" w:cstheme="minorHAnsi"/>
        </w:rPr>
        <w:t xml:space="preserve"> and </w:t>
      </w:r>
      <w:proofErr w:type="spellStart"/>
      <w:r w:rsidRPr="00733BC2">
        <w:rPr>
          <w:rStyle w:val="Emphasis"/>
          <w:rFonts w:asciiTheme="minorHAnsi" w:hAnsiTheme="minorHAnsi" w:cstheme="minorHAnsi"/>
          <w:highlight w:val="cyan"/>
        </w:rPr>
        <w:t>decriminalise</w:t>
      </w:r>
      <w:proofErr w:type="spellEnd"/>
      <w:r w:rsidRPr="00733BC2">
        <w:rPr>
          <w:rStyle w:val="Emphasis"/>
          <w:rFonts w:asciiTheme="minorHAnsi" w:hAnsiTheme="minorHAnsi" w:cstheme="minorHAnsi"/>
          <w:highlight w:val="cyan"/>
        </w:rPr>
        <w:t xml:space="preserve"> adult-child sexual contact. </w:t>
      </w:r>
      <w:r w:rsidRPr="00841556">
        <w:rPr>
          <w:rStyle w:val="Style13ptBold"/>
          <w:rFonts w:asciiTheme="minorHAnsi" w:hAnsiTheme="minorHAnsi" w:cstheme="minorHAnsi"/>
          <w:sz w:val="14"/>
          <w:szCs w:val="20"/>
        </w:rPr>
        <w:t xml:space="preserve">In 1978, Foucault took part in a France-Culture broadcast with two other gay theorists, </w:t>
      </w:r>
      <w:proofErr w:type="spellStart"/>
      <w:r w:rsidRPr="00841556">
        <w:rPr>
          <w:rStyle w:val="Style13ptBold"/>
          <w:rFonts w:asciiTheme="minorHAnsi" w:hAnsiTheme="minorHAnsi" w:cstheme="minorHAnsi"/>
          <w:sz w:val="14"/>
          <w:szCs w:val="20"/>
        </w:rPr>
        <w:t>Hocquengham</w:t>
      </w:r>
      <w:proofErr w:type="spellEnd"/>
      <w:r w:rsidRPr="00841556">
        <w:rPr>
          <w:rStyle w:val="Style13ptBold"/>
          <w:rFonts w:asciiTheme="minorHAnsi" w:hAnsiTheme="minorHAnsi" w:cstheme="minorHAnsi"/>
          <w:sz w:val="14"/>
          <w:szCs w:val="20"/>
        </w:rPr>
        <w:t xml:space="preserve"> and </w:t>
      </w:r>
      <w:proofErr w:type="spellStart"/>
      <w:r w:rsidRPr="00841556">
        <w:rPr>
          <w:rStyle w:val="Style13ptBold"/>
          <w:rFonts w:asciiTheme="minorHAnsi" w:hAnsiTheme="minorHAnsi" w:cstheme="minorHAnsi"/>
          <w:sz w:val="14"/>
          <w:szCs w:val="20"/>
        </w:rPr>
        <w:t>Danet</w:t>
      </w:r>
      <w:proofErr w:type="spellEnd"/>
      <w:r w:rsidRPr="00841556">
        <w:rPr>
          <w:rStyle w:val="Style13ptBold"/>
          <w:rFonts w:asciiTheme="minorHAnsi" w:hAnsiTheme="minorHAnsi" w:cstheme="minorHAnsi"/>
          <w:sz w:val="14"/>
          <w:szCs w:val="20"/>
        </w:rPr>
        <w:t xml:space="preserve">, to discuss the legal aspects of sex between adults and children. </w:t>
      </w:r>
      <w:r w:rsidRPr="00841556">
        <w:rPr>
          <w:rStyle w:val="Emphasis"/>
          <w:rFonts w:asciiTheme="minorHAnsi" w:hAnsiTheme="minorHAnsi" w:cstheme="minorHAnsi"/>
        </w:rPr>
        <w:t>They</w:t>
      </w:r>
      <w:r w:rsidRPr="00841556">
        <w:rPr>
          <w:rStyle w:val="Style13ptBold"/>
          <w:rFonts w:asciiTheme="minorHAnsi" w:hAnsiTheme="minorHAnsi" w:cstheme="minorHAnsi"/>
          <w:sz w:val="14"/>
          <w:szCs w:val="20"/>
        </w:rPr>
        <w:t xml:space="preserve"> wanted a repeal of the law preventing this because they took the view that in a liberal (they really meant libertarian) society, sexual preferences generally should not be the business of the law. Foucault, </w:t>
      </w:r>
      <w:proofErr w:type="spellStart"/>
      <w:r w:rsidRPr="00841556">
        <w:rPr>
          <w:rStyle w:val="Style13ptBold"/>
          <w:rFonts w:asciiTheme="minorHAnsi" w:hAnsiTheme="minorHAnsi" w:cstheme="minorHAnsi"/>
          <w:sz w:val="14"/>
          <w:szCs w:val="20"/>
        </w:rPr>
        <w:t>Hocquengham</w:t>
      </w:r>
      <w:proofErr w:type="spellEnd"/>
      <w:r w:rsidRPr="00841556">
        <w:rPr>
          <w:rStyle w:val="Style13ptBold"/>
          <w:rFonts w:asciiTheme="minorHAnsi" w:hAnsiTheme="minorHAnsi" w:cstheme="minorHAnsi"/>
          <w:sz w:val="14"/>
          <w:szCs w:val="20"/>
        </w:rPr>
        <w:t xml:space="preserve"> and </w:t>
      </w:r>
      <w:proofErr w:type="spellStart"/>
      <w:r w:rsidRPr="00841556">
        <w:rPr>
          <w:rStyle w:val="Style13ptBold"/>
          <w:rFonts w:asciiTheme="minorHAnsi" w:hAnsiTheme="minorHAnsi" w:cstheme="minorHAnsi"/>
          <w:sz w:val="14"/>
          <w:szCs w:val="20"/>
        </w:rPr>
        <w:t>Danet</w:t>
      </w:r>
      <w:proofErr w:type="spellEnd"/>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made</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the</w:t>
      </w:r>
      <w:r w:rsidRPr="00841556">
        <w:rPr>
          <w:rStyle w:val="Style13ptBold"/>
          <w:rFonts w:asciiTheme="minorHAnsi" w:hAnsiTheme="minorHAnsi" w:cstheme="minorHAnsi"/>
          <w:sz w:val="14"/>
          <w:szCs w:val="20"/>
        </w:rPr>
        <w:t xml:space="preserve"> following </w:t>
      </w:r>
      <w:r w:rsidRPr="00841556">
        <w:rPr>
          <w:rStyle w:val="Emphasis"/>
          <w:rFonts w:asciiTheme="minorHAnsi" w:hAnsiTheme="minorHAnsi" w:cstheme="minorHAnsi"/>
        </w:rPr>
        <w:t>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w:t>
      </w:r>
      <w:proofErr w:type="spellStart"/>
      <w:r w:rsidRPr="00841556">
        <w:rPr>
          <w:rStyle w:val="Emphasis"/>
          <w:rFonts w:asciiTheme="minorHAnsi" w:hAnsiTheme="minorHAnsi" w:cstheme="minorHAnsi"/>
        </w:rPr>
        <w:t>paedophile</w:t>
      </w:r>
      <w:proofErr w:type="spellEnd"/>
      <w:r w:rsidRPr="00841556">
        <w:rPr>
          <w:rStyle w:val="Emphasis"/>
          <w:rFonts w:asciiTheme="minorHAnsi" w:hAnsiTheme="minorHAnsi" w:cstheme="minorHAnsi"/>
        </w:rPr>
        <w:t xml:space="preserv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w:t>
      </w:r>
      <w:proofErr w:type="spellStart"/>
      <w:r w:rsidRPr="00841556">
        <w:rPr>
          <w:rStyle w:val="Emphasis"/>
          <w:rFonts w:asciiTheme="minorHAnsi" w:hAnsiTheme="minorHAnsi" w:cstheme="minorHAnsi"/>
        </w:rPr>
        <w:t>paedophilia</w:t>
      </w:r>
      <w:proofErr w:type="spellEnd"/>
      <w:r w:rsidRPr="00841556">
        <w:rPr>
          <w:rStyle w:val="Emphasis"/>
          <w:rFonts w:asciiTheme="minorHAnsi" w:hAnsiTheme="minorHAnsi" w:cstheme="minorHAnsi"/>
        </w:rPr>
        <w:t xml:space="preserve"> to be a crime; and that consent should be a private contractual matter between the adult and the child. </w:t>
      </w:r>
      <w:r w:rsidRPr="00841556">
        <w:rPr>
          <w:rStyle w:val="Style13ptBold"/>
          <w:rFonts w:asciiTheme="minorHAnsi" w:hAnsiTheme="minorHAnsi" w:cstheme="minorHAnsi"/>
          <w:sz w:val="14"/>
          <w:szCs w:val="20"/>
        </w:rPr>
        <w:t xml:space="preserve">Fast forward to 1981. </w:t>
      </w:r>
      <w:r w:rsidRPr="00841556">
        <w:rPr>
          <w:rStyle w:val="Emphasis"/>
          <w:rFonts w:asciiTheme="minorHAnsi" w:hAnsiTheme="minorHAnsi" w:cstheme="minorHAnsi"/>
          <w:sz w:val="14"/>
          <w:szCs w:val="14"/>
        </w:rPr>
        <w:t xml:space="preserve">The </w:t>
      </w:r>
      <w:proofErr w:type="spellStart"/>
      <w:r w:rsidRPr="00841556">
        <w:rPr>
          <w:rStyle w:val="Emphasis"/>
          <w:rFonts w:asciiTheme="minorHAnsi" w:hAnsiTheme="minorHAnsi" w:cstheme="minorHAnsi"/>
          <w:sz w:val="14"/>
          <w:szCs w:val="14"/>
        </w:rPr>
        <w:t>Paedophile</w:t>
      </w:r>
      <w:proofErr w:type="spellEnd"/>
      <w:r w:rsidRPr="00841556">
        <w:rPr>
          <w:rStyle w:val="Emphasis"/>
          <w:rFonts w:asciiTheme="minorHAnsi" w:hAnsiTheme="minorHAnsi" w:cstheme="minorHAnsi"/>
          <w:sz w:val="14"/>
          <w:szCs w:val="14"/>
        </w:rPr>
        <w:t xml:space="preserve"> Information</w:t>
      </w:r>
      <w:r w:rsidRPr="00841556">
        <w:rPr>
          <w:rStyle w:val="Style13ptBold"/>
          <w:rFonts w:asciiTheme="minorHAnsi" w:hAnsiTheme="minorHAnsi" w:cstheme="minorHAnsi"/>
          <w:sz w:val="14"/>
          <w:szCs w:val="14"/>
        </w:rPr>
        <w:t xml:space="preserve"> </w:t>
      </w:r>
      <w:r w:rsidRPr="00841556">
        <w:rPr>
          <w:rStyle w:val="Style13ptBold"/>
          <w:rFonts w:asciiTheme="minorHAnsi" w:hAnsiTheme="minorHAnsi" w:cstheme="minorHAnsi"/>
          <w:sz w:val="14"/>
          <w:szCs w:val="20"/>
        </w:rPr>
        <w:t xml:space="preserve">Exchange (PIE) has been active for seven years. This </w:t>
      </w:r>
      <w:r w:rsidRPr="00841556">
        <w:rPr>
          <w:rStyle w:val="Emphasis"/>
          <w:rFonts w:asciiTheme="minorHAnsi" w:hAnsiTheme="minorHAnsi" w:cstheme="minorHAnsi"/>
          <w:sz w:val="14"/>
          <w:szCs w:val="14"/>
        </w:rPr>
        <w:t>was a pro-</w:t>
      </w:r>
      <w:proofErr w:type="spellStart"/>
      <w:r w:rsidRPr="00841556">
        <w:rPr>
          <w:rStyle w:val="Emphasis"/>
          <w:rFonts w:asciiTheme="minorHAnsi" w:hAnsiTheme="minorHAnsi" w:cstheme="minorHAnsi"/>
          <w:sz w:val="14"/>
          <w:szCs w:val="14"/>
        </w:rPr>
        <w:t>paedophile</w:t>
      </w:r>
      <w:proofErr w:type="spellEnd"/>
      <w:r w:rsidRPr="00841556">
        <w:rPr>
          <w:rStyle w:val="Emphasis"/>
          <w:rFonts w:asciiTheme="minorHAnsi" w:hAnsiTheme="minorHAnsi" w:cstheme="minorHAnsi"/>
          <w:sz w:val="14"/>
          <w:szCs w:val="14"/>
        </w:rPr>
        <w:t xml:space="preserve"> activist group</w:t>
      </w:r>
      <w:r w:rsidRPr="00841556">
        <w:rPr>
          <w:rStyle w:val="Style13ptBold"/>
          <w:rFonts w:asciiTheme="minorHAnsi" w:hAnsiTheme="minorHAnsi" w:cstheme="minorHAnsi"/>
          <w:sz w:val="14"/>
          <w:szCs w:val="20"/>
        </w:rPr>
        <w:t xml:space="preserve">, founded in the UK in 1974 and officially disbanded in 1984. The group, an international </w:t>
      </w:r>
      <w:proofErr w:type="spellStart"/>
      <w:r w:rsidRPr="00841556">
        <w:rPr>
          <w:rStyle w:val="Style13ptBold"/>
          <w:rFonts w:asciiTheme="minorHAnsi" w:hAnsiTheme="minorHAnsi" w:cstheme="minorHAnsi"/>
          <w:sz w:val="14"/>
          <w:szCs w:val="20"/>
        </w:rPr>
        <w:t>organisation</w:t>
      </w:r>
      <w:proofErr w:type="spellEnd"/>
      <w:r w:rsidRPr="00841556">
        <w:rPr>
          <w:rStyle w:val="Style13ptBold"/>
          <w:rFonts w:asciiTheme="minorHAnsi" w:hAnsiTheme="minorHAnsi" w:cstheme="minorHAnsi"/>
          <w:sz w:val="14"/>
          <w:szCs w:val="20"/>
        </w:rPr>
        <w:t xml:space="preserve"> of people who traded in obscene material, campaigned for the abolition of the age of consent. </w:t>
      </w:r>
      <w:r w:rsidRPr="00841556">
        <w:rPr>
          <w:rStyle w:val="Emphasis"/>
          <w:rFonts w:asciiTheme="minorHAnsi" w:hAnsiTheme="minorHAnsi" w:cstheme="minorHAnsi"/>
          <w:sz w:val="14"/>
          <w:szCs w:val="14"/>
        </w:rPr>
        <w:t>Dr Brian Taylor</w:t>
      </w:r>
      <w:r w:rsidRPr="00841556">
        <w:rPr>
          <w:rStyle w:val="Style13ptBold"/>
          <w:rFonts w:asciiTheme="minorHAnsi" w:hAnsiTheme="minorHAnsi" w:cstheme="minorHAnsi"/>
          <w:sz w:val="14"/>
          <w:szCs w:val="20"/>
        </w:rPr>
        <w:t xml:space="preserve">, the research director and member of PIE, and sociology lecturer at the University of Sussex produced the controversial book Perspectives on </w:t>
      </w:r>
      <w:proofErr w:type="spellStart"/>
      <w:r w:rsidRPr="00841556">
        <w:rPr>
          <w:rStyle w:val="Style13ptBold"/>
          <w:rFonts w:asciiTheme="minorHAnsi" w:hAnsiTheme="minorHAnsi" w:cstheme="minorHAnsi"/>
          <w:sz w:val="14"/>
          <w:szCs w:val="20"/>
        </w:rPr>
        <w:t>Paedophilia</w:t>
      </w:r>
      <w:proofErr w:type="spellEnd"/>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sz w:val="14"/>
          <w:szCs w:val="14"/>
        </w:rPr>
        <w:t xml:space="preserve">which had the aim of enlightening social workers and youth workers about the benefits of </w:t>
      </w:r>
      <w:proofErr w:type="spellStart"/>
      <w:r w:rsidRPr="00841556">
        <w:rPr>
          <w:rStyle w:val="Emphasis"/>
          <w:rFonts w:asciiTheme="minorHAnsi" w:hAnsiTheme="minorHAnsi" w:cstheme="minorHAnsi"/>
          <w:sz w:val="14"/>
          <w:szCs w:val="14"/>
        </w:rPr>
        <w:t>paedophilia</w:t>
      </w:r>
      <w:proofErr w:type="spellEnd"/>
      <w:r w:rsidRPr="00841556">
        <w:rPr>
          <w:rStyle w:val="Emphasis"/>
          <w:rFonts w:asciiTheme="minorHAnsi" w:hAnsiTheme="minorHAnsi" w:cstheme="minorHAnsi"/>
          <w:sz w:val="14"/>
          <w:szCs w:val="14"/>
        </w:rPr>
        <w:t>.</w:t>
      </w:r>
      <w:r w:rsidRPr="00841556">
        <w:rPr>
          <w:rStyle w:val="Style13ptBold"/>
          <w:rFonts w:asciiTheme="minorHAnsi" w:hAnsiTheme="minorHAnsi" w:cstheme="minorHAnsi"/>
          <w:sz w:val="14"/>
          <w:szCs w:val="20"/>
        </w:rPr>
        <w:t xml:space="preserve"> Taylor, who identified as gay, advocated ‘guilt-free pederasty’ (sexual relations between two males, one of whom is a minor). He argued that people generally are hostile to </w:t>
      </w:r>
      <w:proofErr w:type="spellStart"/>
      <w:r w:rsidRPr="00841556">
        <w:rPr>
          <w:rStyle w:val="Style13ptBold"/>
          <w:rFonts w:asciiTheme="minorHAnsi" w:hAnsiTheme="minorHAnsi" w:cstheme="minorHAnsi"/>
          <w:sz w:val="14"/>
          <w:szCs w:val="20"/>
        </w:rPr>
        <w:t>paedophilia</w:t>
      </w:r>
      <w:proofErr w:type="spellEnd"/>
      <w:r w:rsidRPr="00841556">
        <w:rPr>
          <w:rStyle w:val="Style13ptBold"/>
          <w:rFonts w:asciiTheme="minorHAnsi" w:hAnsiTheme="minorHAnsi" w:cstheme="minorHAnsi"/>
          <w:sz w:val="14"/>
          <w:szCs w:val="20"/>
        </w:rPr>
        <w:t xml:space="preserve"> only because they don’t understand it, and If they did wouldn’t be so against it. </w:t>
      </w:r>
      <w:proofErr w:type="gramStart"/>
      <w:r w:rsidRPr="00841556">
        <w:rPr>
          <w:rStyle w:val="Style13ptBold"/>
          <w:rFonts w:asciiTheme="minorHAnsi" w:hAnsiTheme="minorHAnsi" w:cstheme="minorHAnsi"/>
          <w:sz w:val="14"/>
          <w:szCs w:val="20"/>
        </w:rPr>
        <w:t>So</w:t>
      </w:r>
      <w:proofErr w:type="gramEnd"/>
      <w:r w:rsidRPr="00841556">
        <w:rPr>
          <w:rStyle w:val="Style13ptBold"/>
          <w:rFonts w:asciiTheme="minorHAnsi" w:hAnsiTheme="minorHAnsi" w:cstheme="minorHAnsi"/>
          <w:sz w:val="14"/>
          <w:szCs w:val="20"/>
        </w:rPr>
        <w:t xml:space="preserve"> it was simply a matter of clearing up prejudice and ignorance.</w:t>
      </w:r>
    </w:p>
    <w:p w14:paraId="156D676E" w14:textId="7CFBAF5A" w:rsidR="00332BF6" w:rsidRDefault="00332BF6" w:rsidP="00332BF6">
      <w:pPr>
        <w:pStyle w:val="Heading3"/>
      </w:pPr>
      <w:r>
        <w:t>4</w:t>
      </w:r>
    </w:p>
    <w:p w14:paraId="65F171B2" w14:textId="77777777" w:rsidR="00240D0E" w:rsidRPr="006A7682" w:rsidRDefault="00240D0E" w:rsidP="00240D0E">
      <w:pPr>
        <w:pStyle w:val="Heading4"/>
      </w:pPr>
      <w:r>
        <w:t>I negate: States ought to ban lethal autonomous weapons.</w:t>
      </w:r>
    </w:p>
    <w:p w14:paraId="7AA3A15D" w14:textId="77777777" w:rsidR="00240D0E" w:rsidRDefault="00240D0E" w:rsidP="00240D0E">
      <w:pPr>
        <w:pStyle w:val="Heading4"/>
        <w:rPr>
          <w:rFonts w:asciiTheme="minorHAnsi" w:hAnsiTheme="minorHAnsi" w:cstheme="minorHAnsi"/>
        </w:rPr>
      </w:pPr>
      <w:r>
        <w:rPr>
          <w:rFonts w:asciiTheme="minorHAnsi" w:hAnsiTheme="minorHAnsi" w:cstheme="minorHAnsi"/>
        </w:rPr>
        <w:t xml:space="preserve">Moral responsibility is the basis of ethics since calling any action good or bad presupposes that there is an agent culpable for bringing it </w:t>
      </w:r>
      <w:proofErr w:type="gramStart"/>
      <w:r>
        <w:rPr>
          <w:rFonts w:asciiTheme="minorHAnsi" w:hAnsiTheme="minorHAnsi" w:cstheme="minorHAnsi"/>
        </w:rPr>
        <w:t>about, and</w:t>
      </w:r>
      <w:proofErr w:type="gramEnd"/>
      <w:r>
        <w:rPr>
          <w:rFonts w:asciiTheme="minorHAnsi" w:hAnsiTheme="minorHAnsi" w:cstheme="minorHAnsi"/>
        </w:rPr>
        <w:t xml:space="preserve"> held culpable for that goodness or badness. This principle regulates who is capable of taking ethical actions, for example, we wouldn’t blame a landslide for murder but would blame a person. That negates.</w:t>
      </w:r>
    </w:p>
    <w:p w14:paraId="7272559B" w14:textId="77777777" w:rsidR="00240D0E" w:rsidRPr="00C66C4D" w:rsidRDefault="00240D0E" w:rsidP="00240D0E">
      <w:pPr>
        <w:pStyle w:val="Heading4"/>
        <w:rPr>
          <w:rFonts w:asciiTheme="minorHAnsi" w:hAnsiTheme="minorHAnsi" w:cstheme="minorHAnsi"/>
        </w:rPr>
      </w:pPr>
      <w:r w:rsidRPr="00C66C4D">
        <w:rPr>
          <w:rFonts w:asciiTheme="minorHAnsi" w:hAnsiTheme="minorHAnsi" w:cstheme="minorHAnsi"/>
        </w:rPr>
        <w:t xml:space="preserve">First, for an agent to be held responsible, that agent must be acting </w:t>
      </w:r>
      <w:r>
        <w:rPr>
          <w:rFonts w:asciiTheme="minorHAnsi" w:hAnsiTheme="minorHAnsi" w:cstheme="minorHAnsi"/>
        </w:rPr>
        <w:t>deliberately with a predefined intention</w:t>
      </w:r>
      <w:r w:rsidRPr="00C66C4D">
        <w:rPr>
          <w:rFonts w:asciiTheme="minorHAnsi" w:hAnsiTheme="minorHAnsi" w:cstheme="minorHAnsi"/>
        </w:rPr>
        <w:t>, as otherwise they would not have caused the action</w:t>
      </w:r>
      <w:r>
        <w:rPr>
          <w:rFonts w:asciiTheme="minorHAnsi" w:hAnsiTheme="minorHAnsi" w:cstheme="minorHAnsi"/>
        </w:rPr>
        <w:t>.</w:t>
      </w:r>
    </w:p>
    <w:p w14:paraId="274B2002" w14:textId="77777777" w:rsidR="00240D0E" w:rsidRDefault="00240D0E" w:rsidP="00240D0E">
      <w:pPr>
        <w:pStyle w:val="Heading4"/>
        <w:rPr>
          <w:rFonts w:asciiTheme="minorHAnsi" w:hAnsiTheme="minorHAnsi" w:cstheme="minorHAnsi"/>
        </w:rPr>
      </w:pPr>
      <w:r w:rsidRPr="00C66C4D">
        <w:rPr>
          <w:rFonts w:asciiTheme="minorHAnsi" w:hAnsiTheme="minorHAnsi" w:cstheme="minorHAnsi"/>
        </w:rPr>
        <w:t>Second, Free actions are only free actions if those actions have one or more logical and antecedent reasons behind them. Otherwise, they would be randomly chosen instead of caused by the agent.</w:t>
      </w:r>
    </w:p>
    <w:p w14:paraId="0817BA95" w14:textId="77777777" w:rsidR="00240D0E" w:rsidRPr="00491048" w:rsidRDefault="00240D0E" w:rsidP="00240D0E">
      <w:pPr>
        <w:pStyle w:val="Heading4"/>
      </w:pPr>
      <w:proofErr w:type="gramStart"/>
      <w:r>
        <w:t>Thus</w:t>
      </w:r>
      <w:proofErr w:type="gramEnd"/>
      <w:r>
        <w:t xml:space="preserve"> the standard is consistency with logical </w:t>
      </w:r>
      <w:proofErr w:type="spellStart"/>
      <w:r>
        <w:t>decisionmaking</w:t>
      </w:r>
      <w:proofErr w:type="spellEnd"/>
      <w:r>
        <w:t>.</w:t>
      </w:r>
    </w:p>
    <w:p w14:paraId="115D8F0B" w14:textId="77777777" w:rsidR="00240D0E" w:rsidRDefault="00240D0E" w:rsidP="00240D0E">
      <w:pPr>
        <w:pStyle w:val="Heading4"/>
        <w:rPr>
          <w:rFonts w:asciiTheme="minorHAnsi" w:hAnsiTheme="minorHAnsi" w:cstheme="minorHAnsi"/>
        </w:rPr>
      </w:pPr>
      <w:r w:rsidRPr="00C66C4D">
        <w:rPr>
          <w:rFonts w:asciiTheme="minorHAnsi" w:hAnsiTheme="minorHAnsi" w:cstheme="minorHAnsi"/>
        </w:rPr>
        <w:t xml:space="preserve">Third, human actions have no logical or </w:t>
      </w:r>
      <w:r>
        <w:rPr>
          <w:rFonts w:asciiTheme="minorHAnsi" w:hAnsiTheme="minorHAnsi" w:cstheme="minorHAnsi"/>
        </w:rPr>
        <w:t>antecedent</w:t>
      </w:r>
      <w:r w:rsidRPr="00C66C4D">
        <w:rPr>
          <w:rFonts w:asciiTheme="minorHAnsi" w:hAnsiTheme="minorHAnsi" w:cstheme="minorHAnsi"/>
        </w:rPr>
        <w:t xml:space="preserve"> reasons behind them</w:t>
      </w:r>
      <w:r>
        <w:rPr>
          <w:rFonts w:asciiTheme="minorHAnsi" w:hAnsiTheme="minorHAnsi" w:cstheme="minorHAnsi"/>
        </w:rPr>
        <w:t>.</w:t>
      </w:r>
    </w:p>
    <w:p w14:paraId="4D455337" w14:textId="77777777" w:rsidR="00240D0E" w:rsidRDefault="00240D0E" w:rsidP="00240D0E">
      <w:pPr>
        <w:pStyle w:val="Heading4"/>
      </w:pPr>
      <w:r>
        <w:t xml:space="preserve">A] </w:t>
      </w:r>
      <w:proofErr w:type="spellStart"/>
      <w:r>
        <w:t>Crossaply</w:t>
      </w:r>
      <w:proofErr w:type="spellEnd"/>
      <w:r>
        <w:t xml:space="preserve"> your Hardt evidence. It says that affect is an external force that effects human decisions by intruding into our stable subjectivity. The card literally says people “</w:t>
      </w:r>
      <w:r w:rsidRPr="00491048">
        <w:t>seldom have significant control over their decision-makin</w:t>
      </w:r>
      <w:r>
        <w:t>g”</w:t>
      </w:r>
    </w:p>
    <w:p w14:paraId="779643FD" w14:textId="77777777" w:rsidR="00240D0E" w:rsidRDefault="00240D0E" w:rsidP="00240D0E">
      <w:pPr>
        <w:pStyle w:val="Heading4"/>
      </w:pPr>
      <w:r>
        <w:t>B] Ethics: Human moral evaluations are contaminated by personal affective states, making them arbitrary and unfair.</w:t>
      </w:r>
    </w:p>
    <w:p w14:paraId="5ABB2709" w14:textId="77777777" w:rsidR="00240D0E" w:rsidRPr="00771C9D" w:rsidRDefault="00240D0E" w:rsidP="00240D0E">
      <w:pPr>
        <w:rPr>
          <w:sz w:val="14"/>
        </w:rPr>
      </w:pPr>
      <w:r w:rsidRPr="00771C9D">
        <w:rPr>
          <w:sz w:val="14"/>
        </w:rPr>
        <w:t xml:space="preserve">Scott </w:t>
      </w:r>
      <w:r w:rsidRPr="00771C9D">
        <w:rPr>
          <w:rStyle w:val="Style13ptBold"/>
        </w:rPr>
        <w:t>Jenkins</w:t>
      </w:r>
      <w:r w:rsidRPr="00771C9D">
        <w:rPr>
          <w:sz w:val="14"/>
        </w:rPr>
        <w:t xml:space="preserve">, Professor of Philosophy at University of Kansas, Nietzsche's Transformation of the Problem of Pessimism in Human, All Too Human, The Journal of Nietzsche Studies, Volume 50, Issue 2, Autumn </w:t>
      </w:r>
      <w:r w:rsidRPr="00771C9D">
        <w:rPr>
          <w:rStyle w:val="Style13ptBold"/>
        </w:rPr>
        <w:t>2019</w:t>
      </w:r>
      <w:r w:rsidRPr="00771C9D">
        <w:rPr>
          <w:sz w:val="14"/>
        </w:rPr>
        <w:t>, pp. 272-291 (Article), ///AHS PB</w:t>
      </w:r>
    </w:p>
    <w:p w14:paraId="58D57449" w14:textId="77777777" w:rsidR="00240D0E" w:rsidRDefault="00240D0E" w:rsidP="00240D0E">
      <w:pPr>
        <w:rPr>
          <w:sz w:val="14"/>
        </w:rPr>
      </w:pPr>
      <w:r w:rsidRPr="00D6620D">
        <w:rPr>
          <w:sz w:val="14"/>
        </w:rPr>
        <w:t xml:space="preserve">In his summary of </w:t>
      </w:r>
      <w:proofErr w:type="spellStart"/>
      <w:r w:rsidRPr="00D6620D">
        <w:rPr>
          <w:sz w:val="14"/>
        </w:rPr>
        <w:t>Dühring’s</w:t>
      </w:r>
      <w:proofErr w:type="spellEnd"/>
      <w:r w:rsidRPr="00D6620D">
        <w:rPr>
          <w:sz w:val="14"/>
        </w:rPr>
        <w:t xml:space="preserve"> introduction to The Value of Life, Nietzsche recognizes the importance of this claim about content and states that for </w:t>
      </w:r>
      <w:proofErr w:type="spellStart"/>
      <w:r w:rsidRPr="00D6620D">
        <w:rPr>
          <w:sz w:val="14"/>
        </w:rPr>
        <w:t>Dühring</w:t>
      </w:r>
      <w:proofErr w:type="spellEnd"/>
      <w:r w:rsidRPr="00D6620D">
        <w:rPr>
          <w:sz w:val="14"/>
        </w:rPr>
        <w:t>, “</w:t>
      </w:r>
      <w:r w:rsidRPr="00D6620D">
        <w:rPr>
          <w:rStyle w:val="Style13ptBold"/>
          <w:highlight w:val="yellow"/>
        </w:rPr>
        <w:t>no estimation of value</w:t>
      </w:r>
      <w:r w:rsidRPr="00D6620D">
        <w:rPr>
          <w:rStyle w:val="Style13ptBold"/>
        </w:rPr>
        <w:t xml:space="preserve"> [</w:t>
      </w:r>
      <w:proofErr w:type="spellStart"/>
      <w:r w:rsidRPr="00D6620D">
        <w:rPr>
          <w:rStyle w:val="Style13ptBold"/>
        </w:rPr>
        <w:t>Werthschätzung</w:t>
      </w:r>
      <w:proofErr w:type="spellEnd"/>
      <w:r w:rsidRPr="00D6620D">
        <w:rPr>
          <w:rStyle w:val="Style13ptBold"/>
        </w:rPr>
        <w:t xml:space="preserve">] </w:t>
      </w:r>
      <w:r w:rsidRPr="00D6620D">
        <w:rPr>
          <w:rStyle w:val="Style13ptBold"/>
          <w:highlight w:val="yellow"/>
        </w:rPr>
        <w:t>is pure knowledge</w:t>
      </w:r>
      <w:r w:rsidRPr="00D6620D">
        <w:rPr>
          <w:rStyle w:val="Style13ptBold"/>
        </w:rPr>
        <w:t>, all are affections of the mind</w:t>
      </w:r>
      <w:r w:rsidRPr="00D6620D">
        <w:rPr>
          <w:sz w:val="14"/>
        </w:rPr>
        <w:t xml:space="preserve"> [</w:t>
      </w:r>
      <w:proofErr w:type="spellStart"/>
      <w:r w:rsidRPr="00D6620D">
        <w:rPr>
          <w:sz w:val="14"/>
        </w:rPr>
        <w:t>Gemüths-Affektionen</w:t>
      </w:r>
      <w:proofErr w:type="spellEnd"/>
      <w:r w:rsidRPr="00D6620D">
        <w:rPr>
          <w:sz w:val="14"/>
        </w:rPr>
        <w:t>]” (KSA 8:9[1], p. 135). He continues, “A judgment of the value of life can never be pure knowledge. But I wish to add that it would be more correct to call all such judgments impure knowledge [</w:t>
      </w:r>
      <w:proofErr w:type="spellStart"/>
      <w:r w:rsidRPr="00D6620D">
        <w:rPr>
          <w:sz w:val="14"/>
        </w:rPr>
        <w:t>unreine</w:t>
      </w:r>
      <w:proofErr w:type="spellEnd"/>
      <w:r w:rsidRPr="00D6620D">
        <w:rPr>
          <w:sz w:val="14"/>
        </w:rPr>
        <w:t xml:space="preserve"> </w:t>
      </w:r>
      <w:proofErr w:type="spellStart"/>
      <w:r w:rsidRPr="00D6620D">
        <w:rPr>
          <w:sz w:val="14"/>
        </w:rPr>
        <w:t>Erkenntnisse</w:t>
      </w:r>
      <w:proofErr w:type="spellEnd"/>
      <w:r w:rsidRPr="00D6620D">
        <w:rPr>
          <w:sz w:val="14"/>
        </w:rPr>
        <w:t xml:space="preserve">]”—and the rest of a draft of HH 32 follows. For my purposes, two aspects of this impurity are worth emphasizing (in addition to the original claim concerning drive-based content). First, Nietzsche notes that </w:t>
      </w:r>
      <w:r w:rsidRPr="00D6620D">
        <w:rPr>
          <w:rStyle w:val="Style13ptBold"/>
          <w:highlight w:val="yellow"/>
        </w:rPr>
        <w:t>since we are “subject to moods and fluctuations”</w:t>
      </w:r>
      <w:r w:rsidRPr="00D6620D">
        <w:rPr>
          <w:rStyle w:val="Style13ptBold"/>
        </w:rPr>
        <w:t xml:space="preserve"> our drives are themselves in flux</w:t>
      </w:r>
      <w:r w:rsidRPr="00D6620D">
        <w:rPr>
          <w:sz w:val="14"/>
        </w:rPr>
        <w:t xml:space="preserve"> (HH 32). And second, </w:t>
      </w:r>
      <w:r w:rsidRPr="00D6620D">
        <w:rPr>
          <w:rStyle w:val="Style13ptBold"/>
        </w:rPr>
        <w:t xml:space="preserve">our knowledge of the object evaluated in a judgment of value “can never be complete” (HH 32). </w:t>
      </w:r>
      <w:proofErr w:type="gramStart"/>
      <w:r w:rsidRPr="00D6620D">
        <w:rPr>
          <w:rStyle w:val="Style13ptBold"/>
        </w:rPr>
        <w:t>Thus</w:t>
      </w:r>
      <w:proofErr w:type="gramEnd"/>
      <w:r w:rsidRPr="00D6620D">
        <w:rPr>
          <w:rStyle w:val="Style13ptBold"/>
        </w:rPr>
        <w:t xml:space="preserve"> </w:t>
      </w:r>
      <w:r w:rsidRPr="00D6620D">
        <w:rPr>
          <w:rStyle w:val="Style13ptBold"/>
          <w:highlight w:val="yellow"/>
        </w:rPr>
        <w:t>judgments of value express</w:t>
      </w:r>
      <w:r w:rsidRPr="00D6620D">
        <w:rPr>
          <w:rStyle w:val="Style13ptBold"/>
        </w:rPr>
        <w:t xml:space="preserve"> the relation between </w:t>
      </w:r>
      <w:r w:rsidRPr="00D6620D">
        <w:rPr>
          <w:rStyle w:val="Style13ptBold"/>
          <w:highlight w:val="yellow"/>
        </w:rPr>
        <w:t>our</w:t>
      </w:r>
      <w:r w:rsidRPr="00D6620D">
        <w:rPr>
          <w:rStyle w:val="Style13ptBold"/>
        </w:rPr>
        <w:t xml:space="preserve"> fluctuating conative-</w:t>
      </w:r>
      <w:r w:rsidRPr="00D6620D">
        <w:rPr>
          <w:rStyle w:val="Style13ptBold"/>
          <w:highlight w:val="yellow"/>
        </w:rPr>
        <w:t>affective states</w:t>
      </w:r>
      <w:r w:rsidRPr="00D6620D">
        <w:rPr>
          <w:rStyle w:val="Style13ptBold"/>
        </w:rPr>
        <w:t xml:space="preserve"> and our idiosyncratic representations </w:t>
      </w:r>
      <w:r w:rsidRPr="00D6620D">
        <w:rPr>
          <w:rStyle w:val="Style13ptBold"/>
          <w:highlight w:val="yellow"/>
        </w:rPr>
        <w:t>of a given object</w:t>
      </w:r>
      <w:r w:rsidRPr="00D6620D">
        <w:rPr>
          <w:rStyle w:val="Style13ptBold"/>
        </w:rPr>
        <w:t xml:space="preserve">. This is why Nietzsche, contra </w:t>
      </w:r>
      <w:proofErr w:type="spellStart"/>
      <w:r w:rsidRPr="00D6620D">
        <w:rPr>
          <w:rStyle w:val="Style13ptBold"/>
        </w:rPr>
        <w:t>Dühring</w:t>
      </w:r>
      <w:proofErr w:type="spellEnd"/>
      <w:r w:rsidRPr="00D6620D">
        <w:rPr>
          <w:rStyle w:val="Style13ptBold"/>
        </w:rPr>
        <w:t xml:space="preserve">, regards judgments of value as impure. </w:t>
      </w:r>
      <w:r w:rsidRPr="00D6620D">
        <w:rPr>
          <w:sz w:val="14"/>
        </w:rPr>
        <w:t xml:space="preserve">While they may seem to be as authoritative as </w:t>
      </w:r>
      <w:r w:rsidRPr="00D6620D">
        <w:rPr>
          <w:rStyle w:val="Style13ptBold"/>
        </w:rPr>
        <w:t>theoretical judgments</w:t>
      </w:r>
      <w:r w:rsidRPr="00D6620D">
        <w:rPr>
          <w:sz w:val="14"/>
        </w:rPr>
        <w:t xml:space="preserve"> that arguably have some </w:t>
      </w:r>
      <w:r w:rsidRPr="00D6620D">
        <w:rPr>
          <w:rStyle w:val="Style13ptBold"/>
        </w:rPr>
        <w:t>claim</w:t>
      </w:r>
      <w:r w:rsidRPr="00D6620D">
        <w:rPr>
          <w:sz w:val="14"/>
        </w:rPr>
        <w:t xml:space="preserve"> to </w:t>
      </w:r>
      <w:r w:rsidRPr="00D6620D">
        <w:rPr>
          <w:rStyle w:val="Style13ptBold"/>
        </w:rPr>
        <w:t>objective</w:t>
      </w:r>
      <w:r w:rsidRPr="00D6620D">
        <w:rPr>
          <w:sz w:val="14"/>
        </w:rPr>
        <w:t xml:space="preserve"> (and thus intersubjective) </w:t>
      </w:r>
      <w:r w:rsidRPr="00D6620D">
        <w:rPr>
          <w:rStyle w:val="Style13ptBold"/>
        </w:rPr>
        <w:t>validity, they actually express nothing more than an individual’s shifting practical orientation and idiosyncratic theoretical point of view</w:t>
      </w:r>
      <w:r w:rsidRPr="00D6620D">
        <w:rPr>
          <w:sz w:val="14"/>
        </w:rPr>
        <w:t xml:space="preserve">. From the impurity of evaluative judgments, Nietzsche draws the further conclusion that such judgments are unjust (HH 32). By this he means that </w:t>
      </w:r>
      <w:r w:rsidRPr="00D6620D">
        <w:rPr>
          <w:rStyle w:val="Style13ptBold"/>
          <w:highlight w:val="yellow"/>
        </w:rPr>
        <w:t>in making such judgments, we</w:t>
      </w:r>
      <w:r w:rsidRPr="00D6620D">
        <w:rPr>
          <w:rStyle w:val="Style13ptBold"/>
        </w:rPr>
        <w:t xml:space="preserve"> illegitimately </w:t>
      </w:r>
      <w:r w:rsidRPr="00D6620D">
        <w:rPr>
          <w:rStyle w:val="Style13ptBold"/>
          <w:highlight w:val="yellow"/>
        </w:rPr>
        <w:t>privilege our own drives and affective orientations in relation to others’</w:t>
      </w:r>
      <w:r w:rsidRPr="00D6620D">
        <w:rPr>
          <w:sz w:val="14"/>
        </w:rPr>
        <w:t>. He arrives at this conclusion by noting that we cannot refrain from making impure judgments of value: “</w:t>
      </w:r>
      <w:r w:rsidRPr="00D6620D">
        <w:rPr>
          <w:rStyle w:val="Style13ptBold"/>
        </w:rPr>
        <w:t xml:space="preserve">Perhaps </w:t>
      </w:r>
      <w:r w:rsidRPr="00FD4C8B">
        <w:rPr>
          <w:rStyle w:val="Style13ptBold"/>
          <w:highlight w:val="yellow"/>
        </w:rPr>
        <w:t>it would follow</w:t>
      </w:r>
      <w:r w:rsidRPr="00D6620D">
        <w:rPr>
          <w:rStyle w:val="Style13ptBold"/>
        </w:rPr>
        <w:t xml:space="preserve"> from all this that </w:t>
      </w:r>
      <w:r w:rsidRPr="00FD4C8B">
        <w:rPr>
          <w:rStyle w:val="Style13ptBold"/>
          <w:highlight w:val="yellow"/>
        </w:rPr>
        <w:t>one ought not to judge at all</w:t>
      </w:r>
      <w:r w:rsidRPr="00FD4C8B">
        <w:rPr>
          <w:sz w:val="14"/>
        </w:rPr>
        <w:t>;</w:t>
      </w:r>
      <w:r w:rsidRPr="00D6620D">
        <w:rPr>
          <w:sz w:val="14"/>
        </w:rPr>
        <w:t xml:space="preserve"> if only it were possible to live without evaluating, without having aversions [</w:t>
      </w:r>
      <w:proofErr w:type="spellStart"/>
      <w:r w:rsidRPr="00D6620D">
        <w:rPr>
          <w:sz w:val="14"/>
        </w:rPr>
        <w:t>Abneigung</w:t>
      </w:r>
      <w:proofErr w:type="spellEnd"/>
      <w:r w:rsidRPr="00D6620D">
        <w:rPr>
          <w:sz w:val="14"/>
        </w:rPr>
        <w:t>] and partialities [</w:t>
      </w:r>
      <w:proofErr w:type="spellStart"/>
      <w:r w:rsidRPr="00D6620D">
        <w:rPr>
          <w:sz w:val="14"/>
        </w:rPr>
        <w:t>Zuneigung</w:t>
      </w:r>
      <w:proofErr w:type="spellEnd"/>
      <w:r w:rsidRPr="00D6620D">
        <w:rPr>
          <w:sz w:val="14"/>
        </w:rPr>
        <w:t>]!—for all aversion is connected with [</w:t>
      </w:r>
      <w:proofErr w:type="spellStart"/>
      <w:r w:rsidRPr="00D6620D">
        <w:rPr>
          <w:sz w:val="14"/>
        </w:rPr>
        <w:t>hängt</w:t>
      </w:r>
      <w:proofErr w:type="spellEnd"/>
      <w:r w:rsidRPr="00D6620D">
        <w:rPr>
          <w:sz w:val="14"/>
        </w:rPr>
        <w:t xml:space="preserve"> </w:t>
      </w:r>
      <w:proofErr w:type="spellStart"/>
      <w:r w:rsidRPr="00D6620D">
        <w:rPr>
          <w:sz w:val="14"/>
        </w:rPr>
        <w:t>zusammen</w:t>
      </w:r>
      <w:proofErr w:type="spellEnd"/>
      <w:r w:rsidRPr="00D6620D">
        <w:rPr>
          <w:sz w:val="14"/>
        </w:rPr>
        <w:t xml:space="preserve"> </w:t>
      </w:r>
      <w:proofErr w:type="spellStart"/>
      <w:r w:rsidRPr="00D6620D">
        <w:rPr>
          <w:sz w:val="14"/>
        </w:rPr>
        <w:t>mit</w:t>
      </w:r>
      <w:proofErr w:type="spellEnd"/>
      <w:r w:rsidRPr="00D6620D">
        <w:rPr>
          <w:sz w:val="14"/>
        </w:rPr>
        <w:t xml:space="preserve">] an evaluation, likewise all partiality” (HH 32).16 As living beings, </w:t>
      </w:r>
      <w:r w:rsidRPr="00D6620D">
        <w:rPr>
          <w:rStyle w:val="Style13ptBold"/>
        </w:rPr>
        <w:t xml:space="preserve">we evaluate entities in accordance with our drives.17 </w:t>
      </w:r>
      <w:r w:rsidRPr="00FD4C8B">
        <w:rPr>
          <w:rStyle w:val="Style13ptBold"/>
          <w:highlight w:val="yellow"/>
        </w:rPr>
        <w:t>And</w:t>
      </w:r>
      <w:r w:rsidRPr="00D6620D">
        <w:rPr>
          <w:sz w:val="14"/>
        </w:rPr>
        <w:t xml:space="preserve"> as human beings, </w:t>
      </w:r>
      <w:r w:rsidRPr="00D6620D">
        <w:rPr>
          <w:rStyle w:val="Style13ptBold"/>
        </w:rPr>
        <w:t xml:space="preserve">we express such implicit evaluations in judgments of value: </w:t>
      </w:r>
      <w:r w:rsidRPr="00D6620D">
        <w:rPr>
          <w:sz w:val="14"/>
        </w:rPr>
        <w:t xml:space="preserve">“A drive to something or away from something divorced from a feeling one is desiring the beneficial or avoiding the harmful, a drive without some kind of knowing evaluation of the worth of its objective, does not exist in humanity” (HH 32). Nietzsche’s idea here must be that </w:t>
      </w:r>
      <w:r w:rsidRPr="00D6620D">
        <w:rPr>
          <w:rStyle w:val="Style13ptBold"/>
        </w:rPr>
        <w:t xml:space="preserve">we typically take such judgments to express something about the object itself. We </w:t>
      </w:r>
      <w:r w:rsidRPr="00FD4C8B">
        <w:rPr>
          <w:rStyle w:val="Style13ptBold"/>
          <w:highlight w:val="yellow"/>
        </w:rPr>
        <w:t>are</w:t>
      </w:r>
      <w:r w:rsidRPr="00D6620D">
        <w:rPr>
          <w:rStyle w:val="Style13ptBold"/>
        </w:rPr>
        <w:t xml:space="preserve"> thus </w:t>
      </w:r>
      <w:r w:rsidRPr="00FD4C8B">
        <w:rPr>
          <w:rStyle w:val="Style13ptBold"/>
          <w:highlight w:val="yellow"/>
        </w:rPr>
        <w:t>guilty of injustice</w:t>
      </w:r>
      <w:r w:rsidRPr="00D6620D">
        <w:rPr>
          <w:rStyle w:val="Style13ptBold"/>
        </w:rPr>
        <w:t xml:space="preserve"> insofar </w:t>
      </w:r>
      <w:r w:rsidRPr="00FD4C8B">
        <w:rPr>
          <w:rStyle w:val="Style13ptBold"/>
          <w:highlight w:val="yellow"/>
        </w:rPr>
        <w:t>as we</w:t>
      </w:r>
      <w:r w:rsidRPr="00D6620D">
        <w:rPr>
          <w:rStyle w:val="Style13ptBold"/>
        </w:rPr>
        <w:t xml:space="preserve"> unwittingly </w:t>
      </w:r>
      <w:r w:rsidRPr="00FD4C8B">
        <w:rPr>
          <w:rStyle w:val="Style13ptBold"/>
          <w:highlight w:val="yellow"/>
        </w:rPr>
        <w:t>take our own subjective orientation to objects</w:t>
      </w:r>
      <w:r w:rsidRPr="00D6620D">
        <w:rPr>
          <w:rStyle w:val="Style13ptBold"/>
        </w:rPr>
        <w:t xml:space="preserve">, and not those of other actual or possible valuers, </w:t>
      </w:r>
      <w:r w:rsidRPr="00FD4C8B">
        <w:rPr>
          <w:rStyle w:val="Style13ptBold"/>
          <w:highlight w:val="yellow"/>
        </w:rPr>
        <w:t>to have the authority to determine objects as</w:t>
      </w:r>
      <w:r w:rsidRPr="00D6620D">
        <w:rPr>
          <w:rStyle w:val="Style13ptBold"/>
        </w:rPr>
        <w:t xml:space="preserve">, say, beneficial or </w:t>
      </w:r>
      <w:r w:rsidRPr="00FD4C8B">
        <w:rPr>
          <w:rStyle w:val="Style13ptBold"/>
          <w:highlight w:val="yellow"/>
        </w:rPr>
        <w:t>harmful</w:t>
      </w:r>
      <w:r w:rsidRPr="00D6620D">
        <w:rPr>
          <w:sz w:val="14"/>
        </w:rPr>
        <w:t>.18 And while we can recognize, on reflection, that judgments of value express only a subjective point of view, we typically think and act as if they do not. Our default state is injustice grounded in what Nietzsche terms our “illogical original relationship [</w:t>
      </w:r>
      <w:proofErr w:type="spellStart"/>
      <w:r w:rsidRPr="00D6620D">
        <w:rPr>
          <w:sz w:val="14"/>
        </w:rPr>
        <w:t>Grundstellung</w:t>
      </w:r>
      <w:proofErr w:type="spellEnd"/>
      <w:r w:rsidRPr="00D6620D">
        <w:rPr>
          <w:sz w:val="14"/>
        </w:rPr>
        <w:t>] with all things” (HH 31).</w:t>
      </w:r>
    </w:p>
    <w:p w14:paraId="0FDB0391" w14:textId="77777777" w:rsidR="00240D0E" w:rsidRPr="00C66C4D" w:rsidRDefault="00240D0E" w:rsidP="00240D0E">
      <w:pPr>
        <w:pStyle w:val="Heading4"/>
        <w:rPr>
          <w:rFonts w:asciiTheme="minorHAnsi" w:eastAsia="Times New Roman" w:hAnsiTheme="minorHAnsi" w:cstheme="minorHAnsi"/>
          <w:u w:color="000000"/>
        </w:rPr>
      </w:pPr>
      <w:r w:rsidRPr="00C66C4D">
        <w:rPr>
          <w:rFonts w:asciiTheme="minorHAnsi" w:hAnsiTheme="minorHAnsi" w:cstheme="minorHAnsi"/>
          <w:u w:color="000000"/>
        </w:rPr>
        <w:t>Fourth, A robotic architecture that is built using either a theorem prover or neural network (or combination) makes decisions based on logical and objective reasons.</w:t>
      </w:r>
    </w:p>
    <w:p w14:paraId="60248C7E" w14:textId="77777777" w:rsidR="00240D0E" w:rsidRPr="00C66C4D" w:rsidRDefault="00240D0E" w:rsidP="00240D0E">
      <w:pPr>
        <w:pStyle w:val="Heading4"/>
        <w:rPr>
          <w:rFonts w:asciiTheme="minorHAnsi" w:eastAsia="Times New Roman" w:hAnsiTheme="minorHAnsi" w:cstheme="minorHAnsi"/>
          <w:u w:color="000000"/>
        </w:rPr>
      </w:pPr>
      <w:r w:rsidRPr="00C66C4D">
        <w:rPr>
          <w:rFonts w:asciiTheme="minorHAnsi" w:hAnsiTheme="minorHAnsi" w:cstheme="minorHAnsi"/>
          <w:u w:color="000000"/>
        </w:rPr>
        <w:t xml:space="preserve">Fifth, Therefore, it is </w:t>
      </w:r>
      <w:r w:rsidRPr="00C66C4D">
        <w:rPr>
          <w:rFonts w:asciiTheme="minorHAnsi" w:hAnsiTheme="minorHAnsi" w:cstheme="minorHAnsi"/>
          <w:i/>
          <w:u w:color="000000"/>
        </w:rPr>
        <w:t>only</w:t>
      </w:r>
      <w:r w:rsidRPr="00C66C4D">
        <w:rPr>
          <w:rFonts w:asciiTheme="minorHAnsi" w:hAnsiTheme="minorHAnsi" w:cstheme="minorHAnsi"/>
          <w:u w:color="000000"/>
        </w:rPr>
        <w:t xml:space="preserve"> androids, not humans, that can act ethically. This means only LAWS can engage in ethical war.</w:t>
      </w:r>
    </w:p>
    <w:p w14:paraId="752EAE2A" w14:textId="77777777" w:rsidR="00240D0E" w:rsidRPr="00C66C4D" w:rsidRDefault="00240D0E" w:rsidP="00240D0E">
      <w:pPr>
        <w:rPr>
          <w:rFonts w:asciiTheme="minorHAnsi" w:hAnsiTheme="minorHAnsi" w:cstheme="minorHAnsi"/>
          <w:sz w:val="14"/>
        </w:rPr>
      </w:pPr>
      <w:r w:rsidRPr="00C66C4D">
        <w:rPr>
          <w:rFonts w:asciiTheme="minorHAnsi" w:hAnsiTheme="minorHAnsi" w:cstheme="minorHAnsi"/>
          <w:sz w:val="14"/>
        </w:rPr>
        <w:t xml:space="preserve">Steven </w:t>
      </w:r>
      <w:proofErr w:type="spellStart"/>
      <w:r w:rsidRPr="00C66C4D">
        <w:rPr>
          <w:rStyle w:val="Style13ptBold"/>
          <w:rFonts w:asciiTheme="minorHAnsi" w:hAnsiTheme="minorHAnsi" w:cstheme="minorHAnsi"/>
        </w:rPr>
        <w:t>Umbrello</w:t>
      </w:r>
      <w:proofErr w:type="spellEnd"/>
      <w:r w:rsidRPr="00C66C4D">
        <w:rPr>
          <w:rFonts w:asciiTheme="minorHAnsi" w:hAnsiTheme="minorHAnsi" w:cstheme="minorHAnsi"/>
          <w:sz w:val="14"/>
        </w:rPr>
        <w:t xml:space="preserve">, The Future of War: The Ethical Potential of Leaving War to Lethal Autonomous Weapons, 24 January </w:t>
      </w:r>
      <w:r w:rsidRPr="00C66C4D">
        <w:rPr>
          <w:rStyle w:val="Style13ptBold"/>
          <w:rFonts w:asciiTheme="minorHAnsi" w:hAnsiTheme="minorHAnsi" w:cstheme="minorHAnsi"/>
        </w:rPr>
        <w:t>2019</w:t>
      </w:r>
      <w:r w:rsidRPr="00C66C4D">
        <w:rPr>
          <w:rFonts w:asciiTheme="minorHAnsi" w:hAnsiTheme="minorHAnsi" w:cstheme="minorHAnsi"/>
          <w:sz w:val="14"/>
        </w:rPr>
        <w:t>, //BA PB</w:t>
      </w:r>
    </w:p>
    <w:p w14:paraId="1ADC6CC8" w14:textId="77777777" w:rsidR="00240D0E" w:rsidRPr="00C66C4D" w:rsidRDefault="00240D0E" w:rsidP="00240D0E">
      <w:pPr>
        <w:pStyle w:val="Body"/>
        <w:rPr>
          <w:rFonts w:asciiTheme="minorHAnsi" w:hAnsiTheme="minorHAnsi" w:cstheme="minorHAnsi"/>
          <w:sz w:val="20"/>
          <w:szCs w:val="20"/>
          <w:u w:color="000000"/>
        </w:rPr>
      </w:pPr>
    </w:p>
    <w:p w14:paraId="15460150" w14:textId="77777777" w:rsidR="00240D0E" w:rsidRDefault="00240D0E" w:rsidP="00240D0E">
      <w:pPr>
        <w:pStyle w:val="Body"/>
        <w:rPr>
          <w:rFonts w:asciiTheme="minorHAnsi" w:hAnsiTheme="minorHAnsi" w:cstheme="minorHAnsi"/>
          <w:sz w:val="14"/>
          <w:szCs w:val="20"/>
          <w:u w:color="000000"/>
        </w:rPr>
      </w:pPr>
      <w:r w:rsidRPr="00C66C4D">
        <w:rPr>
          <w:rFonts w:asciiTheme="minorHAnsi" w:hAnsiTheme="minorHAnsi" w:cstheme="minorHAnsi"/>
          <w:sz w:val="14"/>
          <w:szCs w:val="20"/>
          <w:u w:color="000000"/>
        </w:rPr>
        <w:t xml:space="preserve">The conclusion imposes a moral obligation on us, as lawmakers, ethicists, and society in general. </w:t>
      </w:r>
      <w:r w:rsidRPr="00C66C4D">
        <w:rPr>
          <w:rStyle w:val="Style13ptBold"/>
          <w:rFonts w:asciiTheme="minorHAnsi" w:hAnsiTheme="minorHAnsi" w:cstheme="minorHAnsi"/>
          <w:highlight w:val="yellow"/>
        </w:rPr>
        <w:t>Given our knowledge of</w:t>
      </w:r>
      <w:r w:rsidRPr="00C66C4D">
        <w:rPr>
          <w:rFonts w:asciiTheme="minorHAnsi" w:hAnsiTheme="minorHAnsi" w:cstheme="minorHAnsi"/>
          <w:sz w:val="14"/>
          <w:szCs w:val="20"/>
          <w:u w:color="000000"/>
        </w:rPr>
        <w:t xml:space="preserve"> the war crimes caused by humans throughout history, </w:t>
      </w:r>
      <w:r w:rsidRPr="00C66C4D">
        <w:rPr>
          <w:rStyle w:val="Style13ptBold"/>
          <w:rFonts w:asciiTheme="minorHAnsi" w:hAnsiTheme="minorHAnsi" w:cstheme="minorHAnsi"/>
          <w:highlight w:val="yellow"/>
        </w:rPr>
        <w:t>innate human irrationality</w:t>
      </w:r>
      <w:r w:rsidRPr="00C66C4D">
        <w:rPr>
          <w:rFonts w:asciiTheme="minorHAnsi" w:hAnsiTheme="minorHAnsi" w:cstheme="minorHAnsi"/>
          <w:sz w:val="14"/>
          <w:szCs w:val="20"/>
          <w:u w:color="000000"/>
        </w:rPr>
        <w:t xml:space="preserve"> in most cases of action, </w:t>
      </w:r>
      <w:r w:rsidRPr="00C66C4D">
        <w:rPr>
          <w:rStyle w:val="Style13ptBold"/>
          <w:rFonts w:asciiTheme="minorHAnsi" w:hAnsiTheme="minorHAnsi" w:cstheme="minorHAnsi"/>
        </w:rPr>
        <w:t xml:space="preserve">and that LAWs are currently in development, </w:t>
      </w:r>
      <w:r w:rsidRPr="00C66C4D">
        <w:rPr>
          <w:rStyle w:val="Style13ptBold"/>
          <w:rFonts w:asciiTheme="minorHAnsi" w:hAnsiTheme="minorHAnsi" w:cstheme="minorHAnsi"/>
          <w:highlight w:val="yellow"/>
        </w:rPr>
        <w:t xml:space="preserve">it behooves us, morally speaking, to </w:t>
      </w:r>
      <w:r w:rsidRPr="000E362C">
        <w:rPr>
          <w:rStyle w:val="Style13ptBold"/>
          <w:rFonts w:asciiTheme="minorHAnsi" w:hAnsiTheme="minorHAnsi" w:cstheme="minorHAnsi"/>
          <w:highlight w:val="yellow"/>
        </w:rPr>
        <w:t xml:space="preserve">not only program moral values and ethical reasoning into </w:t>
      </w:r>
      <w:proofErr w:type="gramStart"/>
      <w:r w:rsidRPr="000E362C">
        <w:rPr>
          <w:rStyle w:val="Style13ptBold"/>
          <w:rFonts w:asciiTheme="minorHAnsi" w:hAnsiTheme="minorHAnsi" w:cstheme="minorHAnsi"/>
          <w:highlight w:val="yellow"/>
        </w:rPr>
        <w:t>LAWs, but</w:t>
      </w:r>
      <w:proofErr w:type="gramEnd"/>
      <w:r w:rsidRPr="00C66C4D">
        <w:rPr>
          <w:rStyle w:val="Style13ptBold"/>
          <w:rFonts w:asciiTheme="minorHAnsi" w:hAnsiTheme="minorHAnsi" w:cstheme="minorHAnsi"/>
        </w:rPr>
        <w:t xml:space="preserve"> </w:t>
      </w:r>
      <w:r w:rsidRPr="00C66C4D">
        <w:rPr>
          <w:rStyle w:val="Style13ptBold"/>
          <w:rFonts w:asciiTheme="minorHAnsi" w:hAnsiTheme="minorHAnsi" w:cstheme="minorHAnsi"/>
          <w:highlight w:val="yellow"/>
        </w:rPr>
        <w:t>employ LAWs as the sole actor in combat settings</w:t>
      </w:r>
      <w:r w:rsidRPr="00C66C4D">
        <w:rPr>
          <w:rFonts w:asciiTheme="minorHAnsi" w:hAnsiTheme="minorHAnsi" w:cstheme="minorHAnsi"/>
          <w:sz w:val="14"/>
          <w:szCs w:val="20"/>
          <w:u w:color="000000"/>
        </w:rPr>
        <w:t xml:space="preserve">. This, of course, does not discount current technological limitations such as targeting systems that are incapable of distinguishing combatants from noncombatants. Given that this is the case, we must take into account that even a moral agent equipped with such rudimentary targeting systems would not gather the sufficient data to make a valid decision. The above argument is crucially conditional: it states that </w:t>
      </w:r>
      <w:r w:rsidRPr="00C66C4D">
        <w:rPr>
          <w:rFonts w:asciiTheme="minorHAnsi" w:hAnsiTheme="minorHAnsi" w:cstheme="minorHAnsi"/>
          <w:i/>
          <w:iCs/>
          <w:sz w:val="14"/>
          <w:szCs w:val="20"/>
          <w:u w:color="000000"/>
        </w:rPr>
        <w:t>if</w:t>
      </w:r>
      <w:r w:rsidRPr="00C66C4D">
        <w:rPr>
          <w:rFonts w:asciiTheme="minorHAnsi" w:hAnsiTheme="minorHAnsi" w:cstheme="minorHAnsi"/>
          <w:sz w:val="14"/>
          <w:szCs w:val="20"/>
          <w:u w:color="000000"/>
        </w:rPr>
        <w:t xml:space="preserve"> we can create technologies capable of distinguishing combatants from noncombatants, then we should program moral values into them; and </w:t>
      </w:r>
      <w:r w:rsidRPr="00C66C4D">
        <w:rPr>
          <w:rFonts w:asciiTheme="minorHAnsi" w:hAnsiTheme="minorHAnsi" w:cstheme="minorHAnsi"/>
          <w:i/>
          <w:iCs/>
          <w:sz w:val="14"/>
          <w:szCs w:val="20"/>
          <w:u w:color="000000"/>
        </w:rPr>
        <w:t>if</w:t>
      </w:r>
      <w:r w:rsidRPr="00C66C4D">
        <w:rPr>
          <w:rFonts w:asciiTheme="minorHAnsi" w:hAnsiTheme="minorHAnsi" w:cstheme="minorHAnsi"/>
          <w:sz w:val="14"/>
          <w:szCs w:val="20"/>
          <w:u w:color="000000"/>
        </w:rPr>
        <w:t xml:space="preserve"> we can program moral values into them, then </w:t>
      </w:r>
      <w:r w:rsidRPr="00C66C4D">
        <w:rPr>
          <w:rFonts w:asciiTheme="minorHAnsi" w:hAnsiTheme="minorHAnsi" w:cstheme="minorHAnsi"/>
          <w:i/>
          <w:iCs/>
          <w:sz w:val="14"/>
          <w:szCs w:val="20"/>
          <w:u w:color="000000"/>
        </w:rPr>
        <w:t>only</w:t>
      </w:r>
      <w:r w:rsidRPr="00C66C4D">
        <w:rPr>
          <w:rFonts w:asciiTheme="minorHAnsi" w:hAnsiTheme="minorHAnsi" w:cstheme="minorHAnsi"/>
          <w:sz w:val="14"/>
          <w:szCs w:val="20"/>
          <w:u w:color="000000"/>
        </w:rPr>
        <w:t xml:space="preserve"> these technologies should be considered ethical, and thus used as combatants in war.</w:t>
      </w:r>
    </w:p>
    <w:p w14:paraId="39AD0692" w14:textId="77777777" w:rsidR="00240D0E" w:rsidRPr="00C66C4D" w:rsidRDefault="00240D0E" w:rsidP="00240D0E">
      <w:pPr>
        <w:pStyle w:val="Body"/>
        <w:rPr>
          <w:rFonts w:asciiTheme="minorHAnsi" w:eastAsia="Times New Roman" w:hAnsiTheme="minorHAnsi" w:cstheme="minorHAnsi"/>
          <w:sz w:val="14"/>
          <w:szCs w:val="20"/>
          <w:u w:color="000000"/>
        </w:rPr>
      </w:pPr>
    </w:p>
    <w:p w14:paraId="3DE1E4D5" w14:textId="77777777" w:rsidR="00240D0E" w:rsidRDefault="00240D0E" w:rsidP="00240D0E">
      <w:pPr>
        <w:pStyle w:val="Heading4"/>
      </w:pPr>
      <w:proofErr w:type="gramStart"/>
      <w:r w:rsidRPr="000E362C">
        <w:t>Also</w:t>
      </w:r>
      <w:proofErr w:type="gramEnd"/>
      <w:r w:rsidRPr="000E362C">
        <w:t xml:space="preserve"> the solvency advocate for the counterplan: Use LAWS programmed </w:t>
      </w:r>
      <w:r>
        <w:t>to act under the affs ethical framework</w:t>
      </w:r>
      <w:r w:rsidRPr="000E362C">
        <w:t xml:space="preserve">. Puts you in a </w:t>
      </w:r>
      <w:proofErr w:type="spellStart"/>
      <w:r w:rsidRPr="000E362C">
        <w:t>doublebind</w:t>
      </w:r>
      <w:proofErr w:type="spellEnd"/>
      <w:r w:rsidRPr="000E362C">
        <w:t xml:space="preserve"> where either A) your framework is true so acting under it with LAWS is good and means they aren’t used improperly or B) acting under your framework produces a bad action so your framework is false. </w:t>
      </w:r>
      <w:proofErr w:type="spellStart"/>
      <w:proofErr w:type="gramStart"/>
      <w:r w:rsidRPr="000E362C">
        <w:t>Your</w:t>
      </w:r>
      <w:proofErr w:type="spellEnd"/>
      <w:proofErr w:type="gramEnd"/>
      <w:r w:rsidRPr="000E362C">
        <w:t xml:space="preserve"> going to say that the AC necessarily takes out LAWS but you never warrant why nukes are </w:t>
      </w:r>
      <w:proofErr w:type="spellStart"/>
      <w:r w:rsidRPr="000E362C">
        <w:t>intrinsicially</w:t>
      </w:r>
      <w:proofErr w:type="spellEnd"/>
      <w:r w:rsidRPr="000E362C">
        <w:t xml:space="preserve"> bad, just why misuse makes them a dangerous which the CP solves.</w:t>
      </w:r>
    </w:p>
    <w:p w14:paraId="5E83160A" w14:textId="77777777" w:rsidR="00240D0E" w:rsidRPr="00240D0E" w:rsidRDefault="00240D0E" w:rsidP="00240D0E"/>
    <w:p w14:paraId="2DEDAD0B" w14:textId="17C27E10" w:rsidR="00332BF6" w:rsidRDefault="00332BF6" w:rsidP="00332BF6">
      <w:pPr>
        <w:pStyle w:val="Heading3"/>
      </w:pPr>
      <w:r>
        <w:t>Case</w:t>
      </w:r>
    </w:p>
    <w:p w14:paraId="1B6AE330" w14:textId="71AFE29B" w:rsidR="00240D0E" w:rsidRPr="00240D0E" w:rsidRDefault="00240D0E" w:rsidP="00240D0E">
      <w:proofErr w:type="spellStart"/>
      <w:r>
        <w:t>Cx</w:t>
      </w:r>
      <w:proofErr w:type="spellEnd"/>
      <w:r>
        <w:t xml:space="preserve"> </w:t>
      </w:r>
      <w:proofErr w:type="spellStart"/>
      <w:r>
        <w:t>doenst</w:t>
      </w:r>
      <w:proofErr w:type="spellEnd"/>
      <w:r>
        <w:t xml:space="preserve"> check these arguments</w:t>
      </w:r>
    </w:p>
    <w:p w14:paraId="524C4580" w14:textId="77777777" w:rsidR="00240D0E" w:rsidRPr="00AC0537" w:rsidRDefault="00240D0E" w:rsidP="00240D0E">
      <w:pPr>
        <w:pStyle w:val="Heading3"/>
        <w:rPr>
          <w:rFonts w:ascii="Times New Roman" w:hAnsi="Times New Roman" w:cs="Times New Roman"/>
          <w:lang w:eastAsia="zh-CN"/>
        </w:rPr>
      </w:pPr>
      <w:r w:rsidRPr="00AC0537">
        <w:rPr>
          <w:rFonts w:ascii="Times New Roman" w:hAnsi="Times New Roman" w:cs="Times New Roman"/>
          <w:lang w:eastAsia="zh-CN"/>
        </w:rPr>
        <w:t xml:space="preserve">Hijack </w:t>
      </w:r>
      <w:r>
        <w:rPr>
          <w:rFonts w:ascii="Times New Roman" w:hAnsi="Times New Roman" w:cs="Times New Roman"/>
          <w:lang w:eastAsia="zh-CN"/>
        </w:rPr>
        <w:t>1</w:t>
      </w:r>
    </w:p>
    <w:p w14:paraId="53132494" w14:textId="77777777" w:rsidR="00240D0E" w:rsidRPr="00AC0537" w:rsidRDefault="00240D0E" w:rsidP="00240D0E">
      <w:pPr>
        <w:jc w:val="both"/>
        <w:rPr>
          <w:rFonts w:ascii="Times New Roman" w:eastAsia="SimSun" w:hAnsi="Times New Roman" w:cs="Times New Roman"/>
          <w:b/>
          <w:sz w:val="26"/>
          <w:szCs w:val="26"/>
          <w:lang w:eastAsia="zh-CN"/>
        </w:rPr>
      </w:pPr>
      <w:r w:rsidRPr="00AC0537">
        <w:rPr>
          <w:rFonts w:ascii="Times New Roman" w:eastAsia="SimSun" w:hAnsi="Times New Roman" w:cs="Times New Roman"/>
          <w:b/>
          <w:sz w:val="26"/>
          <w:szCs w:val="26"/>
          <w:lang w:eastAsia="zh-CN"/>
        </w:rPr>
        <w:t xml:space="preserve">Affect theory collapses to skep – </w:t>
      </w:r>
    </w:p>
    <w:p w14:paraId="206F1CE1" w14:textId="77777777" w:rsidR="00240D0E" w:rsidRPr="008D08BD" w:rsidRDefault="00240D0E" w:rsidP="00240D0E">
      <w:pPr>
        <w:jc w:val="both"/>
        <w:rPr>
          <w:rFonts w:ascii="Times New Roman" w:eastAsia="SimSun" w:hAnsi="Times New Roman" w:cs="Times New Roman"/>
          <w:b/>
          <w:sz w:val="26"/>
          <w:szCs w:val="26"/>
          <w:lang w:eastAsia="zh-CN"/>
        </w:rPr>
      </w:pPr>
      <w:r w:rsidRPr="008D08BD">
        <w:rPr>
          <w:rFonts w:ascii="Times New Roman" w:eastAsia="SimSun" w:hAnsi="Times New Roman" w:cs="Times New Roman"/>
          <w:b/>
          <w:sz w:val="26"/>
          <w:szCs w:val="26"/>
          <w:lang w:eastAsia="zh-CN"/>
        </w:rPr>
        <w:t>[1] Absolute fluidity means you can act upon any desire which means you can never condemn a moral action</w:t>
      </w:r>
      <w:r>
        <w:rPr>
          <w:rFonts w:ascii="Times New Roman" w:eastAsia="SimSun" w:hAnsi="Times New Roman" w:cs="Times New Roman"/>
          <w:b/>
          <w:sz w:val="26"/>
          <w:szCs w:val="26"/>
          <w:lang w:eastAsia="zh-CN"/>
        </w:rPr>
        <w:t xml:space="preserve"> which negates</w:t>
      </w:r>
      <w:r w:rsidRPr="008D08BD">
        <w:rPr>
          <w:rFonts w:ascii="Times New Roman" w:eastAsia="SimSun" w:hAnsi="Times New Roman" w:cs="Times New Roman"/>
          <w:b/>
          <w:sz w:val="26"/>
          <w:szCs w:val="26"/>
          <w:lang w:eastAsia="zh-CN"/>
        </w:rPr>
        <w:t>.</w:t>
      </w:r>
    </w:p>
    <w:p w14:paraId="61B3B8C8" w14:textId="77777777" w:rsidR="00240D0E" w:rsidRDefault="00240D0E" w:rsidP="00240D0E">
      <w:pPr>
        <w:jc w:val="both"/>
        <w:rPr>
          <w:rFonts w:ascii="Times New Roman" w:eastAsia="SimSun" w:hAnsi="Times New Roman" w:cs="Times New Roman"/>
          <w:b/>
          <w:sz w:val="26"/>
          <w:szCs w:val="26"/>
          <w:lang w:eastAsia="zh-CN"/>
        </w:rPr>
      </w:pPr>
      <w:r w:rsidRPr="008D08BD">
        <w:rPr>
          <w:rFonts w:ascii="Times New Roman" w:eastAsia="SimSun" w:hAnsi="Times New Roman" w:cs="Times New Roman"/>
          <w:b/>
          <w:sz w:val="26"/>
          <w:szCs w:val="26"/>
          <w:lang w:eastAsia="zh-CN"/>
        </w:rPr>
        <w:t>[2] It is metaphysically impossible for a subject to contain themselves to a good norm if it is a good thing because the subject is always changing, which means no good action can be binding to agents</w:t>
      </w:r>
      <w:r>
        <w:rPr>
          <w:rFonts w:ascii="Times New Roman" w:eastAsia="SimSun" w:hAnsi="Times New Roman" w:cs="Times New Roman"/>
          <w:b/>
          <w:sz w:val="26"/>
          <w:szCs w:val="26"/>
          <w:lang w:eastAsia="zh-CN"/>
        </w:rPr>
        <w:t xml:space="preserve"> which negates since the aff can’t be enforced</w:t>
      </w:r>
      <w:r w:rsidRPr="008D08BD">
        <w:rPr>
          <w:rFonts w:ascii="Times New Roman" w:eastAsia="SimSun" w:hAnsi="Times New Roman" w:cs="Times New Roman"/>
          <w:b/>
          <w:sz w:val="26"/>
          <w:szCs w:val="26"/>
          <w:lang w:eastAsia="zh-CN"/>
        </w:rPr>
        <w:t xml:space="preserve">. </w:t>
      </w:r>
    </w:p>
    <w:p w14:paraId="46C4B0B7" w14:textId="77777777" w:rsidR="00240D0E" w:rsidRPr="008D08BD" w:rsidRDefault="00240D0E" w:rsidP="00240D0E">
      <w:pPr>
        <w:jc w:val="both"/>
        <w:rPr>
          <w:rFonts w:ascii="Times New Roman" w:hAnsi="Times New Roman" w:cs="Times New Roman"/>
        </w:rPr>
      </w:pPr>
      <w:r>
        <w:rPr>
          <w:rFonts w:ascii="Times New Roman" w:eastAsia="SimSun" w:hAnsi="Times New Roman" w:cs="Times New Roman"/>
          <w:b/>
          <w:sz w:val="26"/>
          <w:szCs w:val="26"/>
          <w:lang w:eastAsia="zh-CN"/>
        </w:rPr>
        <w:t xml:space="preserve">[3] Auto negates since if the external world is always shifting due to affect and its fluid nature, </w:t>
      </w:r>
      <w:proofErr w:type="spellStart"/>
      <w:r>
        <w:rPr>
          <w:rFonts w:ascii="Times New Roman" w:eastAsia="SimSun" w:hAnsi="Times New Roman" w:cs="Times New Roman"/>
          <w:b/>
          <w:sz w:val="26"/>
          <w:szCs w:val="26"/>
          <w:lang w:eastAsia="zh-CN"/>
        </w:rPr>
        <w:t>its</w:t>
      </w:r>
      <w:proofErr w:type="spellEnd"/>
      <w:r>
        <w:rPr>
          <w:rFonts w:ascii="Times New Roman" w:eastAsia="SimSun" w:hAnsi="Times New Roman" w:cs="Times New Roman"/>
          <w:b/>
          <w:sz w:val="26"/>
          <w:szCs w:val="26"/>
          <w:lang w:eastAsia="zh-CN"/>
        </w:rPr>
        <w:t xml:space="preserve"> impossible to have coherent obligations </w:t>
      </w:r>
      <w:proofErr w:type="spellStart"/>
      <w:r>
        <w:rPr>
          <w:rFonts w:ascii="Times New Roman" w:eastAsia="SimSun" w:hAnsi="Times New Roman" w:cs="Times New Roman"/>
          <w:b/>
          <w:sz w:val="26"/>
          <w:szCs w:val="26"/>
          <w:lang w:eastAsia="zh-CN"/>
        </w:rPr>
        <w:t>anquered</w:t>
      </w:r>
      <w:proofErr w:type="spellEnd"/>
      <w:r>
        <w:rPr>
          <w:rFonts w:ascii="Times New Roman" w:eastAsia="SimSun" w:hAnsi="Times New Roman" w:cs="Times New Roman"/>
          <w:b/>
          <w:sz w:val="26"/>
          <w:szCs w:val="26"/>
          <w:lang w:eastAsia="zh-CN"/>
        </w:rPr>
        <w:t xml:space="preserve"> in it.</w:t>
      </w:r>
    </w:p>
    <w:p w14:paraId="02BC3114" w14:textId="77777777" w:rsidR="00240D0E" w:rsidRPr="008D08BD" w:rsidRDefault="00240D0E" w:rsidP="00240D0E">
      <w:pPr>
        <w:pStyle w:val="Heading3"/>
        <w:rPr>
          <w:rFonts w:ascii="Times New Roman" w:hAnsi="Times New Roman" w:cs="Times New Roman"/>
        </w:rPr>
      </w:pPr>
      <w:r w:rsidRPr="008D08BD">
        <w:rPr>
          <w:rFonts w:ascii="Times New Roman" w:hAnsi="Times New Roman" w:cs="Times New Roman"/>
        </w:rPr>
        <w:t xml:space="preserve">Hijack </w:t>
      </w:r>
      <w:r>
        <w:rPr>
          <w:rFonts w:ascii="Times New Roman" w:hAnsi="Times New Roman" w:cs="Times New Roman"/>
        </w:rPr>
        <w:t>2</w:t>
      </w:r>
    </w:p>
    <w:p w14:paraId="08B38284" w14:textId="77777777" w:rsidR="00240D0E" w:rsidRPr="008D08BD" w:rsidRDefault="00240D0E" w:rsidP="00240D0E">
      <w:pPr>
        <w:rPr>
          <w:rFonts w:ascii="Times New Roman" w:hAnsi="Times New Roman" w:cs="Times New Roman"/>
          <w:b/>
          <w:sz w:val="26"/>
          <w:szCs w:val="26"/>
        </w:rPr>
      </w:pPr>
      <w:r w:rsidRPr="008D08BD">
        <w:rPr>
          <w:rFonts w:ascii="Times New Roman" w:hAnsi="Times New Roman" w:cs="Times New Roman"/>
          <w:b/>
          <w:sz w:val="26"/>
          <w:szCs w:val="26"/>
        </w:rPr>
        <w:t xml:space="preserve">The aff collapses to emotivism – a) affect terminates in the normative conclusion of the expression of desire since the aff just makes an ontological claim about the world but that materializes itself in terms of expressions of those desire in every aspect, including linguistic constructs like the </w:t>
      </w:r>
      <w:proofErr w:type="spellStart"/>
      <w:r w:rsidRPr="008D08BD">
        <w:rPr>
          <w:rFonts w:ascii="Times New Roman" w:hAnsi="Times New Roman" w:cs="Times New Roman"/>
          <w:b/>
          <w:sz w:val="26"/>
          <w:szCs w:val="26"/>
        </w:rPr>
        <w:t>resolutional</w:t>
      </w:r>
      <w:proofErr w:type="spellEnd"/>
      <w:r w:rsidRPr="008D08BD">
        <w:rPr>
          <w:rFonts w:ascii="Times New Roman" w:hAnsi="Times New Roman" w:cs="Times New Roman"/>
          <w:b/>
          <w:sz w:val="26"/>
          <w:szCs w:val="26"/>
        </w:rPr>
        <w:t xml:space="preserve"> statement b) normative potential of the subject to express their affect which means emotivism is the only way to generate obligations from your framework. </w:t>
      </w:r>
    </w:p>
    <w:p w14:paraId="69A2C8E9" w14:textId="77777777" w:rsidR="00240D0E" w:rsidRPr="008D08BD" w:rsidRDefault="00240D0E" w:rsidP="00240D0E">
      <w:pPr>
        <w:rPr>
          <w:rFonts w:ascii="Times New Roman" w:hAnsi="Times New Roman" w:cs="Times New Roman"/>
          <w:b/>
          <w:sz w:val="26"/>
          <w:szCs w:val="26"/>
        </w:rPr>
      </w:pPr>
      <w:r w:rsidRPr="008D08BD">
        <w:rPr>
          <w:rFonts w:ascii="Times New Roman" w:hAnsi="Times New Roman" w:cs="Times New Roman"/>
          <w:b/>
          <w:sz w:val="26"/>
          <w:szCs w:val="26"/>
        </w:rPr>
        <w:t xml:space="preserve">That negates – </w:t>
      </w:r>
    </w:p>
    <w:p w14:paraId="25028401" w14:textId="77777777" w:rsidR="00240D0E" w:rsidRPr="008D08BD" w:rsidRDefault="00240D0E" w:rsidP="00240D0E">
      <w:pPr>
        <w:rPr>
          <w:rFonts w:ascii="Times New Roman" w:hAnsi="Times New Roman" w:cs="Times New Roman"/>
          <w:b/>
          <w:sz w:val="26"/>
          <w:szCs w:val="26"/>
        </w:rPr>
      </w:pPr>
      <w:r w:rsidRPr="008D08BD">
        <w:rPr>
          <w:rFonts w:ascii="Times New Roman" w:hAnsi="Times New Roman" w:cs="Times New Roman"/>
          <w:b/>
          <w:sz w:val="26"/>
          <w:szCs w:val="26"/>
        </w:rPr>
        <w:t>Every emotive judgement is indexed to a particular individual, no emotive sentiments can ever be fully universal. This means that the resolution negates since there is no emotion that can be applied to a universal claim that x is y.</w:t>
      </w:r>
    </w:p>
    <w:p w14:paraId="6C8EDE19" w14:textId="77777777" w:rsidR="00240D0E" w:rsidRDefault="00240D0E" w:rsidP="00240D0E">
      <w:r>
        <w:t xml:space="preserve">On </w:t>
      </w:r>
      <w:proofErr w:type="gramStart"/>
      <w:r>
        <w:t>Deleuze :</w:t>
      </w:r>
      <w:proofErr w:type="gramEnd"/>
    </w:p>
    <w:p w14:paraId="3FEB46B7" w14:textId="77777777" w:rsidR="00240D0E" w:rsidRDefault="00240D0E" w:rsidP="00240D0E">
      <w:r>
        <w:t xml:space="preserve">1] Just because you change through time doesn’t mean you are a </w:t>
      </w:r>
      <w:proofErr w:type="spellStart"/>
      <w:proofErr w:type="gramStart"/>
      <w:r>
        <w:t>fundemnatl,ly</w:t>
      </w:r>
      <w:proofErr w:type="spellEnd"/>
      <w:proofErr w:type="gramEnd"/>
      <w:r>
        <w:t xml:space="preserve"> different person. IE I am still </w:t>
      </w:r>
      <w:proofErr w:type="spellStart"/>
      <w:r>
        <w:t>aadit</w:t>
      </w:r>
      <w:proofErr w:type="spellEnd"/>
      <w:r>
        <w:t xml:space="preserve">, even if I don’t like soccer anymore, </w:t>
      </w:r>
      <w:proofErr w:type="spellStart"/>
      <w:r>
        <w:t>im</w:t>
      </w:r>
      <w:proofErr w:type="spellEnd"/>
      <w:r>
        <w:t xml:space="preserve"> still the same person.</w:t>
      </w:r>
    </w:p>
    <w:p w14:paraId="4004A808" w14:textId="77777777" w:rsidR="00240D0E" w:rsidRPr="00DB6CF6" w:rsidRDefault="00240D0E" w:rsidP="00240D0E">
      <w:r>
        <w:t xml:space="preserve">2] Not normative: just because the subject is fluid doesn’t mean we have an obligation to promote </w:t>
      </w:r>
      <w:proofErr w:type="spellStart"/>
      <w:r>
        <w:t>fluitiy</w:t>
      </w:r>
      <w:proofErr w:type="spellEnd"/>
    </w:p>
    <w:p w14:paraId="0DAF14AC" w14:textId="77777777" w:rsidR="00240D0E" w:rsidRDefault="00240D0E" w:rsidP="00240D0E">
      <w:pPr>
        <w:rPr>
          <w:rFonts w:ascii="Times New Roman" w:hAnsi="Times New Roman" w:cs="Times New Roman"/>
          <w:b/>
          <w:sz w:val="26"/>
          <w:szCs w:val="26"/>
        </w:rPr>
      </w:pPr>
      <w:r w:rsidRPr="00555422">
        <w:rPr>
          <w:rFonts w:ascii="Times New Roman" w:hAnsi="Times New Roman" w:cs="Times New Roman"/>
          <w:b/>
          <w:sz w:val="26"/>
          <w:szCs w:val="26"/>
        </w:rPr>
        <w:t xml:space="preserve">On Hardt – </w:t>
      </w:r>
    </w:p>
    <w:p w14:paraId="10B8D531" w14:textId="77777777" w:rsidR="00240D0E" w:rsidRDefault="00240D0E" w:rsidP="00240D0E">
      <w:pPr>
        <w:pStyle w:val="Heading4"/>
        <w:rPr>
          <w:rFonts w:ascii="Times New Roman" w:hAnsi="Times New Roman" w:cs="Times New Roman"/>
        </w:rPr>
      </w:pPr>
      <w:r w:rsidRPr="00AC0537">
        <w:rPr>
          <w:rFonts w:ascii="Times New Roman" w:hAnsi="Times New Roman" w:cs="Times New Roman"/>
        </w:rPr>
        <w:t>1. This auto negates –</w:t>
      </w:r>
      <w:r>
        <w:rPr>
          <w:rFonts w:ascii="Times New Roman" w:hAnsi="Times New Roman" w:cs="Times New Roman"/>
          <w:b w:val="0"/>
        </w:rPr>
        <w:t xml:space="preserve"> </w:t>
      </w:r>
      <w:r w:rsidRPr="00DD6DD7">
        <w:rPr>
          <w:rFonts w:ascii="Times New Roman" w:hAnsi="Times New Roman" w:cs="Times New Roman"/>
        </w:rPr>
        <w:t>lack of external obligation allows individuals to be the sole arbiter of when to follow moral systems in which case the affirmative can’t prove an obligation to do anything because obligation implies a binding aspect where agents must follow rules, else anything is permissible</w:t>
      </w:r>
      <w:r>
        <w:rPr>
          <w:rFonts w:ascii="Times New Roman" w:hAnsi="Times New Roman" w:cs="Times New Roman"/>
        </w:rPr>
        <w:t xml:space="preserve">. </w:t>
      </w:r>
    </w:p>
    <w:p w14:paraId="1DD76FF3" w14:textId="77777777" w:rsidR="00240D0E" w:rsidRDefault="00240D0E" w:rsidP="00240D0E">
      <w:pPr>
        <w:rPr>
          <w:rFonts w:ascii="Times New Roman" w:hAnsi="Times New Roman" w:cs="Times New Roman"/>
          <w:b/>
          <w:sz w:val="26"/>
          <w:szCs w:val="26"/>
        </w:rPr>
      </w:pPr>
      <w:r w:rsidRPr="00AC0537">
        <w:rPr>
          <w:rFonts w:ascii="Times New Roman" w:hAnsi="Times New Roman" w:cs="Times New Roman"/>
          <w:b/>
          <w:sz w:val="26"/>
          <w:szCs w:val="26"/>
        </w:rPr>
        <w:t xml:space="preserve">2. </w:t>
      </w:r>
      <w:r>
        <w:rPr>
          <w:rFonts w:ascii="Times New Roman" w:hAnsi="Times New Roman" w:cs="Times New Roman"/>
          <w:b/>
          <w:sz w:val="26"/>
          <w:szCs w:val="26"/>
        </w:rPr>
        <w:t xml:space="preserve">Even if passions come from internal meaning, those are only generated or consistent with some external version of humanity which justifies the forms. </w:t>
      </w:r>
    </w:p>
    <w:p w14:paraId="6CEE8B20" w14:textId="77777777" w:rsidR="00240D0E" w:rsidRDefault="00240D0E" w:rsidP="00240D0E">
      <w:pPr>
        <w:pStyle w:val="Heading4"/>
      </w:pPr>
      <w:r>
        <w:t xml:space="preserve">3. Triggers determinism since our actions are caused by emotions outside the subject. That negates since states are made of humans and </w:t>
      </w:r>
      <w:proofErr w:type="spellStart"/>
      <w:proofErr w:type="gramStart"/>
      <w:r>
        <w:t>cant</w:t>
      </w:r>
      <w:proofErr w:type="spellEnd"/>
      <w:proofErr w:type="gramEnd"/>
      <w:r>
        <w:t xml:space="preserve"> be judged responsible if they take the same action regardless.</w:t>
      </w:r>
    </w:p>
    <w:p w14:paraId="165C4044" w14:textId="77777777" w:rsidR="00240D0E" w:rsidRDefault="00240D0E" w:rsidP="00240D0E"/>
    <w:p w14:paraId="6C1A2B12" w14:textId="77777777" w:rsidR="00240D0E" w:rsidRDefault="00240D0E" w:rsidP="00240D0E">
      <w:r>
        <w:t xml:space="preserve">On </w:t>
      </w:r>
      <w:proofErr w:type="spellStart"/>
      <w:r>
        <w:t>deleuze</w:t>
      </w:r>
      <w:proofErr w:type="spellEnd"/>
      <w:r>
        <w:t xml:space="preserve"> and </w:t>
      </w:r>
      <w:proofErr w:type="spellStart"/>
      <w:r>
        <w:t>Gauttari</w:t>
      </w:r>
      <w:proofErr w:type="spellEnd"/>
    </w:p>
    <w:p w14:paraId="42F33E7C" w14:textId="77777777" w:rsidR="00240D0E" w:rsidRDefault="00240D0E" w:rsidP="00240D0E">
      <w:r>
        <w:t xml:space="preserve">1] the aff links, since your philosophy is trying to create the best version of materialism which is always </w:t>
      </w:r>
      <w:proofErr w:type="spellStart"/>
      <w:r>
        <w:t>constained</w:t>
      </w:r>
      <w:proofErr w:type="spellEnd"/>
      <w:r>
        <w:t xml:space="preserve"> by the lack</w:t>
      </w:r>
    </w:p>
    <w:p w14:paraId="08B0F916" w14:textId="77777777" w:rsidR="00240D0E" w:rsidRDefault="00240D0E" w:rsidP="00240D0E">
      <w:r>
        <w:t xml:space="preserve">2] </w:t>
      </w:r>
      <w:proofErr w:type="spellStart"/>
      <w:r>
        <w:t>Autonegates</w:t>
      </w:r>
      <w:proofErr w:type="spellEnd"/>
      <w:r>
        <w:t>, if there is always a lack ethics can never be fulfilled which triggers skep and means we can never have complete obligations.</w:t>
      </w:r>
    </w:p>
    <w:p w14:paraId="085072E6" w14:textId="77777777" w:rsidR="00240D0E" w:rsidRDefault="00240D0E" w:rsidP="00240D0E">
      <w:r>
        <w:t xml:space="preserve">3] Turns case: Means LAWS are the perfect moral individual since they don’t </w:t>
      </w:r>
      <w:proofErr w:type="spellStart"/>
      <w:r>
        <w:t>expierence</w:t>
      </w:r>
      <w:proofErr w:type="spellEnd"/>
      <w:r>
        <w:t xml:space="preserve"> lack</w:t>
      </w:r>
    </w:p>
    <w:p w14:paraId="115493FC" w14:textId="77777777" w:rsidR="00240D0E" w:rsidRDefault="00240D0E" w:rsidP="00240D0E"/>
    <w:p w14:paraId="74BDE763" w14:textId="77777777" w:rsidR="00240D0E" w:rsidRDefault="00240D0E" w:rsidP="00240D0E">
      <w:r>
        <w:t>On active affect:</w:t>
      </w:r>
    </w:p>
    <w:p w14:paraId="3462ADB0" w14:textId="77777777" w:rsidR="00240D0E" w:rsidRDefault="00240D0E" w:rsidP="00240D0E">
      <w:r>
        <w:t xml:space="preserve">1] No objective </w:t>
      </w:r>
      <w:proofErr w:type="spellStart"/>
      <w:r>
        <w:t>brightline</w:t>
      </w:r>
      <w:proofErr w:type="spellEnd"/>
      <w:r>
        <w:t xml:space="preserve"> for active vs passive affect </w:t>
      </w:r>
    </w:p>
    <w:p w14:paraId="48AE01FE" w14:textId="77777777" w:rsidR="00240D0E" w:rsidRDefault="00240D0E" w:rsidP="00240D0E">
      <w:r>
        <w:t>2] Concedes affect can have static properties</w:t>
      </w:r>
    </w:p>
    <w:p w14:paraId="568F4AEF" w14:textId="77777777" w:rsidR="00240D0E" w:rsidRDefault="00240D0E" w:rsidP="00240D0E">
      <w:r>
        <w:t>On K and R</w:t>
      </w:r>
    </w:p>
    <w:p w14:paraId="523A8E9C" w14:textId="77777777" w:rsidR="00240D0E" w:rsidRDefault="00240D0E" w:rsidP="00240D0E">
      <w:r>
        <w:t xml:space="preserve">1] No warrant </w:t>
      </w:r>
      <w:proofErr w:type="gramStart"/>
      <w:r>
        <w:t>why</w:t>
      </w:r>
      <w:proofErr w:type="gramEnd"/>
      <w:r>
        <w:t xml:space="preserve"> norms are bad insofar as we can continue to let them evolve</w:t>
      </w:r>
    </w:p>
    <w:p w14:paraId="2B7DE412" w14:textId="77777777" w:rsidR="00240D0E" w:rsidRDefault="00240D0E" w:rsidP="00240D0E">
      <w:r>
        <w:t>2] Impact justified, assumes that majoritarianism is bad BUT THIS FRAMEWORK NEVER EXPLAINS WHY</w:t>
      </w:r>
    </w:p>
    <w:p w14:paraId="17A34183" w14:textId="77777777" w:rsidR="00240D0E" w:rsidRDefault="00240D0E" w:rsidP="00240D0E">
      <w:r>
        <w:t xml:space="preserve">3] Not all norms are bad, IE we operate under the assumption </w:t>
      </w:r>
      <w:proofErr w:type="spellStart"/>
      <w:r>
        <w:t>raicms</w:t>
      </w:r>
      <w:proofErr w:type="spellEnd"/>
      <w:r>
        <w:t xml:space="preserve"> is immoral</w:t>
      </w:r>
    </w:p>
    <w:p w14:paraId="6D14F031" w14:textId="77777777" w:rsidR="00240D0E" w:rsidRDefault="00240D0E" w:rsidP="00240D0E">
      <w:r>
        <w:t xml:space="preserve">On Carlin and </w:t>
      </w:r>
      <w:proofErr w:type="spellStart"/>
      <w:r>
        <w:t>Wallin</w:t>
      </w:r>
      <w:proofErr w:type="spellEnd"/>
    </w:p>
    <w:p w14:paraId="574F6B14" w14:textId="77777777" w:rsidR="00240D0E" w:rsidRDefault="00240D0E" w:rsidP="00240D0E">
      <w:r>
        <w:t xml:space="preserve">1] </w:t>
      </w:r>
      <w:proofErr w:type="spellStart"/>
      <w:r>
        <w:t>Doublebind</w:t>
      </w:r>
      <w:proofErr w:type="spellEnd"/>
      <w:r>
        <w:t xml:space="preserve">: Either A] the judge has no obligation to endorse the winning framework, so they can just hack for the negative or B] The judge has to enforce </w:t>
      </w:r>
      <w:proofErr w:type="spellStart"/>
      <w:r>
        <w:t>Deluzian</w:t>
      </w:r>
      <w:proofErr w:type="spellEnd"/>
      <w:r>
        <w:t xml:space="preserve"> ethics upon the </w:t>
      </w:r>
      <w:proofErr w:type="gramStart"/>
      <w:r>
        <w:t>negative</w:t>
      </w:r>
      <w:proofErr w:type="gramEnd"/>
      <w:r>
        <w:t xml:space="preserve"> so your evidence turns case because it means the aff is violent on a pre fiat level. </w:t>
      </w:r>
    </w:p>
    <w:p w14:paraId="1CCBD208" w14:textId="77777777" w:rsidR="00240D0E" w:rsidRDefault="00240D0E" w:rsidP="00240D0E">
      <w:r>
        <w:t xml:space="preserve">2] No link: just asserts that </w:t>
      </w:r>
      <w:proofErr w:type="spellStart"/>
      <w:r>
        <w:t>expiremental</w:t>
      </w:r>
      <w:proofErr w:type="spellEnd"/>
      <w:r>
        <w:t xml:space="preserve"> forms of teaching are good without a warrant, not that truth testing is wrong due to subjectivity.</w:t>
      </w:r>
    </w:p>
    <w:p w14:paraId="524548BC" w14:textId="77777777" w:rsidR="00240D0E" w:rsidRDefault="00240D0E" w:rsidP="00240D0E">
      <w:r>
        <w:t>On Schaefer 13:</w:t>
      </w:r>
    </w:p>
    <w:p w14:paraId="4704273E" w14:textId="77777777" w:rsidR="00240D0E" w:rsidRDefault="00240D0E" w:rsidP="00240D0E">
      <w:r>
        <w:t>1] Just proves there is a world outside of language, but that doesn’t mean our understanding of reality is false</w:t>
      </w:r>
    </w:p>
    <w:p w14:paraId="0562524A" w14:textId="77777777" w:rsidR="00240D0E" w:rsidRDefault="00240D0E" w:rsidP="00240D0E">
      <w:r>
        <w:t>2] Good is good enough—we know a pen is even if there is no direct correlation</w:t>
      </w:r>
    </w:p>
    <w:p w14:paraId="27FB8F6A" w14:textId="77777777" w:rsidR="00240D0E" w:rsidRDefault="00240D0E" w:rsidP="00240D0E">
      <w:r>
        <w:t xml:space="preserve">3] presuppose </w:t>
      </w:r>
      <w:proofErr w:type="spellStart"/>
      <w:r>
        <w:t>sthe</w:t>
      </w:r>
      <w:proofErr w:type="spellEnd"/>
      <w:r>
        <w:t xml:space="preserve"> world is fluid but we deny that </w:t>
      </w:r>
    </w:p>
    <w:p w14:paraId="78B9A7A0" w14:textId="77777777" w:rsidR="00240D0E" w:rsidRDefault="00240D0E" w:rsidP="00240D0E">
      <w:r>
        <w:t>4] No impact since the NC isn’t normative</w:t>
      </w:r>
    </w:p>
    <w:p w14:paraId="0560A854" w14:textId="77777777" w:rsidR="00240D0E" w:rsidRDefault="00240D0E" w:rsidP="00240D0E">
      <w:r>
        <w:t xml:space="preserve">On the Offense: </w:t>
      </w:r>
    </w:p>
    <w:p w14:paraId="68265416" w14:textId="77777777" w:rsidR="00240D0E" w:rsidRDefault="00240D0E" w:rsidP="00240D0E">
      <w:r>
        <w:t>Vote neg:</w:t>
      </w:r>
    </w:p>
    <w:p w14:paraId="2174CB54" w14:textId="77777777" w:rsidR="00240D0E" w:rsidRDefault="00240D0E" w:rsidP="00240D0E">
      <w:r>
        <w:t xml:space="preserve">1] LAWS are a form of decentralized technology which non state actors can use to create </w:t>
      </w:r>
      <w:proofErr w:type="gramStart"/>
      <w:r>
        <w:t>new  lines</w:t>
      </w:r>
      <w:proofErr w:type="gramEnd"/>
      <w:r>
        <w:t xml:space="preserve"> of flight.</w:t>
      </w:r>
    </w:p>
    <w:p w14:paraId="18A9083F" w14:textId="77777777" w:rsidR="00240D0E" w:rsidRDefault="00240D0E" w:rsidP="00240D0E">
      <w:r>
        <w:t>2] Creating a coherent definition of what a LAW is, is inherently violent because it flattens different pieces of technology into a static norm.</w:t>
      </w:r>
    </w:p>
    <w:p w14:paraId="27AE0B3E" w14:textId="77777777" w:rsidR="00240D0E" w:rsidRDefault="00240D0E" w:rsidP="00240D0E">
      <w:r>
        <w:t xml:space="preserve">3] LAWS are technology without human control which destabilizes static conceptions of what autonomy and freedom are. </w:t>
      </w:r>
    </w:p>
    <w:p w14:paraId="5AF1FF65" w14:textId="77777777" w:rsidR="00240D0E" w:rsidRDefault="00240D0E" w:rsidP="00240D0E">
      <w:r>
        <w:t xml:space="preserve">4] The aff is a form of </w:t>
      </w:r>
      <w:proofErr w:type="spellStart"/>
      <w:r>
        <w:t>microfacism</w:t>
      </w:r>
      <w:proofErr w:type="spellEnd"/>
      <w:r>
        <w:t xml:space="preserve"> since they deny subjects ability to make their own choices to develop LAWS which polices difference.</w:t>
      </w:r>
    </w:p>
    <w:p w14:paraId="10DFB689" w14:textId="77777777" w:rsidR="00240D0E" w:rsidRDefault="00240D0E" w:rsidP="00240D0E">
      <w:r>
        <w:t>5] I</w:t>
      </w:r>
      <w:r w:rsidRPr="00FE60C7">
        <w:t xml:space="preserve">n order to say </w:t>
      </w:r>
      <w:r>
        <w:t xml:space="preserve">you </w:t>
      </w:r>
      <w:r w:rsidRPr="00FE60C7">
        <w:t xml:space="preserve">want to </w:t>
      </w:r>
      <w:r>
        <w:t>eliminate LAWS</w:t>
      </w:r>
      <w:r w:rsidRPr="00FE60C7">
        <w:t xml:space="preserve">, you must say that you want </w:t>
      </w:r>
      <w:r>
        <w:t xml:space="preserve">LAWS </w:t>
      </w:r>
      <w:r w:rsidRPr="00FE60C7">
        <w:t xml:space="preserve">to exist, since it requires the problem exist to solve, which makes </w:t>
      </w:r>
      <w:proofErr w:type="gramStart"/>
      <w:r w:rsidRPr="00FE60C7">
        <w:t>an</w:t>
      </w:r>
      <w:proofErr w:type="gramEnd"/>
      <w:r w:rsidRPr="00FE60C7">
        <w:t xml:space="preserve"> moral attempt inherently immoral</w:t>
      </w:r>
    </w:p>
    <w:p w14:paraId="716A6E5F" w14:textId="77777777" w:rsidR="00240D0E" w:rsidRDefault="00240D0E" w:rsidP="00240D0E">
      <w:r>
        <w:t xml:space="preserve">6] Turns case, LAWS are a way of subverting current military norms which </w:t>
      </w:r>
      <w:proofErr w:type="spellStart"/>
      <w:r>
        <w:t>destabliszes</w:t>
      </w:r>
      <w:proofErr w:type="spellEnd"/>
      <w:r>
        <w:t xml:space="preserve"> logic</w:t>
      </w:r>
    </w:p>
    <w:p w14:paraId="1B193317" w14:textId="77777777" w:rsidR="00240D0E" w:rsidRDefault="00240D0E" w:rsidP="00240D0E">
      <w:r>
        <w:t>On Robinson</w:t>
      </w:r>
    </w:p>
    <w:p w14:paraId="30C9C782" w14:textId="77777777" w:rsidR="00240D0E" w:rsidRDefault="00240D0E" w:rsidP="00240D0E">
      <w:r>
        <w:t>1]</w:t>
      </w:r>
      <w:r w:rsidRPr="00813D24">
        <w:t xml:space="preserve"> </w:t>
      </w:r>
      <w:r>
        <w:t xml:space="preserve">Turns case: the aff is passed through the state, </w:t>
      </w:r>
    </w:p>
    <w:p w14:paraId="47F78B03" w14:textId="77777777" w:rsidR="00240D0E" w:rsidRDefault="00240D0E" w:rsidP="00240D0E">
      <w:r>
        <w:t xml:space="preserve">2] Performative reason to drop you since you ask for the ballot which tries to </w:t>
      </w:r>
      <w:proofErr w:type="spellStart"/>
      <w:r>
        <w:t>overcode</w:t>
      </w:r>
      <w:proofErr w:type="spellEnd"/>
      <w:r>
        <w:t xml:space="preserve"> debate into a mechanic activity</w:t>
      </w:r>
    </w:p>
    <w:p w14:paraId="7E9CC22F" w14:textId="77777777" w:rsidR="00240D0E" w:rsidRDefault="00240D0E" w:rsidP="00240D0E">
      <w:r>
        <w:t>On Robinson 2:</w:t>
      </w:r>
    </w:p>
    <w:p w14:paraId="5ED28BF2" w14:textId="77777777" w:rsidR="00240D0E" w:rsidRDefault="00240D0E" w:rsidP="00240D0E">
      <w:r>
        <w:t>1] Flows neg, LAWS are autonomous war machines so the state shutting them down is bad</w:t>
      </w:r>
    </w:p>
    <w:p w14:paraId="4E4F9AF4" w14:textId="77777777" w:rsidR="00240D0E" w:rsidRDefault="00240D0E" w:rsidP="00240D0E">
      <w:r>
        <w:t xml:space="preserve">On </w:t>
      </w:r>
      <w:proofErr w:type="spellStart"/>
      <w:r>
        <w:t>Robinsojn</w:t>
      </w:r>
      <w:proofErr w:type="spellEnd"/>
      <w:r>
        <w:t xml:space="preserve"> 3:</w:t>
      </w:r>
    </w:p>
    <w:p w14:paraId="5EF86CE3" w14:textId="77777777" w:rsidR="00240D0E" w:rsidRDefault="00240D0E" w:rsidP="00240D0E">
      <w:r>
        <w:t xml:space="preserve">1] Cooption is different </w:t>
      </w:r>
      <w:proofErr w:type="spellStart"/>
      <w:r>
        <w:t>then</w:t>
      </w:r>
      <w:proofErr w:type="spellEnd"/>
      <w:r>
        <w:t xml:space="preserve"> a ban. Ban means they are destroyed everywhere.</w:t>
      </w:r>
    </w:p>
    <w:p w14:paraId="7B763008" w14:textId="77777777" w:rsidR="00240D0E" w:rsidRDefault="00240D0E" w:rsidP="00240D0E">
      <w:r>
        <w:t>2] No warrant what a good vs bad LAW looks like</w:t>
      </w:r>
    </w:p>
    <w:p w14:paraId="17272C71" w14:textId="77777777" w:rsidR="00240D0E" w:rsidRPr="00240D0E" w:rsidRDefault="00240D0E" w:rsidP="00240D0E"/>
    <w:sectPr w:rsidR="00240D0E" w:rsidRPr="00240D0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05BA2C" w14:textId="77777777" w:rsidR="000078E9" w:rsidRDefault="000078E9" w:rsidP="00240D0E">
      <w:pPr>
        <w:spacing w:after="0" w:line="240" w:lineRule="auto"/>
      </w:pPr>
      <w:r>
        <w:separator/>
      </w:r>
    </w:p>
  </w:endnote>
  <w:endnote w:type="continuationSeparator" w:id="0">
    <w:p w14:paraId="18F3A86F" w14:textId="77777777" w:rsidR="000078E9" w:rsidRDefault="000078E9" w:rsidP="00240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BDE566" w14:textId="77777777" w:rsidR="000078E9" w:rsidRDefault="000078E9" w:rsidP="00240D0E">
      <w:pPr>
        <w:spacing w:after="0" w:line="240" w:lineRule="auto"/>
      </w:pPr>
      <w:r>
        <w:separator/>
      </w:r>
    </w:p>
  </w:footnote>
  <w:footnote w:type="continuationSeparator" w:id="0">
    <w:p w14:paraId="2871A946" w14:textId="77777777" w:rsidR="000078E9" w:rsidRDefault="000078E9" w:rsidP="00240D0E">
      <w:pPr>
        <w:spacing w:after="0" w:line="240" w:lineRule="auto"/>
      </w:pPr>
      <w:r>
        <w:continuationSeparator/>
      </w:r>
    </w:p>
  </w:footnote>
  <w:footnote w:id="1">
    <w:p w14:paraId="0C9A362D" w14:textId="77777777" w:rsidR="00240D0E" w:rsidRPr="00AC23B1" w:rsidRDefault="00240D0E" w:rsidP="00240D0E">
      <w:pPr>
        <w:pStyle w:val="FootnoteText"/>
        <w:rPr>
          <w:sz w:val="26"/>
          <w:szCs w:val="26"/>
        </w:rPr>
      </w:pPr>
      <w:r w:rsidRPr="00AC23B1">
        <w:rPr>
          <w:rStyle w:val="FootnoteReference"/>
          <w:sz w:val="26"/>
          <w:szCs w:val="26"/>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7B73DD"/>
    <w:multiLevelType w:val="hybridMultilevel"/>
    <w:tmpl w:val="F5A2092A"/>
    <w:lvl w:ilvl="0" w:tplc="1D34C3B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2BF6"/>
    <w:rsid w:val="000029E3"/>
    <w:rsid w:val="000029E8"/>
    <w:rsid w:val="00004225"/>
    <w:rsid w:val="000066CA"/>
    <w:rsid w:val="00007264"/>
    <w:rsid w:val="000076A9"/>
    <w:rsid w:val="000078E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D0E"/>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BF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4C2"/>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A9164"/>
  <w14:defaultImageDpi w14:val="300"/>
  <w15:docId w15:val="{D98262A0-7CE9-3C43-87C5-B125686FD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2BF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2B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2B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32B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t"/>
    <w:basedOn w:val="Normal"/>
    <w:next w:val="Normal"/>
    <w:link w:val="Heading4Char"/>
    <w:uiPriority w:val="9"/>
    <w:unhideWhenUsed/>
    <w:qFormat/>
    <w:rsid w:val="00332B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2B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2BF6"/>
  </w:style>
  <w:style w:type="character" w:customStyle="1" w:styleId="Heading1Char">
    <w:name w:val="Heading 1 Char"/>
    <w:aliases w:val="Pocket Char"/>
    <w:basedOn w:val="DefaultParagraphFont"/>
    <w:link w:val="Heading1"/>
    <w:uiPriority w:val="9"/>
    <w:rsid w:val="00332B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2BF6"/>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332BF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9"/>
    <w:rsid w:val="00332B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2BF6"/>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332BF6"/>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7"/>
    <w:qFormat/>
    <w:rsid w:val="00332B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2BF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332BF6"/>
    <w:rPr>
      <w:color w:val="auto"/>
      <w:u w:val="none"/>
    </w:rPr>
  </w:style>
  <w:style w:type="paragraph" w:styleId="DocumentMap">
    <w:name w:val="Document Map"/>
    <w:basedOn w:val="Normal"/>
    <w:link w:val="DocumentMapChar"/>
    <w:uiPriority w:val="99"/>
    <w:semiHidden/>
    <w:unhideWhenUsed/>
    <w:rsid w:val="00332B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2BF6"/>
    <w:rPr>
      <w:rFonts w:ascii="Lucida Grande" w:hAnsi="Lucida Grande" w:cs="Lucida Grande"/>
    </w:rPr>
  </w:style>
  <w:style w:type="paragraph" w:customStyle="1" w:styleId="Card">
    <w:name w:val="Card"/>
    <w:aliases w:val="No Spacing,card,Debate Text,No Spacing22,No Spacing3,No Spacing2,Read stuff,Tags,No Spacing11,No Spacing111,No Spacing31,No Spacing1121,No Spacing41,No Spacing111112,No Spacing112,Tag and Cite,nonunderlined,No Spacing1,Note Level 2,tag,Small Text"/>
    <w:basedOn w:val="Heading1"/>
    <w:link w:val="Hyperlink"/>
    <w:autoRedefine/>
    <w:uiPriority w:val="99"/>
    <w:qFormat/>
    <w:rsid w:val="00332B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332BF6"/>
    <w:pPr>
      <w:ind w:left="720"/>
      <w:contextualSpacing/>
    </w:pPr>
  </w:style>
  <w:style w:type="paragraph" w:customStyle="1" w:styleId="textbold">
    <w:name w:val="text bold"/>
    <w:basedOn w:val="Normal"/>
    <w:link w:val="Emphasis"/>
    <w:uiPriority w:val="7"/>
    <w:qFormat/>
    <w:rsid w:val="00332BF6"/>
    <w:pPr>
      <w:ind w:left="720"/>
      <w:jc w:val="both"/>
    </w:pPr>
    <w:rPr>
      <w:b/>
      <w:iCs/>
      <w:u w:val="single"/>
    </w:rPr>
  </w:style>
  <w:style w:type="character" w:customStyle="1" w:styleId="latin24compacttimestamp-2v7xiq">
    <w:name w:val="latin24compacttimestamp-2v7xiq"/>
    <w:basedOn w:val="DefaultParagraphFont"/>
    <w:rsid w:val="00332BF6"/>
  </w:style>
  <w:style w:type="paragraph" w:styleId="FootnoteText">
    <w:name w:val="footnote text"/>
    <w:basedOn w:val="Normal"/>
    <w:link w:val="FootnoteTextChar"/>
    <w:uiPriority w:val="99"/>
    <w:unhideWhenUsed/>
    <w:qFormat/>
    <w:rsid w:val="00240D0E"/>
    <w:pPr>
      <w:spacing w:after="0" w:line="240" w:lineRule="auto"/>
    </w:pPr>
    <w:rPr>
      <w:sz w:val="20"/>
      <w:szCs w:val="20"/>
    </w:rPr>
  </w:style>
  <w:style w:type="character" w:customStyle="1" w:styleId="FootnoteTextChar">
    <w:name w:val="Footnote Text Char"/>
    <w:basedOn w:val="DefaultParagraphFont"/>
    <w:link w:val="FootnoteText"/>
    <w:uiPriority w:val="99"/>
    <w:rsid w:val="00240D0E"/>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240D0E"/>
    <w:rPr>
      <w:vertAlign w:val="superscript"/>
    </w:rPr>
  </w:style>
  <w:style w:type="paragraph" w:customStyle="1" w:styleId="Body">
    <w:name w:val="Body"/>
    <w:rsid w:val="00240D0E"/>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563996">
      <w:bodyDiv w:val="1"/>
      <w:marLeft w:val="0"/>
      <w:marRight w:val="0"/>
      <w:marTop w:val="0"/>
      <w:marBottom w:val="0"/>
      <w:divBdr>
        <w:top w:val="none" w:sz="0" w:space="0" w:color="auto"/>
        <w:left w:val="none" w:sz="0" w:space="0" w:color="auto"/>
        <w:bottom w:val="none" w:sz="0" w:space="0" w:color="auto"/>
        <w:right w:val="none" w:sz="0" w:space="0" w:color="auto"/>
      </w:divBdr>
      <w:divsChild>
        <w:div w:id="1600332992">
          <w:marLeft w:val="0"/>
          <w:marRight w:val="0"/>
          <w:marTop w:val="0"/>
          <w:marBottom w:val="0"/>
          <w:divBdr>
            <w:top w:val="none" w:sz="0" w:space="0" w:color="auto"/>
            <w:left w:val="none" w:sz="0" w:space="0" w:color="auto"/>
            <w:bottom w:val="none" w:sz="0" w:space="0" w:color="auto"/>
            <w:right w:val="none" w:sz="0" w:space="0" w:color="auto"/>
          </w:divBdr>
          <w:divsChild>
            <w:div w:id="227232729">
              <w:marLeft w:val="0"/>
              <w:marRight w:val="0"/>
              <w:marTop w:val="0"/>
              <w:marBottom w:val="0"/>
              <w:divBdr>
                <w:top w:val="none" w:sz="0" w:space="0" w:color="auto"/>
                <w:left w:val="none" w:sz="0" w:space="0" w:color="auto"/>
                <w:bottom w:val="none" w:sz="0" w:space="0" w:color="auto"/>
                <w:right w:val="none" w:sz="0" w:space="0" w:color="auto"/>
              </w:divBdr>
              <w:divsChild>
                <w:div w:id="154143786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52626450">
          <w:marLeft w:val="0"/>
          <w:marRight w:val="0"/>
          <w:marTop w:val="0"/>
          <w:marBottom w:val="0"/>
          <w:divBdr>
            <w:top w:val="none" w:sz="0" w:space="0" w:color="auto"/>
            <w:left w:val="none" w:sz="0" w:space="0" w:color="auto"/>
            <w:bottom w:val="none" w:sz="0" w:space="0" w:color="auto"/>
            <w:right w:val="none" w:sz="0" w:space="0" w:color="auto"/>
          </w:divBdr>
          <w:divsChild>
            <w:div w:id="1685093028">
              <w:marLeft w:val="0"/>
              <w:marRight w:val="0"/>
              <w:marTop w:val="0"/>
              <w:marBottom w:val="0"/>
              <w:divBdr>
                <w:top w:val="none" w:sz="0" w:space="0" w:color="auto"/>
                <w:left w:val="none" w:sz="0" w:space="0" w:color="auto"/>
                <w:bottom w:val="none" w:sz="0" w:space="0" w:color="auto"/>
                <w:right w:val="none" w:sz="0" w:space="0" w:color="auto"/>
              </w:divBdr>
              <w:divsChild>
                <w:div w:id="188995331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81535172">
          <w:marLeft w:val="0"/>
          <w:marRight w:val="0"/>
          <w:marTop w:val="0"/>
          <w:marBottom w:val="0"/>
          <w:divBdr>
            <w:top w:val="none" w:sz="0" w:space="0" w:color="auto"/>
            <w:left w:val="none" w:sz="0" w:space="0" w:color="auto"/>
            <w:bottom w:val="none" w:sz="0" w:space="0" w:color="auto"/>
            <w:right w:val="none" w:sz="0" w:space="0" w:color="auto"/>
          </w:divBdr>
          <w:divsChild>
            <w:div w:id="1405566439">
              <w:marLeft w:val="0"/>
              <w:marRight w:val="0"/>
              <w:marTop w:val="0"/>
              <w:marBottom w:val="0"/>
              <w:divBdr>
                <w:top w:val="none" w:sz="0" w:space="0" w:color="auto"/>
                <w:left w:val="none" w:sz="0" w:space="0" w:color="auto"/>
                <w:bottom w:val="none" w:sz="0" w:space="0" w:color="auto"/>
                <w:right w:val="none" w:sz="0" w:space="0" w:color="auto"/>
              </w:divBdr>
              <w:divsChild>
                <w:div w:id="103966498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651473595">
          <w:marLeft w:val="0"/>
          <w:marRight w:val="0"/>
          <w:marTop w:val="0"/>
          <w:marBottom w:val="0"/>
          <w:divBdr>
            <w:top w:val="none" w:sz="0" w:space="0" w:color="auto"/>
            <w:left w:val="none" w:sz="0" w:space="0" w:color="auto"/>
            <w:bottom w:val="none" w:sz="0" w:space="0" w:color="auto"/>
            <w:right w:val="none" w:sz="0" w:space="0" w:color="auto"/>
          </w:divBdr>
          <w:divsChild>
            <w:div w:id="1946115424">
              <w:marLeft w:val="0"/>
              <w:marRight w:val="0"/>
              <w:marTop w:val="0"/>
              <w:marBottom w:val="0"/>
              <w:divBdr>
                <w:top w:val="none" w:sz="0" w:space="0" w:color="auto"/>
                <w:left w:val="none" w:sz="0" w:space="0" w:color="auto"/>
                <w:bottom w:val="none" w:sz="0" w:space="0" w:color="auto"/>
                <w:right w:val="none" w:sz="0" w:space="0" w:color="auto"/>
              </w:divBdr>
              <w:divsChild>
                <w:div w:id="39593461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426878082">
          <w:marLeft w:val="0"/>
          <w:marRight w:val="0"/>
          <w:marTop w:val="0"/>
          <w:marBottom w:val="0"/>
          <w:divBdr>
            <w:top w:val="none" w:sz="0" w:space="0" w:color="auto"/>
            <w:left w:val="none" w:sz="0" w:space="0" w:color="auto"/>
            <w:bottom w:val="none" w:sz="0" w:space="0" w:color="auto"/>
            <w:right w:val="none" w:sz="0" w:space="0" w:color="auto"/>
          </w:divBdr>
          <w:divsChild>
            <w:div w:id="117533152">
              <w:marLeft w:val="0"/>
              <w:marRight w:val="0"/>
              <w:marTop w:val="0"/>
              <w:marBottom w:val="0"/>
              <w:divBdr>
                <w:top w:val="none" w:sz="0" w:space="0" w:color="auto"/>
                <w:left w:val="none" w:sz="0" w:space="0" w:color="auto"/>
                <w:bottom w:val="none" w:sz="0" w:space="0" w:color="auto"/>
                <w:right w:val="none" w:sz="0" w:space="0" w:color="auto"/>
              </w:divBdr>
              <w:divsChild>
                <w:div w:id="105920571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3364</Words>
  <Characters>19179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2021-01-16T22:41:00Z</dcterms:created>
  <dcterms:modified xsi:type="dcterms:W3CDTF">2021-01-16T23:10:00Z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