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C163D" w14:textId="77777777" w:rsidR="00365CE3" w:rsidRDefault="00365CE3" w:rsidP="00365CE3">
      <w:pPr>
        <w:pStyle w:val="Heading3"/>
      </w:pPr>
      <w:r>
        <w:t>1 – Precision Ag DA</w:t>
      </w:r>
    </w:p>
    <w:p w14:paraId="0C4E03DF" w14:textId="77777777" w:rsidR="00365CE3" w:rsidRDefault="00365CE3" w:rsidP="00365CE3">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27F73018" w14:textId="77777777" w:rsidR="00365CE3" w:rsidRPr="00E07505" w:rsidRDefault="00365CE3" w:rsidP="00365CE3">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9" w:history="1">
        <w:r w:rsidRPr="005C484B">
          <w:rPr>
            <w:rStyle w:val="Hyperlink"/>
          </w:rPr>
          <w:t>https://www.greensightag.com/logbook/can-starlink-save-the-world-by-connecting-farms/</w:t>
        </w:r>
      </w:hyperlink>
      <w:r>
        <w:t xml:space="preserve"> (Data Management Consulting Firm)//Elmer </w:t>
      </w:r>
    </w:p>
    <w:p w14:paraId="50FCD765" w14:textId="77777777" w:rsidR="00365CE3" w:rsidRPr="00511499" w:rsidRDefault="00365CE3" w:rsidP="00365CE3">
      <w:pPr>
        <w:rPr>
          <w:sz w:val="16"/>
        </w:rPr>
      </w:pPr>
      <w:proofErr w:type="spellStart"/>
      <w:r w:rsidRPr="00511499">
        <w:rPr>
          <w:sz w:val="16"/>
        </w:rPr>
        <w:t>GreenSight</w:t>
      </w:r>
      <w:proofErr w:type="spellEnd"/>
      <w:r w:rsidRPr="00511499">
        <w:rPr>
          <w:sz w:val="16"/>
        </w:rPr>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 xml:space="preserve">with inputs and practices varied and optimized based on weather, measurements from the field, and accurate year over year yield measurements. Since then, many tools and technologies have </w:t>
      </w:r>
      <w:r w:rsidRPr="003A3B72">
        <w:rPr>
          <w:rStyle w:val="StyleUnderline"/>
        </w:rPr>
        <w:lastRenderedPageBreak/>
        <w:t>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0EE00CE5" w14:textId="77777777" w:rsidR="00365CE3" w:rsidRDefault="00365CE3" w:rsidP="00365CE3">
      <w:pPr>
        <w:pStyle w:val="Heading4"/>
      </w:pPr>
      <w:r>
        <w:lastRenderedPageBreak/>
        <w:t xml:space="preserve">Food Insecurity goes </w:t>
      </w:r>
      <w:r>
        <w:rPr>
          <w:u w:val="single"/>
        </w:rPr>
        <w:t>nuclear</w:t>
      </w:r>
      <w:r>
        <w:t xml:space="preserve"> – escalates </w:t>
      </w:r>
      <w:r>
        <w:rPr>
          <w:u w:val="single"/>
        </w:rPr>
        <w:t>multiple hotspots</w:t>
      </w:r>
      <w:r>
        <w:t>.</w:t>
      </w:r>
    </w:p>
    <w:p w14:paraId="445B6071" w14:textId="77777777" w:rsidR="00365CE3" w:rsidRPr="00E07505" w:rsidRDefault="00365CE3" w:rsidP="00365CE3">
      <w:r w:rsidRPr="00E07505">
        <w:rPr>
          <w:rStyle w:val="Style13ptBold"/>
        </w:rPr>
        <w:t>Cribb 19</w:t>
      </w:r>
      <w:r>
        <w:t xml:space="preserve"> Julian Cribb 8-23-2019 “Food or War</w:t>
      </w:r>
      <w:r w:rsidRPr="00E07505">
        <w:t xml:space="preserve">” </w:t>
      </w:r>
      <w:hyperlink r:id="rId1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08FB22F" w14:textId="320C1CFC" w:rsidR="00365CE3" w:rsidRPr="00511499" w:rsidRDefault="00365CE3" w:rsidP="00365CE3">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 xml:space="preserve">price </w:t>
      </w:r>
      <w:r w:rsidRPr="00511499">
        <w:rPr>
          <w:sz w:val="10"/>
        </w:rPr>
        <w:lastRenderedPageBreak/>
        <w:t>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t>
      </w:r>
      <w:r w:rsidRPr="00E335A7">
        <w:rPr>
          <w:sz w:val="10"/>
        </w:rPr>
        <w:lastRenderedPageBreak/>
        <w:t xml:space="preserve">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w:t>
      </w:r>
      <w:r w:rsidRPr="00E335A7">
        <w:rPr>
          <w:sz w:val="10"/>
        </w:rPr>
        <w:lastRenderedPageBreak/>
        <w:t xml:space="preserve">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w:t>
      </w:r>
    </w:p>
    <w:p w14:paraId="0EB45C6F" w14:textId="3B0B63B0" w:rsidR="00365CE3" w:rsidRDefault="00645B76" w:rsidP="00365CE3">
      <w:pPr>
        <w:pStyle w:val="Heading3"/>
      </w:pPr>
      <w:r>
        <w:lastRenderedPageBreak/>
        <w:t>2</w:t>
      </w:r>
      <w:r w:rsidR="00365CE3">
        <w:t xml:space="preserve"> – Hacking DA</w:t>
      </w:r>
    </w:p>
    <w:p w14:paraId="384AD044" w14:textId="77777777" w:rsidR="00365CE3" w:rsidRDefault="00365CE3" w:rsidP="00365CE3">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29248530" w14:textId="77777777" w:rsidR="00365CE3" w:rsidRPr="00B00CD8" w:rsidRDefault="00365CE3" w:rsidP="00365CE3">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11"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79165D06" w14:textId="77777777" w:rsidR="00365CE3" w:rsidRPr="00245E56" w:rsidRDefault="00365CE3" w:rsidP="00365CE3">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69FBA02B" w14:textId="77777777" w:rsidR="00365CE3" w:rsidRPr="00A05B63" w:rsidRDefault="00365CE3" w:rsidP="00365CE3">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753C8E86" w14:textId="77777777" w:rsidR="00365CE3" w:rsidRPr="00B00CD8" w:rsidRDefault="00365CE3" w:rsidP="00365CE3">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2F34A304" w14:textId="77777777" w:rsidR="00365CE3" w:rsidRPr="00B61F74" w:rsidRDefault="00365CE3" w:rsidP="00365CE3">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lastRenderedPageBreak/>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115E9F81" w14:textId="77777777" w:rsidR="00365CE3" w:rsidRDefault="00365CE3" w:rsidP="00365CE3">
      <w:pPr>
        <w:pStyle w:val="Heading4"/>
      </w:pPr>
      <w:r>
        <w:lastRenderedPageBreak/>
        <w:t xml:space="preserve">Hacking on Satellites </w:t>
      </w:r>
      <w:r>
        <w:rPr>
          <w:u w:val="single"/>
        </w:rPr>
        <w:t>goes Nuclear</w:t>
      </w:r>
      <w:r>
        <w:t>.</w:t>
      </w:r>
    </w:p>
    <w:p w14:paraId="7619E38A" w14:textId="77777777" w:rsidR="00365CE3" w:rsidRPr="00245E56" w:rsidRDefault="00365CE3" w:rsidP="00365CE3">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2"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5A3B1081" w14:textId="77777777" w:rsidR="00365CE3" w:rsidRPr="00391DEC" w:rsidRDefault="00365CE3" w:rsidP="00365CE3">
      <w:pPr>
        <w:rPr>
          <w:sz w:val="16"/>
        </w:rPr>
      </w:pPr>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rPr>
          <w:sz w:val="16"/>
        </w:rPr>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rPr>
          <w:sz w:val="16"/>
        </w:rPr>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rPr>
          <w:sz w:val="16"/>
        </w:rPr>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rPr>
          <w:sz w:val="16"/>
        </w:rPr>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rPr>
          <w:sz w:val="16"/>
        </w:rPr>
        <w:t>cyber attacks</w:t>
      </w:r>
      <w:proofErr w:type="spellEnd"/>
      <w:r w:rsidRPr="00B61F74">
        <w:rPr>
          <w:sz w:val="16"/>
        </w:rPr>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26F509F2" w14:textId="6C720DC1" w:rsidR="00365CE3" w:rsidRDefault="00645B76" w:rsidP="00365CE3">
      <w:pPr>
        <w:pStyle w:val="Heading3"/>
      </w:pPr>
      <w:r>
        <w:lastRenderedPageBreak/>
        <w:t>3</w:t>
      </w:r>
      <w:r w:rsidR="00365CE3">
        <w:t xml:space="preserve"> – Smart Cities DA</w:t>
      </w:r>
    </w:p>
    <w:p w14:paraId="218B3DAA" w14:textId="77777777" w:rsidR="00365CE3" w:rsidRDefault="00365CE3" w:rsidP="00365CE3">
      <w:pPr>
        <w:pStyle w:val="Heading4"/>
      </w:pPr>
      <w:proofErr w:type="spellStart"/>
      <w:r>
        <w:t>Starlink</w:t>
      </w:r>
      <w:proofErr w:type="spellEnd"/>
      <w:r>
        <w:t xml:space="preserve"> connectivity is key to extension of the </w:t>
      </w:r>
      <w:r>
        <w:rPr>
          <w:u w:val="single"/>
        </w:rPr>
        <w:t>Internet of Things</w:t>
      </w:r>
      <w:r>
        <w:t>.</w:t>
      </w:r>
    </w:p>
    <w:p w14:paraId="75C977CC" w14:textId="77777777" w:rsidR="00365CE3" w:rsidRPr="00FF39E2" w:rsidRDefault="00365CE3" w:rsidP="00365CE3">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3" w:history="1">
        <w:r w:rsidRPr="005C484B">
          <w:rPr>
            <w:rStyle w:val="Hyperlink"/>
          </w:rPr>
          <w:t>https://medium.com/@augustlumanlan2017/how-spacexs-starlink-will-be-the-future-of-the-internet-8f07adb4eb2</w:t>
        </w:r>
      </w:hyperlink>
      <w:r>
        <w:t xml:space="preserve"> (Engineering Author)//Elmer </w:t>
      </w:r>
    </w:p>
    <w:p w14:paraId="4D05D388" w14:textId="77777777" w:rsidR="00365CE3" w:rsidRPr="00CF5A50" w:rsidRDefault="00365CE3" w:rsidP="00365CE3">
      <w:pPr>
        <w:rPr>
          <w:rStyle w:val="StyleUnderline"/>
        </w:rPr>
      </w:pPr>
      <w:r w:rsidRPr="00970852">
        <w:rPr>
          <w:rStyle w:val="Emphasis"/>
          <w:highlight w:val="green"/>
        </w:rPr>
        <w:t xml:space="preserve">Applications of </w:t>
      </w:r>
      <w:proofErr w:type="spellStart"/>
      <w:r w:rsidRPr="00970852">
        <w:rPr>
          <w:rStyle w:val="Emphasis"/>
          <w:highlight w:val="green"/>
        </w:rPr>
        <w:t>Starlink</w:t>
      </w:r>
      <w:proofErr w:type="spellEnd"/>
      <w:r w:rsidRPr="00970852">
        <w:rPr>
          <w:rStyle w:val="StyleUnderline"/>
          <w:highlight w:val="green"/>
        </w:rPr>
        <w:t xml:space="preserve"> </w:t>
      </w:r>
      <w:r w:rsidRPr="00CF5A50">
        <w:rPr>
          <w:rStyle w:val="StyleUnderline"/>
        </w:rPr>
        <w:t xml:space="preserve">(and satellite technology in general) </w:t>
      </w:r>
      <w:r w:rsidRPr="00970852">
        <w:rPr>
          <w:rStyle w:val="Emphasis"/>
          <w:highlight w:val="green"/>
        </w:rPr>
        <w:t>in</w:t>
      </w:r>
      <w:r w:rsidRPr="00970852">
        <w:rPr>
          <w:rStyle w:val="StyleUnderline"/>
          <w:highlight w:val="green"/>
        </w:rPr>
        <w:t xml:space="preserve"> </w:t>
      </w:r>
      <w:r w:rsidRPr="00CF5A50">
        <w:rPr>
          <w:rStyle w:val="StyleUnderline"/>
        </w:rPr>
        <w:t xml:space="preserve">the real world The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There’s a </w:t>
      </w:r>
      <w:r w:rsidRPr="00970852">
        <w:rPr>
          <w:rStyle w:val="Emphasis"/>
          <w:highlight w:val="green"/>
        </w:rPr>
        <w:t xml:space="preserve">real need </w:t>
      </w:r>
      <w:r w:rsidRPr="00970852">
        <w:rPr>
          <w:rStyle w:val="Emphasis"/>
          <w:highlight w:val="green"/>
          <w:bdr w:val="single" w:sz="18" w:space="0" w:color="auto"/>
        </w:rPr>
        <w:t>for optimization</w:t>
      </w:r>
      <w:r w:rsidRPr="00970852">
        <w:rPr>
          <w:rStyle w:val="StyleUnderline"/>
          <w:highlight w:val="green"/>
        </w:rPr>
        <w:t xml:space="preserve"> </w:t>
      </w:r>
      <w:r w:rsidRPr="00CF5A50">
        <w:rPr>
          <w:rStyle w:val="StyleUnderline"/>
        </w:rPr>
        <w:t>on every area of industry and we tend to optimize every tool we have with today’s electronics. And there’s nothing more that does that task well than the “internet of things”.</w:t>
      </w:r>
      <w:r w:rsidRPr="007800A9">
        <w:rPr>
          <w:sz w:val="16"/>
        </w:rPr>
        <w:t xml:space="preserve"> The “Internet of things” wasn’t really invented by one person. </w:t>
      </w:r>
      <w:r w:rsidRPr="00CF5A50">
        <w:rPr>
          <w:rStyle w:val="StyleUnderline"/>
        </w:rPr>
        <w:t xml:space="preserve">It’s a term that has been used by anything related to tech and Internet companies today or anything that has to do with robots and super cool machines communicating with each other. Remember what I said about how the Internet is just made of up computers communicating via cables and home routers (and in this case, via </w:t>
      </w:r>
      <w:proofErr w:type="spellStart"/>
      <w:r w:rsidRPr="00CF5A50">
        <w:rPr>
          <w:rStyle w:val="StyleUnderline"/>
        </w:rPr>
        <w:t>Starlink</w:t>
      </w:r>
      <w:proofErr w:type="spellEnd"/>
      <w:r w:rsidRPr="00CF5A50">
        <w:rPr>
          <w:rStyle w:val="StyleUnderline"/>
        </w:rPr>
        <w:t xml:space="preserve"> satellites)? Well, this principle applies to anything that can communicate</w:t>
      </w:r>
      <w:r w:rsidRPr="007800A9">
        <w:rPr>
          <w:sz w:val="16"/>
        </w:rPr>
        <w:t xml:space="preserve">. </w:t>
      </w:r>
      <w:r w:rsidRPr="00CF5A50">
        <w:rPr>
          <w:rStyle w:val="StyleUnderline"/>
        </w:rPr>
        <w:t>The</w:t>
      </w:r>
      <w:r w:rsidRPr="007800A9">
        <w:rPr>
          <w:sz w:val="16"/>
        </w:rPr>
        <w:t xml:space="preserve"> </w:t>
      </w:r>
      <w:r w:rsidRPr="00CF5A50">
        <w:rPr>
          <w:rStyle w:val="StyleUnderline"/>
        </w:rPr>
        <w:t>“</w:t>
      </w:r>
      <w:r w:rsidRPr="00970852">
        <w:rPr>
          <w:rStyle w:val="Emphasis"/>
          <w:highlight w:val="green"/>
        </w:rPr>
        <w:t>Internet</w:t>
      </w:r>
      <w:r w:rsidRPr="00CF5A50">
        <w:rPr>
          <w:rStyle w:val="StyleUnderline"/>
        </w:rPr>
        <w:t xml:space="preserve">” </w:t>
      </w:r>
      <w:r w:rsidRPr="00970852">
        <w:rPr>
          <w:rStyle w:val="Emphasis"/>
          <w:highlight w:val="green"/>
        </w:rPr>
        <w:t>is</w:t>
      </w:r>
      <w:r w:rsidRPr="00970852">
        <w:rPr>
          <w:rStyle w:val="StyleUnderline"/>
          <w:highlight w:val="green"/>
        </w:rPr>
        <w:t xml:space="preserve"> </w:t>
      </w:r>
      <w:r w:rsidRPr="00CF5A50">
        <w:rPr>
          <w:rStyle w:val="StyleUnderline"/>
        </w:rPr>
        <w:t xml:space="preserve">just a well-known term for a </w:t>
      </w:r>
      <w:r w:rsidRPr="00970852">
        <w:rPr>
          <w:rStyle w:val="Emphasis"/>
          <w:highlight w:val="green"/>
        </w:rPr>
        <w:t>network made up of</w:t>
      </w:r>
      <w:r w:rsidRPr="00970852">
        <w:rPr>
          <w:rStyle w:val="StyleUnderline"/>
          <w:highlight w:val="green"/>
        </w:rPr>
        <w:t xml:space="preserve"> </w:t>
      </w:r>
      <w:r w:rsidRPr="00CF5A50">
        <w:rPr>
          <w:rStyle w:val="StyleUnderline"/>
        </w:rPr>
        <w:t xml:space="preserve">electronic </w:t>
      </w:r>
      <w:r w:rsidRPr="00970852">
        <w:rPr>
          <w:rStyle w:val="Emphasis"/>
          <w:highlight w:val="green"/>
        </w:rPr>
        <w:t>devices</w:t>
      </w:r>
      <w:r w:rsidRPr="00970852">
        <w:rPr>
          <w:rStyle w:val="StyleUnderline"/>
          <w:highlight w:val="green"/>
        </w:rPr>
        <w:t xml:space="preserve"> </w:t>
      </w:r>
      <w:r w:rsidRPr="00CF5A50">
        <w:rPr>
          <w:rStyle w:val="StyleUnderline"/>
        </w:rPr>
        <w:t>that are used by today’s society, almost every second of most people’s lives. This means that you can form your own “internet” or communications network by connecting devices</w:t>
      </w:r>
      <w:r w:rsidRPr="007800A9">
        <w:rPr>
          <w:sz w:val="16"/>
        </w:rPr>
        <w:t xml:space="preserve"> (or anything with a computer chip running on electricity) with copper wires or wireless communication</w:t>
      </w:r>
      <w:r w:rsidRPr="00CF5A50">
        <w:rPr>
          <w:rStyle w:val="StyleUnderline"/>
        </w:rPr>
        <w:t xml:space="preserve">. What </w:t>
      </w:r>
      <w:proofErr w:type="spellStart"/>
      <w:r w:rsidRPr="00970852">
        <w:rPr>
          <w:rStyle w:val="Emphasis"/>
          <w:highlight w:val="green"/>
        </w:rPr>
        <w:t>Starlink</w:t>
      </w:r>
      <w:proofErr w:type="spellEnd"/>
      <w:r w:rsidRPr="00970852">
        <w:rPr>
          <w:rStyle w:val="Emphasis"/>
          <w:highlight w:val="green"/>
        </w:rPr>
        <w:t xml:space="preserve"> can</w:t>
      </w:r>
      <w:r w:rsidRPr="00970852">
        <w:rPr>
          <w:rStyle w:val="StyleUnderline"/>
          <w:highlight w:val="green"/>
        </w:rPr>
        <w:t xml:space="preserve"> </w:t>
      </w:r>
      <w:r w:rsidRPr="00CF5A50">
        <w:rPr>
          <w:rStyle w:val="StyleUnderline"/>
        </w:rPr>
        <w:t xml:space="preserve">do is they can </w:t>
      </w:r>
      <w:r w:rsidRPr="00970852">
        <w:rPr>
          <w:rStyle w:val="Emphasis"/>
          <w:highlight w:val="green"/>
        </w:rPr>
        <w:t>serve as</w:t>
      </w:r>
      <w:r w:rsidRPr="00970852">
        <w:rPr>
          <w:rStyle w:val="StyleUnderline"/>
          <w:highlight w:val="green"/>
        </w:rPr>
        <w:t xml:space="preserve"> </w:t>
      </w:r>
      <w:r w:rsidRPr="00CF5A50">
        <w:rPr>
          <w:rStyle w:val="StyleUnderline"/>
        </w:rPr>
        <w:t xml:space="preserve">an </w:t>
      </w:r>
      <w:r w:rsidRPr="00970852">
        <w:rPr>
          <w:rStyle w:val="Emphasis"/>
          <w:highlight w:val="green"/>
        </w:rPr>
        <w:t>“internet” for anything that uses electricity</w:t>
      </w:r>
      <w:r w:rsidRPr="00970852">
        <w:rPr>
          <w:rStyle w:val="StyleUnderline"/>
          <w:highlight w:val="green"/>
        </w:rPr>
        <w:t xml:space="preserve"> </w:t>
      </w:r>
      <w:r w:rsidRPr="00CF5A50">
        <w:rPr>
          <w:rStyle w:val="StyleUnderline"/>
        </w:rPr>
        <w:t xml:space="preserve">like </w:t>
      </w:r>
      <w:r w:rsidRPr="00970852">
        <w:rPr>
          <w:rStyle w:val="Emphasis"/>
          <w:highlight w:val="green"/>
        </w:rPr>
        <w:t>robots</w:t>
      </w:r>
      <w:r w:rsidRPr="00CF5A50">
        <w:rPr>
          <w:rStyle w:val="StyleUnderline"/>
        </w:rPr>
        <w:t xml:space="preserve">, </w:t>
      </w:r>
      <w:r w:rsidRPr="00970852">
        <w:rPr>
          <w:rStyle w:val="Emphasis"/>
          <w:highlight w:val="green"/>
        </w:rPr>
        <w:t>computers</w:t>
      </w:r>
      <w:r w:rsidRPr="00CF5A50">
        <w:rPr>
          <w:rStyle w:val="StyleUnderline"/>
        </w:rPr>
        <w:t xml:space="preserve">, smartphones, </w:t>
      </w:r>
      <w:r w:rsidRPr="00970852">
        <w:rPr>
          <w:rStyle w:val="Emphasis"/>
          <w:highlight w:val="green"/>
        </w:rPr>
        <w:t>smart homes</w:t>
      </w:r>
      <w:r w:rsidRPr="00CF5A50">
        <w:rPr>
          <w:rStyle w:val="StyleUnderline"/>
        </w:rPr>
        <w:t xml:space="preserve">, </w:t>
      </w:r>
      <w:proofErr w:type="spellStart"/>
      <w:r w:rsidRPr="00CF5A50">
        <w:rPr>
          <w:rStyle w:val="StyleUnderline"/>
        </w:rPr>
        <w:t>robotaxis</w:t>
      </w:r>
      <w:proofErr w:type="spellEnd"/>
      <w:r w:rsidRPr="00CF5A50">
        <w:rPr>
          <w:rStyle w:val="StyleUnderline"/>
        </w:rPr>
        <w:t xml:space="preserve"> electric cars, </w:t>
      </w:r>
      <w:r w:rsidRPr="00970852">
        <w:rPr>
          <w:rStyle w:val="Emphasis"/>
          <w:highlight w:val="green"/>
        </w:rPr>
        <w:t>manufacturing</w:t>
      </w:r>
      <w:r w:rsidRPr="00970852">
        <w:rPr>
          <w:rStyle w:val="StyleUnderline"/>
          <w:highlight w:val="green"/>
        </w:rPr>
        <w:t xml:space="preserve"> </w:t>
      </w:r>
      <w:r w:rsidRPr="00CF5A50">
        <w:rPr>
          <w:rStyle w:val="StyleUnderline"/>
        </w:rPr>
        <w:t>and power plant electronic hardware — the application list goes on like crazy</w:t>
      </w:r>
      <w:r w:rsidRPr="007800A9">
        <w:rPr>
          <w:sz w:val="16"/>
        </w:rPr>
        <w:t xml:space="preserve">. One day, we might even see </w:t>
      </w:r>
      <w:proofErr w:type="spellStart"/>
      <w:r w:rsidRPr="007800A9">
        <w:rPr>
          <w:sz w:val="16"/>
        </w:rPr>
        <w:t>Starlink</w:t>
      </w:r>
      <w:proofErr w:type="spellEnd"/>
      <w:r w:rsidRPr="007800A9">
        <w:rPr>
          <w:sz w:val="16"/>
        </w:rPr>
        <w:t xml:space="preserve"> satellites controlling robots on Mars and providing “free wi-fi” there (now that’s a great incentive to go to Mars, </w:t>
      </w:r>
      <w:proofErr w:type="spellStart"/>
      <w:r w:rsidRPr="007800A9">
        <w:rPr>
          <w:sz w:val="16"/>
        </w:rPr>
        <w:t>hahaha</w:t>
      </w:r>
      <w:proofErr w:type="spellEnd"/>
      <w:r w:rsidRPr="007800A9">
        <w:rPr>
          <w:sz w:val="16"/>
        </w:rPr>
        <w:t xml:space="preserve">). </w:t>
      </w:r>
      <w:r w:rsidRPr="00CF5A50">
        <w:rPr>
          <w:rStyle w:val="StyleUnderline"/>
        </w:rPr>
        <w:t xml:space="preserve">They can also </w:t>
      </w:r>
      <w:r w:rsidRPr="00970852">
        <w:rPr>
          <w:rStyle w:val="Emphasis"/>
          <w:highlight w:val="green"/>
        </w:rPr>
        <w:t>optimize</w:t>
      </w:r>
      <w:r w:rsidRPr="00970852">
        <w:rPr>
          <w:rStyle w:val="StyleUnderline"/>
          <w:highlight w:val="green"/>
        </w:rPr>
        <w:t xml:space="preserve"> </w:t>
      </w:r>
      <w:r w:rsidRPr="00970852">
        <w:rPr>
          <w:rStyle w:val="Emphasis"/>
          <w:highlight w:val="green"/>
        </w:rPr>
        <w:t>manufacturing processes</w:t>
      </w:r>
      <w:r w:rsidRPr="00970852">
        <w:rPr>
          <w:rStyle w:val="StyleUnderline"/>
          <w:highlight w:val="green"/>
        </w:rPr>
        <w:t xml:space="preserve"> </w:t>
      </w:r>
      <w:r w:rsidRPr="00CF5A50">
        <w:rPr>
          <w:rStyle w:val="StyleUnderline"/>
        </w:rPr>
        <w:t xml:space="preserve">by allowing robots and other systems in the manufacturing plant (of any kind of object really) to communicate and send data to each other. This can allow them to take actions that needed human supervision. This can allow manufacturing plants to be autonomous and need very little human intervention. </w:t>
      </w:r>
      <w:proofErr w:type="spellStart"/>
      <w:r w:rsidRPr="00CF5A50">
        <w:rPr>
          <w:rStyle w:val="StyleUnderline"/>
        </w:rPr>
        <w:t>Starlink</w:t>
      </w:r>
      <w:proofErr w:type="spellEnd"/>
      <w:r w:rsidRPr="00CF5A50">
        <w:rPr>
          <w:rStyle w:val="StyleUnderline"/>
        </w:rPr>
        <w:t xml:space="preserve"> can </w:t>
      </w:r>
      <w:r w:rsidRPr="00970852">
        <w:rPr>
          <w:rStyle w:val="Emphasis"/>
          <w:highlight w:val="green"/>
          <w:bdr w:val="single" w:sz="18" w:space="0" w:color="auto"/>
        </w:rPr>
        <w:t>be the backbone of this operation</w:t>
      </w:r>
      <w:r w:rsidRPr="00970852">
        <w:rPr>
          <w:rStyle w:val="StyleUnderline"/>
          <w:highlight w:val="green"/>
        </w:rPr>
        <w:t xml:space="preserve"> </w:t>
      </w:r>
      <w:r w:rsidRPr="00CF5A50">
        <w:rPr>
          <w:rStyle w:val="StyleUnderline"/>
        </w:rPr>
        <w:t>and can save manufacturers millions of dollars every year just to optimize every manufacturing process.</w:t>
      </w:r>
    </w:p>
    <w:p w14:paraId="7390DD26" w14:textId="77777777" w:rsidR="00365CE3" w:rsidRPr="00BE6A38" w:rsidRDefault="00365CE3" w:rsidP="00365CE3">
      <w:pPr>
        <w:pStyle w:val="Heading4"/>
      </w:pPr>
      <w:r>
        <w:lastRenderedPageBreak/>
        <w:t xml:space="preserve">IOT key to sustainable Smart Cities – rapid population growth ensures need for </w:t>
      </w:r>
      <w:r>
        <w:rPr>
          <w:u w:val="single"/>
        </w:rPr>
        <w:t>sustainability</w:t>
      </w:r>
      <w:r>
        <w:t xml:space="preserve"> for megacities. </w:t>
      </w:r>
    </w:p>
    <w:p w14:paraId="1780E55B" w14:textId="77777777" w:rsidR="00365CE3" w:rsidRPr="00FF39E2" w:rsidRDefault="00365CE3" w:rsidP="00365CE3">
      <w:r w:rsidRPr="00FF39E2">
        <w:rPr>
          <w:rStyle w:val="Style13ptBold"/>
        </w:rPr>
        <w:t>Appleton 21</w:t>
      </w:r>
      <w:r>
        <w:t xml:space="preserve"> </w:t>
      </w:r>
      <w:r w:rsidRPr="00FF39E2">
        <w:t>Joe Appleton 5-11-2021 "WHAT IS IOT AND WHY IS IT IMPORTANT FOR SMART CITIES?"</w:t>
      </w:r>
      <w:r>
        <w:t xml:space="preserve"> </w:t>
      </w:r>
      <w:hyperlink r:id="rId14" w:history="1">
        <w:r w:rsidRPr="005C484B">
          <w:rPr>
            <w:rStyle w:val="Hyperlink"/>
          </w:rPr>
          <w:t>https://hub.beesmart.city/en/solutions/what-is-iot-and-why-is-it-important-for-smart-cities</w:t>
        </w:r>
      </w:hyperlink>
      <w:r>
        <w:t xml:space="preserve"> (</w:t>
      </w:r>
      <w:r w:rsidRPr="00FF39E2">
        <w:t>Joe Appleton is bee smart city's content strategist, editor and writer. He has a particular interest in smart and sustainable cities and urban mobility.</w:t>
      </w:r>
      <w:r>
        <w:t xml:space="preserve">)//Elmer </w:t>
      </w:r>
    </w:p>
    <w:p w14:paraId="46EB92EC" w14:textId="77777777" w:rsidR="00365CE3" w:rsidRPr="007800A9" w:rsidRDefault="00365CE3" w:rsidP="00365CE3">
      <w:pPr>
        <w:rPr>
          <w:sz w:val="16"/>
        </w:rPr>
      </w:pPr>
      <w:r w:rsidRPr="007800A9">
        <w:rPr>
          <w:sz w:val="16"/>
        </w:rPr>
        <w:t xml:space="preserve">Ever since the idea of a smart city was first introduced,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technology has </w:t>
      </w:r>
      <w:r w:rsidRPr="00970852">
        <w:rPr>
          <w:rStyle w:val="Emphasis"/>
          <w:highlight w:val="green"/>
        </w:rPr>
        <w:t>been</w:t>
      </w:r>
      <w:r w:rsidRPr="00970852">
        <w:rPr>
          <w:rStyle w:val="StyleUnderline"/>
          <w:highlight w:val="green"/>
        </w:rPr>
        <w:t xml:space="preserve"> </w:t>
      </w:r>
      <w:r w:rsidRPr="00CF5A50">
        <w:rPr>
          <w:rStyle w:val="StyleUnderline"/>
        </w:rPr>
        <w:t xml:space="preserve">a </w:t>
      </w:r>
      <w:r w:rsidRPr="00970852">
        <w:rPr>
          <w:rStyle w:val="Emphasis"/>
          <w:highlight w:val="green"/>
          <w:bdr w:val="single" w:sz="18" w:space="0" w:color="auto"/>
        </w:rPr>
        <w:t>key pillar of smart city development</w:t>
      </w:r>
      <w:r w:rsidRPr="00CF5A50">
        <w:rPr>
          <w:rStyle w:val="StyleUnderline"/>
        </w:rPr>
        <w:t>.</w:t>
      </w:r>
      <w:r w:rsidRPr="007800A9">
        <w:rPr>
          <w:sz w:val="16"/>
        </w:rPr>
        <w:t xml:space="preserve"> As technology advances and more countries embrace next-generation connectivity, </w:t>
      </w:r>
      <w:r w:rsidRPr="00CF5A50">
        <w:rPr>
          <w:rStyle w:val="StyleUnderline"/>
        </w:rPr>
        <w:t>IoT technology will continue to grow and have a bigger effect on the way we live.</w:t>
      </w:r>
      <w:r w:rsidRPr="007800A9">
        <w:rPr>
          <w:sz w:val="16"/>
        </w:rPr>
        <w:t xml:space="preserve"> According to numbers from the Improving Internet of Things (IoT) Security with Software-Defined Network (SDN) study, there will be more than 75.44 billion connected IoT devices by 2025. With a forecast of over 7.33 billion mobile users by 2023 and more than 1,105 million connected wearable devices users </w:t>
      </w:r>
      <w:r w:rsidRPr="00CF5A50">
        <w:rPr>
          <w:rStyle w:val="StyleUnderline"/>
        </w:rPr>
        <w:t>by 2022, the Internet of Things is expected to grow into one of the smartest collective and collaborative systems in history</w:t>
      </w:r>
      <w:r w:rsidRPr="007800A9">
        <w:rPr>
          <w:sz w:val="16"/>
        </w:rPr>
        <w:t xml:space="preserve">. With room for </w:t>
      </w:r>
      <w:r w:rsidRPr="00970852">
        <w:rPr>
          <w:rStyle w:val="Emphasis"/>
          <w:highlight w:val="green"/>
        </w:rPr>
        <w:t>so much potential</w:t>
      </w:r>
      <w:r w:rsidRPr="00970852">
        <w:rPr>
          <w:rStyle w:val="StyleUnderline"/>
          <w:highlight w:val="green"/>
        </w:rPr>
        <w:t xml:space="preserve"> </w:t>
      </w:r>
      <w:r w:rsidRPr="00CF5A50">
        <w:rPr>
          <w:rStyle w:val="StyleUnderline"/>
        </w:rPr>
        <w:t xml:space="preserve">and opportunity </w:t>
      </w:r>
      <w:r w:rsidRPr="00970852">
        <w:rPr>
          <w:rStyle w:val="Emphasis"/>
          <w:highlight w:val="green"/>
        </w:rPr>
        <w:t>across</w:t>
      </w:r>
      <w:r w:rsidRPr="00970852">
        <w:rPr>
          <w:rStyle w:val="StyleUnderline"/>
          <w:highlight w:val="green"/>
        </w:rPr>
        <w:t xml:space="preserve"> </w:t>
      </w:r>
      <w:r w:rsidRPr="00CF5A50">
        <w:rPr>
          <w:rStyle w:val="StyleUnderline"/>
        </w:rPr>
        <w:t xml:space="preserve">a wide range of sectors, including </w:t>
      </w:r>
      <w:r w:rsidRPr="00970852">
        <w:rPr>
          <w:rStyle w:val="Emphasis"/>
          <w:highlight w:val="green"/>
        </w:rPr>
        <w:t>urban mobility</w:t>
      </w:r>
      <w:r w:rsidRPr="00CF5A50">
        <w:rPr>
          <w:rStyle w:val="StyleUnderline"/>
        </w:rPr>
        <w:t xml:space="preserve">, </w:t>
      </w:r>
      <w:r w:rsidRPr="00970852">
        <w:rPr>
          <w:rStyle w:val="Emphasis"/>
          <w:highlight w:val="green"/>
        </w:rPr>
        <w:t>security</w:t>
      </w:r>
      <w:r w:rsidRPr="00CF5A50">
        <w:rPr>
          <w:rStyle w:val="StyleUnderline"/>
        </w:rPr>
        <w:t xml:space="preserve">, </w:t>
      </w:r>
      <w:r w:rsidRPr="00970852">
        <w:rPr>
          <w:rStyle w:val="Emphasis"/>
          <w:highlight w:val="green"/>
        </w:rPr>
        <w:t>sustainability</w:t>
      </w:r>
      <w:r w:rsidRPr="00CF5A50">
        <w:rPr>
          <w:rStyle w:val="StyleUnderline"/>
        </w:rPr>
        <w:t xml:space="preserve">, maintenance, healthcare, and </w:t>
      </w:r>
      <w:r w:rsidRPr="00970852">
        <w:rPr>
          <w:rStyle w:val="Emphasis"/>
          <w:highlight w:val="green"/>
        </w:rPr>
        <w:t>management</w:t>
      </w:r>
      <w:r w:rsidRPr="00CF5A50">
        <w:rPr>
          <w:rStyle w:val="StyleUnderline"/>
        </w:rPr>
        <w:t>, it’s imperative that cities understand the benefits and opportunities of the Internet of Things for Smart Cities</w:t>
      </w:r>
      <w:r w:rsidRPr="007800A9">
        <w:rPr>
          <w:sz w:val="16"/>
        </w:rPr>
        <w:t xml:space="preserve">. </w:t>
      </w:r>
      <w:r w:rsidRPr="00970852">
        <w:rPr>
          <w:rStyle w:val="Emphasis"/>
          <w:highlight w:val="green"/>
        </w:rPr>
        <w:t>Sophisticated interconnectivity</w:t>
      </w:r>
      <w:r w:rsidRPr="00970852">
        <w:rPr>
          <w:rStyle w:val="StyleUnderline"/>
          <w:highlight w:val="green"/>
        </w:rPr>
        <w:t xml:space="preserve"> </w:t>
      </w:r>
      <w:r w:rsidRPr="00CF5A50">
        <w:rPr>
          <w:rStyle w:val="StyleUnderline"/>
        </w:rPr>
        <w:t xml:space="preserve">is </w:t>
      </w:r>
      <w:r w:rsidRPr="00970852">
        <w:rPr>
          <w:rStyle w:val="Emphasis"/>
          <w:highlight w:val="green"/>
        </w:rPr>
        <w:t xml:space="preserve">one of the fundamental building blocks of </w:t>
      </w:r>
      <w:r w:rsidRPr="00970852">
        <w:rPr>
          <w:rStyle w:val="Emphasis"/>
          <w:highlight w:val="green"/>
          <w:bdr w:val="single" w:sz="18" w:space="0" w:color="auto"/>
        </w:rPr>
        <w:t>next-generation smart city development</w:t>
      </w:r>
      <w:r w:rsidRPr="00CF5A50">
        <w:rPr>
          <w:rStyle w:val="StyleUnderline"/>
        </w:rPr>
        <w:t>.</w:t>
      </w:r>
      <w:r w:rsidRPr="007800A9">
        <w:rPr>
          <w:sz w:val="16"/>
        </w:rPr>
        <w:t xml:space="preserve"> Citizens and governments will be connected in ways that we’ve never seen before. IoT will deliver huge opportunities and benefits to smart cities, but this level of interconnectivity will also bring its own set of challenges. WHAT IS IOT? </w:t>
      </w:r>
      <w:r w:rsidRPr="00CF5A50">
        <w:rPr>
          <w:rStyle w:val="StyleUnderline"/>
        </w:rPr>
        <w:t>According to the ITU (International Telecommunication Union), the term Internet of Things is a broad term that can be used to describe any object connected to the internet.</w:t>
      </w:r>
      <w:r w:rsidRPr="007800A9">
        <w:rPr>
          <w:sz w:val="16"/>
        </w:rPr>
        <w:t xml:space="preserve"> However, in recent years, the term IoT is increasingly being used to specifically describe objects that can “talk” to each other</w:t>
      </w:r>
      <w:r w:rsidRPr="00CF5A50">
        <w:rPr>
          <w:rStyle w:val="StyleUnderline"/>
        </w:rPr>
        <w:t>. It references the vast network of digital devices that communicate and interact with each other, and affect our daily lives. These devices include smart sensors, monitoring devices, AI programs, and actuators that can evaluate, monitor, and control certain aspects of city life</w:t>
      </w:r>
      <w:r w:rsidRPr="007800A9">
        <w:rPr>
          <w:sz w:val="16"/>
        </w:rPr>
        <w:t xml:space="preserve">. For example, data about the weather can be collected by multiple sensors, which can then be used to manage thermostats in public buildings, cutting emissions, and saving the city money. There is no uniform definition of what the Internet of Things is, and different organizations and individuals may suggest differences from one definition to the next. However, they all agree that the IoT is “a set of technologies for accessing the data collected by various devices through wireless and wired Internet networks.” What is IoT and why is it important for Smart Cities? WHY IS IOT IMPORTANT FOR SMART CITIES? </w:t>
      </w:r>
      <w:r w:rsidRPr="00CF5A50">
        <w:rPr>
          <w:rStyle w:val="StyleUnderline"/>
        </w:rPr>
        <w:t>IoT is important for every city. Currently, the world’s largest cities are Tokyo, Delhi, Shanghai, and Sao Paolo, with populations of 38 million, 29 million, 26 million, and 21 million respectively.</w:t>
      </w:r>
      <w:r w:rsidRPr="007800A9">
        <w:rPr>
          <w:sz w:val="16"/>
        </w:rPr>
        <w:t xml:space="preserve"> Today, these </w:t>
      </w:r>
      <w:r w:rsidRPr="00970852">
        <w:rPr>
          <w:rStyle w:val="Emphasis"/>
          <w:highlight w:val="green"/>
        </w:rPr>
        <w:t>megacities</w:t>
      </w:r>
      <w:r w:rsidRPr="00970852">
        <w:rPr>
          <w:rStyle w:val="StyleUnderline"/>
          <w:highlight w:val="green"/>
        </w:rPr>
        <w:t xml:space="preserve"> </w:t>
      </w:r>
      <w:r w:rsidRPr="00CF5A50">
        <w:rPr>
          <w:rStyle w:val="StyleUnderline"/>
        </w:rPr>
        <w:t xml:space="preserve">are </w:t>
      </w:r>
      <w:r w:rsidRPr="00970852">
        <w:rPr>
          <w:rStyle w:val="Emphasis"/>
          <w:highlight w:val="green"/>
        </w:rPr>
        <w:t>notable</w:t>
      </w:r>
      <w:r w:rsidRPr="00970852">
        <w:rPr>
          <w:rStyle w:val="StyleUnderline"/>
          <w:highlight w:val="green"/>
        </w:rPr>
        <w:t xml:space="preserve"> </w:t>
      </w:r>
      <w:r w:rsidRPr="00970852">
        <w:rPr>
          <w:rStyle w:val="Emphasis"/>
          <w:highlight w:val="green"/>
        </w:rPr>
        <w:t>because of</w:t>
      </w:r>
      <w:r w:rsidRPr="00970852">
        <w:rPr>
          <w:rStyle w:val="StyleUnderline"/>
          <w:highlight w:val="green"/>
        </w:rPr>
        <w:t xml:space="preserve"> </w:t>
      </w:r>
      <w:r w:rsidRPr="00CF5A50">
        <w:rPr>
          <w:rStyle w:val="StyleUnderline"/>
        </w:rPr>
        <w:t xml:space="preserve">their </w:t>
      </w:r>
      <w:r w:rsidRPr="00970852">
        <w:rPr>
          <w:rStyle w:val="Emphasis"/>
          <w:highlight w:val="green"/>
        </w:rPr>
        <w:t>huge populations</w:t>
      </w:r>
      <w:r w:rsidRPr="00CF5A50">
        <w:rPr>
          <w:rStyle w:val="StyleUnderline"/>
        </w:rPr>
        <w:t xml:space="preserve">. In the future, there will be many more like them, with even </w:t>
      </w:r>
      <w:r w:rsidRPr="00CF5A50">
        <w:rPr>
          <w:rStyle w:val="StyleUnderline"/>
        </w:rPr>
        <w:lastRenderedPageBreak/>
        <w:t>denser populations</w:t>
      </w:r>
      <w:r w:rsidRPr="007800A9">
        <w:rPr>
          <w:sz w:val="16"/>
        </w:rPr>
        <w:t xml:space="preserve">. It’s </w:t>
      </w:r>
      <w:r w:rsidRPr="00CF5A50">
        <w:rPr>
          <w:rStyle w:val="StyleUnderline"/>
        </w:rPr>
        <w:t xml:space="preserve">predicted that more than 60% of the planet’s population will live in cities by the year 2030. It’s a bold prediction and one that </w:t>
      </w:r>
      <w:r w:rsidRPr="00970852">
        <w:rPr>
          <w:rStyle w:val="Emphasis"/>
          <w:highlight w:val="green"/>
          <w:bdr w:val="single" w:sz="18" w:space="0" w:color="auto"/>
        </w:rPr>
        <w:t>could spell disaster if the appropriate measures aren’t taken</w:t>
      </w:r>
      <w:r w:rsidRPr="00CF5A50">
        <w:rPr>
          <w:rStyle w:val="StyleUnderline"/>
        </w:rPr>
        <w:t>.</w:t>
      </w:r>
      <w:r w:rsidRPr="007800A9">
        <w:rPr>
          <w:sz w:val="16"/>
        </w:rPr>
        <w:t xml:space="preserve"> </w:t>
      </w:r>
      <w:r w:rsidRPr="00CF5A50">
        <w:rPr>
          <w:rStyle w:val="StyleUnderline"/>
        </w:rPr>
        <w:t xml:space="preserve">Large populations </w:t>
      </w:r>
      <w:r w:rsidRPr="00970852">
        <w:rPr>
          <w:rStyle w:val="Emphasis"/>
          <w:highlight w:val="green"/>
        </w:rPr>
        <w:t>demand large resources</w:t>
      </w:r>
      <w:r w:rsidRPr="00CF5A50">
        <w:rPr>
          <w:rStyle w:val="StyleUnderline"/>
        </w:rPr>
        <w:t xml:space="preserve">. Residents will need access to water, efficient and environmentally-friendly transportation, clean air, and practical sanitation and waste management. </w:t>
      </w:r>
      <w:r w:rsidRPr="00970852">
        <w:rPr>
          <w:rStyle w:val="Emphasis"/>
          <w:highlight w:val="green"/>
        </w:rPr>
        <w:t>With</w:t>
      </w:r>
      <w:r w:rsidRPr="00970852">
        <w:rPr>
          <w:rStyle w:val="StyleUnderline"/>
          <w:highlight w:val="green"/>
        </w:rPr>
        <w:t xml:space="preserve"> </w:t>
      </w:r>
      <w:r w:rsidRPr="00CF5A50">
        <w:rPr>
          <w:rStyle w:val="StyleUnderline"/>
        </w:rPr>
        <w:t xml:space="preserve">the clever </w:t>
      </w:r>
      <w:r w:rsidRPr="00970852">
        <w:rPr>
          <w:rStyle w:val="Emphasis"/>
          <w:highlight w:val="green"/>
        </w:rPr>
        <w:t>use of smart city practices</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CF5A50">
        <w:rPr>
          <w:rStyle w:val="StyleUnderline"/>
        </w:rPr>
        <w:t xml:space="preserve">widespread </w:t>
      </w:r>
      <w:r w:rsidRPr="00970852">
        <w:rPr>
          <w:rStyle w:val="Emphasis"/>
          <w:highlight w:val="green"/>
        </w:rPr>
        <w:t xml:space="preserve">deployment of IoT </w:t>
      </w:r>
      <w:r w:rsidRPr="00CF5A50">
        <w:rPr>
          <w:rStyle w:val="StyleUnderline"/>
        </w:rPr>
        <w:t xml:space="preserve">technology, the </w:t>
      </w:r>
      <w:r w:rsidRPr="00970852">
        <w:rPr>
          <w:rStyle w:val="Emphasis"/>
          <w:highlight w:val="green"/>
        </w:rPr>
        <w:t>cities of tomorrow will be able to meet</w:t>
      </w:r>
      <w:r w:rsidRPr="00970852">
        <w:rPr>
          <w:rStyle w:val="StyleUnderline"/>
          <w:highlight w:val="green"/>
        </w:rPr>
        <w:t xml:space="preserve"> </w:t>
      </w:r>
      <w:r w:rsidRPr="00CF5A50">
        <w:rPr>
          <w:rStyle w:val="StyleUnderline"/>
        </w:rPr>
        <w:t xml:space="preserve">the </w:t>
      </w:r>
      <w:r w:rsidRPr="00970852">
        <w:rPr>
          <w:rStyle w:val="Emphasis"/>
          <w:highlight w:val="green"/>
        </w:rPr>
        <w:t>demands</w:t>
      </w:r>
      <w:r w:rsidRPr="00970852">
        <w:rPr>
          <w:rStyle w:val="StyleUnderline"/>
          <w:highlight w:val="green"/>
        </w:rPr>
        <w:t xml:space="preserve"> </w:t>
      </w:r>
      <w:r w:rsidRPr="00CF5A50">
        <w:rPr>
          <w:rStyle w:val="StyleUnderline"/>
        </w:rPr>
        <w:t>of their residents in an effective and efficient way. Connected technologies and big data can create smart solutions. These solutions can solve problems, increase the quality of life for a city’s residents, and lower the consumption of resources. For a truly smart city to function at its full potential, the Internet of Things is a vital ingredient.</w:t>
      </w:r>
    </w:p>
    <w:p w14:paraId="567050C8" w14:textId="77777777" w:rsidR="00365CE3" w:rsidRPr="007D0CE1" w:rsidRDefault="00365CE3" w:rsidP="00365CE3">
      <w:pPr>
        <w:pStyle w:val="Heading4"/>
      </w:pPr>
      <w:r w:rsidRPr="007D0CE1">
        <w:t>Unsustainable cities turn every impact and cause extinction – sustainable ones solve</w:t>
      </w:r>
    </w:p>
    <w:p w14:paraId="2DD7FBD3" w14:textId="77777777" w:rsidR="00365CE3" w:rsidRPr="00FF39E2" w:rsidRDefault="00365CE3" w:rsidP="00365CE3">
      <w:r w:rsidRPr="00FF39E2">
        <w:rPr>
          <w:rStyle w:val="Style13ptBold"/>
        </w:rPr>
        <w:t>Cribb 17</w:t>
      </w:r>
      <w:r>
        <w:t xml:space="preserve"> </w:t>
      </w:r>
      <w:r w:rsidRPr="00FF39E2">
        <w:t xml:space="preserve">Cribb, Julian. "The Urbanite (Homo </w:t>
      </w:r>
      <w:proofErr w:type="spellStart"/>
      <w:r w:rsidRPr="00FF39E2">
        <w:t>Urbanus</w:t>
      </w:r>
      <w:proofErr w:type="spellEnd"/>
      <w:r w:rsidRPr="00FF39E2">
        <w:t xml:space="preserve">)." Surviving the 21st Century. Springer, Cham, 2017. 147-169. </w:t>
      </w:r>
      <w:r w:rsidRPr="00E07505">
        <w:t>(principal of Julian Cribb &amp; Associates who provide specialist consultancy in the communication of science, agriculture, food, mining, energy and the environment</w:t>
      </w:r>
      <w:proofErr w:type="gramStart"/>
      <w:r w:rsidRPr="00E07505">
        <w:t>. ,</w:t>
      </w:r>
      <w:proofErr w:type="gramEnd"/>
      <w:r w:rsidRPr="00E07505">
        <w:t xml:space="preserve"> His published work includes over 8000 articles, 3000 media releases and eight books. He has received 32 awards for journalism.)//Elmer</w:t>
      </w:r>
    </w:p>
    <w:p w14:paraId="51E48818" w14:textId="36CBB2D4" w:rsidR="00365CE3" w:rsidRDefault="00365CE3" w:rsidP="00365CE3">
      <w:pPr>
        <w:rPr>
          <w:rStyle w:val="Emphasis"/>
        </w:rPr>
      </w:pPr>
      <w:r w:rsidRPr="007D0CE1">
        <w:rPr>
          <w:rStyle w:val="StyleUnderline"/>
        </w:rPr>
        <w:t xml:space="preserve">By the mid-twenty-first century </w:t>
      </w:r>
      <w:r w:rsidRPr="00970852">
        <w:rPr>
          <w:rStyle w:val="Emphasis"/>
          <w:highlight w:val="green"/>
        </w:rPr>
        <w:t>the world’s</w:t>
      </w:r>
      <w:r w:rsidRPr="00970852">
        <w:rPr>
          <w:rStyle w:val="StyleUnderline"/>
          <w:highlight w:val="green"/>
        </w:rPr>
        <w:t xml:space="preserve"> cities</w:t>
      </w:r>
      <w:r w:rsidRPr="007D0CE1">
        <w:rPr>
          <w:rStyle w:val="StyleUnderline"/>
        </w:rPr>
        <w:t xml:space="preserve"> will be home to approaching eight billion inhabitants and will carpet an area of the planet’s surface the size of China</w:t>
      </w:r>
      <w:r w:rsidRPr="007D0CE1">
        <w:rPr>
          <w:sz w:val="16"/>
        </w:rPr>
        <w:t xml:space="preserve">. </w:t>
      </w:r>
      <w:r w:rsidRPr="007D0CE1">
        <w:rPr>
          <w:u w:val="single"/>
        </w:rPr>
        <w:t>Several megacities will have 20, 30, and even 40 million people</w:t>
      </w:r>
      <w:r w:rsidRPr="007D0CE1">
        <w:rPr>
          <w:sz w:val="16"/>
        </w:rPr>
        <w:t>. The largest city on Earth will be Guangzhou-</w:t>
      </w:r>
      <w:proofErr w:type="spellStart"/>
      <w:r w:rsidRPr="007D0CE1">
        <w:rPr>
          <w:sz w:val="16"/>
        </w:rPr>
        <w:t>Shenzen</w:t>
      </w:r>
      <w:proofErr w:type="spellEnd"/>
      <w:r w:rsidRPr="007D0CE1">
        <w:rPr>
          <w:sz w:val="16"/>
        </w:rPr>
        <w:t xml:space="preserve">, which already has an estimated 120 million citizens crowded into in its greater metropolitan area (Vidal 2010). By the 2050s </w:t>
      </w:r>
      <w:r w:rsidRPr="007D0CE1">
        <w:rPr>
          <w:rStyle w:val="StyleUnderline"/>
        </w:rPr>
        <w:t xml:space="preserve">these colossal conurbations </w:t>
      </w:r>
      <w:r w:rsidRPr="00970852">
        <w:rPr>
          <w:rStyle w:val="StyleUnderline"/>
          <w:highlight w:val="green"/>
        </w:rPr>
        <w:t>will absorb</w:t>
      </w:r>
      <w:r w:rsidRPr="007D0CE1">
        <w:rPr>
          <w:rStyle w:val="StyleUnderline"/>
        </w:rPr>
        <w:t xml:space="preserve"> </w:t>
      </w:r>
      <w:r w:rsidRPr="007D0CE1">
        <w:rPr>
          <w:rStyle w:val="Emphasis"/>
        </w:rPr>
        <w:t xml:space="preserve">4.5 trillion </w:t>
      </w:r>
      <w:proofErr w:type="spellStart"/>
      <w:r w:rsidRPr="007D0CE1">
        <w:rPr>
          <w:rStyle w:val="Emphasis"/>
        </w:rPr>
        <w:t>tonnes</w:t>
      </w:r>
      <w:proofErr w:type="spellEnd"/>
      <w:r w:rsidRPr="007D0CE1">
        <w:rPr>
          <w:rStyle w:val="Emphasis"/>
        </w:rPr>
        <w:t xml:space="preserve"> of fresh water</w:t>
      </w:r>
      <w:r w:rsidRPr="007D0CE1">
        <w:rPr>
          <w:u w:val="single"/>
        </w:rPr>
        <w:t xml:space="preserve"> for domestic, urban and industrial purposes, </w:t>
      </w:r>
      <w:r w:rsidRPr="007D0CE1">
        <w:rPr>
          <w:rStyle w:val="StyleUnderline"/>
        </w:rPr>
        <w:t xml:space="preserve">and consume around </w:t>
      </w:r>
      <w:r w:rsidRPr="00970852">
        <w:rPr>
          <w:rStyle w:val="Emphasis"/>
          <w:highlight w:val="green"/>
        </w:rPr>
        <w:t xml:space="preserve">75 billion </w:t>
      </w:r>
      <w:proofErr w:type="spellStart"/>
      <w:r w:rsidRPr="00970852">
        <w:rPr>
          <w:rStyle w:val="Emphasis"/>
          <w:highlight w:val="green"/>
        </w:rPr>
        <w:t>tonnes</w:t>
      </w:r>
      <w:proofErr w:type="spellEnd"/>
      <w:r w:rsidRPr="00970852">
        <w:rPr>
          <w:highlight w:val="green"/>
          <w:u w:val="single"/>
        </w:rPr>
        <w:t xml:space="preserve"> </w:t>
      </w:r>
      <w:r w:rsidRPr="00970852">
        <w:rPr>
          <w:rStyle w:val="StyleUnderline"/>
          <w:highlight w:val="green"/>
        </w:rPr>
        <w:t>of</w:t>
      </w:r>
      <w:r w:rsidRPr="007D0CE1">
        <w:rPr>
          <w:u w:val="single"/>
        </w:rPr>
        <w:t xml:space="preserve"> metals, materials and </w:t>
      </w:r>
      <w:r w:rsidRPr="00970852">
        <w:rPr>
          <w:rStyle w:val="StyleUnderline"/>
          <w:highlight w:val="green"/>
        </w:rPr>
        <w:t xml:space="preserve">resources </w:t>
      </w:r>
      <w:r w:rsidRPr="00970852">
        <w:rPr>
          <w:rStyle w:val="Emphasis"/>
          <w:highlight w:val="green"/>
        </w:rPr>
        <w:t>every year</w:t>
      </w:r>
      <w:r w:rsidRPr="00970852">
        <w:rPr>
          <w:rStyle w:val="StyleUnderline"/>
          <w:highlight w:val="green"/>
        </w:rPr>
        <w:t>. Their</w:t>
      </w:r>
      <w:r w:rsidRPr="007D0CE1">
        <w:rPr>
          <w:rStyle w:val="StyleUnderline"/>
        </w:rPr>
        <w:t xml:space="preserve"> very </w:t>
      </w:r>
      <w:r w:rsidRPr="00970852">
        <w:rPr>
          <w:rStyle w:val="StyleUnderline"/>
          <w:highlight w:val="green"/>
        </w:rPr>
        <w:t xml:space="preserve">existence </w:t>
      </w:r>
      <w:r w:rsidRPr="007D0CE1">
        <w:rPr>
          <w:rStyle w:val="StyleUnderline"/>
        </w:rPr>
        <w:t xml:space="preserve">will </w:t>
      </w:r>
      <w:r w:rsidRPr="00970852">
        <w:rPr>
          <w:rStyle w:val="StyleUnderline"/>
          <w:highlight w:val="green"/>
        </w:rPr>
        <w:t>depend on the</w:t>
      </w:r>
      <w:r w:rsidRPr="007D0CE1">
        <w:rPr>
          <w:rStyle w:val="StyleUnderline"/>
        </w:rPr>
        <w:t xml:space="preserve"> preservation of a </w:t>
      </w:r>
      <w:r w:rsidRPr="007D0CE1">
        <w:rPr>
          <w:rStyle w:val="Emphasis"/>
        </w:rPr>
        <w:t xml:space="preserve">precarious </w:t>
      </w:r>
      <w:r w:rsidRPr="00970852">
        <w:rPr>
          <w:rStyle w:val="Emphasis"/>
          <w:highlight w:val="green"/>
        </w:rPr>
        <w:t>balance</w:t>
      </w:r>
      <w:r w:rsidRPr="00970852">
        <w:rPr>
          <w:highlight w:val="green"/>
          <w:u w:val="single"/>
        </w:rPr>
        <w:t xml:space="preserve"> </w:t>
      </w:r>
      <w:r w:rsidRPr="00970852">
        <w:rPr>
          <w:rStyle w:val="StyleUnderline"/>
          <w:highlight w:val="green"/>
        </w:rPr>
        <w:t>between</w:t>
      </w:r>
      <w:r w:rsidRPr="007D0CE1">
        <w:rPr>
          <w:u w:val="single"/>
        </w:rPr>
        <w:t xml:space="preserve"> the </w:t>
      </w:r>
      <w:r w:rsidRPr="007D0CE1">
        <w:rPr>
          <w:rStyle w:val="StyleUnderline"/>
        </w:rPr>
        <w:t xml:space="preserve">essential </w:t>
      </w:r>
      <w:r w:rsidRPr="00970852">
        <w:rPr>
          <w:rStyle w:val="StyleUnderline"/>
          <w:highlight w:val="green"/>
        </w:rPr>
        <w:t>resources</w:t>
      </w:r>
      <w:r w:rsidRPr="007D0CE1">
        <w:rPr>
          <w:u w:val="single"/>
        </w:rPr>
        <w:t xml:space="preserve"> they need for survival </w:t>
      </w:r>
      <w:r w:rsidRPr="00970852">
        <w:rPr>
          <w:rStyle w:val="StyleUnderline"/>
          <w:highlight w:val="green"/>
        </w:rPr>
        <w:t>and growth</w:t>
      </w:r>
      <w:r w:rsidRPr="007D0CE1">
        <w:rPr>
          <w:u w:val="single"/>
        </w:rPr>
        <w:t xml:space="preserve">—and the capacity of the Earth to supply them. Furthermore, they will generate equally phenomenal volumes of waste, reaching an alpine 2.2 billion </w:t>
      </w:r>
      <w:proofErr w:type="spellStart"/>
      <w:r w:rsidRPr="007D0CE1">
        <w:rPr>
          <w:u w:val="single"/>
        </w:rPr>
        <w:t>tonnes</w:t>
      </w:r>
      <w:proofErr w:type="spellEnd"/>
      <w:r w:rsidRPr="007D0CE1">
        <w:rPr>
          <w:u w:val="single"/>
        </w:rPr>
        <w:t xml:space="preserve"> by 2025 (World Bank)—an average of six million </w:t>
      </w:r>
      <w:proofErr w:type="spellStart"/>
      <w:r w:rsidRPr="007D0CE1">
        <w:rPr>
          <w:u w:val="single"/>
        </w:rPr>
        <w:t>tonnes</w:t>
      </w:r>
      <w:proofErr w:type="spellEnd"/>
      <w:r w:rsidRPr="007D0CE1">
        <w:rPr>
          <w:u w:val="single"/>
        </w:rPr>
        <w:t xml:space="preserve"> a day—and probably doubling again by the 2050s, in line with economic demand for material goods and food. In the words of the Global Footprint Network “</w:t>
      </w:r>
      <w:r w:rsidRPr="007D0CE1">
        <w:rPr>
          <w:rStyle w:val="StyleUnderline"/>
        </w:rPr>
        <w:t xml:space="preserve">The </w:t>
      </w:r>
      <w:r w:rsidRPr="00970852">
        <w:rPr>
          <w:rStyle w:val="StyleUnderline"/>
          <w:highlight w:val="green"/>
        </w:rPr>
        <w:t>global</w:t>
      </w:r>
      <w:r w:rsidRPr="007D0CE1">
        <w:rPr>
          <w:rStyle w:val="StyleUnderline"/>
        </w:rPr>
        <w:t xml:space="preserve"> effort for </w:t>
      </w:r>
      <w:r w:rsidRPr="00970852">
        <w:rPr>
          <w:rStyle w:val="StyleUnderline"/>
          <w:highlight w:val="green"/>
        </w:rPr>
        <w:t xml:space="preserve">sustainability will be </w:t>
      </w:r>
      <w:r w:rsidRPr="00970852">
        <w:rPr>
          <w:rStyle w:val="Emphasis"/>
          <w:highlight w:val="green"/>
        </w:rPr>
        <w:t>won, or lost, in</w:t>
      </w:r>
      <w:r w:rsidRPr="007D0CE1">
        <w:rPr>
          <w:rStyle w:val="Emphasis"/>
        </w:rPr>
        <w:t xml:space="preserve"> the world’s </w:t>
      </w:r>
      <w:r w:rsidRPr="00970852">
        <w:rPr>
          <w:rStyle w:val="Emphasis"/>
          <w:highlight w:val="green"/>
        </w:rPr>
        <w:t>cities</w:t>
      </w:r>
      <w:r w:rsidRPr="007D0CE1">
        <w:rPr>
          <w:u w:val="single"/>
        </w:rPr>
        <w:t xml:space="preserve">” (Global Footprint Network 2015). As </w:t>
      </w:r>
      <w:r w:rsidRPr="007D0CE1">
        <w:rPr>
          <w:u w:val="single"/>
        </w:rPr>
        <w:lastRenderedPageBreak/>
        <w:t xml:space="preserve">we have seen in the case of food (Chap. 7), </w:t>
      </w:r>
      <w:r w:rsidRPr="007D0CE1">
        <w:rPr>
          <w:rStyle w:val="StyleUnderline"/>
        </w:rPr>
        <w:t xml:space="preserve">these giant cities exist on a </w:t>
      </w:r>
      <w:r w:rsidRPr="007D0CE1">
        <w:rPr>
          <w:rStyle w:val="Emphasis"/>
        </w:rPr>
        <w:t>razor’s edge</w:t>
      </w:r>
      <w:r w:rsidRPr="007D0CE1">
        <w:rPr>
          <w:sz w:val="16"/>
        </w:rPr>
        <w:t xml:space="preserve">, </w:t>
      </w:r>
      <w:r w:rsidRPr="007D0CE1">
        <w:rPr>
          <w:rStyle w:val="StyleUnderline"/>
        </w:rPr>
        <w:t>at risk of resource crises for which none of them are fully-prepared.</w:t>
      </w:r>
      <w:r w:rsidRPr="007D0CE1">
        <w:rPr>
          <w:sz w:val="16"/>
        </w:rPr>
        <w:t xml:space="preserve"> They are potential targets for weapons of mass destruction (Chap. 4). They are </w:t>
      </w:r>
      <w:proofErr w:type="spellStart"/>
      <w:r w:rsidRPr="007D0CE1">
        <w:rPr>
          <w:sz w:val="16"/>
        </w:rPr>
        <w:t>humicribs</w:t>
      </w:r>
      <w:proofErr w:type="spellEnd"/>
      <w:r w:rsidRPr="007D0CE1">
        <w:rPr>
          <w:sz w:val="16"/>
        </w:rPr>
        <w:t xml:space="preserve"> for emerging pandemic diseases, breeding grounds for crime and hatcheries for unregulated advances in biotechnology, nanoscience, chemistry and artificial intelligence. </w:t>
      </w:r>
      <w:r w:rsidRPr="007D0CE1">
        <w:rPr>
          <w:rStyle w:val="StyleUnderline"/>
        </w:rPr>
        <w:t xml:space="preserve">Beyond all this, however, </w:t>
      </w:r>
      <w:r w:rsidRPr="00970852">
        <w:rPr>
          <w:rStyle w:val="StyleUnderline"/>
          <w:highlight w:val="green"/>
        </w:rPr>
        <w:t>they are</w:t>
      </w:r>
      <w:r w:rsidRPr="007D0CE1">
        <w:rPr>
          <w:rStyle w:val="StyleUnderline"/>
        </w:rPr>
        <w:t xml:space="preserve"> also </w:t>
      </w:r>
      <w:r w:rsidRPr="007D0CE1">
        <w:rPr>
          <w:rStyle w:val="Emphasis"/>
        </w:rPr>
        <w:t xml:space="preserve">the places </w:t>
      </w:r>
      <w:r w:rsidRPr="00970852">
        <w:rPr>
          <w:rStyle w:val="Emphasis"/>
          <w:highlight w:val="green"/>
        </w:rPr>
        <w:t>where human minds</w:t>
      </w:r>
      <w:r w:rsidRPr="007D0CE1">
        <w:rPr>
          <w:rStyle w:val="Emphasis"/>
        </w:rPr>
        <w:t xml:space="preserve"> are </w:t>
      </w:r>
      <w:r w:rsidRPr="00970852">
        <w:rPr>
          <w:rStyle w:val="Emphasis"/>
          <w:highlight w:val="green"/>
        </w:rPr>
        <w:t>join</w:t>
      </w:r>
      <w:r w:rsidRPr="007D0CE1">
        <w:rPr>
          <w:rStyle w:val="Emphasis"/>
        </w:rPr>
        <w:t xml:space="preserve">ing at lightspeed </w:t>
      </w:r>
      <w:r w:rsidRPr="00970852">
        <w:rPr>
          <w:rStyle w:val="Emphasis"/>
          <w:highlight w:val="green"/>
        </w:rPr>
        <w:t>to share knowledge</w:t>
      </w:r>
      <w:r w:rsidRPr="007D0CE1">
        <w:rPr>
          <w:rStyle w:val="Emphasis"/>
        </w:rPr>
        <w:t xml:space="preserve">, wisdom </w:t>
      </w:r>
      <w:r w:rsidRPr="00970852">
        <w:rPr>
          <w:rStyle w:val="Emphasis"/>
          <w:highlight w:val="green"/>
        </w:rPr>
        <w:t>and craft solutions to the</w:t>
      </w:r>
      <w:r w:rsidRPr="007D0CE1">
        <w:rPr>
          <w:rStyle w:val="Emphasis"/>
        </w:rPr>
        <w:t xml:space="preserve"> multiple </w:t>
      </w:r>
      <w:r w:rsidRPr="00970852">
        <w:rPr>
          <w:rStyle w:val="Emphasis"/>
          <w:highlight w:val="green"/>
        </w:rPr>
        <w:t xml:space="preserve">challenges </w:t>
      </w:r>
      <w:r w:rsidRPr="007D0CE1">
        <w:rPr>
          <w:rStyle w:val="Emphasis"/>
        </w:rPr>
        <w:t>we face</w:t>
      </w:r>
      <w:r w:rsidRPr="00970852">
        <w:rPr>
          <w:rStyle w:val="StyleUnderline"/>
          <w:highlight w:val="green"/>
        </w:rPr>
        <w:t xml:space="preserve">. For good or ill, in cities is the </w:t>
      </w:r>
      <w:r w:rsidRPr="00970852">
        <w:rPr>
          <w:rStyle w:val="Emphasis"/>
          <w:highlight w:val="green"/>
        </w:rPr>
        <w:t xml:space="preserve">future of </w:t>
      </w:r>
      <w:proofErr w:type="spellStart"/>
      <w:r w:rsidRPr="00970852">
        <w:rPr>
          <w:rStyle w:val="Emphasis"/>
          <w:highlight w:val="green"/>
        </w:rPr>
        <w:t>civilisation</w:t>
      </w:r>
      <w:proofErr w:type="spellEnd"/>
      <w:r w:rsidRPr="00970852">
        <w:rPr>
          <w:rStyle w:val="Emphasis"/>
          <w:highlight w:val="green"/>
        </w:rPr>
        <w:t xml:space="preserve"> written.</w:t>
      </w:r>
      <w:r w:rsidRPr="007D0CE1">
        <w:rPr>
          <w:sz w:val="16"/>
        </w:rPr>
        <w:t xml:space="preserve"> </w:t>
      </w:r>
      <w:r w:rsidRPr="007D0CE1">
        <w:rPr>
          <w:rStyle w:val="Emphasis"/>
        </w:rPr>
        <w:t>They cradle both our hopes and fears</w:t>
      </w:r>
      <w:r w:rsidRPr="007D0CE1">
        <w:rPr>
          <w:sz w:val="16"/>
        </w:rPr>
        <w:t xml:space="preserve">. Urban Perils </w:t>
      </w:r>
      <w:proofErr w:type="gramStart"/>
      <w:r w:rsidRPr="007D0CE1">
        <w:rPr>
          <w:sz w:val="16"/>
        </w:rPr>
        <w:t>The</w:t>
      </w:r>
      <w:proofErr w:type="gramEnd"/>
      <w:r w:rsidRPr="007D0CE1">
        <w:rPr>
          <w:sz w:val="16"/>
        </w:rPr>
        <w:t xml:space="preserve"> Brazilian metropolis of Sao Paulo is a harbinger of the challenges which lie ahead for Homo </w:t>
      </w:r>
      <w:proofErr w:type="spellStart"/>
      <w:r w:rsidRPr="007D0CE1">
        <w:rPr>
          <w:sz w:val="16"/>
        </w:rPr>
        <w:t>urbanus</w:t>
      </w:r>
      <w:proofErr w:type="spellEnd"/>
      <w:r w:rsidRPr="007D0CE1">
        <w:rPr>
          <w:sz w:val="16"/>
        </w:rPr>
        <w:t xml:space="preserve">, Urban Human. In a land which the New York Times once dubbed “the Saudi Arabia of water” because its rivers and lakes held an eighth of all the fresh water on the planet, Brazil’s largest and wealthiest city and its 20 million inhabitants were almost brought to their knees by a one-in-a-hundred-year drought (Romero 2015). It wasn’t simply a drought, however, but rather a complex interplay of factors driven by human overexploitation of the surrounding landscape, pollution of the planetary atmosphere and biosphere, corruption of officialdom, mismanagement and governance failure. In other words, the sort of mess that potentially confronts most of the world’s megacities. In the case of Sao Paulo, climate change was implicated by scientists in making a bad drought worse. This was compounded by </w:t>
      </w:r>
      <w:proofErr w:type="spellStart"/>
      <w:r w:rsidRPr="007D0CE1">
        <w:rPr>
          <w:sz w:val="16"/>
        </w:rPr>
        <w:t>overclearing</w:t>
      </w:r>
      <w:proofErr w:type="spellEnd"/>
      <w:r w:rsidRPr="007D0CE1">
        <w:rPr>
          <w:sz w:val="16"/>
        </w:rPr>
        <w:t xml:space="preserve"> in the Amazon basin, which is thought to have reduced local hydrological cycling so that less water was respired by forests and less rain then fell locally. This reduced infiltration into the landscape and inflow to river systems which land-clearing had engorged with sediment and nutrients. Rivers running through the city were rendered undrinkable from the industrial pollutants and waste dumped in them. The Sao Paulo water network leaked badly, was subject to corruption, mismanagement and pilfering bordering on pillage. Government plans to build more dams arrived 20 years too late. “Only a deluge can save São Paulo,” Vicente Andreu, the chief of Brazil’s National Water Agency (ANA) told The Economist magazine (The Economist 2014). Depopulation, voluntary or forced, loomed as a stark option, officials admitted. Although the drought eased in 2016, water scarcity remained a shadow over the region’s future. Sao Paulo is far from alone: </w:t>
      </w:r>
      <w:r w:rsidRPr="007D0CE1">
        <w:rPr>
          <w:rStyle w:val="StyleUnderline"/>
        </w:rPr>
        <w:t xml:space="preserve">many of the world’s great cities face the </w:t>
      </w:r>
      <w:proofErr w:type="spellStart"/>
      <w:r w:rsidRPr="007D0CE1">
        <w:rPr>
          <w:rStyle w:val="StyleUnderline"/>
        </w:rPr>
        <w:t>spectre</w:t>
      </w:r>
      <w:proofErr w:type="spellEnd"/>
      <w:r w:rsidRPr="007D0CE1">
        <w:rPr>
          <w:rStyle w:val="StyleUnderline"/>
        </w:rPr>
        <w:t xml:space="preserve"> of </w:t>
      </w:r>
      <w:r w:rsidRPr="007D0CE1">
        <w:rPr>
          <w:rStyle w:val="Emphasis"/>
        </w:rPr>
        <w:t>thirst</w:t>
      </w:r>
      <w:r w:rsidRPr="007D0CE1">
        <w:rPr>
          <w:sz w:val="16"/>
        </w:rPr>
        <w:t xml:space="preserve">. The same El Nino event also struck the great cities of California, leading urban planners—like others all over the world—to turn to desalination of seawater, using electricity and reverse osmosis filtration (Talbot 2014). This kneejerk response to unanticipated water scarcity echoed the Australian experience where, following the ‘Millennium Drought’ desalination plants were producing 460 gigalitres of water a year in four major cities (National Water Commission 2008)—only to be mothballed a few years later when the dry eased. By the early 2010s there were more than 17,000 desalination plants in 150 countries worldwide, churning out more than 80 gigalitres (21 billion US gallons) of water per day, according to the International Desalination Association (Brown 2015). Most of these plants were powered by fossil fuels which supply the immense amount of energy needed to push saline water through a membrane filter and remove the salt. Ironically, by releasing more carbon into the atmosphere, desalination exacerbates global warming and so helps to increase the probability of fiercer and more frequent droughts. It thus defeats its own purpose by reducing natural water supplies. A similar irony applies to the city of Los Angeles which attempted to protect its dwindling water storages from evaporation by covering them with millions of plastic balls (Howard 2015)—thus using petrochemicals in an attempt to solve a problem originally caused by … petrochemicals. These examples illustrate the ‘wicked’ character of the complex challenges now facing the world’s cities—where </w:t>
      </w:r>
      <w:r w:rsidRPr="00970852">
        <w:rPr>
          <w:rStyle w:val="StyleUnderline"/>
          <w:highlight w:val="green"/>
        </w:rPr>
        <w:t>poorly-conceived ‘</w:t>
      </w:r>
      <w:proofErr w:type="gramStart"/>
      <w:r w:rsidRPr="00970852">
        <w:rPr>
          <w:rStyle w:val="StyleUnderline"/>
          <w:highlight w:val="green"/>
        </w:rPr>
        <w:t>solutions’</w:t>
      </w:r>
      <w:proofErr w:type="gramEnd"/>
      <w:r w:rsidRPr="007D0CE1">
        <w:rPr>
          <w:rStyle w:val="StyleUnderline"/>
        </w:rPr>
        <w:t xml:space="preserve"> may only </w:t>
      </w:r>
      <w:r w:rsidRPr="00970852">
        <w:rPr>
          <w:rStyle w:val="StyleUnderline"/>
          <w:highlight w:val="green"/>
        </w:rPr>
        <w:t xml:space="preserve">land the </w:t>
      </w:r>
      <w:r w:rsidRPr="007D0CE1">
        <w:rPr>
          <w:rStyle w:val="Emphasis"/>
        </w:rPr>
        <w:t>metropolis</w:t>
      </w:r>
      <w:r w:rsidRPr="007D0CE1">
        <w:rPr>
          <w:rStyle w:val="StyleUnderline"/>
        </w:rPr>
        <w:t xml:space="preserve">, and the </w:t>
      </w:r>
      <w:r w:rsidRPr="00970852">
        <w:rPr>
          <w:rStyle w:val="Emphasis"/>
          <w:highlight w:val="green"/>
        </w:rPr>
        <w:t>planet</w:t>
      </w:r>
      <w:r w:rsidRPr="00970852">
        <w:rPr>
          <w:rStyle w:val="StyleUnderline"/>
          <w:highlight w:val="green"/>
        </w:rPr>
        <w:t xml:space="preserve">, in </w:t>
      </w:r>
      <w:r w:rsidRPr="00970852">
        <w:rPr>
          <w:rStyle w:val="Emphasis"/>
          <w:highlight w:val="green"/>
        </w:rPr>
        <w:t>deeper trouble</w:t>
      </w:r>
      <w:r w:rsidRPr="007D0CE1">
        <w:rPr>
          <w:rStyle w:val="Emphasis"/>
        </w:rPr>
        <w:t xml:space="preserve"> that it was before</w:t>
      </w:r>
      <w:r w:rsidRPr="007D0CE1">
        <w:rPr>
          <w:sz w:val="16"/>
        </w:rPr>
        <w:t xml:space="preserve">. </w:t>
      </w:r>
      <w:r w:rsidRPr="007D0CE1">
        <w:rPr>
          <w:rStyle w:val="StyleUnderline"/>
        </w:rPr>
        <w:t xml:space="preserve">This is a direct consequence of the </w:t>
      </w:r>
      <w:r w:rsidRPr="007D0CE1">
        <w:rPr>
          <w:rStyle w:val="Emphasis"/>
        </w:rPr>
        <w:t>pressure of demands from our swollen population</w:t>
      </w:r>
      <w:r w:rsidRPr="007D0CE1">
        <w:rPr>
          <w:sz w:val="16"/>
        </w:rPr>
        <w:t xml:space="preserve"> </w:t>
      </w:r>
      <w:r w:rsidRPr="007D0CE1">
        <w:rPr>
          <w:rStyle w:val="StyleUnderline"/>
        </w:rPr>
        <w:t xml:space="preserve">outrunning the </w:t>
      </w:r>
      <w:r w:rsidRPr="007D0CE1">
        <w:rPr>
          <w:rStyle w:val="Emphasis"/>
        </w:rPr>
        <w:t>natural capacity of the Earth</w:t>
      </w:r>
      <w:r w:rsidRPr="007D0CE1">
        <w:rPr>
          <w:rStyle w:val="StyleUnderline"/>
        </w:rPr>
        <w:t xml:space="preserve"> to supply them, and short-sighted or corrupt local politics leading to ‘</w:t>
      </w:r>
      <w:proofErr w:type="spellStart"/>
      <w:r w:rsidRPr="007D0CE1">
        <w:rPr>
          <w:rStyle w:val="Emphasis"/>
        </w:rPr>
        <w:t>bandaid</w:t>
      </w:r>
      <w:proofErr w:type="spellEnd"/>
      <w:r w:rsidRPr="007D0CE1">
        <w:rPr>
          <w:rStyle w:val="Emphasis"/>
        </w:rPr>
        <w:t>’ solutions</w:t>
      </w:r>
      <w:r w:rsidRPr="007D0CE1">
        <w:rPr>
          <w:rStyle w:val="StyleUnderline"/>
        </w:rPr>
        <w:t xml:space="preserve"> that don’t work or cause </w:t>
      </w:r>
      <w:r w:rsidRPr="007D0CE1">
        <w:rPr>
          <w:rStyle w:val="Emphasis"/>
        </w:rPr>
        <w:t>more trouble</w:t>
      </w:r>
      <w:r w:rsidRPr="007D0CE1">
        <w:rPr>
          <w:rStyle w:val="StyleUnderline"/>
        </w:rPr>
        <w:t xml:space="preserve"> in the long run. </w:t>
      </w:r>
      <w:r w:rsidRPr="007D0CE1">
        <w:rPr>
          <w:sz w:val="16"/>
        </w:rPr>
        <w:t xml:space="preserve">Other forms of increasing urban vulnerability include: storm damage, sea level rise, flooding and fire resulting </w:t>
      </w:r>
      <w:r w:rsidRPr="00970852">
        <w:rPr>
          <w:rStyle w:val="StyleUnderline"/>
          <w:highlight w:val="green"/>
        </w:rPr>
        <w:t>from</w:t>
      </w:r>
      <w:r w:rsidRPr="007D0CE1">
        <w:rPr>
          <w:sz w:val="16"/>
        </w:rPr>
        <w:t xml:space="preserve"> climate change or </w:t>
      </w:r>
      <w:r w:rsidRPr="00970852">
        <w:rPr>
          <w:rStyle w:val="Emphasis"/>
          <w:highlight w:val="green"/>
        </w:rPr>
        <w:t>geotectonic forces</w:t>
      </w:r>
      <w:r w:rsidRPr="00970852">
        <w:rPr>
          <w:rStyle w:val="StyleUnderline"/>
          <w:highlight w:val="green"/>
        </w:rPr>
        <w:t xml:space="preserve">; </w:t>
      </w:r>
      <w:r w:rsidRPr="00970852">
        <w:rPr>
          <w:rStyle w:val="Emphasis"/>
          <w:highlight w:val="green"/>
        </w:rPr>
        <w:t>governance failure</w:t>
      </w:r>
      <w:r w:rsidRPr="00970852">
        <w:rPr>
          <w:rStyle w:val="StyleUnderline"/>
          <w:highlight w:val="green"/>
        </w:rPr>
        <w:t xml:space="preserve">, </w:t>
      </w:r>
      <w:r w:rsidRPr="00970852">
        <w:rPr>
          <w:rStyle w:val="Emphasis"/>
          <w:highlight w:val="green"/>
        </w:rPr>
        <w:t>civic unrest</w:t>
      </w:r>
      <w:r w:rsidRPr="00970852">
        <w:rPr>
          <w:rStyle w:val="StyleUnderline"/>
          <w:highlight w:val="green"/>
        </w:rPr>
        <w:t xml:space="preserve"> </w:t>
      </w:r>
      <w:r w:rsidRPr="007D0CE1">
        <w:rPr>
          <w:rStyle w:val="StyleUnderline"/>
        </w:rPr>
        <w:t>and</w:t>
      </w:r>
      <w:r w:rsidRPr="007D0CE1">
        <w:rPr>
          <w:sz w:val="16"/>
        </w:rPr>
        <w:t xml:space="preserve"> civil </w:t>
      </w:r>
      <w:r w:rsidRPr="00970852">
        <w:rPr>
          <w:rStyle w:val="Emphasis"/>
          <w:highlight w:val="green"/>
        </w:rPr>
        <w:t>war</w:t>
      </w:r>
      <w:r w:rsidRPr="007D0CE1">
        <w:rPr>
          <w:sz w:val="16"/>
        </w:rPr>
        <w:t xml:space="preserve"> exemplified in Lebanon, Iraq and Syria over the 2010s; disruption of oil supplies and consequent failure of food supplies; worsening urban health problems due to the rapid spread of </w:t>
      </w:r>
      <w:r w:rsidRPr="007D0CE1">
        <w:rPr>
          <w:rStyle w:val="Emphasis"/>
        </w:rPr>
        <w:t xml:space="preserve">pandemic </w:t>
      </w:r>
      <w:r w:rsidRPr="00970852">
        <w:rPr>
          <w:rStyle w:val="Emphasis"/>
          <w:highlight w:val="green"/>
        </w:rPr>
        <w:t>diseases</w:t>
      </w:r>
      <w:r w:rsidRPr="007D0CE1">
        <w:rPr>
          <w:sz w:val="16"/>
        </w:rPr>
        <w:t xml:space="preserve"> and industrial </w:t>
      </w:r>
      <w:r w:rsidRPr="00970852">
        <w:rPr>
          <w:rStyle w:val="Emphasis"/>
          <w:highlight w:val="green"/>
        </w:rPr>
        <w:t>pollution</w:t>
      </w:r>
      <w:r w:rsidRPr="00970852">
        <w:rPr>
          <w:rStyle w:val="StyleUnderline"/>
          <w:highlight w:val="green"/>
        </w:rPr>
        <w:t xml:space="preserve"> </w:t>
      </w:r>
      <w:r w:rsidRPr="007D0CE1">
        <w:rPr>
          <w:rStyle w:val="StyleUnderline"/>
        </w:rPr>
        <w:t>and</w:t>
      </w:r>
      <w:r w:rsidRPr="007D0CE1">
        <w:rPr>
          <w:sz w:val="16"/>
        </w:rPr>
        <w:t xml:space="preserve"> still ill-defined but real </w:t>
      </w:r>
      <w:r w:rsidRPr="00970852">
        <w:rPr>
          <w:rStyle w:val="StyleUnderline"/>
          <w:highlight w:val="green"/>
        </w:rPr>
        <w:t>threats posed by</w:t>
      </w:r>
      <w:r w:rsidRPr="007D0CE1">
        <w:rPr>
          <w:sz w:val="16"/>
        </w:rPr>
        <w:t xml:space="preserve"> the rise of </w:t>
      </w:r>
      <w:r w:rsidRPr="00970852">
        <w:rPr>
          <w:rStyle w:val="Emphasis"/>
          <w:highlight w:val="green"/>
        </w:rPr>
        <w:t>machine intelligence</w:t>
      </w:r>
      <w:r w:rsidRPr="00970852">
        <w:rPr>
          <w:rStyle w:val="StyleUnderline"/>
          <w:highlight w:val="green"/>
        </w:rPr>
        <w:t xml:space="preserve"> and </w:t>
      </w:r>
      <w:r w:rsidRPr="00970852">
        <w:rPr>
          <w:rStyle w:val="Emphasis"/>
          <w:highlight w:val="green"/>
        </w:rPr>
        <w:t>nanoscience</w:t>
      </w:r>
      <w:r w:rsidRPr="007D0CE1">
        <w:rPr>
          <w:sz w:val="16"/>
        </w:rPr>
        <w:t xml:space="preserve"> (</w:t>
      </w:r>
      <w:proofErr w:type="spellStart"/>
      <w:r w:rsidRPr="007D0CE1">
        <w:rPr>
          <w:sz w:val="16"/>
        </w:rPr>
        <w:t>Gencer</w:t>
      </w:r>
      <w:proofErr w:type="spellEnd"/>
      <w:r w:rsidRPr="007D0CE1">
        <w:rPr>
          <w:sz w:val="16"/>
        </w:rPr>
        <w:t xml:space="preserve"> 2013). The issue was highlighted early in the present millennium by UN Secretary General Kofi Annan, who wrote: </w:t>
      </w:r>
      <w:r w:rsidRPr="007D0CE1">
        <w:rPr>
          <w:rStyle w:val="StyleUnderline"/>
        </w:rPr>
        <w:t xml:space="preserve">Communities will always face </w:t>
      </w:r>
      <w:r w:rsidRPr="007D0CE1">
        <w:rPr>
          <w:rStyle w:val="StyleUnderline"/>
        </w:rPr>
        <w:lastRenderedPageBreak/>
        <w:t xml:space="preserve">natural hazards, but today’s disasters are often </w:t>
      </w:r>
      <w:r w:rsidRPr="007D0CE1">
        <w:rPr>
          <w:rStyle w:val="Emphasis"/>
        </w:rPr>
        <w:t>generated by, or at least exacerbated by, human activities</w:t>
      </w:r>
      <w:r w:rsidRPr="007D0CE1">
        <w:rPr>
          <w:sz w:val="16"/>
        </w:rPr>
        <w:t xml:space="preserve">… At no time in human history have so many people lived in cities clustered around seismically active areas. </w:t>
      </w:r>
      <w:r w:rsidRPr="007D0CE1">
        <w:rPr>
          <w:rStyle w:val="Emphasis"/>
        </w:rPr>
        <w:t>Destitution</w:t>
      </w:r>
      <w:r w:rsidRPr="007D0CE1">
        <w:rPr>
          <w:sz w:val="16"/>
        </w:rPr>
        <w:t xml:space="preserve"> and demographic pressure </w:t>
      </w:r>
      <w:r w:rsidRPr="007D0CE1">
        <w:rPr>
          <w:rStyle w:val="StyleUnderline"/>
        </w:rPr>
        <w:t xml:space="preserve">have led </w:t>
      </w:r>
      <w:r w:rsidRPr="007D0CE1">
        <w:rPr>
          <w:rStyle w:val="Emphasis"/>
        </w:rPr>
        <w:t>more people than ever before</w:t>
      </w:r>
      <w:r w:rsidRPr="007D0CE1">
        <w:rPr>
          <w:sz w:val="16"/>
        </w:rPr>
        <w:t xml:space="preserve"> </w:t>
      </w:r>
      <w:r w:rsidRPr="007D0CE1">
        <w:rPr>
          <w:rStyle w:val="StyleUnderline"/>
        </w:rPr>
        <w:t xml:space="preserve">to live in </w:t>
      </w:r>
      <w:r w:rsidRPr="007D0CE1">
        <w:rPr>
          <w:rStyle w:val="Emphasis"/>
        </w:rPr>
        <w:t>flood plains</w:t>
      </w:r>
      <w:r w:rsidRPr="007D0CE1">
        <w:rPr>
          <w:sz w:val="16"/>
        </w:rPr>
        <w:t xml:space="preserve"> </w:t>
      </w:r>
      <w:r w:rsidRPr="007D0CE1">
        <w:rPr>
          <w:rStyle w:val="StyleUnderline"/>
        </w:rPr>
        <w:t xml:space="preserve">or in areas </w:t>
      </w:r>
      <w:r w:rsidRPr="007D0CE1">
        <w:rPr>
          <w:rStyle w:val="Emphasis"/>
        </w:rPr>
        <w:t>prone to landslides</w:t>
      </w:r>
      <w:r w:rsidRPr="007D0CE1">
        <w:rPr>
          <w:sz w:val="16"/>
        </w:rPr>
        <w:t xml:space="preserve">. </w:t>
      </w:r>
      <w:r w:rsidRPr="00970852">
        <w:rPr>
          <w:rStyle w:val="StyleUnderline"/>
          <w:highlight w:val="green"/>
        </w:rPr>
        <w:t>Poor</w:t>
      </w:r>
      <w:r w:rsidRPr="007D0CE1">
        <w:rPr>
          <w:rStyle w:val="StyleUnderline"/>
        </w:rPr>
        <w:t xml:space="preserve"> land-use </w:t>
      </w:r>
      <w:r w:rsidRPr="00970852">
        <w:rPr>
          <w:rStyle w:val="Emphasis"/>
          <w:highlight w:val="green"/>
        </w:rPr>
        <w:t>planning</w:t>
      </w:r>
      <w:r w:rsidRPr="007D0CE1">
        <w:rPr>
          <w:rStyle w:val="StyleUnderline"/>
        </w:rPr>
        <w:t xml:space="preserve">; environmental </w:t>
      </w:r>
      <w:r w:rsidRPr="007D0CE1">
        <w:rPr>
          <w:rStyle w:val="Emphasis"/>
        </w:rPr>
        <w:t>management</w:t>
      </w:r>
      <w:r w:rsidRPr="007D0CE1">
        <w:rPr>
          <w:rStyle w:val="StyleUnderline"/>
        </w:rPr>
        <w:t xml:space="preserve">; and a lack of regulatory mechanisms both </w:t>
      </w:r>
      <w:r w:rsidRPr="00970852">
        <w:rPr>
          <w:rStyle w:val="StyleUnderline"/>
          <w:highlight w:val="green"/>
        </w:rPr>
        <w:t>increase the risk</w:t>
      </w:r>
      <w:r w:rsidRPr="007D0CE1">
        <w:rPr>
          <w:rStyle w:val="StyleUnderline"/>
        </w:rPr>
        <w:t xml:space="preserve"> </w:t>
      </w:r>
      <w:r w:rsidRPr="00970852">
        <w:rPr>
          <w:rStyle w:val="StyleUnderline"/>
          <w:highlight w:val="green"/>
        </w:rPr>
        <w:t>and</w:t>
      </w:r>
      <w:r w:rsidRPr="007D0CE1">
        <w:rPr>
          <w:rStyle w:val="StyleUnderline"/>
        </w:rPr>
        <w:t xml:space="preserve"> exacerbate the </w:t>
      </w:r>
      <w:r w:rsidRPr="00970852">
        <w:rPr>
          <w:rStyle w:val="StyleUnderline"/>
          <w:highlight w:val="green"/>
        </w:rPr>
        <w:t xml:space="preserve">effects of </w:t>
      </w:r>
      <w:r w:rsidRPr="00970852">
        <w:rPr>
          <w:rStyle w:val="Emphasis"/>
          <w:highlight w:val="green"/>
        </w:rPr>
        <w:t>disasters</w:t>
      </w:r>
      <w:r w:rsidRPr="007D0CE1">
        <w:rPr>
          <w:sz w:val="16"/>
        </w:rPr>
        <w:t xml:space="preserve"> (Annan 2003). </w:t>
      </w:r>
      <w:r w:rsidRPr="007D0CE1">
        <w:rPr>
          <w:rStyle w:val="StyleUnderline"/>
        </w:rPr>
        <w:t xml:space="preserve">These factors are a warning sign for the real possibility of </w:t>
      </w:r>
      <w:r w:rsidRPr="007D0CE1">
        <w:rPr>
          <w:rStyle w:val="Emphasis"/>
        </w:rPr>
        <w:t>megacity collapses within coming decades</w:t>
      </w:r>
      <w:r w:rsidRPr="007D0CE1">
        <w:rPr>
          <w:sz w:val="16"/>
        </w:rPr>
        <w:t xml:space="preserve">. With the universal spread of smart phones, the consequences will be vividly displayed in real time on news bulletins and social media. Unlike historic calamities, </w:t>
      </w:r>
      <w:r w:rsidRPr="007D0CE1">
        <w:rPr>
          <w:rStyle w:val="StyleUnderline"/>
        </w:rPr>
        <w:t xml:space="preserve">the whole world will have a virtual ringside seat as </w:t>
      </w:r>
      <w:r w:rsidRPr="007D0CE1">
        <w:rPr>
          <w:rStyle w:val="Emphasis"/>
        </w:rPr>
        <w:t>future urban nightmares unfold.</w:t>
      </w:r>
    </w:p>
    <w:p w14:paraId="51355F76" w14:textId="77777777" w:rsidR="00645B76" w:rsidRPr="00970852" w:rsidRDefault="00645B76" w:rsidP="00645B76">
      <w:pPr>
        <w:pStyle w:val="Heading4"/>
      </w:pPr>
      <w:r>
        <w:t xml:space="preserve">Independently, </w:t>
      </w: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to stop </w:t>
      </w:r>
      <w:r>
        <w:rPr>
          <w:u w:val="single"/>
        </w:rPr>
        <w:t>Authoritarianism</w:t>
      </w:r>
      <w:r>
        <w:t>.</w:t>
      </w:r>
    </w:p>
    <w:p w14:paraId="079C13E1" w14:textId="77777777" w:rsidR="00645B76" w:rsidRPr="00ED643C" w:rsidRDefault="00645B76" w:rsidP="00645B76">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15"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09B34255" w14:textId="77777777" w:rsidR="00645B76" w:rsidRDefault="00645B76" w:rsidP="00645B76">
      <w:pPr>
        <w:rPr>
          <w:rStyle w:val="StyleUnderline"/>
        </w:rPr>
      </w:pPr>
      <w:r w:rsidRPr="005D5616">
        <w:rPr>
          <w:sz w:val="16"/>
        </w:rPr>
        <w:t xml:space="preserve">Elon Musk’s other company, </w:t>
      </w:r>
      <w:r w:rsidRPr="00FA7821">
        <w:rPr>
          <w:rStyle w:val="StyleUnderline"/>
        </w:rPr>
        <w:t xml:space="preserve">SpaceX, is building </w:t>
      </w:r>
      <w:proofErr w:type="spellStart"/>
      <w:r w:rsidRPr="00970852">
        <w:rPr>
          <w:rStyle w:val="Emphasis"/>
          <w:highlight w:val="green"/>
        </w:rPr>
        <w:t>Starlink</w:t>
      </w:r>
      <w:proofErr w:type="spellEnd"/>
      <w:r w:rsidRPr="00FA7821">
        <w:rPr>
          <w:rStyle w:val="StyleUnderline"/>
        </w:rPr>
        <w:t>, a global communications constellation that could approach a staggering 42,000 satellites</w:t>
      </w:r>
      <w:r w:rsidRPr="005D5616">
        <w:rPr>
          <w:sz w:val="16"/>
        </w:rPr>
        <w:t xml:space="preserve">. And it </w:t>
      </w:r>
      <w:r w:rsidRPr="00970852">
        <w:rPr>
          <w:rStyle w:val="Emphasis"/>
          <w:highlight w:val="green"/>
        </w:rPr>
        <w:t>could</w:t>
      </w:r>
      <w:r w:rsidRPr="00970852">
        <w:rPr>
          <w:sz w:val="16"/>
          <w:highlight w:val="green"/>
        </w:rPr>
        <w:t xml:space="preserve"> </w:t>
      </w:r>
      <w:r w:rsidRPr="00970852">
        <w:rPr>
          <w:rStyle w:val="Emphasis"/>
          <w:highlight w:val="green"/>
        </w:rPr>
        <w:t>be all that stands between us and</w:t>
      </w:r>
      <w:r w:rsidRPr="00970852">
        <w:rPr>
          <w:sz w:val="16"/>
          <w:highlight w:val="green"/>
        </w:rPr>
        <w:t xml:space="preserve"> </w:t>
      </w:r>
      <w:r w:rsidRPr="005D5616">
        <w:rPr>
          <w:sz w:val="16"/>
        </w:rPr>
        <w:t xml:space="preserve">a </w:t>
      </w:r>
      <w:r w:rsidRPr="00970852">
        <w:rPr>
          <w:rStyle w:val="Emphasis"/>
          <w:highlight w:val="green"/>
        </w:rPr>
        <w:t>fragmented world</w:t>
      </w:r>
      <w:r w:rsidRPr="00970852">
        <w:rPr>
          <w:sz w:val="16"/>
          <w:highlight w:val="green"/>
        </w:rPr>
        <w:t xml:space="preserve"> </w:t>
      </w:r>
      <w:r w:rsidRPr="005D5616">
        <w:rPr>
          <w:sz w:val="16"/>
        </w:rPr>
        <w:t>living in virtually — and actually — different realities</w:t>
      </w:r>
      <w:r w:rsidRPr="00FA7821">
        <w:rPr>
          <w:rStyle w:val="StyleUnderline"/>
        </w:rPr>
        <w:t xml:space="preserve">. How? World War II can tell us the answer. In the early 1940s a </w:t>
      </w:r>
      <w:r w:rsidRPr="00970852">
        <w:rPr>
          <w:rStyle w:val="Emphasis"/>
          <w:highlight w:val="green"/>
        </w:rPr>
        <w:t>tyrannical power using fake news</w:t>
      </w:r>
      <w:r w:rsidRPr="00FA7821">
        <w:rPr>
          <w:rStyle w:val="StyleUnderline"/>
        </w:rPr>
        <w:t xml:space="preserve">, hate speech, military might and hegemonic power controlled most of Europe: the Nazis. They </w:t>
      </w:r>
      <w:r w:rsidRPr="00970852">
        <w:rPr>
          <w:rStyle w:val="Emphasis"/>
          <w:highlight w:val="green"/>
        </w:rPr>
        <w:t>controlled</w:t>
      </w:r>
      <w:r w:rsidRPr="00970852">
        <w:rPr>
          <w:rStyle w:val="StyleUnderline"/>
          <w:highlight w:val="green"/>
        </w:rPr>
        <w:t xml:space="preserve"> </w:t>
      </w:r>
      <w:r w:rsidRPr="00970852">
        <w:rPr>
          <w:rStyle w:val="Emphasis"/>
          <w:highlight w:val="green"/>
        </w:rPr>
        <w:t>public life</w:t>
      </w:r>
      <w:r w:rsidRPr="00FA7821">
        <w:rPr>
          <w:rStyle w:val="StyleUnderline"/>
        </w:rPr>
        <w:t xml:space="preserve">, news and local economies. </w:t>
      </w:r>
      <w:r w:rsidRPr="00970852">
        <w:rPr>
          <w:rStyle w:val="Emphasis"/>
          <w:highlight w:val="green"/>
        </w:rPr>
        <w:t>Resistance groups</w:t>
      </w:r>
      <w:r w:rsidRPr="00970852">
        <w:rPr>
          <w:rStyle w:val="StyleUnderline"/>
          <w:highlight w:val="green"/>
        </w:rPr>
        <w:t xml:space="preserve"> </w:t>
      </w:r>
      <w:r w:rsidRPr="00FA7821">
        <w:rPr>
          <w:rStyle w:val="StyleUnderline"/>
        </w:rPr>
        <w:t>dotted the European mainland, with on</w:t>
      </w:r>
      <w:r w:rsidRPr="00970852">
        <w:rPr>
          <w:rStyle w:val="Emphasis"/>
          <w:highlight w:val="green"/>
        </w:rPr>
        <w:t>e lifeline for non-official communication</w:t>
      </w:r>
      <w:r w:rsidRPr="00FA7821">
        <w:rPr>
          <w:rStyle w:val="StyleUnderline"/>
        </w:rPr>
        <w:t xml:space="preserve"> from free countries: </w:t>
      </w:r>
      <w:r w:rsidRPr="00970852">
        <w:rPr>
          <w:rStyle w:val="Emphasis"/>
          <w:highlight w:val="green"/>
        </w:rPr>
        <w:t>radio</w:t>
      </w:r>
      <w:r w:rsidRPr="005D5616">
        <w:rPr>
          <w:sz w:val="16"/>
        </w:rPr>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rPr>
          <w:sz w:val="16"/>
        </w:rPr>
        <w:t xml:space="preserve">. And as a cloud-delivered service, </w:t>
      </w:r>
      <w:r w:rsidRPr="00970852">
        <w:rPr>
          <w:rStyle w:val="Emphasis"/>
          <w:highlight w:val="green"/>
        </w:rPr>
        <w:t>hijacking</w:t>
      </w:r>
      <w:r w:rsidRPr="00970852">
        <w:rPr>
          <w:rStyle w:val="StyleUnderline"/>
          <w:highlight w:val="green"/>
        </w:rPr>
        <w:t xml:space="preserve"> </w:t>
      </w:r>
      <w:r w:rsidRPr="00FA7821">
        <w:rPr>
          <w:rStyle w:val="StyleUnderline"/>
        </w:rPr>
        <w:t xml:space="preserve">the </w:t>
      </w:r>
      <w:r w:rsidRPr="00970852">
        <w:rPr>
          <w:rStyle w:val="Emphasis"/>
          <w:highlight w:val="green"/>
        </w:rPr>
        <w:t>internet</w:t>
      </w:r>
      <w:r w:rsidRPr="00970852">
        <w:rPr>
          <w:rStyle w:val="StyleUnderline"/>
          <w:highlight w:val="green"/>
        </w:rPr>
        <w:t xml:space="preserve"> </w:t>
      </w:r>
      <w:r w:rsidRPr="00970852">
        <w:rPr>
          <w:rStyle w:val="Emphasis"/>
          <w:highlight w:val="green"/>
        </w:rPr>
        <w:t>happens</w:t>
      </w:r>
      <w:r w:rsidRPr="00970852">
        <w:rPr>
          <w:rStyle w:val="StyleUnderline"/>
          <w:highlight w:val="green"/>
        </w:rPr>
        <w:t xml:space="preserve"> </w:t>
      </w:r>
      <w:r w:rsidRPr="00FA7821">
        <w:rPr>
          <w:rStyle w:val="StyleUnderline"/>
        </w:rPr>
        <w:t xml:space="preserve">largely </w:t>
      </w:r>
      <w:r w:rsidRPr="00970852">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970852">
        <w:rPr>
          <w:rStyle w:val="Emphasis"/>
          <w:highlight w:val="green"/>
        </w:rPr>
        <w:t>splinternet</w:t>
      </w:r>
      <w:r w:rsidRPr="00FA7821">
        <w:rPr>
          <w:rStyle w:val="StyleUnderline"/>
        </w:rPr>
        <w:t xml:space="preserve">, and it’s the ongoing </w:t>
      </w:r>
      <w:r w:rsidRPr="00970852">
        <w:rPr>
          <w:rStyle w:val="Emphasis"/>
          <w:highlight w:val="green"/>
        </w:rPr>
        <w:t>division of</w:t>
      </w:r>
      <w:r w:rsidRPr="00970852">
        <w:rPr>
          <w:rStyle w:val="StyleUnderline"/>
          <w:highlight w:val="green"/>
        </w:rPr>
        <w:t xml:space="preserve"> </w:t>
      </w:r>
      <w:r w:rsidRPr="00FA7821">
        <w:rPr>
          <w:rStyle w:val="StyleUnderline"/>
        </w:rPr>
        <w:t xml:space="preserve">a worldwide interconnected </w:t>
      </w:r>
      <w:r w:rsidRPr="00970852">
        <w:rPr>
          <w:rStyle w:val="Emphasis"/>
          <w:highlight w:val="green"/>
        </w:rPr>
        <w:t>internet into</w:t>
      </w:r>
      <w:r w:rsidRPr="00970852">
        <w:rPr>
          <w:rStyle w:val="StyleUnderline"/>
          <w:highlight w:val="green"/>
        </w:rPr>
        <w:t xml:space="preserve"> </w:t>
      </w:r>
      <w:r w:rsidRPr="00FA7821">
        <w:rPr>
          <w:rStyle w:val="StyleUnderline"/>
        </w:rPr>
        <w:t xml:space="preserve">separate and </w:t>
      </w:r>
      <w:r w:rsidRPr="00970852">
        <w:rPr>
          <w:rStyle w:val="Emphasis"/>
          <w:highlight w:val="green"/>
        </w:rPr>
        <w:t>isolatable fiefdoms</w:t>
      </w:r>
      <w:r w:rsidRPr="00FA7821">
        <w:rPr>
          <w:rStyle w:val="StyleUnderline"/>
        </w:rPr>
        <w:t xml:space="preserve">, each of </w:t>
      </w:r>
      <w:r w:rsidRPr="00970852">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5D5616">
        <w:rPr>
          <w:sz w:val="16"/>
        </w:rPr>
        <w:t xml:space="preserve">. </w:t>
      </w:r>
      <w:r w:rsidRPr="00FA7821">
        <w:rPr>
          <w:rStyle w:val="StyleUnderline"/>
        </w:rPr>
        <w:t xml:space="preserve">The Great Firewall of </w:t>
      </w:r>
      <w:r w:rsidRPr="00970852">
        <w:rPr>
          <w:rStyle w:val="Emphasis"/>
          <w:highlight w:val="green"/>
        </w:rPr>
        <w:t>China</w:t>
      </w:r>
      <w:r w:rsidRPr="00970852">
        <w:rPr>
          <w:sz w:val="16"/>
          <w:highlight w:val="green"/>
        </w:rPr>
        <w:t xml:space="preserve"> </w:t>
      </w:r>
      <w:r w:rsidRPr="005D5616">
        <w:rPr>
          <w:sz w:val="16"/>
        </w:rPr>
        <w:t xml:space="preserve">is the most well-known example, but </w:t>
      </w:r>
      <w:r w:rsidRPr="00970852">
        <w:rPr>
          <w:rStyle w:val="Emphasis"/>
          <w:highlight w:val="green"/>
        </w:rPr>
        <w:t>Iran</w:t>
      </w:r>
      <w:r w:rsidRPr="00FA7821">
        <w:rPr>
          <w:rStyle w:val="StyleUnderline"/>
        </w:rPr>
        <w:t xml:space="preserve">, </w:t>
      </w:r>
      <w:r w:rsidRPr="00970852">
        <w:rPr>
          <w:rStyle w:val="Emphasis"/>
          <w:highlight w:val="green"/>
        </w:rPr>
        <w:lastRenderedPageBreak/>
        <w:t>Syria</w:t>
      </w:r>
      <w:r w:rsidRPr="00970852">
        <w:rPr>
          <w:rStyle w:val="StyleUnderline"/>
          <w:highlight w:val="green"/>
        </w:rPr>
        <w:t xml:space="preserve"> </w:t>
      </w:r>
      <w:r w:rsidRPr="00FA7821">
        <w:rPr>
          <w:rStyle w:val="StyleUnderline"/>
        </w:rPr>
        <w:t xml:space="preserve">and </w:t>
      </w:r>
      <w:r w:rsidRPr="00970852">
        <w:rPr>
          <w:rStyle w:val="Emphasis"/>
          <w:highlight w:val="green"/>
        </w:rPr>
        <w:t>Vietnam</w:t>
      </w:r>
      <w:r w:rsidRPr="00970852">
        <w:rPr>
          <w:rStyle w:val="StyleUnderline"/>
          <w:highlight w:val="green"/>
        </w:rPr>
        <w:t xml:space="preserve"> </w:t>
      </w:r>
      <w:r w:rsidRPr="00FA7821">
        <w:rPr>
          <w:rStyle w:val="StyleUnderline"/>
        </w:rPr>
        <w:t xml:space="preserve">also control significant portions of the internet for their populations. </w:t>
      </w:r>
      <w:r w:rsidRPr="00970852">
        <w:rPr>
          <w:rStyle w:val="Emphasis"/>
          <w:highlight w:val="green"/>
        </w:rPr>
        <w:t>Russia</w:t>
      </w:r>
      <w:r w:rsidRPr="00970852">
        <w:rPr>
          <w:rStyle w:val="StyleUnderline"/>
          <w:highlight w:val="green"/>
        </w:rPr>
        <w:t xml:space="preserve"> </w:t>
      </w:r>
      <w:r w:rsidRPr="00FA7821">
        <w:rPr>
          <w:rStyle w:val="StyleUnderline"/>
        </w:rPr>
        <w:t xml:space="preserve">just completed technology to wall off its internal networks, servers and internet users from the wider internet. And </w:t>
      </w:r>
      <w:r w:rsidRPr="00970852">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rPr>
          <w:sz w:val="16"/>
        </w:rPr>
        <w:t xml:space="preserve">. (One unintended result: contractors in India can’t reach their employers in the U.S.) </w:t>
      </w:r>
      <w:r w:rsidRPr="00FA7821">
        <w:rPr>
          <w:rStyle w:val="StyleUnderline"/>
        </w:rPr>
        <w:t xml:space="preserve">Another country, </w:t>
      </w:r>
      <w:r w:rsidRPr="00970852">
        <w:rPr>
          <w:rStyle w:val="Emphasis"/>
          <w:highlight w:val="green"/>
        </w:rPr>
        <w:t>U</w:t>
      </w:r>
      <w:r w:rsidRPr="00FA7821">
        <w:rPr>
          <w:rStyle w:val="StyleUnderline"/>
        </w:rPr>
        <w:t xml:space="preserve">nited </w:t>
      </w:r>
      <w:r w:rsidRPr="00970852">
        <w:rPr>
          <w:rStyle w:val="Emphasis"/>
          <w:highlight w:val="green"/>
        </w:rPr>
        <w:t>A</w:t>
      </w:r>
      <w:r w:rsidRPr="00FA7821">
        <w:rPr>
          <w:rStyle w:val="StyleUnderline"/>
        </w:rPr>
        <w:t xml:space="preserve">rab </w:t>
      </w:r>
      <w:r w:rsidRPr="00970852">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5D5616">
        <w:rPr>
          <w:sz w:val="16"/>
        </w:rPr>
        <w:t xml:space="preserve">. </w:t>
      </w:r>
      <w:proofErr w:type="gramStart"/>
      <w:r w:rsidRPr="005D5616">
        <w:rPr>
          <w:sz w:val="16"/>
        </w:rPr>
        <w:t>However</w:t>
      </w:r>
      <w:proofErr w:type="gramEnd"/>
      <w:r w:rsidRPr="005D5616">
        <w:rPr>
          <w:sz w:val="16"/>
        </w:rPr>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970852">
        <w:rPr>
          <w:rStyle w:val="Emphasis"/>
          <w:highlight w:val="green"/>
        </w:rPr>
        <w:t>Starlink</w:t>
      </w:r>
      <w:proofErr w:type="spellEnd"/>
      <w:r w:rsidRPr="00970852">
        <w:rPr>
          <w:rStyle w:val="Emphasis"/>
          <w:highlight w:val="green"/>
        </w:rPr>
        <w:t xml:space="preserve"> can change</w:t>
      </w:r>
      <w:r w:rsidRPr="00970852">
        <w:rPr>
          <w:rStyle w:val="StyleUnderline"/>
          <w:highlight w:val="green"/>
        </w:rPr>
        <w:t xml:space="preserve"> </w:t>
      </w:r>
      <w:r w:rsidRPr="00FA7821">
        <w:rPr>
          <w:rStyle w:val="StyleUnderline"/>
        </w:rPr>
        <w:t xml:space="preserve">all of </w:t>
      </w:r>
      <w:r w:rsidRPr="00970852">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rPr>
          <w:sz w:val="16"/>
        </w:rPr>
        <w:t xml:space="preserve">. </w:t>
      </w:r>
      <w:r w:rsidRPr="00FA7821">
        <w:rPr>
          <w:rStyle w:val="StyleUnderline"/>
        </w:rPr>
        <w:t xml:space="preserve">It will be incredibly simple, and it will enable access to the relatively free global internet from anywhere on the planet. </w:t>
      </w:r>
      <w:proofErr w:type="spellStart"/>
      <w:r w:rsidRPr="00970852">
        <w:rPr>
          <w:rStyle w:val="Emphasis"/>
          <w:highlight w:val="green"/>
        </w:rPr>
        <w:t>Starlink</w:t>
      </w:r>
      <w:proofErr w:type="spellEnd"/>
      <w:r w:rsidRPr="00970852">
        <w:rPr>
          <w:rStyle w:val="Emphasis"/>
          <w:highlight w:val="green"/>
        </w:rPr>
        <w:t xml:space="preserve"> Terminal has motors to self-adjust</w:t>
      </w:r>
      <w:r w:rsidRPr="00970852">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970852">
        <w:rPr>
          <w:rStyle w:val="Emphasis"/>
          <w:highlight w:val="green"/>
        </w:rPr>
        <w:t>No training required</w:t>
      </w:r>
      <w:r w:rsidRPr="005D5616">
        <w:rPr>
          <w:sz w:val="16"/>
        </w:rPr>
        <w:t xml:space="preserve">. Elon Musk What that means is that anyone can access the internet from anywhere. </w:t>
      </w:r>
      <w:r w:rsidRPr="00970852">
        <w:rPr>
          <w:rStyle w:val="Emphasis"/>
          <w:highlight w:val="green"/>
        </w:rPr>
        <w:t xml:space="preserve">Chinese citizens will be able to access Google </w:t>
      </w:r>
      <w:r w:rsidRPr="00FA7821">
        <w:rPr>
          <w:rStyle w:val="StyleUnderline"/>
        </w:rPr>
        <w:t xml:space="preserve">and information about Tiananmen Square. </w:t>
      </w:r>
      <w:r w:rsidRPr="00970852">
        <w:rPr>
          <w:rStyle w:val="Emphasis"/>
          <w:highlight w:val="green"/>
        </w:rPr>
        <w:t>Russian citizens will be able to see</w:t>
      </w:r>
      <w:r w:rsidRPr="00970852">
        <w:rPr>
          <w:rStyle w:val="StyleUnderline"/>
          <w:highlight w:val="green"/>
        </w:rPr>
        <w:t xml:space="preserve"> </w:t>
      </w:r>
      <w:r w:rsidRPr="00FA7821">
        <w:rPr>
          <w:rStyle w:val="StyleUnderline"/>
        </w:rPr>
        <w:t xml:space="preserve">external analysis of </w:t>
      </w:r>
      <w:r w:rsidRPr="00970852">
        <w:rPr>
          <w:rStyle w:val="Emphasis"/>
          <w:highlight w:val="green"/>
        </w:rPr>
        <w:t>Putin’s financial dealings</w:t>
      </w:r>
      <w:r w:rsidRPr="00970852">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70852">
        <w:rPr>
          <w:rStyle w:val="Emphasis"/>
          <w:highlight w:val="green"/>
        </w:rPr>
        <w:t>governments will make</w:t>
      </w:r>
      <w:r w:rsidRPr="00970852">
        <w:rPr>
          <w:rStyle w:val="StyleUnderline"/>
          <w:highlight w:val="green"/>
        </w:rPr>
        <w:t xml:space="preserve"> </w:t>
      </w:r>
      <w:r w:rsidRPr="00FA7821">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r w:rsidRPr="00FA7821">
        <w:rPr>
          <w:rStyle w:val="StyleUnderline"/>
        </w:rPr>
        <w:t xml:space="preserve">Terminal </w:t>
      </w:r>
      <w:r w:rsidRPr="00970852">
        <w:rPr>
          <w:rStyle w:val="Emphasis"/>
          <w:highlight w:val="green"/>
        </w:rPr>
        <w:t>illegal</w:t>
      </w:r>
      <w:r w:rsidRPr="00FA7821">
        <w:rPr>
          <w:rStyle w:val="StyleUnderline"/>
        </w:rPr>
        <w:t xml:space="preserve">. </w:t>
      </w:r>
      <w:r w:rsidRPr="00970852">
        <w:rPr>
          <w:rStyle w:val="Emphasis"/>
          <w:highlight w:val="green"/>
        </w:rPr>
        <w:t>But</w:t>
      </w:r>
      <w:r w:rsidRPr="00970852">
        <w:rPr>
          <w:rStyle w:val="StyleUnderline"/>
          <w:highlight w:val="green"/>
        </w:rPr>
        <w:t xml:space="preserve"> </w:t>
      </w:r>
      <w:r w:rsidRPr="00FA7821">
        <w:rPr>
          <w:rStyle w:val="StyleUnderline"/>
        </w:rPr>
        <w:t xml:space="preserve">that in itself </w:t>
      </w:r>
      <w:r w:rsidRPr="00970852">
        <w:rPr>
          <w:rStyle w:val="Emphasis"/>
          <w:highlight w:val="green"/>
          <w:bdr w:val="single" w:sz="18" w:space="0" w:color="auto"/>
        </w:rPr>
        <w:t>will be a victory</w:t>
      </w:r>
      <w:r w:rsidRPr="00FA7821">
        <w:rPr>
          <w:rStyle w:val="StyleUnderline"/>
        </w:rPr>
        <w:t xml:space="preserve">. </w:t>
      </w:r>
      <w:r w:rsidRPr="00970852">
        <w:rPr>
          <w:rStyle w:val="Emphasis"/>
          <w:highlight w:val="green"/>
        </w:rPr>
        <w:t>Censorship works best when it is invisible</w:t>
      </w:r>
      <w:r w:rsidRPr="005D5616">
        <w:rPr>
          <w:sz w:val="16"/>
        </w:rPr>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rPr>
          <w:sz w:val="16"/>
        </w:rPr>
        <w:t xml:space="preserve">. </w:t>
      </w:r>
      <w:r w:rsidRPr="00FA7821">
        <w:rPr>
          <w:rStyle w:val="StyleUnderline"/>
        </w:rPr>
        <w:t xml:space="preserve">People realize that walls have been erected to prevent them from seeing other opinions. And that is at least one step to maintaining a free, open and accessible internet globally, which </w:t>
      </w:r>
      <w:r w:rsidRPr="00970852">
        <w:rPr>
          <w:rStyle w:val="Emphasis"/>
          <w:highlight w:val="green"/>
          <w:bdr w:val="single" w:sz="18" w:space="0" w:color="auto"/>
        </w:rPr>
        <w:t>should help combat fake news</w:t>
      </w:r>
      <w:r w:rsidRPr="00FA7821">
        <w:rPr>
          <w:rStyle w:val="StyleUnderline"/>
        </w:rPr>
        <w:t xml:space="preserve">, </w:t>
      </w:r>
      <w:r w:rsidRPr="00970852">
        <w:rPr>
          <w:rStyle w:val="Emphasis"/>
          <w:highlight w:val="green"/>
          <w:bdr w:val="single" w:sz="18" w:space="0" w:color="auto"/>
        </w:rPr>
        <w:t>propaganda</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970852">
        <w:rPr>
          <w:rStyle w:val="Emphasis"/>
          <w:highlight w:val="green"/>
          <w:bdr w:val="single" w:sz="18" w:space="0" w:color="auto"/>
        </w:rPr>
        <w:t>information deprivation</w:t>
      </w:r>
      <w:r w:rsidRPr="00970852">
        <w:rPr>
          <w:rStyle w:val="StyleUnderline"/>
          <w:highlight w:val="green"/>
        </w:rPr>
        <w:t xml:space="preserve"> </w:t>
      </w:r>
      <w:r w:rsidRPr="00FA7821">
        <w:rPr>
          <w:rStyle w:val="StyleUnderline"/>
        </w:rPr>
        <w:t>aimed at controlling populations.</w:t>
      </w:r>
      <w:r w:rsidRPr="005D5616">
        <w:rPr>
          <w:sz w:val="16"/>
        </w:rPr>
        <w:t xml:space="preserve"> </w:t>
      </w:r>
      <w:r w:rsidRPr="00FA7821">
        <w:rPr>
          <w:rStyle w:val="StyleUnderline"/>
        </w:rPr>
        <w:t>And it’s a step towards making the splinternet harder to achieve. 1,000 satellites will be enough to enable basic service</w:t>
      </w:r>
      <w:r w:rsidRPr="005D5616">
        <w:rPr>
          <w:sz w:val="16"/>
        </w:rPr>
        <w:t xml:space="preserve">, Musk has said. SpaceX just launched a third batch of 60 satellites, and is expected to continue launching that many every two weeks through the rest of 2020. (For context, only about 9,000 satellites have been launched in all of space history, about 5,000 of which are still in orbit. And only 2,000 are actually still operational. So even at a quarter or a fifth of total capacity, </w:t>
      </w:r>
      <w:proofErr w:type="spellStart"/>
      <w:r w:rsidRPr="005D5616">
        <w:rPr>
          <w:sz w:val="16"/>
        </w:rPr>
        <w:t>Starlink</w:t>
      </w:r>
      <w:proofErr w:type="spellEnd"/>
      <w:r w:rsidRPr="005D5616">
        <w:rPr>
          <w:sz w:val="16"/>
        </w:rPr>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rPr>
          <w:sz w:val="16"/>
        </w:rPr>
        <w:t>unblockable</w:t>
      </w:r>
      <w:proofErr w:type="spellEnd"/>
      <w:r w:rsidRPr="005D5616">
        <w:rPr>
          <w:sz w:val="16"/>
        </w:rPr>
        <w:t xml:space="preserve"> internet service should be available in less than a year. </w:t>
      </w:r>
      <w:r w:rsidRPr="005D5616">
        <w:rPr>
          <w:rStyle w:val="Emphasis"/>
        </w:rPr>
        <w:t xml:space="preserve">This doesn’t mean that all will instantly be rosy. Governments, of course, can try to jam satellite signals. </w:t>
      </w:r>
      <w:r w:rsidRPr="005D5616">
        <w:rPr>
          <w:rStyle w:val="Emphasis"/>
        </w:rPr>
        <w:lastRenderedPageBreak/>
        <w:t>That’s unlikely to work — or even be possible — in all places and all times, however. They’re also likely to continue to try to engage in false flag and other misinformation projects. And people seem to be pretty good at fooling themselves these days: locking themselves in reality bubbles that block dissenting narratives. But any gaps in the emerging splinternet are opportunities for different perspectives and, hopefully, true facts to emerge</w:t>
      </w:r>
      <w:r w:rsidRPr="000206B3">
        <w:rPr>
          <w:rStyle w:val="StyleUnderline"/>
        </w:rPr>
        <w:t>.</w:t>
      </w:r>
    </w:p>
    <w:p w14:paraId="3F984FAC" w14:textId="77777777" w:rsidR="00645B76" w:rsidRDefault="00645B76" w:rsidP="00365CE3"/>
    <w:p w14:paraId="4745F4A2" w14:textId="3D89B14C" w:rsidR="00365CE3" w:rsidRPr="00970852" w:rsidRDefault="00645B76" w:rsidP="00365CE3">
      <w:pPr>
        <w:pStyle w:val="Heading3"/>
      </w:pPr>
      <w:r>
        <w:lastRenderedPageBreak/>
        <w:t>4</w:t>
      </w:r>
      <w:r w:rsidR="00365CE3" w:rsidRPr="00970852">
        <w:t>– Debris CP</w:t>
      </w:r>
    </w:p>
    <w:p w14:paraId="61C6C49D" w14:textId="77777777" w:rsidR="00365CE3" w:rsidRPr="003A3B72" w:rsidRDefault="00365CE3" w:rsidP="00365CE3">
      <w:pPr>
        <w:pStyle w:val="Heading4"/>
      </w:pPr>
      <w:r>
        <w:t xml:space="preserve">Text – States should implement cooperative active debris removal measures aimed at mitigating debris from mega-constellations. </w:t>
      </w:r>
    </w:p>
    <w:p w14:paraId="2171AC1B" w14:textId="77777777" w:rsidR="00365CE3" w:rsidRPr="0059763B" w:rsidRDefault="00365CE3" w:rsidP="00365CE3">
      <w:pPr>
        <w:pStyle w:val="Heading4"/>
      </w:pPr>
      <w:r>
        <w:t>ADR solves Debris</w:t>
      </w:r>
    </w:p>
    <w:p w14:paraId="20E43EF5" w14:textId="77777777" w:rsidR="00365CE3" w:rsidRPr="0021780E" w:rsidRDefault="00365CE3" w:rsidP="00365CE3">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6F500ADA" w14:textId="77777777" w:rsidR="00365CE3" w:rsidRDefault="00365CE3" w:rsidP="00365CE3">
      <w:pPr>
        <w:rPr>
          <w:sz w:val="16"/>
        </w:rPr>
      </w:pPr>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3E3264">
        <w:rPr>
          <w:sz w:val="16"/>
        </w:rPr>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rPr>
          <w:sz w:val="16"/>
        </w:rPr>
        <w:t xml:space="preserve"> </w:t>
      </w:r>
      <w:r w:rsidRPr="003E3264">
        <w:rPr>
          <w:sz w:val="16"/>
        </w:rPr>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rPr>
          <w:sz w:val="16"/>
        </w:rPr>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rPr>
          <w:sz w:val="16"/>
        </w:rPr>
        <w:t xml:space="preserve"> </w:t>
      </w:r>
      <w:r w:rsidRPr="00970852">
        <w:rPr>
          <w:rStyle w:val="Emphasis"/>
          <w:highlight w:val="green"/>
        </w:rPr>
        <w:t>even with full mitigation compliance</w:t>
      </w:r>
      <w:r w:rsidRPr="003E3264">
        <w:rPr>
          <w:sz w:val="16"/>
        </w:rPr>
        <w:t xml:space="preserve">, </w:t>
      </w:r>
      <w:r w:rsidRPr="00906021">
        <w:rPr>
          <w:rStyle w:val="StyleUnderline"/>
        </w:rPr>
        <w:t xml:space="preserve">and </w:t>
      </w:r>
      <w:r w:rsidRPr="00906021">
        <w:rPr>
          <w:rStyle w:val="Emphasis"/>
        </w:rPr>
        <w:t>even if all launch activities are halted</w:t>
      </w:r>
      <w:r w:rsidRPr="003E3264">
        <w:rPr>
          <w:sz w:val="16"/>
        </w:rPr>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rPr>
          <w:sz w:val="16"/>
        </w:rPr>
        <w:t xml:space="preserve"> (</w:t>
      </w:r>
      <w:r w:rsidRPr="00A00DF5">
        <w:rPr>
          <w:rStyle w:val="Emphasis"/>
        </w:rPr>
        <w:t>no launches, no debris release, no explosions</w:t>
      </w:r>
      <w:r w:rsidRPr="003E3264">
        <w:rPr>
          <w:sz w:val="16"/>
        </w:rPr>
        <w:t xml:space="preserve">), </w:t>
      </w:r>
      <w:r w:rsidRPr="00A00DF5">
        <w:rPr>
          <w:rStyle w:val="StyleUnderline"/>
        </w:rPr>
        <w:t>the results of simulations by ESA and NASA show</w:t>
      </w:r>
      <w:r w:rsidRPr="003E3264">
        <w:rPr>
          <w:sz w:val="16"/>
        </w:rPr>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3E3264">
        <w:rPr>
          <w:sz w:val="16"/>
        </w:rPr>
        <w:t xml:space="preserve"> – </w:t>
      </w:r>
      <w:r w:rsidRPr="00A00DF5">
        <w:rPr>
          <w:rStyle w:val="StyleUnderline"/>
        </w:rPr>
        <w:t>under which a collision rate of once every 10 years can be assumed.</w:t>
      </w:r>
      <w:r>
        <w:rPr>
          <w:rStyle w:val="StyleUnderline"/>
        </w:rPr>
        <w:t xml:space="preserve"> </w:t>
      </w:r>
      <w:r w:rsidRPr="003E3264">
        <w:rPr>
          <w:sz w:val="16"/>
        </w:rPr>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rPr>
          <w:sz w:val="16"/>
        </w:rPr>
        <w:t xml:space="preserve"> </w:t>
      </w:r>
      <w:r w:rsidRPr="003E3264">
        <w:rPr>
          <w:sz w:val="16"/>
        </w:rPr>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rPr>
          <w:sz w:val="16"/>
        </w:rPr>
        <w:t xml:space="preserve"> a </w:t>
      </w:r>
      <w:proofErr w:type="spellStart"/>
      <w:r w:rsidRPr="003E3264">
        <w:rPr>
          <w:sz w:val="16"/>
        </w:rPr>
        <w:t>programme</w:t>
      </w:r>
      <w:proofErr w:type="spellEnd"/>
      <w:r w:rsidRPr="003E3264">
        <w:rPr>
          <w:sz w:val="16"/>
        </w:rPr>
        <w:t xml:space="preserve"> of remediation measures as well: </w:t>
      </w:r>
      <w:r w:rsidRPr="00970852">
        <w:rPr>
          <w:rStyle w:val="Emphasis"/>
          <w:highlight w:val="green"/>
        </w:rPr>
        <w:t>active debris removal</w:t>
      </w:r>
      <w:r w:rsidRPr="003E3264">
        <w:rPr>
          <w:sz w:val="16"/>
        </w:rPr>
        <w:t xml:space="preserve">, in order to reduce the number of large and massive (mostly physically intact) </w:t>
      </w:r>
      <w:proofErr w:type="gramStart"/>
      <w:r w:rsidRPr="003E3264">
        <w:rPr>
          <w:sz w:val="16"/>
        </w:rPr>
        <w:t>objects .</w:t>
      </w:r>
      <w:proofErr w:type="gramEnd"/>
      <w:r>
        <w:rPr>
          <w:sz w:val="16"/>
        </w:rPr>
        <w:t xml:space="preserve"> </w:t>
      </w:r>
      <w:r w:rsidRPr="00847BDF">
        <w:rPr>
          <w:sz w:val="16"/>
        </w:rPr>
        <w:t>The current LEO environment contains about 3200 intact objects.</w:t>
      </w:r>
      <w:r>
        <w:rPr>
          <w:sz w:val="16"/>
        </w:rPr>
        <w:t xml:space="preserve"> </w:t>
      </w:r>
      <w:r w:rsidRPr="003E3264">
        <w:rPr>
          <w:sz w:val="16"/>
        </w:rPr>
        <w:t>An ESA analysis shows that the (lower) level of around 2500 intact objects (the status in the mid-1990s) would have a 50% probability of decreasing the overall debris population. If this is considered to be a desirable goal for remediation, the number of intact objects has to be reduced even while the world’s spaceflight activities continue.</w:t>
      </w:r>
      <w:r>
        <w:rPr>
          <w:sz w:val="16"/>
        </w:rPr>
        <w:t xml:space="preserve"> </w:t>
      </w:r>
      <w:r w:rsidRPr="003E3264">
        <w:rPr>
          <w:sz w:val="16"/>
        </w:rPr>
        <w:t>Averaged over the eight years 2004–12, about 72 objects were placed into LEO per year.</w:t>
      </w:r>
      <w:r>
        <w:rPr>
          <w:sz w:val="16"/>
        </w:rPr>
        <w:t xml:space="preserve"> </w:t>
      </w:r>
      <w:r w:rsidRPr="003E3264">
        <w:rPr>
          <w:sz w:val="16"/>
        </w:rPr>
        <w:t xml:space="preserve">However, </w:t>
      </w:r>
      <w:r w:rsidRPr="003E3264">
        <w:rPr>
          <w:rStyle w:val="StyleUnderline"/>
        </w:rPr>
        <w:t>since 2012, there has been a steep increase in the number of satellites placed in LEO</w:t>
      </w:r>
      <w:r w:rsidRPr="003E3264">
        <w:rPr>
          <w:sz w:val="16"/>
        </w:rPr>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Limiting 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w:t>
      </w:r>
      <w:r w:rsidRPr="00507E8F">
        <w:rPr>
          <w:rStyle w:val="StyleUnderline"/>
        </w:rPr>
        <w:lastRenderedPageBreak/>
        <w:t>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For all new objects, strong compliance with post-mission mitigation measures would allow maintaining the number of intact objects at a level similar to the current one, and avoid having to deal with more objects in addition to those already in orbit.</w:t>
      </w:r>
      <w:r>
        <w:rPr>
          <w:sz w:val="14"/>
        </w:rPr>
        <w:t xml:space="preserve"> </w:t>
      </w:r>
      <w:r w:rsidRPr="003519F0">
        <w:rPr>
          <w:sz w:val="14"/>
        </w:rPr>
        <w:t xml:space="preserve">Therefore, </w:t>
      </w:r>
      <w:r w:rsidRPr="00970852">
        <w:rPr>
          <w:rStyle w:val="StyleUnderline"/>
          <w:highlight w:val="green"/>
        </w:rPr>
        <w:t xml:space="preserve">in order to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rPr>
          <w:sz w:val="16"/>
        </w:rPr>
        <w:t xml:space="preserve"> when the following principles are applied for the selection of removal targets, which can be used to generate a criticality index and the according list:</w:t>
      </w:r>
      <w:r>
        <w:rPr>
          <w:sz w:val="16"/>
        </w:rPr>
        <w:t xml:space="preserve"> </w:t>
      </w:r>
      <w:r w:rsidRPr="00970852">
        <w:rPr>
          <w:rStyle w:val="StyleUnderline"/>
          <w:highlight w:val="green"/>
        </w:rPr>
        <w:t>The selected objects should have a high mass</w:t>
      </w:r>
      <w:r w:rsidRPr="00970852">
        <w:rPr>
          <w:sz w:val="16"/>
          <w:highlight w:val="green"/>
        </w:rPr>
        <w:t xml:space="preserve"> (</w:t>
      </w:r>
      <w:r w:rsidRPr="00970852">
        <w:rPr>
          <w:rStyle w:val="Emphasis"/>
          <w:highlight w:val="green"/>
        </w:rPr>
        <w:t>they have the largest environmental impact</w:t>
      </w:r>
      <w:r w:rsidRPr="0088627A">
        <w:rPr>
          <w:rStyle w:val="Emphasis"/>
        </w:rPr>
        <w:t xml:space="preserve"> </w:t>
      </w:r>
      <w:r w:rsidRPr="003519F0">
        <w:rPr>
          <w:sz w:val="16"/>
        </w:rPr>
        <w:t>in case of collision);</w:t>
      </w:r>
      <w:r>
        <w:rPr>
          <w:sz w:val="16"/>
        </w:rPr>
        <w:t xml:space="preserve"> </w:t>
      </w:r>
      <w:r w:rsidRPr="00315083">
        <w:rPr>
          <w:rStyle w:val="StyleUnderline"/>
        </w:rPr>
        <w:t>Should have</w:t>
      </w:r>
      <w:r w:rsidRPr="0088627A">
        <w:rPr>
          <w:rStyle w:val="Emphasis"/>
        </w:rPr>
        <w:t xml:space="preserve"> high collision probabilities</w:t>
      </w:r>
      <w:r w:rsidRPr="003519F0">
        <w:rPr>
          <w:sz w:val="16"/>
        </w:rPr>
        <w:t xml:space="preserve"> (e.g. </w:t>
      </w:r>
      <w:r w:rsidRPr="0088627A">
        <w:rPr>
          <w:rStyle w:val="StyleUnderline"/>
        </w:rPr>
        <w:t>they should be in densely populated regions and have a large cross-sectional area</w:t>
      </w:r>
      <w:r w:rsidRPr="003519F0">
        <w:rPr>
          <w:sz w:val="16"/>
        </w:rPr>
        <w:t>);</w:t>
      </w:r>
      <w:r>
        <w:rPr>
          <w:sz w:val="16"/>
        </w:rPr>
        <w:t xml:space="preserve"> </w:t>
      </w:r>
      <w:r w:rsidRPr="0088627A">
        <w:rPr>
          <w:rStyle w:val="Emphasis"/>
        </w:rPr>
        <w:t>Should be in high altitudes</w:t>
      </w:r>
      <w:r w:rsidRPr="003519F0">
        <w:rPr>
          <w:sz w:val="16"/>
        </w:rPr>
        <w:t xml:space="preserve"> (where the orbital lifetime of the resulting fragments is long).</w:t>
      </w:r>
      <w:r>
        <w:rPr>
          <w:sz w:val="16"/>
        </w:rPr>
        <w:t xml:space="preserve">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3519F0">
        <w:rPr>
          <w:sz w:val="16"/>
        </w:rPr>
        <w:t xml:space="preserve">. The most densely populated region in LEO is around 800–1000 km altitude at high inclinations. </w:t>
      </w:r>
      <w:r w:rsidRPr="0088627A">
        <w:rPr>
          <w:rStyle w:val="StyleUnderline"/>
        </w:rPr>
        <w:t>The collision hotspots can be ranked by the number of collisions</w:t>
      </w:r>
      <w:r w:rsidRPr="003519F0">
        <w:rPr>
          <w:sz w:val="16"/>
        </w:rPr>
        <w:t xml:space="preserve"> predicted to occur under a </w:t>
      </w:r>
      <w:proofErr w:type="gramStart"/>
      <w:r w:rsidRPr="003519F0">
        <w:rPr>
          <w:sz w:val="16"/>
        </w:rPr>
        <w:t>business as usual</w:t>
      </w:r>
      <w:proofErr w:type="gramEnd"/>
      <w:r w:rsidRPr="003519F0">
        <w:rPr>
          <w:sz w:val="16"/>
        </w:rPr>
        <w:t xml:space="preserve"> scenario.</w:t>
      </w:r>
      <w:r>
        <w:rPr>
          <w:sz w:val="16"/>
        </w:rPr>
        <w:t xml:space="preserve"> </w:t>
      </w:r>
      <w:r w:rsidRPr="003519F0">
        <w:rPr>
          <w:sz w:val="16"/>
        </w:rPr>
        <w:t>Polar Hotspots</w:t>
      </w:r>
      <w:r>
        <w:rPr>
          <w:sz w:val="16"/>
        </w:rPr>
        <w:t xml:space="preserve"> </w:t>
      </w:r>
      <w:r w:rsidRPr="003519F0">
        <w:rPr>
          <w:sz w:val="16"/>
        </w:rPr>
        <w:t>High-ranking hotspot regions are at around:</w:t>
      </w:r>
      <w:r>
        <w:rPr>
          <w:sz w:val="16"/>
        </w:rPr>
        <w:t xml:space="preserve"> </w:t>
      </w:r>
      <w:r w:rsidRPr="003519F0">
        <w:rPr>
          <w:sz w:val="16"/>
        </w:rPr>
        <w:t>1000 km and 82º inclination;</w:t>
      </w:r>
      <w:r>
        <w:rPr>
          <w:sz w:val="16"/>
        </w:rPr>
        <w:t xml:space="preserve"> </w:t>
      </w:r>
      <w:r w:rsidRPr="003519F0">
        <w:rPr>
          <w:sz w:val="16"/>
        </w:rPr>
        <w:t>800 km and 98º inclination;</w:t>
      </w:r>
      <w:r>
        <w:rPr>
          <w:sz w:val="16"/>
        </w:rPr>
        <w:t xml:space="preserve"> </w:t>
      </w:r>
      <w:r w:rsidRPr="003519F0">
        <w:rPr>
          <w:sz w:val="16"/>
        </w:rPr>
        <w:t>850 km and 71º inclination.</w:t>
      </w:r>
      <w:r>
        <w:rPr>
          <w:sz w:val="16"/>
        </w:rPr>
        <w:t xml:space="preserve"> </w:t>
      </w:r>
      <w:r w:rsidRPr="003519F0">
        <w:rPr>
          <w:sz w:val="16"/>
        </w:rPr>
        <w:t>The concentration of critical-size objects in these narrow orbital bands could allow multi-target removal missions. Such missions could be specifically designed for one orbit type were a number of objects of the same type are contained</w:t>
      </w:r>
      <w:r>
        <w:rPr>
          <w:sz w:val="16"/>
        </w:rPr>
        <w:t xml:space="preserve"> </w:t>
      </w:r>
      <w:r w:rsidRPr="003519F0">
        <w:rPr>
          <w:sz w:val="16"/>
        </w:rPr>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rPr>
          <w:sz w:val="16"/>
        </w:rPr>
        <w:t>, legal constraints dealing with the ownership of space debris objects, and the validation thereof, cannot be neglected.</w:t>
      </w:r>
      <w:r>
        <w:rPr>
          <w:sz w:val="16"/>
        </w:rPr>
        <w:t xml:space="preserve"> </w:t>
      </w:r>
      <w:r w:rsidRPr="003519F0">
        <w:rPr>
          <w:sz w:val="16"/>
        </w:rPr>
        <w:t xml:space="preserve">Also, it should be kept in mind that </w:t>
      </w:r>
      <w:r w:rsidRPr="00622889">
        <w:rPr>
          <w:rStyle w:val="StyleUnderline"/>
        </w:rPr>
        <w:t>legal responsibility for a coupled remover/target stack</w:t>
      </w:r>
      <w:r w:rsidRPr="003519F0">
        <w:rPr>
          <w:sz w:val="16"/>
        </w:rPr>
        <w:t xml:space="preserve"> (</w:t>
      </w:r>
      <w:proofErr w:type="gramStart"/>
      <w:r w:rsidRPr="003519F0">
        <w:rPr>
          <w:sz w:val="16"/>
        </w:rPr>
        <w:t>i.e.</w:t>
      </w:r>
      <w:proofErr w:type="gramEnd"/>
      <w:r w:rsidRPr="003519F0">
        <w:rPr>
          <w:sz w:val="16"/>
        </w:rPr>
        <w:t xml:space="preserve"> when a removal spacecraft attaches itself to a inoperative body for deorbiting) </w:t>
      </w:r>
      <w:r w:rsidRPr="00622889">
        <w:rPr>
          <w:rStyle w:val="Emphasis"/>
        </w:rPr>
        <w:t xml:space="preserve">is shared. </w:t>
      </w:r>
      <w:r w:rsidRPr="003519F0">
        <w:rPr>
          <w:sz w:val="16"/>
        </w:rPr>
        <w:t xml:space="preserve">While </w:t>
      </w:r>
      <w:r w:rsidRPr="00622889">
        <w:rPr>
          <w:rStyle w:val="StyleUnderline"/>
        </w:rPr>
        <w:t>removal technology should be generic,</w:t>
      </w:r>
      <w:r w:rsidRPr="003519F0">
        <w:rPr>
          <w:sz w:val="16"/>
        </w:rPr>
        <w:t xml:space="preserve"> </w:t>
      </w:r>
      <w:proofErr w:type="gramStart"/>
      <w:r w:rsidRPr="003519F0">
        <w:rPr>
          <w:sz w:val="16"/>
        </w:rPr>
        <w:t>i.e.</w:t>
      </w:r>
      <w:proofErr w:type="gramEnd"/>
      <w:r w:rsidRPr="003519F0">
        <w:rPr>
          <w:sz w:val="16"/>
        </w:rPr>
        <w:t xml:space="preserve"> </w:t>
      </w:r>
      <w:r w:rsidRPr="00622889">
        <w:rPr>
          <w:rStyle w:val="Emphasis"/>
        </w:rPr>
        <w:t>applicable to a wide range of removal targets</w:t>
      </w:r>
      <w:r w:rsidRPr="003519F0">
        <w:rPr>
          <w:sz w:val="16"/>
        </w:rPr>
        <w:t xml:space="preserve">, which may also include </w:t>
      </w:r>
      <w:proofErr w:type="spellStart"/>
      <w:r w:rsidRPr="003519F0">
        <w:rPr>
          <w:sz w:val="16"/>
        </w:rPr>
        <w:t>non­ESA</w:t>
      </w:r>
      <w:proofErr w:type="spellEnd"/>
      <w:r w:rsidRPr="003519F0">
        <w:rPr>
          <w:sz w:val="16"/>
        </w:rPr>
        <w:t xml:space="preserve"> objects, special emphasis on firm agreements with the owners of the object is required.</w:t>
      </w:r>
    </w:p>
    <w:p w14:paraId="6CBD42D5" w14:textId="77777777" w:rsidR="00365CE3" w:rsidRDefault="00365CE3" w:rsidP="00365CE3">
      <w:pPr>
        <w:pStyle w:val="Heading4"/>
      </w:pPr>
      <w:r>
        <w:t>Works for Mega-constellation Impacts.</w:t>
      </w:r>
    </w:p>
    <w:p w14:paraId="33B9C61D" w14:textId="77777777" w:rsidR="00365CE3" w:rsidRPr="00A23E34" w:rsidRDefault="00365CE3" w:rsidP="00365CE3">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78F20D30" w14:textId="77777777" w:rsidR="00365CE3" w:rsidRPr="00970852" w:rsidRDefault="00365CE3" w:rsidP="00365CE3">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970852">
        <w:rPr>
          <w:rStyle w:val="Emphasis"/>
          <w:highlight w:val="green"/>
        </w:rPr>
        <w:t>Various test cases for</w:t>
      </w:r>
      <w:r w:rsidRPr="00970852">
        <w:rPr>
          <w:rStyle w:val="StyleUnderline"/>
          <w:highlight w:val="green"/>
        </w:rPr>
        <w:t xml:space="preserve"> </w:t>
      </w:r>
      <w:r w:rsidRPr="00687C76">
        <w:rPr>
          <w:rStyle w:val="StyleUnderline"/>
        </w:rPr>
        <w:t xml:space="preserve">the </w:t>
      </w:r>
      <w:proofErr w:type="spellStart"/>
      <w:r w:rsidRPr="00970852">
        <w:rPr>
          <w:rStyle w:val="Emphasis"/>
          <w:highlight w:val="green"/>
        </w:rPr>
        <w:t>Starlink</w:t>
      </w:r>
      <w:proofErr w:type="spellEnd"/>
      <w:r w:rsidRPr="00970852">
        <w:rPr>
          <w:rStyle w:val="StyleUnderline"/>
          <w:highlight w:val="green"/>
        </w:rPr>
        <w:t xml:space="preserve"> </w:t>
      </w:r>
      <w:proofErr w:type="spellStart"/>
      <w:r w:rsidRPr="00970852">
        <w:rPr>
          <w:rStyle w:val="Emphasis"/>
          <w:highlight w:val="green"/>
        </w:rPr>
        <w:lastRenderedPageBreak/>
        <w:t>megaconstellation</w:t>
      </w:r>
      <w:proofErr w:type="spellEnd"/>
      <w:r w:rsidRPr="00970852">
        <w:rPr>
          <w:rStyle w:val="StyleUnderline"/>
          <w:highlight w:val="green"/>
        </w:rPr>
        <w:t xml:space="preserve"> </w:t>
      </w:r>
      <w:r w:rsidRPr="00970852">
        <w:rPr>
          <w:rStyle w:val="Emphasis"/>
          <w:highlight w:val="green"/>
        </w:rPr>
        <w:t>were analyzed in</w:t>
      </w:r>
      <w:r w:rsidRPr="00970852">
        <w:rPr>
          <w:rStyle w:val="StyleUnderline"/>
          <w:highlight w:val="green"/>
        </w:rPr>
        <w:t xml:space="preserve"> </w:t>
      </w:r>
      <w:r w:rsidRPr="00687C76">
        <w:rPr>
          <w:rStyle w:val="StyleUnderline"/>
        </w:rPr>
        <w:t xml:space="preserve">a new, </w:t>
      </w:r>
      <w:r w:rsidRPr="00970852">
        <w:rPr>
          <w:rStyle w:val="Emphasis"/>
          <w:highlight w:val="green"/>
        </w:rPr>
        <w:t>medium-fidelity simulation</w:t>
      </w:r>
      <w:r w:rsidRPr="00970852">
        <w:rPr>
          <w:rStyle w:val="StyleUnderline"/>
          <w:highlight w:val="green"/>
        </w:rPr>
        <w:t xml:space="preserve"> </w:t>
      </w:r>
      <w:r w:rsidRPr="00970852">
        <w:rPr>
          <w:rStyle w:val="Emphasis"/>
          <w:highlight w:val="green"/>
        </w:rPr>
        <w:t>for orbital debris evolution,</w:t>
      </w:r>
      <w:r w:rsidRPr="00970852">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970852">
        <w:rPr>
          <w:rStyle w:val="Emphasis"/>
          <w:highlight w:val="green"/>
        </w:rPr>
        <w:t>99% PMD</w:t>
      </w:r>
      <w:r w:rsidRPr="00470926">
        <w:rPr>
          <w:sz w:val="16"/>
        </w:rPr>
        <w:t xml:space="preserve"> is the </w:t>
      </w:r>
      <w:r w:rsidRPr="00970852">
        <w:rPr>
          <w:rStyle w:val="Emphasis"/>
          <w:highlight w:val="green"/>
        </w:rPr>
        <w:t>preferred option</w:t>
      </w:r>
      <w:r w:rsidRPr="00970852">
        <w:rPr>
          <w:sz w:val="16"/>
          <w:highlight w:val="green"/>
        </w:rPr>
        <w:t xml:space="preserve"> </w:t>
      </w:r>
      <w:r w:rsidRPr="00470926">
        <w:rPr>
          <w:sz w:val="16"/>
        </w:rPr>
        <w:t xml:space="preserve">that </w:t>
      </w:r>
      <w:r w:rsidRPr="00970852">
        <w:rPr>
          <w:rStyle w:val="Emphasis"/>
          <w:highlight w:val="green"/>
        </w:rPr>
        <w:t>prevents</w:t>
      </w:r>
      <w:r w:rsidRPr="00970852">
        <w:rPr>
          <w:sz w:val="16"/>
          <w:highlight w:val="green"/>
        </w:rPr>
        <w:t xml:space="preserve"> </w:t>
      </w:r>
      <w:r w:rsidRPr="00470926">
        <w:rPr>
          <w:sz w:val="16"/>
        </w:rPr>
        <w:t xml:space="preserve">any </w:t>
      </w:r>
      <w:r w:rsidRPr="00970852">
        <w:rPr>
          <w:rStyle w:val="Emphasis"/>
          <w:highlight w:val="green"/>
        </w:rPr>
        <w:t>significant debris contributions</w:t>
      </w:r>
      <w:r w:rsidRPr="00970852">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970852">
        <w:rPr>
          <w:rStyle w:val="Emphasis"/>
          <w:highlight w:val="green"/>
        </w:rPr>
        <w:t>in scenarios with 90% and 95% PMD</w:t>
      </w:r>
      <w:r w:rsidRPr="00470926">
        <w:rPr>
          <w:u w:val="single"/>
        </w:rPr>
        <w:t xml:space="preserve">, </w:t>
      </w:r>
      <w:r w:rsidRPr="00970852">
        <w:rPr>
          <w:rStyle w:val="Emphasis"/>
          <w:highlight w:val="green"/>
        </w:rPr>
        <w:t xml:space="preserve">active debris removal of non-operating </w:t>
      </w:r>
      <w:proofErr w:type="spellStart"/>
      <w:r w:rsidRPr="00970852">
        <w:rPr>
          <w:rStyle w:val="Emphasis"/>
          <w:highlight w:val="green"/>
        </w:rPr>
        <w:t>Starlink</w:t>
      </w:r>
      <w:proofErr w:type="spellEnd"/>
      <w:r w:rsidRPr="00970852">
        <w:rPr>
          <w:rStyle w:val="Emphasis"/>
          <w:highlight w:val="green"/>
        </w:rPr>
        <w:t xml:space="preserve"> satellites yields significant</w:t>
      </w:r>
      <w:r w:rsidRPr="00470926">
        <w:rPr>
          <w:u w:val="single"/>
        </w:rPr>
        <w:t xml:space="preserve">, if limited, </w:t>
      </w:r>
      <w:r w:rsidRPr="00970852">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970852">
        <w:rPr>
          <w:rStyle w:val="Emphasis"/>
          <w:highlight w:val="green"/>
        </w:rPr>
        <w:t>a</w:t>
      </w:r>
      <w:r w:rsidRPr="00470926">
        <w:rPr>
          <w:u w:val="single"/>
        </w:rPr>
        <w:t xml:space="preserve">ctive </w:t>
      </w:r>
      <w:r w:rsidRPr="00970852">
        <w:rPr>
          <w:rStyle w:val="Emphasis"/>
          <w:highlight w:val="green"/>
        </w:rPr>
        <w:t>d</w:t>
      </w:r>
      <w:r w:rsidRPr="00470926">
        <w:rPr>
          <w:u w:val="single"/>
        </w:rPr>
        <w:t xml:space="preserve">ebris </w:t>
      </w:r>
      <w:r w:rsidRPr="00970852">
        <w:rPr>
          <w:rStyle w:val="Emphasis"/>
          <w:highlight w:val="green"/>
        </w:rPr>
        <w:t>r</w:t>
      </w:r>
      <w:r w:rsidRPr="00470926">
        <w:rPr>
          <w:u w:val="single"/>
        </w:rPr>
        <w:t xml:space="preserve">emoval could be a </w:t>
      </w:r>
      <w:r w:rsidRPr="00970852">
        <w:rPr>
          <w:rStyle w:val="Emphasis"/>
          <w:highlight w:val="green"/>
        </w:rPr>
        <w:t>viable mitigation strategy</w:t>
      </w:r>
      <w:r w:rsidRPr="00970852">
        <w:rPr>
          <w:highlight w:val="green"/>
          <w:u w:val="single"/>
        </w:rPr>
        <w:t xml:space="preserve"> </w:t>
      </w:r>
      <w:r w:rsidRPr="00970852">
        <w:rPr>
          <w:rStyle w:val="Emphasis"/>
          <w:highlight w:val="green"/>
        </w:rPr>
        <w:t xml:space="preserve">for </w:t>
      </w:r>
      <w:proofErr w:type="spellStart"/>
      <w:r w:rsidRPr="00970852">
        <w:rPr>
          <w:rStyle w:val="Emphasis"/>
          <w:highlight w:val="green"/>
        </w:rPr>
        <w:t>megaconstellations</w:t>
      </w:r>
      <w:proofErr w:type="spellEnd"/>
      <w:r w:rsidRPr="00970852">
        <w:rPr>
          <w:rStyle w:val="Emphasis"/>
          <w:highlight w:val="green"/>
        </w:rPr>
        <w:t xml:space="preserve"> with sub-optimal PMD rates. </w:t>
      </w:r>
    </w:p>
    <w:p w14:paraId="78F0F5A7" w14:textId="0FD60711" w:rsidR="00365CE3" w:rsidRDefault="00365CE3" w:rsidP="00365CE3">
      <w:pPr>
        <w:pStyle w:val="Heading3"/>
      </w:pPr>
      <w:r>
        <w:lastRenderedPageBreak/>
        <w:t>AT Debris</w:t>
      </w:r>
    </w:p>
    <w:p w14:paraId="20D9C7F5" w14:textId="1A1393DA" w:rsidR="00B66B4C" w:rsidRPr="00B66B4C" w:rsidRDefault="00B66B4C" w:rsidP="00B66B4C">
      <w:r>
        <w:t>1ar theory paradigm issues should be context dependent- don’t give us the death penalty for little abuse.</w:t>
      </w:r>
    </w:p>
    <w:p w14:paraId="4F0CF463" w14:textId="77777777" w:rsidR="00365CE3" w:rsidRPr="00B036CD" w:rsidRDefault="00365CE3" w:rsidP="00365CE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F086962" w14:textId="77777777" w:rsidR="00365CE3" w:rsidRPr="00FE4F08" w:rsidRDefault="00365CE3" w:rsidP="00365CE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40BFB243" w14:textId="77777777" w:rsidR="00365CE3" w:rsidRPr="00FE4F08" w:rsidRDefault="00365CE3" w:rsidP="00365CE3">
      <w:pPr>
        <w:rPr>
          <w:sz w:val="16"/>
        </w:rPr>
      </w:pPr>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w:t>
      </w:r>
      <w:r w:rsidRPr="00B036CD">
        <w:rPr>
          <w:rStyle w:val="StyleUnderline"/>
        </w:rPr>
        <w:lastRenderedPageBreak/>
        <w:t xml:space="preserve">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rPr>
          <w:sz w:val="16"/>
        </w:rPr>
        <w:t>.</w:t>
      </w:r>
    </w:p>
    <w:p w14:paraId="15269021" w14:textId="77777777" w:rsidR="00365CE3" w:rsidRPr="005F2223" w:rsidRDefault="00365CE3" w:rsidP="00365CE3">
      <w:pPr>
        <w:pStyle w:val="Heading4"/>
        <w:rPr>
          <w:u w:val="single"/>
        </w:rPr>
      </w:pPr>
      <w:r>
        <w:t xml:space="preserve">Low risk of collisions – it’s </w:t>
      </w:r>
      <w:r>
        <w:rPr>
          <w:u w:val="single"/>
        </w:rPr>
        <w:t>overhyped</w:t>
      </w:r>
    </w:p>
    <w:p w14:paraId="03740906" w14:textId="77777777" w:rsidR="00365CE3" w:rsidRPr="005F2223" w:rsidRDefault="00365CE3" w:rsidP="00365CE3">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158AE627" w14:textId="77777777" w:rsidR="00365CE3" w:rsidRPr="00FE4F08" w:rsidRDefault="00365CE3" w:rsidP="00365CE3">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almost all</w:t>
      </w:r>
      <w:r w:rsidRPr="00DD25A4">
        <w:rPr>
          <w:rStyle w:val="TitleChar"/>
        </w:rPr>
        <w:t xml:space="preserve"> of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rPr>
          <w:sz w:val="16"/>
        </w:rPr>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970852">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rPr>
          <w:sz w:val="16"/>
        </w:rPr>
        <w:t xml:space="preserve">On the positive side, </w:t>
      </w:r>
      <w:r w:rsidRPr="00970852">
        <w:rPr>
          <w:rStyle w:val="TitleChar"/>
          <w:highlight w:val="green"/>
        </w:rPr>
        <w:t xml:space="preserve">space is </w:t>
      </w:r>
      <w:r w:rsidRPr="00970852">
        <w:rPr>
          <w:rStyle w:val="Emphasis"/>
          <w:highlight w:val="green"/>
        </w:rPr>
        <w:t>empty</w:t>
      </w:r>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970852">
        <w:rPr>
          <w:rStyle w:val="Emphasis"/>
          <w:highlight w:val="green"/>
        </w:rPr>
        <w:t>we don’t</w:t>
      </w:r>
      <w:r w:rsidRPr="00FA158C">
        <w:rPr>
          <w:sz w:val="16"/>
        </w:rPr>
        <w:t xml:space="preserve"> intentionally </w:t>
      </w:r>
      <w:r w:rsidRPr="00970852">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970852">
        <w:rPr>
          <w:rStyle w:val="Emphasis"/>
          <w:highlight w:val="green"/>
        </w:rPr>
        <w:t>nothing gets in the way of orbiting objects</w:t>
      </w:r>
      <w:r w:rsidRPr="00FA158C">
        <w:rPr>
          <w:sz w:val="16"/>
        </w:rPr>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rPr>
          <w:sz w:val="16"/>
        </w:rPr>
        <w:t xml:space="preserve"> </w:t>
      </w:r>
      <w:r w:rsidRPr="00DD25A4">
        <w:rPr>
          <w:rStyle w:val="TitleChar"/>
        </w:rPr>
        <w:t xml:space="preserve">on orbit today, </w:t>
      </w:r>
      <w:r w:rsidRPr="00970852">
        <w:rPr>
          <w:rStyle w:val="Emphasis"/>
          <w:highlight w:val="green"/>
        </w:rPr>
        <w:t xml:space="preserve">half a </w:t>
      </w:r>
      <w:r w:rsidRPr="00970852">
        <w:rPr>
          <w:rStyle w:val="Emphasis"/>
          <w:highlight w:val="green"/>
        </w:rPr>
        <w:lastRenderedPageBreak/>
        <w:t>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rPr>
          <w:sz w:val="16"/>
        </w:rPr>
        <w:t xml:space="preserve">. </w:t>
      </w:r>
      <w:r w:rsidRPr="00970852">
        <w:rPr>
          <w:rStyle w:val="Emphasis"/>
          <w:highlight w:val="green"/>
        </w:rPr>
        <w:t>Why</w:t>
      </w:r>
      <w:r w:rsidRPr="00FA158C">
        <w:rPr>
          <w:sz w:val="16"/>
        </w:rPr>
        <w:t xml:space="preserve"> do people </w:t>
      </w:r>
      <w:r w:rsidRPr="00970852">
        <w:rPr>
          <w:rStyle w:val="Emphasis"/>
          <w:highlight w:val="green"/>
        </w:rPr>
        <w:t>worry</w:t>
      </w:r>
      <w:r w:rsidRPr="00DD25A4">
        <w:rPr>
          <w:rStyle w:val="Emphasis"/>
        </w:rPr>
        <w:t>?</w:t>
      </w:r>
    </w:p>
    <w:p w14:paraId="0CAC17C6" w14:textId="77777777" w:rsidR="00365CE3" w:rsidRDefault="00365CE3" w:rsidP="00365CE3">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118C3D9" w14:textId="77777777" w:rsidR="00365CE3" w:rsidRPr="00550AE7" w:rsidRDefault="00365CE3" w:rsidP="00365CE3">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E1E2928" w14:textId="77777777" w:rsidR="00365CE3" w:rsidRPr="00E657DC" w:rsidRDefault="00365CE3" w:rsidP="00365CE3">
      <w:pPr>
        <w:rPr>
          <w:sz w:val="16"/>
        </w:rPr>
      </w:pPr>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w:t>
      </w:r>
      <w:r w:rsidRPr="00BF1081">
        <w:rPr>
          <w:rStyle w:val="StyleUnderline"/>
        </w:rPr>
        <w:lastRenderedPageBreak/>
        <w:t xml:space="preserve">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61DCEC2" w14:textId="77777777" w:rsidR="00365CE3" w:rsidRDefault="00365CE3" w:rsidP="00365CE3">
      <w:pPr>
        <w:pStyle w:val="Heading4"/>
        <w:rPr>
          <w:rFonts w:cs="Arial"/>
        </w:rPr>
      </w:pPr>
      <w:r>
        <w:rPr>
          <w:rFonts w:cs="Arial"/>
        </w:rPr>
        <w:t xml:space="preserve">No Escalation over Satellites: </w:t>
      </w:r>
    </w:p>
    <w:p w14:paraId="10919942" w14:textId="77777777" w:rsidR="00365CE3" w:rsidRDefault="00365CE3" w:rsidP="00365CE3">
      <w:pPr>
        <w:pStyle w:val="Heading4"/>
        <w:rPr>
          <w:rFonts w:cs="Arial"/>
          <w:u w:val="single"/>
        </w:rPr>
      </w:pPr>
      <w:r>
        <w:rPr>
          <w:rFonts w:cs="Arial"/>
        </w:rPr>
        <w:t xml:space="preserve">1] </w:t>
      </w:r>
      <w:r w:rsidRPr="00FE4F08">
        <w:rPr>
          <w:rFonts w:cs="Arial"/>
          <w:u w:val="single"/>
        </w:rPr>
        <w:t>Planning Priorities</w:t>
      </w:r>
    </w:p>
    <w:p w14:paraId="3CB135F8" w14:textId="77777777" w:rsidR="00365CE3" w:rsidRPr="00470926" w:rsidRDefault="00365CE3" w:rsidP="00365CE3">
      <w:r w:rsidRPr="00470926">
        <w:rPr>
          <w:rStyle w:val="Style13ptBold"/>
        </w:rPr>
        <w:t>Bowen 18</w:t>
      </w:r>
      <w:r>
        <w:t xml:space="preserve"> Bleddyn Bowen 2-20-2018 “</w:t>
      </w:r>
      <w:r w:rsidRPr="00F35F0D">
        <w:t>The Art of Space Deterrence</w:t>
      </w:r>
      <w:r>
        <w:t xml:space="preserve">” </w:t>
      </w:r>
      <w:hyperlink r:id="rId1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5703F63" w14:textId="77777777" w:rsidR="00365CE3" w:rsidRDefault="00365CE3" w:rsidP="00365CE3">
      <w:pPr>
        <w:rPr>
          <w:sz w:val="16"/>
        </w:rPr>
      </w:pPr>
      <w:r w:rsidRPr="00970852">
        <w:rPr>
          <w:highlight w:val="green"/>
          <w:u w:val="single"/>
        </w:rPr>
        <w:t>Space is</w:t>
      </w:r>
      <w:r w:rsidRPr="00F35F0D">
        <w:rPr>
          <w:sz w:val="16"/>
        </w:rPr>
        <w:t xml:space="preserve"> often </w:t>
      </w:r>
      <w:r w:rsidRPr="00970852">
        <w:rPr>
          <w:highlight w:val="green"/>
          <w:u w:val="single"/>
        </w:rPr>
        <w:t xml:space="preserve">an </w:t>
      </w:r>
      <w:r w:rsidRPr="00970852">
        <w:rPr>
          <w:rStyle w:val="Emphasis"/>
          <w:highlight w:val="green"/>
        </w:rPr>
        <w:t>afterthought</w:t>
      </w:r>
      <w:r w:rsidRPr="00F35F0D">
        <w:rPr>
          <w:sz w:val="16"/>
        </w:rPr>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rPr>
          <w:sz w:val="16"/>
        </w:rPr>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rPr>
          <w:sz w:val="16"/>
        </w:rPr>
        <w:t xml:space="preserve">; </w:t>
      </w:r>
      <w:r w:rsidRPr="00970852">
        <w:rPr>
          <w:highlight w:val="green"/>
          <w:u w:val="single"/>
        </w:rPr>
        <w:t>it may cause</w:t>
      </w:r>
      <w:r w:rsidRPr="00F35F0D">
        <w:rPr>
          <w:u w:val="single"/>
        </w:rPr>
        <w:t xml:space="preserve"> panic and</w:t>
      </w:r>
      <w:r w:rsidRPr="00F35F0D">
        <w:rPr>
          <w:sz w:val="16"/>
        </w:rPr>
        <w:t xml:space="preserve"> </w:t>
      </w:r>
      <w:r w:rsidRPr="00970852">
        <w:rPr>
          <w:rStyle w:val="Emphasis"/>
          <w:highlight w:val="green"/>
        </w:rPr>
        <w:t>Twitter</w:t>
      </w:r>
      <w:r w:rsidRPr="00F35F0D">
        <w:rPr>
          <w:sz w:val="16"/>
        </w:rPr>
        <w:t xml:space="preserve">-based </w:t>
      </w:r>
      <w:r w:rsidRPr="00970852">
        <w:rPr>
          <w:rStyle w:val="Emphasis"/>
          <w:highlight w:val="green"/>
        </w:rPr>
        <w:t>hysteria</w:t>
      </w:r>
      <w:r w:rsidRPr="00F35F0D">
        <w:rPr>
          <w:sz w:val="16"/>
        </w:rPr>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sz w:val="16"/>
          <w:highlight w:val="green"/>
        </w:rPr>
        <w:t xml:space="preserve">. </w:t>
      </w:r>
      <w:r w:rsidRPr="00970852">
        <w:rPr>
          <w:highlight w:val="green"/>
          <w:u w:val="single"/>
        </w:rPr>
        <w:t>The</w:t>
      </w:r>
      <w:r w:rsidRPr="00F35F0D">
        <w:rPr>
          <w:u w:val="single"/>
        </w:rPr>
        <w:t xml:space="preserve"> political and </w:t>
      </w:r>
      <w:r w:rsidRPr="00970852">
        <w:rPr>
          <w:highlight w:val="green"/>
          <w:u w:val="single"/>
        </w:rPr>
        <w:lastRenderedPageBreak/>
        <w:t>media</w:t>
      </w:r>
      <w:r w:rsidRPr="00F35F0D">
        <w:rPr>
          <w:u w:val="single"/>
        </w:rPr>
        <w:t xml:space="preserve"> dimension can </w:t>
      </w:r>
      <w:r w:rsidRPr="00970852">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 w:val="16"/>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rPr>
          <w:sz w:val="16"/>
        </w:rPr>
        <w:t>.</w:t>
      </w:r>
    </w:p>
    <w:p w14:paraId="6E3CA010" w14:textId="77777777" w:rsidR="00365CE3" w:rsidRDefault="00365CE3" w:rsidP="00365CE3">
      <w:pPr>
        <w:pStyle w:val="Heading4"/>
        <w:rPr>
          <w:u w:val="single"/>
        </w:rPr>
      </w:pPr>
      <w:bookmarkStart w:id="0" w:name="_Hlk30232579"/>
      <w:r>
        <w:t xml:space="preserve">2] </w:t>
      </w:r>
      <w:r>
        <w:rPr>
          <w:u w:val="single"/>
        </w:rPr>
        <w:t>Military Precedent</w:t>
      </w:r>
    </w:p>
    <w:p w14:paraId="26D5839E" w14:textId="77777777" w:rsidR="00365CE3" w:rsidRPr="00470926" w:rsidRDefault="00365CE3" w:rsidP="00365CE3">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8271D56" w14:textId="77777777" w:rsidR="00365CE3" w:rsidRPr="00FE4F08" w:rsidRDefault="00365CE3" w:rsidP="00365CE3">
      <w:pPr>
        <w:rPr>
          <w:sz w:val="16"/>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rPr>
          <w:sz w:val="16"/>
        </w:rPr>
        <w:t xml:space="preserve"> because </w:t>
      </w:r>
      <w:r w:rsidRPr="00970852">
        <w:rPr>
          <w:rStyle w:val="StyleUnderline"/>
          <w:highlight w:val="green"/>
        </w:rPr>
        <w:t>both sides viewed</w:t>
      </w:r>
      <w:r w:rsidRPr="00F47ACC">
        <w:rPr>
          <w:sz w:val="16"/>
        </w:rPr>
        <w:t xml:space="preserve"> an </w:t>
      </w:r>
      <w:r w:rsidRPr="00970852">
        <w:rPr>
          <w:rStyle w:val="StyleUnderline"/>
          <w:highlight w:val="green"/>
        </w:rPr>
        <w:t>attack on</w:t>
      </w:r>
      <w:r w:rsidRPr="00F47ACC">
        <w:rPr>
          <w:sz w:val="16"/>
        </w:rPr>
        <w:t xml:space="preserve"> military </w:t>
      </w:r>
      <w:r w:rsidRPr="00970852">
        <w:rPr>
          <w:rStyle w:val="Emphasis"/>
          <w:highlight w:val="green"/>
        </w:rPr>
        <w:t>sat</w:t>
      </w:r>
      <w:r w:rsidRPr="00F47ACC">
        <w:rPr>
          <w:sz w:val="16"/>
        </w:rPr>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rPr>
          <w:sz w:val="16"/>
        </w:rPr>
        <w:t xml:space="preserve"> highly </w:t>
      </w:r>
      <w:r w:rsidRPr="00970852">
        <w:rPr>
          <w:rStyle w:val="StyleUnderline"/>
          <w:highlight w:val="green"/>
        </w:rPr>
        <w:t>escalatory</w:t>
      </w:r>
      <w:r w:rsidRPr="00F47ACC">
        <w:rPr>
          <w:sz w:val="16"/>
        </w:rPr>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rPr>
          <w:sz w:val="16"/>
        </w:rPr>
        <w:t xml:space="preserve">, </w:t>
      </w:r>
      <w:r w:rsidRPr="00970852">
        <w:rPr>
          <w:rStyle w:val="Emphasis"/>
          <w:highlight w:val="green"/>
        </w:rPr>
        <w:t>attacking</w:t>
      </w:r>
      <w:r w:rsidRPr="00F47ACC">
        <w:rPr>
          <w:sz w:val="16"/>
        </w:rPr>
        <w:t xml:space="preserve"> satellites, including </w:t>
      </w:r>
      <w:r w:rsidRPr="00970852">
        <w:rPr>
          <w:rStyle w:val="Emphasis"/>
          <w:highlight w:val="green"/>
        </w:rPr>
        <w:t>military</w:t>
      </w:r>
      <w:r w:rsidRPr="00F47ACC">
        <w:rPr>
          <w:sz w:val="16"/>
        </w:rPr>
        <w:t xml:space="preserve">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 </w:t>
      </w:r>
      <w:r w:rsidRPr="00970852">
        <w:rPr>
          <w:rStyle w:val="Emphasis"/>
          <w:highlight w:val="green"/>
        </w:rPr>
        <w:t>does not</w:t>
      </w:r>
      <w:r w:rsidRPr="00F47ACC">
        <w:rPr>
          <w:sz w:val="16"/>
        </w:rPr>
        <w:t xml:space="preserve"> necessarily </w:t>
      </w:r>
      <w:r w:rsidRPr="00970852">
        <w:rPr>
          <w:rStyle w:val="Emphasis"/>
          <w:highlight w:val="green"/>
          <w:bdr w:val="single" w:sz="18" w:space="0" w:color="auto"/>
        </w:rPr>
        <w:t>result in nuclear war</w:t>
      </w:r>
      <w:r w:rsidRPr="00F47ACC">
        <w:rPr>
          <w:sz w:val="16"/>
        </w:rPr>
        <w:t xml:space="preserve">. For instance, </w:t>
      </w:r>
      <w:r w:rsidRPr="00970852">
        <w:rPr>
          <w:rStyle w:val="StyleUnderline"/>
          <w:highlight w:val="green"/>
        </w:rPr>
        <w:t>foreign countries</w:t>
      </w:r>
      <w:r w:rsidRPr="00F47ACC">
        <w:rPr>
          <w:sz w:val="16"/>
        </w:rPr>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rPr>
          <w:sz w:val="16"/>
        </w:rPr>
        <w:t xml:space="preserve">nited </w:t>
      </w:r>
      <w:r w:rsidRPr="00970852">
        <w:rPr>
          <w:rStyle w:val="Emphasis"/>
          <w:highlight w:val="green"/>
        </w:rPr>
        <w:t>S</w:t>
      </w:r>
      <w:r w:rsidRPr="00F47ACC">
        <w:rPr>
          <w:sz w:val="16"/>
        </w:rPr>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rPr>
          <w:sz w:val="16"/>
        </w:rPr>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rPr>
          <w:sz w:val="16"/>
        </w:rPr>
        <w:t>eration</w:t>
      </w:r>
      <w:r w:rsidRPr="00970852">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0"/>
    </w:p>
    <w:p w14:paraId="3F9D5D62" w14:textId="77777777" w:rsidR="00365CE3" w:rsidRPr="00147FA8" w:rsidRDefault="00365CE3" w:rsidP="00365CE3">
      <w:pPr>
        <w:pStyle w:val="Heading4"/>
      </w:pPr>
      <w:r w:rsidRPr="00147FA8">
        <w:t>Solar flares will end satellites inevitably – no defense</w:t>
      </w:r>
    </w:p>
    <w:p w14:paraId="13145D15" w14:textId="77777777" w:rsidR="00365CE3" w:rsidRPr="00147FA8" w:rsidRDefault="00365CE3" w:rsidP="00365CE3">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970852">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0F43B85D" w14:textId="77777777" w:rsidR="00365CE3" w:rsidRDefault="00365CE3" w:rsidP="00365CE3">
      <w:pPr>
        <w:rPr>
          <w:sz w:val="16"/>
        </w:rPr>
      </w:pPr>
      <w:r w:rsidRPr="00147FA8">
        <w:rPr>
          <w:rStyle w:val="StyleUnderline"/>
        </w:rPr>
        <w:t xml:space="preserve">These </w:t>
      </w:r>
      <w:r w:rsidRPr="00970852">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970852">
        <w:rPr>
          <w:rStyle w:val="StyleUnderline"/>
          <w:highlight w:val="green"/>
        </w:rPr>
        <w:t>overloading</w:t>
      </w:r>
      <w:r w:rsidRPr="00147FA8">
        <w:rPr>
          <w:sz w:val="16"/>
        </w:rPr>
        <w:t xml:space="preserve"> and damaging </w:t>
      </w:r>
      <w:r w:rsidRPr="00147FA8">
        <w:rPr>
          <w:rStyle w:val="StyleUnderline"/>
        </w:rPr>
        <w:t xml:space="preserve">sensitive </w:t>
      </w:r>
      <w:r w:rsidRPr="00970852">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970852">
        <w:rPr>
          <w:rStyle w:val="Emphasis"/>
          <w:highlight w:val="green"/>
        </w:rPr>
        <w:t>rendering them unusable</w:t>
      </w:r>
      <w:r w:rsidRPr="00970852">
        <w:rPr>
          <w:sz w:val="16"/>
          <w:highlight w:val="green"/>
        </w:rPr>
        <w:t>.</w:t>
      </w:r>
      <w:r>
        <w:rPr>
          <w:sz w:val="16"/>
        </w:rPr>
        <w:t xml:space="preserve"> </w:t>
      </w:r>
      <w:r w:rsidRPr="00970852">
        <w:rPr>
          <w:rStyle w:val="StyleUnderline"/>
          <w:highlight w:val="green"/>
        </w:rPr>
        <w:t xml:space="preserve">These are </w:t>
      </w:r>
      <w:r w:rsidRPr="00970852">
        <w:rPr>
          <w:rStyle w:val="Emphasis"/>
          <w:highlight w:val="green"/>
        </w:rPr>
        <w:t>not theoretical</w:t>
      </w:r>
      <w:r w:rsidRPr="00147FA8">
        <w:rPr>
          <w:sz w:val="16"/>
        </w:rPr>
        <w:t xml:space="preserve"> hazards: in recent decades, solar storms have caused </w:t>
      </w:r>
      <w:r w:rsidRPr="00970852">
        <w:rPr>
          <w:rStyle w:val="StyleUnderline"/>
          <w:highlight w:val="green"/>
        </w:rPr>
        <w:t>outages for a number of satellites</w:t>
      </w:r>
      <w:r w:rsidRPr="00147FA8">
        <w:rPr>
          <w:sz w:val="16"/>
        </w:rPr>
        <w:t xml:space="preserve"> services – and a handful of satellites have been lost altogether. These </w:t>
      </w:r>
      <w:r w:rsidRPr="00970852">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970852">
        <w:rPr>
          <w:rStyle w:val="StyleUnderline"/>
          <w:highlight w:val="green"/>
        </w:rPr>
        <w:t>we can expect</w:t>
      </w:r>
      <w:r w:rsidRPr="00147FA8">
        <w:rPr>
          <w:rStyle w:val="StyleUnderline"/>
        </w:rPr>
        <w:t xml:space="preserve"> an event of </w:t>
      </w:r>
      <w:r w:rsidRPr="00970852">
        <w:rPr>
          <w:rStyle w:val="StyleUnderline"/>
          <w:highlight w:val="green"/>
        </w:rPr>
        <w:t>this magnitude once every few</w:t>
      </w:r>
      <w:r w:rsidRPr="00147FA8">
        <w:rPr>
          <w:rStyle w:val="StyleUnderline"/>
        </w:rPr>
        <w:t xml:space="preserve"> </w:t>
      </w:r>
      <w:r w:rsidRPr="00970852">
        <w:rPr>
          <w:rStyle w:val="StyleUnderline"/>
          <w:highlight w:val="green"/>
        </w:rPr>
        <w:t>hundred years</w:t>
      </w:r>
      <w:r w:rsidRPr="00147FA8">
        <w:rPr>
          <w:sz w:val="16"/>
        </w:rPr>
        <w:t xml:space="preserve"> – </w:t>
      </w:r>
      <w:r w:rsidRPr="00970852">
        <w:rPr>
          <w:rStyle w:val="StyleUnderline"/>
          <w:highlight w:val="green"/>
        </w:rPr>
        <w:t>it’s a question of “</w:t>
      </w:r>
      <w:r w:rsidRPr="00970852">
        <w:rPr>
          <w:rStyle w:val="Emphasis"/>
          <w:highlight w:val="green"/>
        </w:rPr>
        <w:t>when</w:t>
      </w:r>
      <w:r w:rsidRPr="00970852">
        <w:rPr>
          <w:rStyle w:val="StyleUnderline"/>
          <w:highlight w:val="green"/>
        </w:rPr>
        <w:t xml:space="preserve">” </w:t>
      </w:r>
      <w:r w:rsidRPr="00970852">
        <w:rPr>
          <w:rStyle w:val="Emphasis"/>
          <w:highlight w:val="green"/>
        </w:rPr>
        <w:t xml:space="preserve">rather </w:t>
      </w:r>
      <w:r w:rsidRPr="00970852">
        <w:rPr>
          <w:rStyle w:val="Emphasis"/>
          <w:highlight w:val="green"/>
        </w:rPr>
        <w:lastRenderedPageBreak/>
        <w:t>than “if”</w:t>
      </w:r>
      <w:r w:rsidRPr="00970852">
        <w:rPr>
          <w:rStyle w:val="StyleUnderline"/>
          <w:highlight w:val="green"/>
        </w:rPr>
        <w:t>.</w:t>
      </w:r>
      <w:r w:rsidRPr="00147FA8">
        <w:rPr>
          <w:sz w:val="16"/>
        </w:rPr>
        <w:t xml:space="preserve"> A 2007 study estimated </w:t>
      </w:r>
      <w:r w:rsidRPr="00970852">
        <w:rPr>
          <w:rStyle w:val="StyleUnderline"/>
          <w:highlight w:val="green"/>
        </w:rPr>
        <w:t>a Carrington event today would cause</w:t>
      </w:r>
      <w:r w:rsidRPr="00147FA8">
        <w:rPr>
          <w:rStyle w:val="StyleUnderline"/>
        </w:rPr>
        <w:t xml:space="preserve"> US$</w:t>
      </w:r>
      <w:r w:rsidRPr="00970852">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34047112" w14:textId="77777777" w:rsidR="00365CE3" w:rsidRDefault="00365CE3" w:rsidP="00365CE3">
      <w:pPr>
        <w:keepNext/>
        <w:keepLines/>
        <w:spacing w:before="40" w:after="0"/>
        <w:outlineLvl w:val="3"/>
        <w:rPr>
          <w:rFonts w:eastAsiaTheme="majorEastAsia" w:cstheme="majorBidi"/>
          <w:b/>
          <w:iCs/>
        </w:rPr>
      </w:pPr>
      <w:r>
        <w:rPr>
          <w:rFonts w:eastAsiaTheme="majorEastAsia" w:cstheme="majorBidi"/>
          <w:b/>
          <w:iCs/>
        </w:rPr>
        <w:t>Telehealth Fails</w:t>
      </w:r>
    </w:p>
    <w:p w14:paraId="29729C9A" w14:textId="77777777" w:rsidR="00365CE3" w:rsidRPr="005F595A" w:rsidRDefault="00365CE3" w:rsidP="00365CE3">
      <w:proofErr w:type="spellStart"/>
      <w:r w:rsidRPr="0077033B">
        <w:rPr>
          <w:rStyle w:val="Style13ptBold"/>
        </w:rPr>
        <w:t>Godara</w:t>
      </w:r>
      <w:proofErr w:type="spellEnd"/>
      <w:r w:rsidRPr="0077033B">
        <w:rPr>
          <w:rStyle w:val="Style13ptBold"/>
        </w:rPr>
        <w:t xml:space="preserve"> and </w:t>
      </w:r>
      <w:proofErr w:type="spellStart"/>
      <w:r w:rsidRPr="0077033B">
        <w:rPr>
          <w:rStyle w:val="Style13ptBold"/>
        </w:rPr>
        <w:t>Nikore</w:t>
      </w:r>
      <w:proofErr w:type="spellEnd"/>
      <w:r w:rsidRPr="0077033B">
        <w:rPr>
          <w:rStyle w:val="Style13ptBold"/>
        </w:rPr>
        <w:t xml:space="preserve"> 17</w:t>
      </w:r>
      <w:r>
        <w:t xml:space="preserve"> </w:t>
      </w:r>
      <w:proofErr w:type="spellStart"/>
      <w:r w:rsidRPr="005F595A">
        <w:t>Godara</w:t>
      </w:r>
      <w:proofErr w:type="spellEnd"/>
      <w:r w:rsidRPr="005F595A">
        <w:t xml:space="preserve">, Balwant, and </w:t>
      </w:r>
      <w:proofErr w:type="spellStart"/>
      <w:r w:rsidRPr="005F595A">
        <w:t>Vipan</w:t>
      </w:r>
      <w:proofErr w:type="spellEnd"/>
      <w:r w:rsidRPr="005F595A">
        <w:t xml:space="preserve"> </w:t>
      </w:r>
      <w:proofErr w:type="spellStart"/>
      <w:r w:rsidRPr="005F595A">
        <w:t>Nikore</w:t>
      </w:r>
      <w:proofErr w:type="spellEnd"/>
      <w:r w:rsidRPr="005F595A">
        <w:t xml:space="preserve">. "7 What Are Health Informatics, eHealth, and </w:t>
      </w:r>
      <w:proofErr w:type="gramStart"/>
      <w:r w:rsidRPr="005F595A">
        <w:t>mHealth?.</w:t>
      </w:r>
      <w:proofErr w:type="gramEnd"/>
      <w:r w:rsidRPr="005F595A">
        <w:t xml:space="preserve">" Global Health Informatics: Principles of </w:t>
      </w:r>
      <w:proofErr w:type="spellStart"/>
      <w:r w:rsidRPr="005F595A">
        <w:t>EHealth</w:t>
      </w:r>
      <w:proofErr w:type="spellEnd"/>
      <w:r w:rsidRPr="005F595A">
        <w:t xml:space="preserve"> and MHealth to Improve Quality of Care 2011 (2017): 77.</w:t>
      </w:r>
      <w:r>
        <w:t xml:space="preserve"> (</w:t>
      </w:r>
      <w:r w:rsidRPr="00423050">
        <w:t>consultant in the use of ICT for healthcare for WHO</w:t>
      </w:r>
      <w:r>
        <w:t xml:space="preserve">)//Elmer </w:t>
      </w:r>
    </w:p>
    <w:p w14:paraId="2CEE8A5A" w14:textId="77777777" w:rsidR="00365CE3" w:rsidRPr="00550AE7" w:rsidRDefault="00365CE3" w:rsidP="00365CE3">
      <w:pPr>
        <w:rPr>
          <w:sz w:val="16"/>
        </w:rPr>
      </w:pPr>
      <w:r w:rsidRPr="00550AE7">
        <w:rPr>
          <w:sz w:val="16"/>
        </w:rPr>
        <w:t xml:space="preserve">These past two decades have seen an eruption of eHealth initiatives. As a discipline, eHealth is considered to be at a "tipping point" 119,201 between a multitude of small-scale pilots and scaled and long-term integration into health practice. </w:t>
      </w:r>
      <w:r w:rsidRPr="00550AE7">
        <w:rPr>
          <w:u w:val="single"/>
        </w:rPr>
        <w:t xml:space="preserve">The reality is that most </w:t>
      </w:r>
      <w:r w:rsidRPr="00970852">
        <w:rPr>
          <w:rStyle w:val="Emphasis"/>
          <w:highlight w:val="green"/>
        </w:rPr>
        <w:t>eHealth initiatives fail to reach scale or create desired impacts.</w:t>
      </w:r>
      <w:r w:rsidRPr="00970852">
        <w:rPr>
          <w:highlight w:val="green"/>
          <w:u w:val="single"/>
        </w:rPr>
        <w:t xml:space="preserve"> </w:t>
      </w:r>
      <w:r w:rsidRPr="00550AE7">
        <w:rPr>
          <w:u w:val="single"/>
        </w:rPr>
        <w:t>Some fear we are being plagued by "</w:t>
      </w:r>
      <w:proofErr w:type="spellStart"/>
      <w:r w:rsidRPr="00550AE7">
        <w:rPr>
          <w:u w:val="single"/>
        </w:rPr>
        <w:t>pilotitis</w:t>
      </w:r>
      <w:proofErr w:type="spellEnd"/>
      <w:r w:rsidRPr="00550AE7">
        <w:rPr>
          <w:u w:val="single"/>
        </w:rPr>
        <w:t xml:space="preserve">," with many </w:t>
      </w:r>
      <w:r w:rsidRPr="00970852">
        <w:rPr>
          <w:rStyle w:val="Emphasis"/>
          <w:highlight w:val="green"/>
        </w:rPr>
        <w:t>small initiatives</w:t>
      </w:r>
      <w:r w:rsidRPr="00970852">
        <w:rPr>
          <w:highlight w:val="green"/>
          <w:u w:val="single"/>
        </w:rPr>
        <w:t xml:space="preserve"> </w:t>
      </w:r>
      <w:r w:rsidRPr="00550AE7">
        <w:rPr>
          <w:u w:val="single"/>
        </w:rPr>
        <w:t xml:space="preserve">sprouting up </w:t>
      </w:r>
      <w:r w:rsidRPr="00970852">
        <w:rPr>
          <w:rStyle w:val="Emphasis"/>
          <w:highlight w:val="green"/>
        </w:rPr>
        <w:t>without</w:t>
      </w:r>
      <w:r w:rsidRPr="00970852">
        <w:rPr>
          <w:highlight w:val="green"/>
          <w:u w:val="single"/>
        </w:rPr>
        <w:t xml:space="preserve"> </w:t>
      </w:r>
      <w:r w:rsidRPr="00970852">
        <w:rPr>
          <w:rStyle w:val="Emphasis"/>
          <w:highlight w:val="green"/>
        </w:rPr>
        <w:t>any</w:t>
      </w:r>
      <w:r w:rsidRPr="00970852">
        <w:rPr>
          <w:highlight w:val="green"/>
          <w:u w:val="single"/>
        </w:rPr>
        <w:t xml:space="preserve"> </w:t>
      </w:r>
      <w:r w:rsidRPr="00550AE7">
        <w:rPr>
          <w:u w:val="single"/>
        </w:rPr>
        <w:t xml:space="preserve">real </w:t>
      </w:r>
      <w:proofErr w:type="spellStart"/>
      <w:r w:rsidRPr="00970852">
        <w:rPr>
          <w:rStyle w:val="Emphasis"/>
          <w:highlight w:val="green"/>
        </w:rPr>
        <w:t>coordina</w:t>
      </w:r>
      <w:proofErr w:type="spellEnd"/>
      <w:r w:rsidRPr="00970852">
        <w:rPr>
          <w:rStyle w:val="Emphasis"/>
          <w:highlight w:val="green"/>
        </w:rPr>
        <w:t xml:space="preserve">- </w:t>
      </w:r>
      <w:proofErr w:type="spellStart"/>
      <w:r w:rsidRPr="00970852">
        <w:rPr>
          <w:rStyle w:val="Emphasis"/>
          <w:highlight w:val="green"/>
        </w:rPr>
        <w:t>tion</w:t>
      </w:r>
      <w:proofErr w:type="spellEnd"/>
      <w:r w:rsidRPr="00970852">
        <w:rPr>
          <w:rStyle w:val="Emphasis"/>
          <w:highlight w:val="green"/>
        </w:rPr>
        <w:t xml:space="preserve"> or ability to scale</w:t>
      </w:r>
      <w:r w:rsidRPr="00550AE7">
        <w:rPr>
          <w:u w:val="single"/>
        </w:rPr>
        <w:t xml:space="preserve">. Several challenges prevent most eHealth initiatives from scaling up in numbers, scaling out across different settings, scaling in across different groups in a setting, and scaling across different disease areas 1211. One important challenge is </w:t>
      </w:r>
      <w:r w:rsidRPr="00970852">
        <w:rPr>
          <w:rStyle w:val="Emphasis"/>
          <w:highlight w:val="green"/>
        </w:rPr>
        <w:t>interoperability</w:t>
      </w:r>
      <w:r w:rsidRPr="00550AE7">
        <w:rPr>
          <w:u w:val="single"/>
        </w:rPr>
        <w:t xml:space="preserve">. </w:t>
      </w:r>
      <w:r w:rsidRPr="00970852">
        <w:rPr>
          <w:rStyle w:val="Emphasis"/>
          <w:highlight w:val="green"/>
        </w:rPr>
        <w:t xml:space="preserve">eHealth has to co-exist </w:t>
      </w:r>
      <w:r w:rsidRPr="00550AE7">
        <w:rPr>
          <w:u w:val="single"/>
        </w:rPr>
        <w:t xml:space="preserve">and cooperate </w:t>
      </w:r>
      <w:r w:rsidRPr="00970852">
        <w:rPr>
          <w:rStyle w:val="Emphasis"/>
          <w:highlight w:val="green"/>
        </w:rPr>
        <w:t>with offline legacy systems</w:t>
      </w:r>
      <w:r w:rsidRPr="00970852">
        <w:rPr>
          <w:highlight w:val="green"/>
          <w:u w:val="single"/>
        </w:rPr>
        <w:t xml:space="preserve"> </w:t>
      </w:r>
      <w:r w:rsidRPr="00550AE7">
        <w:rPr>
          <w:u w:val="single"/>
        </w:rPr>
        <w:t>(such as mandatory paper-based reporting and health surveillance).</w:t>
      </w:r>
      <w:r w:rsidRPr="00550AE7">
        <w:rPr>
          <w:sz w:val="16"/>
        </w:rPr>
        <w:t xml:space="preserve"> Moreover, technical interoperability is needed within the existing eHealth landscape in a given setting. The example of Kenya is telling: before the government decided to impose interoperability as a precondition to new initiatives, the eHealth landscape had become an "</w:t>
      </w:r>
      <w:r w:rsidRPr="00970852">
        <w:rPr>
          <w:rStyle w:val="Emphasis"/>
          <w:highlight w:val="green"/>
          <w:bdr w:val="single" w:sz="18" w:space="0" w:color="auto"/>
        </w:rPr>
        <w:t>incompatible patchwork of solutions</w:t>
      </w:r>
      <w:r w:rsidRPr="00550AE7">
        <w:rPr>
          <w:sz w:val="16"/>
        </w:rPr>
        <w:t xml:space="preserve">" 131. </w:t>
      </w:r>
      <w:r w:rsidRPr="00550AE7">
        <w:rPr>
          <w:u w:val="single"/>
        </w:rPr>
        <w:t xml:space="preserve">A second challenge is a </w:t>
      </w:r>
      <w:r w:rsidRPr="00970852">
        <w:rPr>
          <w:rStyle w:val="Emphasis"/>
          <w:highlight w:val="green"/>
        </w:rPr>
        <w:t>lack of</w:t>
      </w:r>
      <w:r w:rsidRPr="00970852">
        <w:rPr>
          <w:highlight w:val="green"/>
          <w:u w:val="single"/>
        </w:rPr>
        <w:t xml:space="preserve"> </w:t>
      </w:r>
      <w:r w:rsidRPr="00970852">
        <w:rPr>
          <w:rStyle w:val="Emphasis"/>
          <w:highlight w:val="green"/>
        </w:rPr>
        <w:t>evidence</w:t>
      </w:r>
      <w:r w:rsidRPr="00970852">
        <w:rPr>
          <w:highlight w:val="green"/>
          <w:u w:val="single"/>
        </w:rPr>
        <w:t xml:space="preserve"> </w:t>
      </w:r>
      <w:r w:rsidRPr="00970852">
        <w:rPr>
          <w:rStyle w:val="Emphasis"/>
          <w:highlight w:val="green"/>
        </w:rPr>
        <w:t>regarding the impact of eHealth on</w:t>
      </w:r>
      <w:r w:rsidRPr="00970852">
        <w:rPr>
          <w:highlight w:val="green"/>
          <w:u w:val="single"/>
        </w:rPr>
        <w:t xml:space="preserve"> </w:t>
      </w:r>
      <w:r w:rsidRPr="00970852">
        <w:rPr>
          <w:rStyle w:val="Emphasis"/>
          <w:highlight w:val="green"/>
          <w:bdr w:val="single" w:sz="18" w:space="0" w:color="auto"/>
        </w:rPr>
        <w:t>health system performance and on individual health</w:t>
      </w:r>
      <w:r w:rsidRPr="00550AE7">
        <w:rPr>
          <w:u w:val="single"/>
        </w:rPr>
        <w:t xml:space="preserve">. The </w:t>
      </w:r>
      <w:r w:rsidRPr="00970852">
        <w:rPr>
          <w:rStyle w:val="Emphasis"/>
          <w:highlight w:val="green"/>
        </w:rPr>
        <w:t>lack of formal evaluations</w:t>
      </w:r>
      <w:r w:rsidRPr="00970852">
        <w:rPr>
          <w:highlight w:val="green"/>
          <w:u w:val="single"/>
        </w:rPr>
        <w:t xml:space="preserve"> </w:t>
      </w:r>
      <w:r w:rsidRPr="00550AE7">
        <w:rPr>
          <w:u w:val="single"/>
        </w:rPr>
        <w:t xml:space="preserve">of most eHealth initiatives </w:t>
      </w:r>
      <w:r w:rsidRPr="00970852">
        <w:rPr>
          <w:rStyle w:val="Emphasis"/>
          <w:highlight w:val="green"/>
        </w:rPr>
        <w:t>prevents</w:t>
      </w:r>
      <w:r w:rsidRPr="00970852">
        <w:rPr>
          <w:highlight w:val="green"/>
          <w:u w:val="single"/>
        </w:rPr>
        <w:t xml:space="preserve"> </w:t>
      </w:r>
      <w:r w:rsidRPr="00550AE7">
        <w:rPr>
          <w:u w:val="single"/>
        </w:rPr>
        <w:t xml:space="preserve">the formation of a solid evidence base, which is essential to gather </w:t>
      </w:r>
      <w:r w:rsidRPr="00970852">
        <w:rPr>
          <w:rStyle w:val="Emphasis"/>
          <w:highlight w:val="green"/>
        </w:rPr>
        <w:t xml:space="preserve">interest (and investment) </w:t>
      </w:r>
      <w:r w:rsidRPr="00550AE7">
        <w:rPr>
          <w:u w:val="single"/>
        </w:rPr>
        <w:t>from the multiple stakeholders that are invariably needed for any eHealth initiative to scale.</w:t>
      </w:r>
      <w:r w:rsidRPr="00550AE7">
        <w:rPr>
          <w:sz w:val="16"/>
        </w:rPr>
        <w:t xml:space="preserve"> The 2009 </w:t>
      </w:r>
      <w:proofErr w:type="spellStart"/>
      <w:r w:rsidRPr="00550AE7">
        <w:rPr>
          <w:sz w:val="16"/>
        </w:rPr>
        <w:t>GOe</w:t>
      </w:r>
      <w:proofErr w:type="spellEnd"/>
      <w:r w:rsidRPr="00550AE7">
        <w:rPr>
          <w:sz w:val="16"/>
        </w:rPr>
        <w:t xml:space="preserve"> survey on eHealth found that only 7% of the countries with mHealth initiatives actually evaluated their impact 131. This </w:t>
      </w:r>
      <w:proofErr w:type="spellStart"/>
      <w:r w:rsidRPr="00550AE7">
        <w:rPr>
          <w:sz w:val="16"/>
        </w:rPr>
        <w:t>evalu</w:t>
      </w:r>
      <w:proofErr w:type="spellEnd"/>
      <w:r w:rsidRPr="00550AE7">
        <w:rPr>
          <w:sz w:val="16"/>
        </w:rPr>
        <w:t xml:space="preserve">- </w:t>
      </w:r>
      <w:proofErr w:type="spellStart"/>
      <w:r w:rsidRPr="00550AE7">
        <w:rPr>
          <w:sz w:val="16"/>
        </w:rPr>
        <w:t>ation</w:t>
      </w:r>
      <w:proofErr w:type="spellEnd"/>
      <w:r w:rsidRPr="00550AE7">
        <w:rPr>
          <w:sz w:val="16"/>
        </w:rPr>
        <w:t xml:space="preserve"> is certainly very difficult, for several reasons. eHealth is often used in conjunction with other health initiatives, and it becomes difficult to ascertain the contribution of the eHealth element alone to any improvements in health care outcomes. Moreover, eHealth initiatives for behavioral change must be evaluated over very long periods of time to discern any palpable impact on the health behavior of individuals or the population. Further, evaluation is a challenge, because technology evolves rapidly and often outpaces the speed of our evaluation methods. For example, it may take months or years to rigor- </w:t>
      </w:r>
      <w:proofErr w:type="spellStart"/>
      <w:r w:rsidRPr="00550AE7">
        <w:rPr>
          <w:sz w:val="16"/>
        </w:rPr>
        <w:t>ously</w:t>
      </w:r>
      <w:proofErr w:type="spellEnd"/>
      <w:r w:rsidRPr="00550AE7">
        <w:rPr>
          <w:sz w:val="16"/>
        </w:rPr>
        <w:t xml:space="preserve"> evaluate a new system that uses a new technology, but by the end of the evaluation period the technology is obsolete. Evaluation is also a challenge because a technology could be successful in one environment, and then in a different environment with different users and workflow it could fail miserably. However, given that there exists a history of failed technology initiatives that have caused serious financial harm to many health systems, it is essential to conduct such evaluations, and indeed to build them into the initial design of the solution itself. Chapter 24 discusses evaluation of health information systems in more detail. The third major challenge is concern about the privacy and security of data, which are inherent to any system storing and exchanging digital data and exacerbated because of the critically private nature of health data. The confidentiality of data is even more </w:t>
      </w:r>
      <w:proofErr w:type="spellStart"/>
      <w:r w:rsidRPr="00550AE7">
        <w:rPr>
          <w:sz w:val="16"/>
        </w:rPr>
        <w:t>neces</w:t>
      </w:r>
      <w:proofErr w:type="spellEnd"/>
      <w:r w:rsidRPr="00550AE7">
        <w:rPr>
          <w:sz w:val="16"/>
        </w:rPr>
        <w:t xml:space="preserve">- </w:t>
      </w:r>
      <w:proofErr w:type="spellStart"/>
      <w:r w:rsidRPr="00550AE7">
        <w:rPr>
          <w:sz w:val="16"/>
        </w:rPr>
        <w:t>sary</w:t>
      </w:r>
      <w:proofErr w:type="spellEnd"/>
      <w:r w:rsidRPr="00550AE7">
        <w:rPr>
          <w:sz w:val="16"/>
        </w:rPr>
        <w:t xml:space="preserve"> in the case of diseases with stigma attached to them (such as HIV), and in cases where the exchange of information takes place over commercial mobile networks and the storage takes place on off-site cloud platforms (which is </w:t>
      </w:r>
      <w:r w:rsidRPr="00550AE7">
        <w:rPr>
          <w:sz w:val="16"/>
        </w:rPr>
        <w:lastRenderedPageBreak/>
        <w:t xml:space="preserve">increasingly the case). </w:t>
      </w:r>
      <w:r w:rsidRPr="00550AE7">
        <w:rPr>
          <w:u w:val="single"/>
        </w:rPr>
        <w:t xml:space="preserve">Other </w:t>
      </w:r>
      <w:r w:rsidRPr="00970852">
        <w:rPr>
          <w:rStyle w:val="Emphasis"/>
          <w:highlight w:val="green"/>
        </w:rPr>
        <w:t>challenges arise from</w:t>
      </w:r>
      <w:r w:rsidRPr="00970852">
        <w:rPr>
          <w:highlight w:val="green"/>
          <w:u w:val="single"/>
        </w:rPr>
        <w:t xml:space="preserve"> </w:t>
      </w:r>
      <w:r w:rsidRPr="00550AE7">
        <w:rPr>
          <w:u w:val="single"/>
        </w:rPr>
        <w:t xml:space="preserve">the </w:t>
      </w:r>
      <w:r w:rsidRPr="00970852">
        <w:rPr>
          <w:rStyle w:val="Emphasis"/>
          <w:highlight w:val="green"/>
        </w:rPr>
        <w:t>physical infrastructure</w:t>
      </w:r>
      <w:r w:rsidRPr="00970852">
        <w:rPr>
          <w:highlight w:val="green"/>
          <w:u w:val="single"/>
        </w:rPr>
        <w:t xml:space="preserve"> </w:t>
      </w:r>
      <w:r w:rsidRPr="00550AE7">
        <w:rPr>
          <w:u w:val="single"/>
        </w:rPr>
        <w:t xml:space="preserve">available in a particular setting, such as the </w:t>
      </w:r>
      <w:r w:rsidRPr="00970852">
        <w:rPr>
          <w:rStyle w:val="Emphasis"/>
          <w:highlight w:val="green"/>
        </w:rPr>
        <w:t xml:space="preserve">availability of power supply and connectivity </w:t>
      </w:r>
      <w:r w:rsidRPr="00550AE7">
        <w:rPr>
          <w:u w:val="single"/>
        </w:rPr>
        <w:t>as well as physical devices like servers. User-centric design is also a major challenge, as an oft-overlooked concern is the acceptability of the solution by the destined users</w:t>
      </w:r>
      <w:r w:rsidRPr="00550AE7">
        <w:rPr>
          <w:sz w:val="16"/>
        </w:rPr>
        <w:t xml:space="preserve">. Literacy and language barriers could significantly limit the technology options available for the design, and insufficient user training and perceived "ownership" of the solution by the user could lead to rejection of the solution altogether. Finally, the most recent, and least understood, challenge is the use of the data. As we see ever-larger stores of data about individuals, populations, and health systems, questions arise about the use of this data to inform decisions related to the health of persons and policies of health systems. Thus, these vast stores of data can and should also be converted into health intelligence. This, unfortunately, is not being done sufficiently. </w:t>
      </w:r>
    </w:p>
    <w:p w14:paraId="563E6055" w14:textId="77777777" w:rsidR="00365CE3" w:rsidRDefault="00365CE3" w:rsidP="00365CE3">
      <w:pPr>
        <w:pStyle w:val="Heading4"/>
      </w:pPr>
      <w:r>
        <w:t>No Disease Impact.</w:t>
      </w:r>
    </w:p>
    <w:p w14:paraId="32027B37" w14:textId="77777777" w:rsidR="00365CE3" w:rsidRPr="00B62EBA" w:rsidRDefault="00365CE3" w:rsidP="00365CE3">
      <w:r w:rsidRPr="00B62EBA">
        <w:rPr>
          <w:rStyle w:val="Style13ptBold"/>
        </w:rPr>
        <w:t>Ord 20</w:t>
      </w:r>
      <w:r>
        <w:t xml:space="preserve"> </w:t>
      </w:r>
      <w:r w:rsidRPr="00B62EBA">
        <w:t>Dr. Toby Ord 20, Senior Research Fellow in Philosophy at Oxford University, DPhil in Philosophy from the University of Oxford, The Precipice: Existential Risk and the Future of Humanity, Hachette Books, Kindle Edition, p. 124-126</w:t>
      </w:r>
    </w:p>
    <w:p w14:paraId="243DBAC2" w14:textId="77777777" w:rsidR="00365CE3" w:rsidRPr="005F595A" w:rsidRDefault="00365CE3" w:rsidP="00365CE3">
      <w:pPr>
        <w:rPr>
          <w:sz w:val="16"/>
        </w:rPr>
      </w:pPr>
      <w:r w:rsidRPr="00206665">
        <w:rPr>
          <w:sz w:val="16"/>
        </w:rPr>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10</w:t>
      </w:r>
      <w:r>
        <w:rPr>
          <w:sz w:val="16"/>
        </w:rPr>
        <w:t xml:space="preserve"> </w:t>
      </w:r>
      <w:r w:rsidRPr="00206665">
        <w:rPr>
          <w:sz w:val="16"/>
        </w:rPr>
        <w:t>The Black Death was not the only biological disaster to scar human history. It was not even the only great bubonic plague. In 541 CE the Plague of Justinian struck the Byzantine Empire. Over three years it took the lives of roughly 3 percent of the world’s people.11</w:t>
      </w:r>
      <w:r>
        <w:rPr>
          <w:sz w:val="16"/>
        </w:rPr>
        <w:t xml:space="preserve"> </w:t>
      </w:r>
      <w:r w:rsidRPr="00206665">
        <w:rPr>
          <w:sz w:val="16"/>
        </w:rPr>
        <w:t>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w:t>
      </w:r>
      <w:r>
        <w:rPr>
          <w:sz w:val="16"/>
        </w:rPr>
        <w:t xml:space="preserve"> </w:t>
      </w:r>
      <w:r w:rsidRPr="00206665">
        <w:rPr>
          <w:sz w:val="16"/>
        </w:rPr>
        <w:t>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w:t>
      </w:r>
      <w:r>
        <w:rPr>
          <w:sz w:val="16"/>
        </w:rPr>
        <w:t xml:space="preserve"> </w:t>
      </w:r>
      <w:r w:rsidRPr="00206665">
        <w:rPr>
          <w:sz w:val="16"/>
        </w:rPr>
        <w:t xml:space="preserve">Centuries later, </w:t>
      </w:r>
      <w:r w:rsidRPr="00206665">
        <w:rPr>
          <w:rStyle w:val="StyleUnderline"/>
        </w:rPr>
        <w:t xml:space="preserve">the world had become so interconnected that a truly </w:t>
      </w:r>
      <w:r w:rsidRPr="00970852">
        <w:rPr>
          <w:rStyle w:val="StyleUnderline"/>
          <w:highlight w:val="green"/>
        </w:rPr>
        <w:t>global pandemic</w:t>
      </w:r>
      <w:r w:rsidRPr="00206665">
        <w:rPr>
          <w:rStyle w:val="StyleUnderline"/>
        </w:rPr>
        <w:t xml:space="preserve"> was possible</w:t>
      </w:r>
      <w:r w:rsidRPr="00206665">
        <w:rPr>
          <w:sz w:val="16"/>
        </w:rPr>
        <w:t>.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Pr>
          <w:sz w:val="16"/>
        </w:rPr>
        <w:t xml:space="preserve"> </w:t>
      </w:r>
      <w:r w:rsidRPr="00206665">
        <w:rPr>
          <w:rStyle w:val="StyleUnderline"/>
        </w:rPr>
        <w:t xml:space="preserve">Yet even events like </w:t>
      </w:r>
      <w:proofErr w:type="gramStart"/>
      <w:r w:rsidRPr="00206665">
        <w:rPr>
          <w:rStyle w:val="StyleUnderline"/>
        </w:rPr>
        <w:t xml:space="preserve">these </w:t>
      </w:r>
      <w:r w:rsidRPr="00970852">
        <w:rPr>
          <w:rStyle w:val="Emphasis"/>
          <w:highlight w:val="green"/>
        </w:rPr>
        <w:t>fall</w:t>
      </w:r>
      <w:proofErr w:type="gramEnd"/>
      <w:r w:rsidRPr="00970852">
        <w:rPr>
          <w:rStyle w:val="Emphasis"/>
          <w:highlight w:val="green"/>
        </w:rPr>
        <w:t xml:space="preserve"> short</w:t>
      </w:r>
      <w:r w:rsidRPr="00970852">
        <w:rPr>
          <w:rStyle w:val="StyleUnderline"/>
          <w:highlight w:val="green"/>
        </w:rPr>
        <w:t xml:space="preserve"> of</w:t>
      </w:r>
      <w:r w:rsidRPr="00206665">
        <w:rPr>
          <w:rStyle w:val="StyleUnderline"/>
        </w:rPr>
        <w:t xml:space="preserve"> being </w:t>
      </w:r>
      <w:r w:rsidRPr="00970852">
        <w:rPr>
          <w:rStyle w:val="StyleUnderline"/>
          <w:highlight w:val="green"/>
        </w:rPr>
        <w:t xml:space="preserve">a threat to </w:t>
      </w:r>
      <w:r w:rsidRPr="00970852">
        <w:rPr>
          <w:rStyle w:val="Emphasis"/>
          <w:highlight w:val="green"/>
        </w:rPr>
        <w:t>humanity</w:t>
      </w:r>
      <w:r w:rsidRPr="00206665">
        <w:rPr>
          <w:rStyle w:val="StyleUnderline"/>
        </w:rPr>
        <w:t xml:space="preserve">’s </w:t>
      </w:r>
      <w:proofErr w:type="spellStart"/>
      <w:r w:rsidRPr="00206665">
        <w:rPr>
          <w:rStyle w:val="StyleUnderline"/>
        </w:rPr>
        <w:t>longterm</w:t>
      </w:r>
      <w:proofErr w:type="spellEnd"/>
      <w:r w:rsidRPr="00206665">
        <w:rPr>
          <w:rStyle w:val="StyleUnderline"/>
        </w:rPr>
        <w:t xml:space="preserve"> potential</w:t>
      </w:r>
      <w:r w:rsidRPr="00206665">
        <w:rPr>
          <w:sz w:val="16"/>
        </w:rPr>
        <w:t>.15</w:t>
      </w:r>
      <w:r>
        <w:rPr>
          <w:sz w:val="16"/>
        </w:rPr>
        <w:t xml:space="preserve"> </w:t>
      </w:r>
      <w:r w:rsidRPr="00206665">
        <w:rPr>
          <w:sz w:val="16"/>
        </w:rPr>
        <w:t>[FOONOTE]</w:t>
      </w:r>
      <w:r>
        <w:rPr>
          <w:sz w:val="16"/>
        </w:rPr>
        <w:t xml:space="preserve"> </w:t>
      </w: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970852">
        <w:rPr>
          <w:rStyle w:val="Emphasis"/>
          <w:highlight w:val="green"/>
        </w:rPr>
        <w:t>deep</w:t>
      </w:r>
      <w:r w:rsidRPr="00206665">
        <w:rPr>
          <w:rStyle w:val="StyleUnderline"/>
        </w:rPr>
        <w:t xml:space="preserve">er </w:t>
      </w:r>
      <w:r w:rsidRPr="00970852">
        <w:rPr>
          <w:rStyle w:val="Emphasis"/>
          <w:highlight w:val="green"/>
        </w:rPr>
        <w:t>biological</w:t>
      </w:r>
      <w:r w:rsidRPr="00206665">
        <w:rPr>
          <w:rStyle w:val="StyleUnderline"/>
        </w:rPr>
        <w:t xml:space="preserve"> observations and </w:t>
      </w:r>
      <w:r w:rsidRPr="00970852">
        <w:rPr>
          <w:rStyle w:val="StyleUnderline"/>
          <w:highlight w:val="green"/>
        </w:rPr>
        <w:t xml:space="preserve">theories </w:t>
      </w:r>
      <w:r w:rsidRPr="00970852">
        <w:rPr>
          <w:rStyle w:val="Emphasis"/>
          <w:highlight w:val="green"/>
        </w:rPr>
        <w:t>suggest</w:t>
      </w:r>
      <w:r w:rsidRPr="00206665">
        <w:rPr>
          <w:rStyle w:val="StyleUnderline"/>
        </w:rPr>
        <w:t xml:space="preserve">ing that </w:t>
      </w:r>
      <w:r w:rsidRPr="00970852">
        <w:rPr>
          <w:rStyle w:val="Emphasis"/>
          <w:sz w:val="24"/>
          <w:szCs w:val="26"/>
          <w:highlight w:val="green"/>
        </w:rPr>
        <w:t>pathogens are unlikely to lead to</w:t>
      </w:r>
      <w:r w:rsidRPr="00206665">
        <w:rPr>
          <w:rStyle w:val="Emphasis"/>
          <w:sz w:val="24"/>
          <w:szCs w:val="26"/>
        </w:rPr>
        <w:t xml:space="preserve"> the </w:t>
      </w:r>
      <w:r w:rsidRPr="00970852">
        <w:rPr>
          <w:rStyle w:val="Emphasis"/>
          <w:sz w:val="24"/>
          <w:szCs w:val="26"/>
          <w:highlight w:val="green"/>
        </w:rPr>
        <w:t>extinction</w:t>
      </w:r>
      <w:r w:rsidRPr="00206665">
        <w:rPr>
          <w:rStyle w:val="StyleUnderline"/>
          <w:sz w:val="24"/>
          <w:szCs w:val="26"/>
        </w:rPr>
        <w:t xml:space="preserve"> </w:t>
      </w:r>
      <w:r w:rsidRPr="00206665">
        <w:rPr>
          <w:rStyle w:val="StyleUnderline"/>
        </w:rPr>
        <w:t xml:space="preserve">of their hosts. </w:t>
      </w:r>
      <w:r w:rsidRPr="00970852">
        <w:rPr>
          <w:rStyle w:val="StyleUnderline"/>
          <w:highlight w:val="green"/>
        </w:rPr>
        <w:t>These include</w:t>
      </w:r>
      <w:r w:rsidRPr="00206665">
        <w:rPr>
          <w:rStyle w:val="StyleUnderline"/>
        </w:rPr>
        <w:t xml:space="preserve"> the </w:t>
      </w:r>
      <w:r w:rsidRPr="00206665">
        <w:rPr>
          <w:rStyle w:val="Emphasis"/>
        </w:rPr>
        <w:t xml:space="preserve">empirical </w:t>
      </w:r>
      <w:r w:rsidRPr="00970852">
        <w:rPr>
          <w:rStyle w:val="Emphasis"/>
          <w:highlight w:val="green"/>
        </w:rPr>
        <w:t>anti-correlation</w:t>
      </w:r>
      <w:r w:rsidRPr="00970852">
        <w:rPr>
          <w:rStyle w:val="StyleUnderline"/>
          <w:highlight w:val="green"/>
        </w:rPr>
        <w:t xml:space="preserve"> between </w:t>
      </w:r>
      <w:r w:rsidRPr="00970852">
        <w:rPr>
          <w:rStyle w:val="Emphasis"/>
          <w:highlight w:val="green"/>
        </w:rPr>
        <w:t>infectiousness</w:t>
      </w:r>
      <w:r w:rsidRPr="00970852">
        <w:rPr>
          <w:rStyle w:val="StyleUnderline"/>
          <w:highlight w:val="green"/>
        </w:rPr>
        <w:t xml:space="preserve"> and </w:t>
      </w:r>
      <w:r w:rsidRPr="00970852">
        <w:rPr>
          <w:rStyle w:val="Emphasis"/>
          <w:highlight w:val="green"/>
        </w:rPr>
        <w:t>lethality</w:t>
      </w:r>
      <w:r w:rsidRPr="00206665">
        <w:rPr>
          <w:rStyle w:val="StyleUnderline"/>
        </w:rPr>
        <w:t xml:space="preserve">, the </w:t>
      </w:r>
      <w:r w:rsidRPr="00970852">
        <w:rPr>
          <w:rStyle w:val="Emphasis"/>
          <w:highlight w:val="green"/>
        </w:rPr>
        <w:t>extreme rarity</w:t>
      </w:r>
      <w:r w:rsidRPr="00812475">
        <w:rPr>
          <w:rStyle w:val="StyleUnderline"/>
        </w:rPr>
        <w:t xml:space="preserve"> of diseases </w:t>
      </w:r>
      <w:r w:rsidRPr="00970852">
        <w:rPr>
          <w:rStyle w:val="StyleUnderline"/>
          <w:highlight w:val="green"/>
        </w:rPr>
        <w:t>that kill more than 75%</w:t>
      </w:r>
      <w:r w:rsidRPr="00206665">
        <w:rPr>
          <w:rStyle w:val="StyleUnderline"/>
        </w:rPr>
        <w:t xml:space="preserve"> of those infected, the observed </w:t>
      </w:r>
      <w:r w:rsidRPr="00970852">
        <w:rPr>
          <w:rStyle w:val="Emphasis"/>
          <w:highlight w:val="green"/>
        </w:rPr>
        <w:t>tendency</w:t>
      </w:r>
      <w:r w:rsidRPr="00206665">
        <w:rPr>
          <w:rStyle w:val="StyleUnderline"/>
        </w:rPr>
        <w:t xml:space="preserve"> of pandemics </w:t>
      </w:r>
      <w:r w:rsidRPr="00970852">
        <w:rPr>
          <w:rStyle w:val="StyleUnderline"/>
          <w:highlight w:val="green"/>
        </w:rPr>
        <w:t xml:space="preserve">to </w:t>
      </w:r>
      <w:r w:rsidRPr="00970852">
        <w:rPr>
          <w:rStyle w:val="Emphasis"/>
          <w:highlight w:val="green"/>
        </w:rPr>
        <w:t>become less virulent</w:t>
      </w:r>
      <w:r w:rsidRPr="00206665">
        <w:rPr>
          <w:rStyle w:val="StyleUnderline"/>
        </w:rPr>
        <w:t xml:space="preserve"> as they progress </w:t>
      </w:r>
      <w:r w:rsidRPr="00970852">
        <w:rPr>
          <w:rStyle w:val="StyleUnderline"/>
          <w:highlight w:val="green"/>
        </w:rPr>
        <w:t>and</w:t>
      </w:r>
      <w:r w:rsidRPr="00206665">
        <w:rPr>
          <w:rStyle w:val="StyleUnderline"/>
        </w:rPr>
        <w:t xml:space="preserve"> the theory of </w:t>
      </w:r>
      <w:r w:rsidRPr="00970852">
        <w:rPr>
          <w:rStyle w:val="Emphasis"/>
          <w:highlight w:val="green"/>
        </w:rPr>
        <w:t>optimal virulence</w:t>
      </w:r>
      <w:r w:rsidRPr="00206665">
        <w:rPr>
          <w:sz w:val="16"/>
        </w:rPr>
        <w:t>. However, there is no watertight case against pathogens leading to the extinction of their hosts.</w:t>
      </w:r>
      <w:r>
        <w:rPr>
          <w:sz w:val="16"/>
        </w:rPr>
        <w:t xml:space="preserve"> </w:t>
      </w:r>
      <w:r w:rsidRPr="00206665">
        <w:rPr>
          <w:sz w:val="16"/>
        </w:rPr>
        <w:t>[END FOOTNOTE]</w:t>
      </w:r>
      <w:r>
        <w:rPr>
          <w:sz w:val="16"/>
        </w:rPr>
        <w:t xml:space="preserve"> </w:t>
      </w:r>
      <w:r w:rsidRPr="00206665">
        <w:rPr>
          <w:rStyle w:val="StyleUnderline"/>
        </w:rPr>
        <w:t xml:space="preserve">In the great bubonic plagues we saw </w:t>
      </w:r>
      <w:r w:rsidRPr="00970852">
        <w:rPr>
          <w:rStyle w:val="StyleUnderline"/>
          <w:highlight w:val="green"/>
        </w:rPr>
        <w:t>civilization</w:t>
      </w:r>
      <w:r w:rsidRPr="00206665">
        <w:rPr>
          <w:rStyle w:val="StyleUnderline"/>
        </w:rPr>
        <w:t xml:space="preserve"> in the affected areas falter, but </w:t>
      </w:r>
      <w:r w:rsidRPr="00970852">
        <w:rPr>
          <w:rStyle w:val="Emphasis"/>
          <w:highlight w:val="green"/>
        </w:rPr>
        <w:t>recover</w:t>
      </w:r>
      <w:r w:rsidRPr="00206665">
        <w:rPr>
          <w:rStyle w:val="StyleUnderline"/>
        </w:rPr>
        <w:t>. The regional</w:t>
      </w:r>
      <w:r w:rsidRPr="00206665">
        <w:rPr>
          <w:sz w:val="16"/>
        </w:rPr>
        <w:t xml:space="preserve"> 25 to </w:t>
      </w:r>
      <w:r w:rsidRPr="00970852">
        <w:rPr>
          <w:rStyle w:val="Emphasis"/>
          <w:highlight w:val="green"/>
        </w:rPr>
        <w:t>50 percent</w:t>
      </w:r>
      <w:r w:rsidRPr="00970852">
        <w:rPr>
          <w:rStyle w:val="StyleUnderline"/>
          <w:highlight w:val="green"/>
        </w:rPr>
        <w:t xml:space="preserve"> death rate was </w:t>
      </w:r>
      <w:r w:rsidRPr="00970852">
        <w:rPr>
          <w:rStyle w:val="Emphasis"/>
          <w:highlight w:val="green"/>
        </w:rPr>
        <w:t>not enough</w:t>
      </w:r>
      <w:r w:rsidRPr="00970852">
        <w:rPr>
          <w:rStyle w:val="StyleUnderline"/>
          <w:highlight w:val="green"/>
        </w:rPr>
        <w:t xml:space="preserve"> to </w:t>
      </w:r>
      <w:r w:rsidRPr="00970852">
        <w:rPr>
          <w:rStyle w:val="Emphasis"/>
          <w:highlight w:val="green"/>
        </w:rPr>
        <w:t>precipitate</w:t>
      </w:r>
      <w:r w:rsidRPr="00206665">
        <w:rPr>
          <w:rStyle w:val="Emphasis"/>
        </w:rPr>
        <w:t xml:space="preserve"> a continent-wide </w:t>
      </w:r>
      <w:r w:rsidRPr="00970852">
        <w:rPr>
          <w:rStyle w:val="Emphasis"/>
          <w:highlight w:val="green"/>
        </w:rPr>
        <w:t>collapse</w:t>
      </w:r>
      <w:r w:rsidRPr="00206665">
        <w:rPr>
          <w:rStyle w:val="StyleUnderline"/>
        </w:rPr>
        <w:t xml:space="preserve"> of civilization</w:t>
      </w:r>
      <w:r w:rsidRPr="00206665">
        <w:rPr>
          <w:sz w:val="16"/>
        </w:rPr>
        <w:t xml:space="preserve">. It changed the relative fortunes of empires, and may have altered the course of </w:t>
      </w:r>
      <w:r w:rsidRPr="00206665">
        <w:rPr>
          <w:sz w:val="16"/>
        </w:rPr>
        <w:lastRenderedPageBreak/>
        <w:t xml:space="preserve">history substantially, but </w:t>
      </w:r>
      <w:r w:rsidRPr="00206665">
        <w:rPr>
          <w:rStyle w:val="StyleUnderline"/>
        </w:rPr>
        <w:t xml:space="preserve">if anything, </w:t>
      </w:r>
      <w:r w:rsidRPr="00970852">
        <w:rPr>
          <w:rStyle w:val="StyleUnderline"/>
          <w:highlight w:val="green"/>
        </w:rPr>
        <w:t>it gives</w:t>
      </w:r>
      <w:r w:rsidRPr="00206665">
        <w:rPr>
          <w:rStyle w:val="StyleUnderline"/>
        </w:rPr>
        <w:t xml:space="preserve"> us </w:t>
      </w:r>
      <w:r w:rsidRPr="00970852">
        <w:rPr>
          <w:rStyle w:val="StyleUnderline"/>
          <w:highlight w:val="green"/>
        </w:rPr>
        <w:t>reason to believe</w:t>
      </w:r>
      <w:r w:rsidRPr="00206665">
        <w:rPr>
          <w:rStyle w:val="StyleUnderline"/>
        </w:rPr>
        <w:t xml:space="preserve"> that human </w:t>
      </w:r>
      <w:r w:rsidRPr="00970852">
        <w:rPr>
          <w:rStyle w:val="StyleUnderline"/>
          <w:highlight w:val="green"/>
        </w:rPr>
        <w:t xml:space="preserve">civilization is </w:t>
      </w:r>
      <w:r w:rsidRPr="00970852">
        <w:rPr>
          <w:rStyle w:val="Emphasis"/>
          <w:highlight w:val="green"/>
        </w:rPr>
        <w:t>likely to make it through</w:t>
      </w:r>
      <w:r w:rsidRPr="00970852">
        <w:rPr>
          <w:rStyle w:val="StyleUnderline"/>
          <w:highlight w:val="green"/>
        </w:rPr>
        <w:t xml:space="preserve"> future events</w:t>
      </w:r>
      <w:r w:rsidRPr="00206665">
        <w:rPr>
          <w:rStyle w:val="StyleUnderline"/>
        </w:rPr>
        <w:t xml:space="preserve"> with similar death rates, </w:t>
      </w:r>
      <w:r w:rsidRPr="00970852">
        <w:rPr>
          <w:rStyle w:val="Emphasis"/>
          <w:highlight w:val="green"/>
        </w:rPr>
        <w:t>even if</w:t>
      </w:r>
      <w:r w:rsidRPr="00206665">
        <w:rPr>
          <w:sz w:val="16"/>
        </w:rPr>
        <w:t xml:space="preserve"> they were </w:t>
      </w:r>
      <w:r w:rsidRPr="00970852">
        <w:rPr>
          <w:rStyle w:val="Emphasis"/>
          <w:highlight w:val="green"/>
        </w:rPr>
        <w:t>global</w:t>
      </w:r>
      <w:r w:rsidRPr="00206665">
        <w:rPr>
          <w:sz w:val="16"/>
        </w:rPr>
        <w:t xml:space="preserve"> in scale.</w:t>
      </w:r>
      <w:r>
        <w:rPr>
          <w:sz w:val="16"/>
        </w:rPr>
        <w:t xml:space="preserve"> </w:t>
      </w:r>
      <w:r w:rsidRPr="00206665">
        <w:rPr>
          <w:sz w:val="16"/>
        </w:rPr>
        <w:t>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w:t>
      </w:r>
      <w:r>
        <w:rPr>
          <w:sz w:val="16"/>
        </w:rPr>
        <w:t xml:space="preserve"> </w:t>
      </w: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206665">
        <w:rPr>
          <w:rStyle w:val="StyleUnderline"/>
        </w:rPr>
        <w:t xml:space="preserve">The </w:t>
      </w:r>
      <w:r w:rsidRPr="00970852">
        <w:rPr>
          <w:rStyle w:val="StyleUnderline"/>
          <w:highlight w:val="green"/>
        </w:rPr>
        <w:t>strongest</w:t>
      </w:r>
      <w:r w:rsidRPr="00206665">
        <w:rPr>
          <w:rStyle w:val="StyleUnderline"/>
        </w:rPr>
        <w:t xml:space="preserve"> case </w:t>
      </w:r>
      <w:r w:rsidRPr="00970852">
        <w:rPr>
          <w:rStyle w:val="StyleUnderline"/>
          <w:highlight w:val="green"/>
        </w:rPr>
        <w:t>against existential risk</w:t>
      </w:r>
      <w:r w:rsidRPr="00206665">
        <w:rPr>
          <w:rStyle w:val="StyleUnderline"/>
        </w:rPr>
        <w:t xml:space="preserve"> from natural pandemics </w:t>
      </w:r>
      <w:r w:rsidRPr="00970852">
        <w:rPr>
          <w:rStyle w:val="StyleUnderline"/>
          <w:highlight w:val="green"/>
        </w:rPr>
        <w:t>is</w:t>
      </w:r>
      <w:r w:rsidRPr="00206665">
        <w:rPr>
          <w:rStyle w:val="StyleUnderline"/>
        </w:rPr>
        <w:t xml:space="preserve"> the </w:t>
      </w:r>
      <w:r w:rsidRPr="00970852">
        <w:rPr>
          <w:rStyle w:val="Emphasis"/>
          <w:highlight w:val="green"/>
        </w:rPr>
        <w:t>fossil record</w:t>
      </w:r>
      <w:r w:rsidRPr="00206665">
        <w:rPr>
          <w:sz w:val="16"/>
        </w:rPr>
        <w:t xml:space="preserve"> argument from Chapter 3. </w:t>
      </w:r>
      <w:r w:rsidRPr="00206665">
        <w:rPr>
          <w:rStyle w:val="StyleUnderline"/>
        </w:rPr>
        <w:t xml:space="preserve">Extinction </w:t>
      </w:r>
      <w:r w:rsidRPr="00970852">
        <w:rPr>
          <w:rStyle w:val="StyleUnderline"/>
          <w:highlight w:val="green"/>
        </w:rPr>
        <w:t>risk</w:t>
      </w:r>
      <w:r w:rsidRPr="00206665">
        <w:rPr>
          <w:rStyle w:val="StyleUnderline"/>
        </w:rPr>
        <w:t xml:space="preserve"> from natural causes </w:t>
      </w:r>
      <w:r w:rsidRPr="00970852">
        <w:rPr>
          <w:rStyle w:val="StyleUnderline"/>
          <w:highlight w:val="green"/>
        </w:rPr>
        <w:t xml:space="preserve">above </w:t>
      </w:r>
      <w:r w:rsidRPr="00970852">
        <w:rPr>
          <w:rStyle w:val="Emphasis"/>
          <w:highlight w:val="green"/>
        </w:rPr>
        <w:t>0.1 percent</w:t>
      </w:r>
      <w:r w:rsidRPr="00206665">
        <w:rPr>
          <w:rStyle w:val="Emphasis"/>
        </w:rPr>
        <w:t xml:space="preserve"> per century</w:t>
      </w:r>
      <w:r w:rsidRPr="00206665">
        <w:rPr>
          <w:rStyle w:val="StyleUnderline"/>
        </w:rPr>
        <w:t xml:space="preserve"> </w:t>
      </w:r>
      <w:r w:rsidRPr="00970852">
        <w:rPr>
          <w:rStyle w:val="StyleUnderline"/>
          <w:highlight w:val="green"/>
        </w:rPr>
        <w:t xml:space="preserve">is </w:t>
      </w:r>
      <w:r w:rsidRPr="00970852">
        <w:rPr>
          <w:rStyle w:val="Emphasis"/>
          <w:highlight w:val="green"/>
        </w:rPr>
        <w:t>incompatible</w:t>
      </w:r>
      <w:r w:rsidRPr="00970852">
        <w:rPr>
          <w:rStyle w:val="StyleUnderline"/>
          <w:highlight w:val="green"/>
        </w:rPr>
        <w:t xml:space="preserve"> with</w:t>
      </w:r>
      <w:r w:rsidRPr="00206665">
        <w:rPr>
          <w:rStyle w:val="StyleUnderline"/>
        </w:rPr>
        <w:t xml:space="preserve"> the </w:t>
      </w:r>
      <w:r w:rsidRPr="00206665">
        <w:rPr>
          <w:rStyle w:val="Emphasis"/>
        </w:rPr>
        <w:t>evidence</w:t>
      </w:r>
      <w:r w:rsidRPr="00206665">
        <w:rPr>
          <w:rStyle w:val="StyleUnderline"/>
        </w:rPr>
        <w:t xml:space="preserve"> of </w:t>
      </w:r>
      <w:r w:rsidRPr="00970852">
        <w:rPr>
          <w:rStyle w:val="Emphasis"/>
          <w:highlight w:val="green"/>
        </w:rPr>
        <w:t>how long</w:t>
      </w:r>
      <w:r w:rsidRPr="00970852">
        <w:rPr>
          <w:rStyle w:val="StyleUnderline"/>
          <w:highlight w:val="green"/>
        </w:rPr>
        <w:t xml:space="preserve"> humanity</w:t>
      </w:r>
      <w:r w:rsidRPr="00206665">
        <w:rPr>
          <w:rStyle w:val="StyleUnderline"/>
        </w:rPr>
        <w:t xml:space="preserve"> and similar species have </w:t>
      </w:r>
      <w:r w:rsidRPr="00970852">
        <w:rPr>
          <w:rStyle w:val="StyleUnderline"/>
          <w:highlight w:val="gree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6F326CC8" w14:textId="77777777" w:rsidR="00365CE3" w:rsidRDefault="00365CE3" w:rsidP="00365CE3">
      <w:pPr>
        <w:pStyle w:val="Heading3"/>
      </w:pPr>
      <w:r>
        <w:lastRenderedPageBreak/>
        <w:t>AT Ozone</w:t>
      </w:r>
    </w:p>
    <w:p w14:paraId="7C84195B" w14:textId="77777777" w:rsidR="00365CE3" w:rsidRDefault="00365CE3" w:rsidP="00365CE3">
      <w:pPr>
        <w:pStyle w:val="Heading4"/>
      </w:pPr>
      <w:r>
        <w:t xml:space="preserve">Ozone Layer is </w:t>
      </w:r>
      <w:r>
        <w:rPr>
          <w:u w:val="single"/>
        </w:rPr>
        <w:t>increasing</w:t>
      </w:r>
      <w:r>
        <w:t xml:space="preserve"> – flips U/Q.</w:t>
      </w:r>
    </w:p>
    <w:p w14:paraId="72CDBD0E" w14:textId="77777777" w:rsidR="00365CE3" w:rsidRPr="00C830B9" w:rsidRDefault="00365CE3" w:rsidP="00365CE3">
      <w:r w:rsidRPr="00C830B9">
        <w:rPr>
          <w:rStyle w:val="Style13ptBold"/>
        </w:rPr>
        <w:t>Horton 21</w:t>
      </w:r>
      <w:r>
        <w:t xml:space="preserve"> </w:t>
      </w:r>
      <w:r w:rsidRPr="00C830B9">
        <w:t>Helena Horton 9-15-2021 "‘Larger than usual’: this year’s ozone layer hole bigger than Antarctica"</w:t>
      </w:r>
      <w:r>
        <w:t xml:space="preserve"> </w:t>
      </w:r>
      <w:hyperlink r:id="rId17" w:history="1">
        <w:r w:rsidRPr="005C484B">
          <w:rPr>
            <w:rStyle w:val="Hyperlink"/>
          </w:rPr>
          <w:t>https://www.theguardian.com/environment/2021/sep/16/larger-than-usual-ozone-layer-hole-bigger-than-antarctica</w:t>
        </w:r>
      </w:hyperlink>
      <w:r>
        <w:t xml:space="preserve"> (Environmental Journalist for the Guardian)//Elmer </w:t>
      </w:r>
    </w:p>
    <w:p w14:paraId="59DAABCF" w14:textId="77777777" w:rsidR="00365CE3" w:rsidRPr="0077033B" w:rsidRDefault="00365CE3" w:rsidP="00365CE3">
      <w:pPr>
        <w:rPr>
          <w:sz w:val="16"/>
        </w:rPr>
      </w:pPr>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rPr>
          <w:sz w:val="16"/>
        </w:rPr>
        <w:t>Peuch</w:t>
      </w:r>
      <w:proofErr w:type="spellEnd"/>
      <w:r w:rsidRPr="0077033B">
        <w:rPr>
          <w:sz w:val="16"/>
        </w:rPr>
        <w:t xml:space="preserve">,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34FE096E" w14:textId="77777777" w:rsidR="00365CE3" w:rsidRPr="00834DCF" w:rsidRDefault="00365CE3" w:rsidP="00365CE3">
      <w:pPr>
        <w:pStyle w:val="Heading4"/>
      </w:pPr>
      <w:r>
        <w:t>Two Thumpers to Ozone:</w:t>
      </w:r>
    </w:p>
    <w:p w14:paraId="10BC83A6" w14:textId="77777777" w:rsidR="00365CE3" w:rsidRPr="00C830B9" w:rsidRDefault="00365CE3" w:rsidP="00365CE3">
      <w:pPr>
        <w:pStyle w:val="Heading4"/>
      </w:pPr>
      <w:r w:rsidRPr="00C830B9">
        <w:t xml:space="preserve">1] </w:t>
      </w:r>
      <w:r w:rsidRPr="00C830B9">
        <w:rPr>
          <w:u w:val="single"/>
        </w:rPr>
        <w:t>Space Tourism</w:t>
      </w:r>
    </w:p>
    <w:p w14:paraId="2B13441C" w14:textId="77777777" w:rsidR="00365CE3" w:rsidRPr="00C93278" w:rsidRDefault="00365CE3" w:rsidP="00365CE3">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8"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1D28A09E" w14:textId="77777777" w:rsidR="00365CE3" w:rsidRPr="00623EDB" w:rsidRDefault="00365CE3" w:rsidP="00365CE3">
      <w:pPr>
        <w:rPr>
          <w:sz w:val="16"/>
        </w:rPr>
      </w:pPr>
      <w:r w:rsidRPr="00834DCF">
        <w:rPr>
          <w:sz w:val="16"/>
        </w:rPr>
        <w:t xml:space="preserve">The </w:t>
      </w:r>
      <w:r w:rsidRPr="00834DCF">
        <w:rPr>
          <w:rStyle w:val="Emphasis"/>
        </w:rPr>
        <w:t>commercial race</w:t>
      </w:r>
      <w:r w:rsidRPr="00834DCF">
        <w:rPr>
          <w:sz w:val="16"/>
        </w:rPr>
        <w:t xml:space="preserve"> to get tourists </w:t>
      </w:r>
      <w:r w:rsidRPr="00834DCF">
        <w:rPr>
          <w:rStyle w:val="Emphasis"/>
        </w:rPr>
        <w:t>to space</w:t>
      </w:r>
      <w:r w:rsidRPr="00834DCF">
        <w:rPr>
          <w:sz w:val="16"/>
        </w:rPr>
        <w:t xml:space="preserve"> is </w:t>
      </w:r>
      <w:r w:rsidRPr="00834DCF">
        <w:rPr>
          <w:rStyle w:val="Emphasis"/>
        </w:rPr>
        <w:t>heating up</w:t>
      </w:r>
      <w:r w:rsidRPr="00834DCF">
        <w:rPr>
          <w:rStyle w:val="StyleUnderline"/>
        </w:rPr>
        <w:t xml:space="preserve"> </w:t>
      </w:r>
      <w:r w:rsidRPr="00834DCF">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sz w:val="16"/>
          <w:highlight w:val="green"/>
        </w:rPr>
        <w:t xml:space="preserve"> </w:t>
      </w:r>
      <w:r w:rsidRPr="00834DCF">
        <w:rPr>
          <w:sz w:val="16"/>
        </w:rPr>
        <w:t xml:space="preserve">will propel the Crew Dragon into orbit </w:t>
      </w:r>
      <w:r w:rsidRPr="00970852">
        <w:rPr>
          <w:rStyle w:val="Emphasis"/>
          <w:highlight w:val="green"/>
        </w:rPr>
        <w:t>using</w:t>
      </w:r>
      <w:r w:rsidRPr="00970852">
        <w:rPr>
          <w:sz w:val="16"/>
          <w:highlight w:val="green"/>
        </w:rPr>
        <w:t xml:space="preserve"> </w:t>
      </w:r>
      <w:r w:rsidRPr="00970852">
        <w:rPr>
          <w:rStyle w:val="Emphasis"/>
          <w:highlight w:val="green"/>
        </w:rPr>
        <w:t>liquid kerosene and liquid oxygen</w:t>
      </w:r>
      <w:r w:rsidRPr="00623EDB">
        <w:rPr>
          <w:sz w:val="16"/>
        </w:rPr>
        <w:t xml:space="preserve">. </w:t>
      </w:r>
      <w:r w:rsidRPr="00970852">
        <w:rPr>
          <w:rStyle w:val="Emphasis"/>
          <w:highlight w:val="green"/>
        </w:rPr>
        <w:lastRenderedPageBreak/>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rPr>
          <w:sz w:val="16"/>
        </w:rPr>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rPr>
          <w:sz w:val="16"/>
        </w:rPr>
        <w:t>. In order for international regulators to keep up with this nascent industry and control its pollution properly, scientists need a better understanding of the effect these billionaire astronauts will have on our planet’s atmosphere.</w:t>
      </w:r>
    </w:p>
    <w:p w14:paraId="3AA69AF3" w14:textId="77777777" w:rsidR="00365CE3" w:rsidRDefault="00365CE3" w:rsidP="00365CE3">
      <w:pPr>
        <w:pStyle w:val="Heading4"/>
        <w:rPr>
          <w:u w:val="single"/>
        </w:rPr>
      </w:pPr>
      <w:r>
        <w:lastRenderedPageBreak/>
        <w:t xml:space="preserve">2] </w:t>
      </w:r>
      <w:r w:rsidRPr="00834DCF">
        <w:rPr>
          <w:u w:val="single"/>
        </w:rPr>
        <w:t>Dichloromethane</w:t>
      </w:r>
    </w:p>
    <w:p w14:paraId="2493360B" w14:textId="77777777" w:rsidR="00365CE3" w:rsidRPr="00834DCF" w:rsidRDefault="00365CE3" w:rsidP="00365CE3">
      <w:r w:rsidRPr="00834DCF">
        <w:rPr>
          <w:rStyle w:val="Style13ptBold"/>
        </w:rPr>
        <w:t>Perkins 17</w:t>
      </w:r>
      <w:r>
        <w:t xml:space="preserve"> </w:t>
      </w:r>
      <w:r w:rsidRPr="00834DCF">
        <w:t>Sid Perkins 6-27-2017 "New threat to ozone layer found"</w:t>
      </w:r>
      <w:r>
        <w:t xml:space="preserve"> </w:t>
      </w:r>
      <w:hyperlink r:id="rId19"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3E8D0EB3" w14:textId="77777777" w:rsidR="00365CE3" w:rsidRPr="0077033B" w:rsidRDefault="00365CE3" w:rsidP="00365CE3">
      <w:pPr>
        <w:rPr>
          <w:sz w:val="16"/>
        </w:rPr>
      </w:pPr>
      <w:r w:rsidRPr="0077033B">
        <w:rPr>
          <w:sz w:val="16"/>
        </w:rPr>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sz w:val="16"/>
          <w:highlight w:val="green"/>
        </w:rPr>
        <w:t xml:space="preserve"> </w:t>
      </w:r>
      <w:r w:rsidRPr="00970852">
        <w:rPr>
          <w:rStyle w:val="Emphasis"/>
          <w:highlight w:val="green"/>
        </w:rPr>
        <w:t>discovered threat</w:t>
      </w:r>
      <w:r w:rsidRPr="00970852">
        <w:rPr>
          <w:sz w:val="16"/>
          <w:highlight w:val="green"/>
        </w:rPr>
        <w:t xml:space="preserve"> </w:t>
      </w:r>
      <w:r w:rsidRPr="00970852">
        <w:rPr>
          <w:rStyle w:val="Emphasis"/>
          <w:highlight w:val="green"/>
          <w:bdr w:val="single" w:sz="18" w:space="0" w:color="auto"/>
        </w:rPr>
        <w:t>could delay its recovery</w:t>
      </w:r>
      <w:r w:rsidRPr="0077033B">
        <w:rPr>
          <w:sz w:val="16"/>
        </w:rPr>
        <w:t xml:space="preserve">. </w:t>
      </w:r>
      <w:r w:rsidRPr="00970852">
        <w:rPr>
          <w:rStyle w:val="Emphasis"/>
          <w:highlight w:val="green"/>
        </w:rPr>
        <w:t>Industrial emissions of</w:t>
      </w:r>
      <w:r w:rsidRPr="00970852">
        <w:rPr>
          <w:sz w:val="16"/>
          <w:highlight w:val="green"/>
        </w:rPr>
        <w:t xml:space="preserve"> </w:t>
      </w:r>
      <w:r w:rsidRPr="0077033B">
        <w:rPr>
          <w:sz w:val="16"/>
        </w:rPr>
        <w:t xml:space="preserve">a </w:t>
      </w:r>
      <w:r w:rsidRPr="00970852">
        <w:rPr>
          <w:rStyle w:val="Emphasis"/>
          <w:highlight w:val="green"/>
        </w:rPr>
        <w:t>chemical</w:t>
      </w:r>
      <w:r w:rsidRPr="00970852">
        <w:rPr>
          <w:sz w:val="16"/>
          <w:highlight w:val="green"/>
        </w:rPr>
        <w:t xml:space="preserve"> </w:t>
      </w:r>
      <w:r w:rsidRPr="00970852">
        <w:rPr>
          <w:rStyle w:val="Emphasis"/>
          <w:highlight w:val="green"/>
        </w:rPr>
        <w:t>commonly used</w:t>
      </w:r>
      <w:r w:rsidRPr="00970852">
        <w:rPr>
          <w:sz w:val="16"/>
          <w:highlight w:val="green"/>
        </w:rPr>
        <w:t xml:space="preserve"> </w:t>
      </w:r>
      <w:r w:rsidRPr="0077033B">
        <w:rPr>
          <w:sz w:val="16"/>
        </w:rPr>
        <w:t xml:space="preserve">in solvents, paint removers, and the production of pharmaceuticals </w:t>
      </w:r>
      <w:r w:rsidRPr="00970852">
        <w:rPr>
          <w:rStyle w:val="Emphasis"/>
          <w:highlight w:val="green"/>
          <w:bdr w:val="single" w:sz="18" w:space="0" w:color="auto"/>
        </w:rPr>
        <w:t>have doubled</w:t>
      </w:r>
      <w:r w:rsidRPr="00970852">
        <w:rPr>
          <w:sz w:val="16"/>
          <w:highlight w:val="green"/>
        </w:rPr>
        <w:t xml:space="preserve"> </w:t>
      </w:r>
      <w:r w:rsidRPr="0077033B">
        <w:rPr>
          <w:sz w:val="16"/>
        </w:rPr>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rPr>
          <w:sz w:val="16"/>
        </w:rPr>
        <w:t>Hossaini</w:t>
      </w:r>
      <w:proofErr w:type="spellEnd"/>
      <w:r w:rsidRPr="0077033B">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rPr>
          <w:sz w:val="16"/>
        </w:rPr>
        <w:t>Hossaini</w:t>
      </w:r>
      <w:proofErr w:type="spellEnd"/>
      <w:r w:rsidRPr="0077033B">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rPr>
          <w:sz w:val="16"/>
        </w:rPr>
        <w:t>Hossaini</w:t>
      </w:r>
      <w:proofErr w:type="spellEnd"/>
      <w:r w:rsidRPr="0077033B">
        <w:rPr>
          <w:sz w:val="16"/>
        </w:rPr>
        <w:t xml:space="preserve"> says. </w:t>
      </w:r>
      <w:r w:rsidRPr="00970852">
        <w:rPr>
          <w:rStyle w:val="Emphasis"/>
          <w:highlight w:val="green"/>
        </w:rPr>
        <w:t>If CH2Cl2 emissions continue to rise</w:t>
      </w:r>
      <w:r w:rsidRPr="00970852">
        <w:rPr>
          <w:sz w:val="16"/>
          <w:highlight w:val="green"/>
        </w:rPr>
        <w:t xml:space="preserve"> </w:t>
      </w:r>
      <w:r w:rsidRPr="0077033B">
        <w:rPr>
          <w:sz w:val="16"/>
        </w:rPr>
        <w:t xml:space="preserve">at the rate seen in the last decade, </w:t>
      </w:r>
      <w:r w:rsidRPr="00970852">
        <w:rPr>
          <w:rStyle w:val="Emphasis"/>
          <w:highlight w:val="green"/>
        </w:rPr>
        <w:t>recovery</w:t>
      </w:r>
      <w:r w:rsidRPr="00970852">
        <w:rPr>
          <w:sz w:val="16"/>
          <w:highlight w:val="green"/>
        </w:rPr>
        <w:t xml:space="preserve"> </w:t>
      </w:r>
      <w:r w:rsidRPr="0077033B">
        <w:rPr>
          <w:sz w:val="16"/>
        </w:rPr>
        <w:t xml:space="preserve">of the ozone hole would be </w:t>
      </w:r>
      <w:r w:rsidRPr="00970852">
        <w:rPr>
          <w:rStyle w:val="Emphasis"/>
          <w:highlight w:val="green"/>
          <w:bdr w:val="single" w:sz="18" w:space="0" w:color="auto"/>
        </w:rPr>
        <w:t>delayed about 30 years</w:t>
      </w:r>
      <w:r w:rsidRPr="0077033B">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rPr>
          <w:sz w:val="16"/>
        </w:rPr>
        <w:t>Sinnhuber</w:t>
      </w:r>
      <w:proofErr w:type="spellEnd"/>
      <w:r w:rsidRPr="0077033B">
        <w:rPr>
          <w:sz w:val="16"/>
        </w:rPr>
        <w:t>,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w:t>
      </w:r>
      <w:r w:rsidRPr="0077033B">
        <w:rPr>
          <w:u w:val="single"/>
        </w:rPr>
        <w:lastRenderedPageBreak/>
        <w:t xml:space="preserve">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rPr>
          <w:sz w:val="16"/>
        </w:rPr>
        <w:t>Hossaini</w:t>
      </w:r>
      <w:proofErr w:type="spellEnd"/>
      <w:r w:rsidRPr="0077033B">
        <w:rPr>
          <w:sz w:val="16"/>
        </w:rPr>
        <w:t xml:space="preserve"> admits, is sadly lacking as of now.</w:t>
      </w:r>
    </w:p>
    <w:p w14:paraId="4850BC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582766"/>
    <w:multiLevelType w:val="hybridMultilevel"/>
    <w:tmpl w:val="BB623B38"/>
    <w:lvl w:ilvl="0" w:tplc="D488F7CA">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C27FE"/>
    <w:multiLevelType w:val="hybridMultilevel"/>
    <w:tmpl w:val="7F6266D4"/>
    <w:lvl w:ilvl="0" w:tplc="271A836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0F6CEB"/>
    <w:multiLevelType w:val="hybridMultilevel"/>
    <w:tmpl w:val="6DC6CF4E"/>
    <w:lvl w:ilvl="0" w:tplc="E28837F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5F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5CE3"/>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32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B76"/>
    <w:rsid w:val="00645FD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B4C"/>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6494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E4364"/>
  <w14:defaultImageDpi w14:val="300"/>
  <w15:docId w15:val="{1741B6B1-1E18-8E49-B250-97309093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5CE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45F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5F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5F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45FD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45F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5FD0"/>
  </w:style>
  <w:style w:type="character" w:customStyle="1" w:styleId="Heading1Char">
    <w:name w:val="Heading 1 Char"/>
    <w:aliases w:val="Pocket Char"/>
    <w:basedOn w:val="DefaultParagraphFont"/>
    <w:link w:val="Heading1"/>
    <w:uiPriority w:val="9"/>
    <w:rsid w:val="00645F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5F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5FD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45F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5FD0"/>
    <w:rPr>
      <w:b/>
      <w:sz w:val="26"/>
      <w:u w:val="singl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645FD0"/>
    <w:rPr>
      <w:b/>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645FD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645FD0"/>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645FD0"/>
    <w:rPr>
      <w:color w:val="auto"/>
      <w:u w:val="none"/>
    </w:rPr>
  </w:style>
  <w:style w:type="paragraph" w:styleId="DocumentMap">
    <w:name w:val="Document Map"/>
    <w:basedOn w:val="Normal"/>
    <w:link w:val="DocumentMapChar"/>
    <w:uiPriority w:val="99"/>
    <w:semiHidden/>
    <w:unhideWhenUsed/>
    <w:rsid w:val="00645F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5FD0"/>
    <w:rPr>
      <w:rFonts w:ascii="Lucida Grande" w:hAnsi="Lucida Grande" w:cs="Lucida Grande"/>
    </w:rPr>
  </w:style>
  <w:style w:type="character" w:styleId="UnresolvedMention">
    <w:name w:val="Unresolved Mention"/>
    <w:basedOn w:val="DefaultParagraphFont"/>
    <w:uiPriority w:val="99"/>
    <w:semiHidden/>
    <w:unhideWhenUsed/>
    <w:rsid w:val="00365CE3"/>
    <w:rPr>
      <w:color w:val="605E5C"/>
      <w:shd w:val="clear" w:color="auto" w:fill="E1DFDD"/>
    </w:rPr>
  </w:style>
  <w:style w:type="paragraph" w:customStyle="1" w:styleId="textbold">
    <w:name w:val="text bold"/>
    <w:basedOn w:val="Normal"/>
    <w:link w:val="Emphasis"/>
    <w:uiPriority w:val="20"/>
    <w:qFormat/>
    <w:rsid w:val="00365CE3"/>
    <w:pPr>
      <w:widowControl w:val="0"/>
      <w:spacing w:after="0" w:line="240" w:lineRule="auto"/>
      <w:ind w:left="720"/>
      <w:jc w:val="both"/>
    </w:pPr>
    <w:rPr>
      <w:b/>
      <w:iCs/>
      <w:u w:val="single"/>
      <w:bdr w:val="single" w:sz="8" w:space="0" w:color="auto"/>
    </w:rPr>
  </w:style>
  <w:style w:type="paragraph" w:customStyle="1" w:styleId="Emphasis1">
    <w:name w:val="Emphasis1"/>
    <w:basedOn w:val="Normal"/>
    <w:uiPriority w:val="7"/>
    <w:qFormat/>
    <w:rsid w:val="00365C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365CE3"/>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65CE3"/>
    <w:rPr>
      <w:rFonts w:ascii="Calibri" w:hAnsi="Calibri" w:cs="Calibri"/>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365C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augustlumanlan2017/how-spacexs-starlink-will-be-the-future-of-the-internet-8f07adb4eb2" TargetMode="External"/><Relationship Id="rId18"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efenseone.com/ideas/2017/11/cyber-and-space-weapons-are-making-nuclear-deterrence-trickier/142767/" TargetMode="External"/><Relationship Id="rId17" Type="http://schemas.openxmlformats.org/officeDocument/2006/relationships/hyperlink" Target="https://www.theguardian.com/environment/2021/sep/16/larger-than-usual-ozone-layer-hole-bigger-than-antarctica" TargetMode="Externa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XElln" TargetMode="External"/><Relationship Id="rId5" Type="http://schemas.openxmlformats.org/officeDocument/2006/relationships/numbering" Target="numbering.xml"/><Relationship Id="rId15" Type="http://schemas.openxmlformats.org/officeDocument/2006/relationships/hyperlink" Target="https://archive.is/K6Lq0" TargetMode="External"/><Relationship Id="rId10" Type="http://schemas.openxmlformats.org/officeDocument/2006/relationships/hyperlink" Target="https://www.cambridge.org/core/books/abs/food-or-war/hotspots-for-food-conflict-in-the-twentyfirst-century/1CD674412E09B8E6F325C9C0A0A6778A" TargetMode="External"/><Relationship Id="rId19" Type="http://schemas.openxmlformats.org/officeDocument/2006/relationships/hyperlink" Target="https://www.science.org/content/article/new-threat-ozone-layer-found" TargetMode="External"/><Relationship Id="rId4" Type="http://schemas.openxmlformats.org/officeDocument/2006/relationships/customXml" Target="../customXml/item4.xml"/><Relationship Id="rId9" Type="http://schemas.openxmlformats.org/officeDocument/2006/relationships/hyperlink" Target="https://www.greensightag.com/logbook/can-starlink-save-the-world-by-connecting-farms/" TargetMode="External"/><Relationship Id="rId14" Type="http://schemas.openxmlformats.org/officeDocument/2006/relationships/hyperlink" Target="https://hub.beesmart.city/en/solutions/what-is-iot-and-why-is-it-important-for-smart-c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18263</Words>
  <Characters>104102</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2022-01-15T18:52:00Z</dcterms:created>
  <dcterms:modified xsi:type="dcterms:W3CDTF">2022-01-15T20:14:00Z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