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E0B90" w14:textId="74D05AB6" w:rsidR="00E42E4C" w:rsidRDefault="004611CA" w:rsidP="004611CA">
      <w:pPr>
        <w:pStyle w:val="Heading2"/>
      </w:pPr>
      <w:r>
        <w:t>1</w:t>
      </w:r>
    </w:p>
    <w:p w14:paraId="3FB3826E" w14:textId="77777777" w:rsidR="004611CA" w:rsidRDefault="004611CA" w:rsidP="004611CA">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w:t>
      </w:r>
    </w:p>
    <w:p w14:paraId="649F8529" w14:textId="77777777" w:rsidR="004611CA" w:rsidRDefault="004611CA" w:rsidP="004611CA">
      <w:pPr>
        <w:pStyle w:val="Heading4"/>
      </w:pPr>
      <w:r>
        <w:t xml:space="preserve">DTA on 1AR shells - They can blow up </w:t>
      </w:r>
      <w:proofErr w:type="spellStart"/>
      <w:r>
        <w:t>blippy</w:t>
      </w:r>
      <w:proofErr w:type="spellEnd"/>
      <w:r>
        <w:t xml:space="preserve"> 20 second shells in the 2AR but I have to split my time and can’t preempt 2AR spin which necessitates judge intervention </w:t>
      </w:r>
    </w:p>
    <w:p w14:paraId="56C44F82" w14:textId="77777777" w:rsidR="004611CA" w:rsidRPr="00F51B40" w:rsidRDefault="004611CA" w:rsidP="004611CA">
      <w:pPr>
        <w:pStyle w:val="Heading4"/>
        <w:rPr>
          <w:rStyle w:val="Emphasis"/>
          <w:b/>
          <w:iCs w:val="0"/>
          <w:u w:val="none"/>
        </w:rPr>
      </w:pPr>
      <w:r>
        <w:t xml:space="preserve">RVIs on 1AR theory – 1AR being able to spend 20 seconds on a shell and still win forces the 2N to allocate at least 2:30 on the shell which means RVIs check back time skew </w:t>
      </w:r>
    </w:p>
    <w:p w14:paraId="442B115B" w14:textId="77777777" w:rsidR="004611CA" w:rsidRDefault="004611CA" w:rsidP="004611CA">
      <w:pPr>
        <w:pStyle w:val="Heading4"/>
      </w:pPr>
      <w:r>
        <w:t xml:space="preserve">No new 1ar theory paradigm issues- A] New 1ar paradigms moot any 1NC theoretical offense B] introducing them in the </w:t>
      </w:r>
      <w:proofErr w:type="spellStart"/>
      <w:r>
        <w:t>aff</w:t>
      </w:r>
      <w:proofErr w:type="spellEnd"/>
      <w:r>
        <w:t xml:space="preserve"> allows for them to be more rigorously tested </w:t>
      </w:r>
    </w:p>
    <w:p w14:paraId="7834FF82" w14:textId="4345B5D0" w:rsidR="004611CA" w:rsidRDefault="004611CA" w:rsidP="004611CA"/>
    <w:p w14:paraId="48F26647" w14:textId="164A88CA" w:rsidR="001F6369" w:rsidRDefault="001F6369" w:rsidP="004611CA">
      <w:pPr>
        <w:pStyle w:val="Heading2"/>
      </w:pPr>
      <w:r>
        <w:lastRenderedPageBreak/>
        <w:t>2</w:t>
      </w:r>
    </w:p>
    <w:p w14:paraId="6BC9AB66" w14:textId="77777777" w:rsidR="00E95C4C" w:rsidRPr="0018341B" w:rsidRDefault="00E95C4C" w:rsidP="00E95C4C">
      <w:pPr>
        <w:pStyle w:val="Heading4"/>
        <w:rPr>
          <w:rFonts w:asciiTheme="majorHAnsi" w:hAnsiTheme="majorHAnsi"/>
        </w:rPr>
      </w:pPr>
      <w:r w:rsidRPr="0018341B">
        <w:rPr>
          <w:rFonts w:asciiTheme="majorHAnsi" w:hAnsiTheme="majorHAnsi"/>
        </w:rPr>
        <w:t xml:space="preserve">You should be a </w:t>
      </w:r>
      <w:r w:rsidRPr="0018341B">
        <w:rPr>
          <w:rFonts w:asciiTheme="majorHAnsi" w:hAnsiTheme="majorHAnsi"/>
          <w:u w:val="single"/>
        </w:rPr>
        <w:t>consequentialist utilitarian</w:t>
      </w:r>
      <w:r w:rsidRPr="0018341B">
        <w:rPr>
          <w:rFonts w:asciiTheme="majorHAnsi" w:hAnsiTheme="majorHAnsi"/>
        </w:rPr>
        <w:t xml:space="preserve"> – their framing ignores </w:t>
      </w:r>
      <w:r w:rsidRPr="0018341B">
        <w:rPr>
          <w:rFonts w:asciiTheme="majorHAnsi" w:hAnsiTheme="majorHAnsi"/>
          <w:u w:val="single"/>
        </w:rPr>
        <w:t>tradeoffs</w:t>
      </w:r>
      <w:r w:rsidRPr="0018341B">
        <w:rPr>
          <w:rFonts w:asciiTheme="majorHAnsi" w:hAnsiTheme="majorHAnsi"/>
        </w:rPr>
        <w:t xml:space="preserve"> and </w:t>
      </w:r>
      <w:r w:rsidRPr="0018341B">
        <w:rPr>
          <w:rFonts w:asciiTheme="majorHAnsi" w:hAnsiTheme="majorHAnsi"/>
          <w:u w:val="single"/>
        </w:rPr>
        <w:t>value-distinctions</w:t>
      </w:r>
      <w:r w:rsidRPr="0018341B">
        <w:rPr>
          <w:rFonts w:asciiTheme="majorHAnsi" w:hAnsiTheme="majorHAnsi"/>
        </w:rPr>
        <w:t xml:space="preserve"> that destroy policymaking. </w:t>
      </w:r>
    </w:p>
    <w:p w14:paraId="32C15F1E" w14:textId="77777777" w:rsidR="00E95C4C" w:rsidRPr="0018341B" w:rsidRDefault="00E95C4C" w:rsidP="00E95C4C">
      <w:pPr>
        <w:rPr>
          <w:rFonts w:asciiTheme="majorHAnsi" w:hAnsiTheme="majorHAnsi"/>
        </w:rPr>
      </w:pPr>
      <w:proofErr w:type="spellStart"/>
      <w:r w:rsidRPr="0018341B">
        <w:rPr>
          <w:rStyle w:val="Style13ptBold"/>
          <w:rFonts w:asciiTheme="majorHAnsi" w:hAnsiTheme="majorHAnsi"/>
        </w:rPr>
        <w:t>Woller</w:t>
      </w:r>
      <w:proofErr w:type="spellEnd"/>
      <w:r w:rsidRPr="0018341B">
        <w:rPr>
          <w:rStyle w:val="Style13ptBold"/>
          <w:rFonts w:asciiTheme="majorHAnsi" w:hAnsiTheme="majorHAnsi"/>
        </w:rPr>
        <w:t xml:space="preserve"> ’97 </w:t>
      </w:r>
      <w:r w:rsidRPr="0018341B">
        <w:rPr>
          <w:rFonts w:asciiTheme="majorHAnsi" w:hAnsiTheme="majorHAnsi"/>
          <w:sz w:val="16"/>
          <w:szCs w:val="16"/>
        </w:rPr>
        <w:t xml:space="preserve">(Gary </w:t>
      </w:r>
      <w:proofErr w:type="spellStart"/>
      <w:r w:rsidRPr="0018341B">
        <w:rPr>
          <w:rFonts w:asciiTheme="majorHAnsi" w:hAnsiTheme="majorHAnsi"/>
          <w:sz w:val="16"/>
          <w:szCs w:val="16"/>
        </w:rPr>
        <w:t>Woller</w:t>
      </w:r>
      <w:proofErr w:type="spellEnd"/>
      <w:r w:rsidRPr="0018341B">
        <w:rPr>
          <w:rFonts w:asciiTheme="majorHAnsi" w:hAnsiTheme="majorHAnsi"/>
          <w:sz w:val="16"/>
          <w:szCs w:val="16"/>
        </w:rPr>
        <w:t xml:space="preserve">, Professor of Philosophy at BYU, “An Overview by Gary </w:t>
      </w:r>
      <w:proofErr w:type="spellStart"/>
      <w:r w:rsidRPr="0018341B">
        <w:rPr>
          <w:rFonts w:asciiTheme="majorHAnsi" w:hAnsiTheme="majorHAnsi"/>
          <w:sz w:val="16"/>
          <w:szCs w:val="16"/>
        </w:rPr>
        <w:t>Woller</w:t>
      </w:r>
      <w:proofErr w:type="spellEnd"/>
      <w:r w:rsidRPr="0018341B">
        <w:rPr>
          <w:rFonts w:asciiTheme="majorHAnsi" w:hAnsiTheme="majorHAnsi"/>
          <w:sz w:val="16"/>
          <w:szCs w:val="16"/>
        </w:rPr>
        <w:t>.” A Forum on the Role of Environmental Ethics. June 1997. pp. 10)</w:t>
      </w:r>
    </w:p>
    <w:p w14:paraId="3F6ACD80" w14:textId="77777777" w:rsidR="00E95C4C" w:rsidRPr="0018341B" w:rsidRDefault="00E95C4C" w:rsidP="00E95C4C">
      <w:pPr>
        <w:rPr>
          <w:rFonts w:asciiTheme="majorHAnsi" w:hAnsiTheme="majorHAnsi"/>
        </w:rPr>
      </w:pPr>
      <w:r w:rsidRPr="0018341B">
        <w:rPr>
          <w:rFonts w:asciiTheme="majorHAnsi" w:hAnsiTheme="majorHAnsi"/>
          <w:sz w:val="16"/>
        </w:rPr>
        <w:t xml:space="preserve">Moreover, </w:t>
      </w:r>
      <w:r w:rsidRPr="0018341B">
        <w:rPr>
          <w:rStyle w:val="StyleUnderline"/>
          <w:rFonts w:asciiTheme="majorHAnsi" w:hAnsiTheme="majorHAnsi"/>
        </w:rPr>
        <w:t xml:space="preserve">virtually all public policies entail some redistribution of economic or political resources, such that one group's gains must come at another group's ex- </w:t>
      </w:r>
      <w:proofErr w:type="spellStart"/>
      <w:r w:rsidRPr="0018341B">
        <w:rPr>
          <w:rStyle w:val="StyleUnderline"/>
          <w:rFonts w:asciiTheme="majorHAnsi" w:hAnsiTheme="majorHAnsi"/>
        </w:rPr>
        <w:t>pense</w:t>
      </w:r>
      <w:proofErr w:type="spellEnd"/>
      <w:r w:rsidRPr="0018341B">
        <w:rPr>
          <w:rFonts w:asciiTheme="majorHAnsi" w:hAnsiTheme="majorHAnsi"/>
          <w:sz w:val="16"/>
        </w:rPr>
        <w:t xml:space="preserve">. Consequently, public policies in a democracy must be justified to the public, and especially to those who pay the costs of those policies. Such justification cannot simply be assumed a priori by invoking some higher-order moral principle. </w:t>
      </w:r>
      <w:r w:rsidRPr="0018341B">
        <w:rPr>
          <w:rStyle w:val="StyleUnderline"/>
          <w:rFonts w:asciiTheme="majorHAnsi" w:hAnsiTheme="majorHAnsi"/>
        </w:rPr>
        <w:t xml:space="preserve">Appeals to a priori moral principles, such as environmental preservation, also often fail to acknowledge that </w:t>
      </w:r>
      <w:r w:rsidRPr="00C80102">
        <w:rPr>
          <w:rStyle w:val="Emphasis"/>
          <w:rFonts w:asciiTheme="majorHAnsi" w:hAnsiTheme="majorHAnsi"/>
          <w:highlight w:val="green"/>
        </w:rPr>
        <w:t>public policies inevitably entail trade-offs among competing values</w:t>
      </w:r>
      <w:r w:rsidRPr="0018341B">
        <w:rPr>
          <w:rFonts w:asciiTheme="majorHAnsi" w:hAnsiTheme="majorHAnsi"/>
          <w:sz w:val="16"/>
        </w:rPr>
        <w:t xml:space="preserve">. </w:t>
      </w:r>
      <w:proofErr w:type="gramStart"/>
      <w:r w:rsidRPr="0018341B">
        <w:rPr>
          <w:rFonts w:asciiTheme="majorHAnsi" w:hAnsiTheme="majorHAnsi"/>
          <w:sz w:val="16"/>
        </w:rPr>
        <w:t>Thus</w:t>
      </w:r>
      <w:proofErr w:type="gramEnd"/>
      <w:r w:rsidRPr="0018341B">
        <w:rPr>
          <w:rFonts w:asciiTheme="majorHAnsi" w:hAnsiTheme="majorHAnsi"/>
          <w:sz w:val="16"/>
        </w:rPr>
        <w:t xml:space="preserve"> </w:t>
      </w:r>
      <w:r w:rsidRPr="0018341B">
        <w:rPr>
          <w:rStyle w:val="StyleUnderline"/>
          <w:rFonts w:asciiTheme="majorHAnsi" w:hAnsiTheme="majorHAnsi"/>
        </w:rPr>
        <w:t>since policymakers cannot justify inherent value conflicts to the public</w:t>
      </w:r>
      <w:r w:rsidRPr="0018341B">
        <w:rPr>
          <w:rFonts w:asciiTheme="majorHAnsi" w:hAnsiTheme="majorHAnsi"/>
          <w:sz w:val="16"/>
        </w:rPr>
        <w:t xml:space="preserve"> in any philosophical sense, and since public policies inherently imply winners and losers, </w:t>
      </w:r>
      <w:r w:rsidRPr="0018341B">
        <w:rPr>
          <w:rStyle w:val="StyleUnderline"/>
          <w:rFonts w:asciiTheme="majorHAnsi" w:hAnsiTheme="majorHAnsi"/>
        </w:rPr>
        <w:t>the policymakers' duty to the public interest requires them to demonstrate that the redistributive effects and value trade-offs implied by their polices are somehow to the overall advantage of society</w:t>
      </w:r>
      <w:r w:rsidRPr="0018341B">
        <w:rPr>
          <w:rFonts w:asciiTheme="majorHAnsi" w:hAnsiTheme="majorHAnsi"/>
          <w:sz w:val="16"/>
        </w:rPr>
        <w:t xml:space="preserve">. At the same time, </w:t>
      </w:r>
      <w:r w:rsidRPr="0018341B">
        <w:rPr>
          <w:rStyle w:val="StyleUnderline"/>
          <w:rFonts w:asciiTheme="majorHAnsi" w:hAnsiTheme="majorHAnsi"/>
        </w:rPr>
        <w:t>deontologically based ethical systems have severe practical limitations as a basis for public policy</w:t>
      </w:r>
      <w:r w:rsidRPr="0018341B">
        <w:rPr>
          <w:rFonts w:asciiTheme="majorHAnsi" w:hAnsiTheme="majorHAnsi"/>
          <w:sz w:val="16"/>
        </w:rPr>
        <w:t xml:space="preserve">. At best, </w:t>
      </w:r>
      <w:r w:rsidRPr="00C80102">
        <w:rPr>
          <w:rStyle w:val="StyleUnderline"/>
          <w:rFonts w:asciiTheme="majorHAnsi" w:hAnsiTheme="majorHAnsi"/>
          <w:highlight w:val="green"/>
        </w:rPr>
        <w:t>a priori moral principles</w:t>
      </w:r>
      <w:r w:rsidRPr="0018341B">
        <w:rPr>
          <w:rFonts w:asciiTheme="majorHAnsi" w:hAnsiTheme="majorHAnsi"/>
          <w:sz w:val="16"/>
        </w:rPr>
        <w:t xml:space="preserve"> provide only general guidance to ethical dilemmas in public affairs and </w:t>
      </w:r>
      <w:r w:rsidRPr="00C80102">
        <w:rPr>
          <w:rStyle w:val="Emphasis"/>
          <w:rFonts w:asciiTheme="majorHAnsi" w:hAnsiTheme="majorHAnsi"/>
          <w:highlight w:val="green"/>
        </w:rPr>
        <w:t>do not</w:t>
      </w:r>
      <w:r w:rsidRPr="0018341B">
        <w:rPr>
          <w:rStyle w:val="Emphasis"/>
          <w:rFonts w:asciiTheme="majorHAnsi" w:hAnsiTheme="majorHAnsi"/>
        </w:rPr>
        <w:t xml:space="preserve"> themselves </w:t>
      </w:r>
      <w:r w:rsidRPr="00C80102">
        <w:rPr>
          <w:rStyle w:val="Emphasis"/>
          <w:rFonts w:asciiTheme="majorHAnsi" w:hAnsiTheme="majorHAnsi"/>
          <w:highlight w:val="green"/>
        </w:rPr>
        <w:t>suggest appropriate public policies</w:t>
      </w:r>
      <w:r w:rsidRPr="0018341B">
        <w:rPr>
          <w:rFonts w:asciiTheme="majorHAnsi" w:hAnsiTheme="majorHAnsi"/>
          <w:sz w:val="16"/>
        </w:rPr>
        <w:t xml:space="preserve">, and at worst, </w:t>
      </w:r>
      <w:r w:rsidRPr="00C80102">
        <w:rPr>
          <w:rStyle w:val="Emphasis"/>
          <w:rFonts w:asciiTheme="majorHAnsi" w:hAnsiTheme="majorHAnsi"/>
          <w:highlight w:val="green"/>
        </w:rPr>
        <w:t>they create a regimen of regulatory unreasonableness</w:t>
      </w:r>
      <w:r w:rsidRPr="0018341B">
        <w:rPr>
          <w:rStyle w:val="Emphasis"/>
          <w:rFonts w:asciiTheme="majorHAnsi" w:hAnsiTheme="majorHAnsi"/>
        </w:rPr>
        <w:t xml:space="preserve"> while failing to adequately address the problem or actually making it worse</w:t>
      </w:r>
      <w:r w:rsidRPr="0018341B">
        <w:rPr>
          <w:rFonts w:asciiTheme="majorHAnsi" w:hAnsiTheme="majorHAnsi"/>
          <w:sz w:val="16"/>
        </w:rPr>
        <w:t xml:space="preserve">. For example, </w:t>
      </w:r>
      <w:r w:rsidRPr="0018341B">
        <w:rPr>
          <w:rStyle w:val="StyleUnderline"/>
          <w:rFonts w:asciiTheme="majorHAnsi" w:hAnsiTheme="majorHAnsi"/>
        </w:rPr>
        <w:t>a moral obligation to preserve the environment by no means implies the best way</w:t>
      </w:r>
      <w:r w:rsidRPr="0018341B">
        <w:rPr>
          <w:rFonts w:asciiTheme="majorHAnsi" w:hAnsiTheme="majorHAnsi"/>
          <w:sz w:val="16"/>
        </w:rPr>
        <w:t xml:space="preserve">, or any way for that matter, </w:t>
      </w:r>
      <w:r w:rsidRPr="0018341B">
        <w:rPr>
          <w:rStyle w:val="StyleUnderline"/>
          <w:rFonts w:asciiTheme="majorHAnsi" w:hAnsiTheme="majorHAnsi"/>
        </w:rPr>
        <w:t>to do so</w:t>
      </w:r>
      <w:r w:rsidRPr="0018341B">
        <w:rPr>
          <w:rFonts w:asciiTheme="majorHAnsi" w:hAnsiTheme="majorHAnsi"/>
          <w:sz w:val="16"/>
        </w:rPr>
        <w:t xml:space="preserve">, just as there is no a priori reason to believe that any policy that claims to preserve the environment will actually do so. </w:t>
      </w:r>
      <w:r w:rsidRPr="0018341B">
        <w:rPr>
          <w:rStyle w:val="StyleUnderline"/>
          <w:rFonts w:asciiTheme="majorHAnsi" w:hAnsiTheme="majorHAnsi"/>
        </w:rPr>
        <w:t>Any number of policies might work, and others, although seemingly consistent with the moral principle, will fail utterly</w:t>
      </w:r>
      <w:r w:rsidRPr="0018341B">
        <w:rPr>
          <w:rFonts w:asciiTheme="majorHAnsi" w:hAnsiTheme="majorHAnsi"/>
          <w:sz w:val="16"/>
        </w:rPr>
        <w:t xml:space="preserve">. That deontological principles are an inadequate basis for environmental policy is evident in the rather significant irony that </w:t>
      </w:r>
      <w:r w:rsidRPr="00C80102">
        <w:rPr>
          <w:rStyle w:val="StyleUnderline"/>
          <w:rFonts w:asciiTheme="majorHAnsi" w:hAnsiTheme="majorHAnsi"/>
          <w:highlight w:val="green"/>
        </w:rPr>
        <w:t>most</w:t>
      </w:r>
      <w:r w:rsidRPr="0018341B">
        <w:rPr>
          <w:rFonts w:asciiTheme="majorHAnsi" w:hAnsiTheme="majorHAnsi"/>
          <w:sz w:val="16"/>
        </w:rPr>
        <w:t xml:space="preserve"> forms of </w:t>
      </w:r>
      <w:r w:rsidRPr="00C80102">
        <w:rPr>
          <w:rStyle w:val="StyleUnderline"/>
          <w:rFonts w:asciiTheme="majorHAnsi" w:hAnsiTheme="majorHAnsi"/>
          <w:highlight w:val="green"/>
        </w:rPr>
        <w:t>deontologically based</w:t>
      </w:r>
      <w:r w:rsidRPr="0018341B">
        <w:rPr>
          <w:rFonts w:asciiTheme="majorHAnsi" w:hAnsiTheme="majorHAnsi"/>
          <w:sz w:val="16"/>
        </w:rPr>
        <w:t xml:space="preserve"> environmental </w:t>
      </w:r>
      <w:r w:rsidRPr="00C80102">
        <w:rPr>
          <w:rStyle w:val="StyleUnderline"/>
          <w:rFonts w:asciiTheme="majorHAnsi" w:hAnsiTheme="majorHAnsi"/>
          <w:highlight w:val="green"/>
        </w:rPr>
        <w:t>laws</w:t>
      </w:r>
      <w:r w:rsidRPr="0018341B">
        <w:rPr>
          <w:rStyle w:val="StyleUnderline"/>
          <w:rFonts w:asciiTheme="majorHAnsi" w:hAnsiTheme="majorHAnsi"/>
        </w:rPr>
        <w:t xml:space="preserve"> and regulations </w:t>
      </w:r>
      <w:r w:rsidRPr="00C80102">
        <w:rPr>
          <w:rStyle w:val="StyleUnderline"/>
          <w:rFonts w:asciiTheme="majorHAnsi" w:hAnsiTheme="majorHAnsi"/>
          <w:highlight w:val="green"/>
        </w:rPr>
        <w:t xml:space="preserve">tend to be implemented in </w:t>
      </w:r>
      <w:r w:rsidRPr="00C80102">
        <w:rPr>
          <w:rStyle w:val="Emphasis"/>
          <w:rFonts w:asciiTheme="majorHAnsi" w:hAnsiTheme="majorHAnsi"/>
          <w:highlight w:val="green"/>
        </w:rPr>
        <w:t>a very utilitarian manner</w:t>
      </w:r>
      <w:r w:rsidRPr="0018341B">
        <w:rPr>
          <w:rStyle w:val="Emphasis"/>
          <w:rFonts w:asciiTheme="majorHAnsi" w:hAnsiTheme="majorHAnsi"/>
        </w:rPr>
        <w:t xml:space="preserve"> </w:t>
      </w:r>
      <w:r w:rsidRPr="0018341B">
        <w:rPr>
          <w:rFonts w:asciiTheme="majorHAnsi" w:hAnsiTheme="majorHAnsi"/>
          <w:sz w:val="16"/>
        </w:rPr>
        <w:t xml:space="preserve">by street-level enforcement officials. Moreover, </w:t>
      </w:r>
      <w:r w:rsidRPr="00C80102">
        <w:rPr>
          <w:rStyle w:val="StyleUnderline"/>
          <w:rFonts w:asciiTheme="majorHAnsi" w:hAnsiTheme="majorHAnsi"/>
          <w:highlight w:val="green"/>
        </w:rPr>
        <w:t>ignoring</w:t>
      </w:r>
      <w:r w:rsidRPr="0018341B">
        <w:rPr>
          <w:rStyle w:val="StyleUnderline"/>
          <w:rFonts w:asciiTheme="majorHAnsi" w:hAnsiTheme="majorHAnsi"/>
        </w:rPr>
        <w:t xml:space="preserve"> the relevant </w:t>
      </w:r>
      <w:r w:rsidRPr="00C80102">
        <w:rPr>
          <w:rStyle w:val="StyleUnderline"/>
          <w:rFonts w:asciiTheme="majorHAnsi" w:hAnsiTheme="majorHAnsi"/>
          <w:highlight w:val="green"/>
        </w:rPr>
        <w:t>costs and benefits</w:t>
      </w:r>
      <w:r w:rsidRPr="0018341B">
        <w:rPr>
          <w:rStyle w:val="StyleUnderline"/>
          <w:rFonts w:asciiTheme="majorHAnsi" w:hAnsiTheme="majorHAnsi"/>
        </w:rPr>
        <w:t xml:space="preserve"> of</w:t>
      </w:r>
      <w:r w:rsidRPr="0018341B">
        <w:rPr>
          <w:rFonts w:asciiTheme="majorHAnsi" w:hAnsiTheme="majorHAnsi"/>
          <w:sz w:val="16"/>
        </w:rPr>
        <w:t xml:space="preserve"> environmental </w:t>
      </w:r>
      <w:r w:rsidRPr="0018341B">
        <w:rPr>
          <w:rStyle w:val="StyleUnderline"/>
          <w:rFonts w:asciiTheme="majorHAnsi" w:hAnsiTheme="majorHAnsi"/>
        </w:rPr>
        <w:t xml:space="preserve">policy and their attendant incentive structures </w:t>
      </w:r>
      <w:r w:rsidRPr="00C80102">
        <w:rPr>
          <w:rStyle w:val="StyleUnderline"/>
          <w:rFonts w:asciiTheme="majorHAnsi" w:hAnsiTheme="majorHAnsi"/>
          <w:highlight w:val="green"/>
        </w:rPr>
        <w:t>can</w:t>
      </w:r>
      <w:r w:rsidRPr="0018341B">
        <w:rPr>
          <w:rStyle w:val="StyleUnderline"/>
          <w:rFonts w:asciiTheme="majorHAnsi" w:hAnsiTheme="majorHAnsi"/>
        </w:rPr>
        <w:t xml:space="preserve">, as alluded to above, </w:t>
      </w:r>
      <w:r w:rsidRPr="0018341B">
        <w:rPr>
          <w:rStyle w:val="Emphasis"/>
          <w:rFonts w:asciiTheme="majorHAnsi" w:hAnsiTheme="majorHAnsi"/>
        </w:rPr>
        <w:t xml:space="preserve">actually </w:t>
      </w:r>
      <w:r w:rsidRPr="00C80102">
        <w:rPr>
          <w:rStyle w:val="Emphasis"/>
          <w:rFonts w:asciiTheme="majorHAnsi" w:hAnsiTheme="majorHAnsi"/>
          <w:highlight w:val="green"/>
        </w:rPr>
        <w:t>work at cross purposes</w:t>
      </w:r>
      <w:r w:rsidRPr="0018341B">
        <w:rPr>
          <w:rFonts w:asciiTheme="majorHAnsi" w:hAnsiTheme="majorHAnsi"/>
          <w:sz w:val="16"/>
        </w:rPr>
        <w:t xml:space="preserve"> to environmental preservation. (There exists an extensive literature on this aspect of regulatory enforcement and the </w:t>
      </w:r>
      <w:proofErr w:type="gramStart"/>
      <w:r w:rsidRPr="0018341B">
        <w:rPr>
          <w:rFonts w:asciiTheme="majorHAnsi" w:hAnsiTheme="majorHAnsi"/>
          <w:sz w:val="16"/>
        </w:rPr>
        <w:t>often perverse</w:t>
      </w:r>
      <w:proofErr w:type="gramEnd"/>
      <w:r w:rsidRPr="0018341B">
        <w:rPr>
          <w:rFonts w:asciiTheme="majorHAnsi" w:hAnsiTheme="majorHAnsi"/>
          <w:sz w:val="16"/>
        </w:rPr>
        <w:t xml:space="preserve"> outcomes of regulatory policy. See, for example, Ackerman, 1981; </w:t>
      </w:r>
      <w:proofErr w:type="spellStart"/>
      <w:r w:rsidRPr="0018341B">
        <w:rPr>
          <w:rFonts w:asciiTheme="majorHAnsi" w:hAnsiTheme="majorHAnsi"/>
          <w:sz w:val="16"/>
        </w:rPr>
        <w:t>Bartrip</w:t>
      </w:r>
      <w:proofErr w:type="spellEnd"/>
      <w:r w:rsidRPr="0018341B">
        <w:rPr>
          <w:rFonts w:asciiTheme="majorHAnsi" w:hAnsiTheme="majorHAnsi"/>
          <w:sz w:val="16"/>
        </w:rPr>
        <w:t xml:space="preserve"> and Fenn, 1983; Hawkins, 1983, 1984; Hawkins and Thomas, 1984.) Even the most die-hard preservationist/deontologist would, I believe, be troubled by this outcome. The above points are perhaps best expressed by Richard </w:t>
      </w:r>
      <w:proofErr w:type="spellStart"/>
      <w:r w:rsidRPr="0018341B">
        <w:rPr>
          <w:rFonts w:asciiTheme="majorHAnsi" w:hAnsiTheme="majorHAnsi"/>
          <w:sz w:val="16"/>
        </w:rPr>
        <w:t>Flathman</w:t>
      </w:r>
      <w:proofErr w:type="spellEnd"/>
      <w:r w:rsidRPr="0018341B">
        <w:rPr>
          <w:rFonts w:asciiTheme="majorHAnsi" w:hAnsiTheme="majorHAnsi"/>
          <w:sz w:val="16"/>
        </w:rPr>
        <w:t xml:space="preserve">, </w:t>
      </w:r>
      <w:proofErr w:type="gramStart"/>
      <w:r w:rsidRPr="0018341B">
        <w:rPr>
          <w:rFonts w:asciiTheme="majorHAnsi" w:hAnsiTheme="majorHAnsi"/>
          <w:sz w:val="16"/>
        </w:rPr>
        <w:t>The</w:t>
      </w:r>
      <w:proofErr w:type="gramEnd"/>
      <w:r w:rsidRPr="0018341B">
        <w:rPr>
          <w:rFonts w:asciiTheme="majorHAnsi" w:hAnsiTheme="majorHAnsi"/>
          <w:sz w:val="16"/>
        </w:rPr>
        <w:t xml:space="preserv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w:t>
      </w:r>
      <w:r w:rsidRPr="0018341B">
        <w:rPr>
          <w:rStyle w:val="StyleUnderline"/>
          <w:rFonts w:asciiTheme="majorHAnsi" w:hAnsiTheme="majorHAnsi"/>
        </w:rPr>
        <w:t xml:space="preserve">It therefore follows that in a democracy, policymakers have an ethical duty to establish a plausible link between policy alternatives and the problems they address, and </w:t>
      </w:r>
      <w:r w:rsidRPr="0018341B">
        <w:rPr>
          <w:rStyle w:val="StyleUnderline"/>
          <w:rFonts w:asciiTheme="majorHAnsi" w:hAnsiTheme="majorHAnsi"/>
        </w:rPr>
        <w:lastRenderedPageBreak/>
        <w:t xml:space="preserve">the public must be reasonably assured that a policy will actually do something about an existing problem; this requires the means-end language and methodology of utilitarian ethics. </w:t>
      </w:r>
      <w:r w:rsidRPr="0018341B">
        <w:rPr>
          <w:rStyle w:val="Emphasis"/>
          <w:rFonts w:asciiTheme="majorHAnsi" w:hAnsiTheme="majorHAnsi"/>
        </w:rPr>
        <w:t>Good intentions, lofty rhetoric, and moral piety are an insufficient</w:t>
      </w:r>
      <w:r w:rsidRPr="0018341B">
        <w:rPr>
          <w:rFonts w:asciiTheme="majorHAnsi" w:hAnsiTheme="majorHAnsi"/>
          <w:sz w:val="16"/>
        </w:rPr>
        <w:t>.</w:t>
      </w:r>
      <w:r w:rsidRPr="0018341B">
        <w:rPr>
          <w:rFonts w:asciiTheme="majorHAnsi" w:hAnsiTheme="majorHAnsi"/>
        </w:rPr>
        <w:t xml:space="preserve"> </w:t>
      </w:r>
    </w:p>
    <w:p w14:paraId="58DD1139" w14:textId="77777777" w:rsidR="001F6369" w:rsidRDefault="001F6369" w:rsidP="001F6369">
      <w:pPr>
        <w:pStyle w:val="Heading4"/>
      </w:pPr>
      <w:r>
        <w:t xml:space="preserve">Extinction outweighs---it’s the </w:t>
      </w:r>
      <w:r>
        <w:rPr>
          <w:u w:val="single"/>
        </w:rPr>
        <w:t>upmost</w:t>
      </w:r>
      <w:r>
        <w:t xml:space="preserve"> moral evil and disavowal of the risk makes it </w:t>
      </w:r>
      <w:r>
        <w:rPr>
          <w:u w:val="single"/>
        </w:rPr>
        <w:t>more likely</w:t>
      </w:r>
      <w:r w:rsidRPr="006505D0">
        <w:t>.</w:t>
      </w:r>
    </w:p>
    <w:p w14:paraId="33EA9E0F" w14:textId="77777777" w:rsidR="001F6369" w:rsidRPr="006505D0" w:rsidRDefault="001F6369" w:rsidP="001F6369">
      <w:r>
        <w:t xml:space="preserve">Elizabeth </w:t>
      </w:r>
      <w:proofErr w:type="spellStart"/>
      <w:r>
        <w:t>Finneron</w:t>
      </w:r>
      <w:proofErr w:type="spellEnd"/>
      <w:r>
        <w:t>-</w:t>
      </w:r>
      <w:r w:rsidRPr="006505D0">
        <w:rPr>
          <w:rStyle w:val="Style13ptBold"/>
        </w:rPr>
        <w:t>Burns 17</w:t>
      </w:r>
      <w:r>
        <w:t>, Teaching Fellow at the University of Warwick and an Affiliated Researcher at the Institute for Futures Studies in Stockholm, “What’s wrong with human extinction?” Canadian Journal of Philosophy, 2017, T&amp;F.</w:t>
      </w:r>
    </w:p>
    <w:p w14:paraId="4ABE83EF" w14:textId="77777777" w:rsidR="001F6369" w:rsidRPr="005A6EB0" w:rsidRDefault="001F6369" w:rsidP="001F6369">
      <w:pPr>
        <w:rPr>
          <w:sz w:val="12"/>
        </w:rPr>
      </w:pPr>
      <w:r w:rsidRPr="00DE27B8">
        <w:rPr>
          <w:sz w:val="12"/>
        </w:rPr>
        <w:t xml:space="preserve">Many, though certainly not all, people might believe that it would be wrong to bring about the end of the human species, and the reasons given for this belief are various. I begin by considering </w:t>
      </w:r>
      <w:r w:rsidRPr="00C405E7">
        <w:rPr>
          <w:u w:val="single"/>
        </w:rPr>
        <w:t xml:space="preserve">four </w:t>
      </w:r>
      <w:r w:rsidRPr="006505D0">
        <w:rPr>
          <w:rStyle w:val="Emphasis"/>
        </w:rPr>
        <w:t>reasons</w:t>
      </w:r>
      <w:r w:rsidRPr="00C405E7">
        <w:rPr>
          <w:u w:val="single"/>
        </w:rPr>
        <w:t xml:space="preserve"> that could be given against the </w:t>
      </w:r>
      <w:r w:rsidRPr="006505D0">
        <w:rPr>
          <w:rStyle w:val="Emphasis"/>
        </w:rPr>
        <w:t>moral permissibility</w:t>
      </w:r>
      <w:r w:rsidRPr="00C405E7">
        <w:rPr>
          <w:u w:val="single"/>
        </w:rPr>
        <w:t xml:space="preserve"> of human extinction</w:t>
      </w:r>
      <w:r w:rsidRPr="00DE27B8">
        <w:rPr>
          <w:sz w:val="12"/>
        </w:rPr>
        <w:t xml:space="preserve">. I will argue that only those </w:t>
      </w:r>
      <w:r w:rsidRPr="00C405E7">
        <w:rPr>
          <w:u w:val="single"/>
        </w:rPr>
        <w:t xml:space="preserve">reasons that impact the people who exist at the </w:t>
      </w:r>
      <w:r w:rsidRPr="006505D0">
        <w:rPr>
          <w:rStyle w:val="Emphasis"/>
        </w:rPr>
        <w:t>time</w:t>
      </w:r>
      <w:r w:rsidRPr="00C405E7">
        <w:rPr>
          <w:u w:val="single"/>
        </w:rPr>
        <w:t xml:space="preserve"> that the </w:t>
      </w:r>
      <w:r w:rsidRPr="006505D0">
        <w:rPr>
          <w:rStyle w:val="Emphasis"/>
        </w:rPr>
        <w:t>extinction</w:t>
      </w:r>
      <w:r w:rsidRPr="00C405E7">
        <w:rPr>
          <w:u w:val="single"/>
        </w:rPr>
        <w:t xml:space="preserve"> or the </w:t>
      </w:r>
      <w:r w:rsidRPr="006505D0">
        <w:rPr>
          <w:rStyle w:val="Emphasis"/>
        </w:rPr>
        <w:t>knowledge</w:t>
      </w:r>
      <w:r w:rsidRPr="00C405E7">
        <w:rPr>
          <w:u w:val="single"/>
        </w:rPr>
        <w:t xml:space="preserve"> of the </w:t>
      </w:r>
      <w:r w:rsidRPr="006505D0">
        <w:rPr>
          <w:rStyle w:val="Emphasis"/>
        </w:rPr>
        <w:t>upcoming extinction</w:t>
      </w:r>
      <w:r w:rsidRPr="00C405E7">
        <w:rPr>
          <w:u w:val="single"/>
        </w:rPr>
        <w:t xml:space="preserve"> occurs, can explain its </w:t>
      </w:r>
      <w:r w:rsidRPr="006505D0">
        <w:rPr>
          <w:rStyle w:val="Emphasis"/>
        </w:rPr>
        <w:t>wrongness</w:t>
      </w:r>
      <w:r w:rsidRPr="00DE27B8">
        <w:rPr>
          <w:sz w:val="12"/>
        </w:rPr>
        <w:t xml:space="preserve">. I use this conclusion to then consider in which cases human extinction would be morally permissible or impermissible, arguing that there is only a small class of cases in which it would not be wrong to cause the extinction of the human race or allow it to happen. 2.1. It would prevent the existence of very many happy people </w:t>
      </w:r>
      <w:r w:rsidRPr="00C405E7">
        <w:rPr>
          <w:u w:val="single"/>
        </w:rPr>
        <w:t xml:space="preserve">One reason of </w:t>
      </w:r>
      <w:r w:rsidRPr="006505D0">
        <w:rPr>
          <w:rStyle w:val="Emphasis"/>
        </w:rPr>
        <w:t>human extinction</w:t>
      </w:r>
      <w:r w:rsidRPr="00C405E7">
        <w:rPr>
          <w:u w:val="single"/>
        </w:rPr>
        <w:t xml:space="preserve"> might be considered to be wrong lies in the </w:t>
      </w:r>
      <w:r w:rsidRPr="006505D0">
        <w:rPr>
          <w:rStyle w:val="Emphasis"/>
        </w:rPr>
        <w:t>value of human life</w:t>
      </w:r>
      <w:r w:rsidRPr="00C405E7">
        <w:rPr>
          <w:u w:val="single"/>
        </w:rPr>
        <w:t xml:space="preserve"> itself. The thought here might be that </w:t>
      </w:r>
      <w:r w:rsidRPr="00C80102">
        <w:rPr>
          <w:highlight w:val="green"/>
          <w:u w:val="single"/>
        </w:rPr>
        <w:t>it is</w:t>
      </w:r>
      <w:r w:rsidRPr="00C405E7">
        <w:rPr>
          <w:u w:val="single"/>
        </w:rPr>
        <w:t xml:space="preserve"> a </w:t>
      </w:r>
      <w:r w:rsidRPr="00C80102">
        <w:rPr>
          <w:highlight w:val="green"/>
          <w:u w:val="single"/>
        </w:rPr>
        <w:t>good</w:t>
      </w:r>
      <w:r w:rsidRPr="00C405E7">
        <w:rPr>
          <w:u w:val="single"/>
        </w:rPr>
        <w:t xml:space="preserve"> thing </w:t>
      </w:r>
      <w:r w:rsidRPr="00C80102">
        <w:rPr>
          <w:highlight w:val="green"/>
          <w:u w:val="single"/>
        </w:rPr>
        <w:t xml:space="preserve">for people to </w:t>
      </w:r>
      <w:r w:rsidRPr="00C80102">
        <w:rPr>
          <w:rStyle w:val="Emphasis"/>
          <w:highlight w:val="green"/>
        </w:rPr>
        <w:t>exist</w:t>
      </w:r>
      <w:r w:rsidRPr="00C405E7">
        <w:rPr>
          <w:u w:val="single"/>
        </w:rPr>
        <w:t xml:space="preserve"> and enjoy happy lives </w:t>
      </w:r>
      <w:r w:rsidRPr="00C80102">
        <w:rPr>
          <w:highlight w:val="green"/>
          <w:u w:val="single"/>
        </w:rPr>
        <w:t>and</w:t>
      </w:r>
      <w:r w:rsidRPr="00C405E7">
        <w:rPr>
          <w:u w:val="single"/>
        </w:rPr>
        <w:t xml:space="preserve"> </w:t>
      </w:r>
      <w:r w:rsidRPr="00C80102">
        <w:rPr>
          <w:rStyle w:val="Emphasis"/>
          <w:highlight w:val="green"/>
        </w:rPr>
        <w:t>extinction</w:t>
      </w:r>
      <w:r w:rsidRPr="00C80102">
        <w:rPr>
          <w:highlight w:val="green"/>
          <w:u w:val="single"/>
        </w:rPr>
        <w:t xml:space="preserve"> would deprive</w:t>
      </w:r>
      <w:r w:rsidRPr="00C405E7">
        <w:rPr>
          <w:u w:val="single"/>
        </w:rPr>
        <w:t xml:space="preserve"> more </w:t>
      </w:r>
      <w:r w:rsidRPr="00C80102">
        <w:rPr>
          <w:highlight w:val="green"/>
          <w:u w:val="single"/>
        </w:rPr>
        <w:t>people of</w:t>
      </w:r>
      <w:r w:rsidRPr="00C405E7">
        <w:rPr>
          <w:u w:val="single"/>
        </w:rPr>
        <w:t xml:space="preserve"> </w:t>
      </w:r>
      <w:r w:rsidRPr="006505D0">
        <w:rPr>
          <w:rStyle w:val="Emphasis"/>
        </w:rPr>
        <w:t>enjoying</w:t>
      </w:r>
      <w:r w:rsidRPr="00C405E7">
        <w:rPr>
          <w:u w:val="single"/>
        </w:rPr>
        <w:t xml:space="preserve"> </w:t>
      </w:r>
      <w:r w:rsidRPr="00C80102">
        <w:rPr>
          <w:highlight w:val="green"/>
          <w:u w:val="single"/>
        </w:rPr>
        <w:t>this</w:t>
      </w:r>
      <w:r w:rsidRPr="00C405E7">
        <w:rPr>
          <w:u w:val="single"/>
        </w:rPr>
        <w:t xml:space="preserve"> good. </w:t>
      </w:r>
      <w:r w:rsidRPr="00DE27B8">
        <w:rPr>
          <w:sz w:val="12"/>
        </w:rPr>
        <w:t xml:space="preserve">The ‘good’ in this case could be understood in at least two ways. According to the first, one might believe that you benefit a person by bringing them into existence, or at least, that it is good for that person that they come to exist. The second view might hold that </w:t>
      </w:r>
      <w:r w:rsidRPr="00C405E7">
        <w:rPr>
          <w:u w:val="single"/>
        </w:rPr>
        <w:t xml:space="preserve">if humans were to go extinct, the utility foregone by the </w:t>
      </w:r>
      <w:r w:rsidRPr="006505D0">
        <w:rPr>
          <w:rStyle w:val="Emphasis"/>
        </w:rPr>
        <w:t>billions</w:t>
      </w:r>
      <w:r w:rsidRPr="00C405E7">
        <w:rPr>
          <w:u w:val="single"/>
        </w:rPr>
        <w:t xml:space="preserve"> (or more) of people who could have lived but will now never get that </w:t>
      </w:r>
      <w:r w:rsidRPr="006505D0">
        <w:rPr>
          <w:rStyle w:val="Emphasis"/>
        </w:rPr>
        <w:t>opportunity</w:t>
      </w:r>
      <w:r w:rsidRPr="00C405E7">
        <w:rPr>
          <w:u w:val="single"/>
        </w:rPr>
        <w:t xml:space="preserve">, renders allowing human extinction to take place an </w:t>
      </w:r>
      <w:r w:rsidRPr="006505D0">
        <w:rPr>
          <w:rStyle w:val="Emphasis"/>
        </w:rPr>
        <w:t>incidence of wrongdoing</w:t>
      </w:r>
      <w:r w:rsidRPr="00DE27B8">
        <w:rPr>
          <w:sz w:val="12"/>
        </w:rPr>
        <w:t xml:space="preserve">. An example of this view can be found in two quotes from an Effective Altruism blog post by Peter Singer, Nick </w:t>
      </w:r>
      <w:proofErr w:type="spellStart"/>
      <w:r w:rsidRPr="00DE27B8">
        <w:rPr>
          <w:sz w:val="12"/>
        </w:rPr>
        <w:t>Beckstead</w:t>
      </w:r>
      <w:proofErr w:type="spellEnd"/>
      <w:r w:rsidRPr="00DE27B8">
        <w:rPr>
          <w:sz w:val="12"/>
        </w:rPr>
        <w:t xml:space="preserve"> and Matt Wage: </w:t>
      </w:r>
      <w:r w:rsidRPr="00C405E7">
        <w:rPr>
          <w:u w:val="single"/>
        </w:rPr>
        <w:t xml:space="preserve">One very bad thing about human extinction would be that </w:t>
      </w:r>
      <w:r w:rsidRPr="00C80102">
        <w:rPr>
          <w:highlight w:val="green"/>
          <w:u w:val="single"/>
        </w:rPr>
        <w:t>billions of people would</w:t>
      </w:r>
      <w:r w:rsidRPr="00C405E7">
        <w:rPr>
          <w:u w:val="single"/>
        </w:rPr>
        <w:t xml:space="preserve"> likely </w:t>
      </w:r>
      <w:r w:rsidRPr="00C80102">
        <w:rPr>
          <w:highlight w:val="green"/>
          <w:u w:val="single"/>
        </w:rPr>
        <w:t xml:space="preserve">die </w:t>
      </w:r>
      <w:r w:rsidRPr="00C80102">
        <w:rPr>
          <w:rStyle w:val="Emphasis"/>
          <w:highlight w:val="green"/>
        </w:rPr>
        <w:t>painful deaths</w:t>
      </w:r>
      <w:r w:rsidRPr="00C405E7">
        <w:rPr>
          <w:u w:val="single"/>
        </w:rPr>
        <w:t>.</w:t>
      </w:r>
      <w:r w:rsidRPr="00DE27B8">
        <w:rPr>
          <w:sz w:val="12"/>
        </w:rPr>
        <w:t xml:space="preserve"> But in our view, this is by far not the worst thing about human extinction. </w:t>
      </w:r>
      <w:r w:rsidRPr="00C405E7">
        <w:rPr>
          <w:u w:val="single"/>
        </w:rPr>
        <w:t xml:space="preserve">The worst thing about human extinction is that </w:t>
      </w:r>
      <w:r w:rsidRPr="00C80102">
        <w:rPr>
          <w:highlight w:val="green"/>
          <w:u w:val="single"/>
        </w:rPr>
        <w:t xml:space="preserve">there would be no </w:t>
      </w:r>
      <w:r w:rsidRPr="00C80102">
        <w:rPr>
          <w:rStyle w:val="Emphasis"/>
          <w:highlight w:val="green"/>
        </w:rPr>
        <w:t>future</w:t>
      </w:r>
      <w:r w:rsidRPr="006505D0">
        <w:rPr>
          <w:rStyle w:val="Emphasis"/>
        </w:rPr>
        <w:t xml:space="preserve"> </w:t>
      </w:r>
      <w:r w:rsidRPr="00C80102">
        <w:rPr>
          <w:rStyle w:val="Emphasis"/>
          <w:highlight w:val="green"/>
        </w:rPr>
        <w:t>generations</w:t>
      </w:r>
      <w:r w:rsidRPr="00DE27B8">
        <w:rPr>
          <w:sz w:val="12"/>
        </w:rPr>
        <w:t xml:space="preserve">. Since there could be so many generations in our future, </w:t>
      </w:r>
      <w:r w:rsidRPr="00C80102">
        <w:rPr>
          <w:highlight w:val="green"/>
          <w:u w:val="single"/>
        </w:rPr>
        <w:t xml:space="preserve">the value of all those generations together </w:t>
      </w:r>
      <w:r w:rsidRPr="00C80102">
        <w:rPr>
          <w:rStyle w:val="Emphasis"/>
          <w:highlight w:val="green"/>
        </w:rPr>
        <w:t>greatly exceeds</w:t>
      </w:r>
      <w:r w:rsidRPr="00C80102">
        <w:rPr>
          <w:highlight w:val="green"/>
          <w:u w:val="single"/>
        </w:rPr>
        <w:t xml:space="preserve"> the value of the </w:t>
      </w:r>
      <w:r w:rsidRPr="00C80102">
        <w:rPr>
          <w:rStyle w:val="Emphasis"/>
          <w:highlight w:val="green"/>
        </w:rPr>
        <w:t>current generation</w:t>
      </w:r>
      <w:r w:rsidRPr="00DE27B8">
        <w:rPr>
          <w:sz w:val="12"/>
        </w:rPr>
        <w:t>. (</w:t>
      </w:r>
      <w:proofErr w:type="spellStart"/>
      <w:r w:rsidRPr="00DE27B8">
        <w:rPr>
          <w:sz w:val="12"/>
        </w:rPr>
        <w:t>Beckstead</w:t>
      </w:r>
      <w:proofErr w:type="spellEnd"/>
      <w:r w:rsidRPr="00DE27B8">
        <w:rPr>
          <w:sz w:val="12"/>
        </w:rPr>
        <w:t xml:space="preserve">, Singer, and Wage 2013) The authors are making two claims. </w:t>
      </w:r>
      <w:r w:rsidRPr="00C405E7">
        <w:rPr>
          <w:u w:val="single"/>
        </w:rPr>
        <w:t xml:space="preserve">The first is that there is value in human life and also something </w:t>
      </w:r>
      <w:r w:rsidRPr="006505D0">
        <w:rPr>
          <w:rStyle w:val="Emphasis"/>
        </w:rPr>
        <w:t>valuable</w:t>
      </w:r>
      <w:r w:rsidRPr="00C405E7">
        <w:rPr>
          <w:u w:val="single"/>
        </w:rPr>
        <w:t xml:space="preserve"> about creating </w:t>
      </w:r>
      <w:r w:rsidRPr="006505D0">
        <w:rPr>
          <w:rStyle w:val="Emphasis"/>
        </w:rPr>
        <w:t>future people</w:t>
      </w:r>
      <w:r w:rsidRPr="00C405E7">
        <w:rPr>
          <w:u w:val="single"/>
        </w:rPr>
        <w:t xml:space="preserve"> which gives us a </w:t>
      </w:r>
      <w:r w:rsidRPr="006505D0">
        <w:rPr>
          <w:rStyle w:val="Emphasis"/>
        </w:rPr>
        <w:t>reason</w:t>
      </w:r>
      <w:r w:rsidRPr="00C405E7">
        <w:rPr>
          <w:u w:val="single"/>
        </w:rPr>
        <w:t xml:space="preserve"> to do so</w:t>
      </w:r>
      <w:r w:rsidRPr="00DE27B8">
        <w:rPr>
          <w:sz w:val="12"/>
        </w:rPr>
        <w:t xml:space="preserve">; furthermore, it would be a very bad thing if we did not do so. The second is that, not only would it be a bad thing for there to be no future people, but it would actually be the worst thing about extinction. Since happy human lives have value, and the number of potential people who could ever exist is far greater than the number of people who exist at any one time, even if the extinction were brought about through the painful deaths of currently existing people, the former’s loss would be greater than the </w:t>
      </w:r>
      <w:proofErr w:type="gramStart"/>
      <w:r w:rsidRPr="00DE27B8">
        <w:rPr>
          <w:sz w:val="12"/>
        </w:rPr>
        <w:t>latter’s</w:t>
      </w:r>
      <w:proofErr w:type="gramEnd"/>
      <w:r w:rsidRPr="00DE27B8">
        <w:rPr>
          <w:sz w:val="12"/>
        </w:rPr>
        <w:t xml:space="preserve">. Both claims are assuming that there is an intrinsic value in the existence of potential human life. The second claim makes the further assumption that the forgone value of the potential lives that could be lived is greater than the disvalue that would be accrued by people existing at the time of the extinction through suffering from painful and/or premature deaths. The best-known author of the post, Peter Singer is a prominent utilitarian, so it is not surprising that he would lament the potential lack of future human lives per se. However, it is not just </w:t>
      </w:r>
      <w:proofErr w:type="spellStart"/>
      <w:r w:rsidRPr="00DE27B8">
        <w:rPr>
          <w:sz w:val="12"/>
        </w:rPr>
        <w:t>utilitarians</w:t>
      </w:r>
      <w:proofErr w:type="spellEnd"/>
      <w:r w:rsidRPr="00DE27B8">
        <w:rPr>
          <w:sz w:val="12"/>
        </w:rPr>
        <w:t xml:space="preserve"> who share this view, even if implicitly. Indeed, other philosophers also seem to imply that they share the intuition that there is just something wrong with causing or failing to prevent the extinction of the human species such that we prevent more ‘people’ from having the ‘opportunity to exist’. Stephen Gardiner (2009) and Martin O’Neill (personal correspondence), both sympathetic to contract theory, for example, also find it intuitive that we should want more generations to have the opportunity to exist, assuming that they have worth-living lives, and I find it plausible to think that many other people (philosophers and non-philosophers alike) probably share this intuition. When we talk about future lives being ‘prevented’, we are saying that a possible person or a set of possible people who could potentially have existed will now never actually come to exist. To say that it is wrong to prevent people from existing could either mean that a </w:t>
      </w:r>
      <w:r w:rsidRPr="00DE27B8">
        <w:rPr>
          <w:sz w:val="12"/>
        </w:rPr>
        <w:lastRenderedPageBreak/>
        <w:t xml:space="preserve">possible person could reasonably reject a principle that permitted us not to create them, or that the foregone value of their lives provides a reason for rejecting any principle that permits extinction. To make the first claim we would have to argue that a possible person could reasonably reject any principle that prevented their existence on the grounds that it prevented them in particular from existing. However, this is implausible for two reasons. First, we can only wrong someone who did, does or will actually exist because wronging involves failing to take a person’s interests into account. When considering the permissibility of a principle allowing us not to create Person X, we cannot take X’s interest in being created into account because X will not exist if we follow the principle. By considering the standpoint of a person in our deliberations we consider the burdens they will have to bear as a result of the principle. In this case, there is no one who will bear any burdens since if the principle is followed (that is, if we do not create X), X will not exist to bear any burdens. So, only people who do/will actually exist can bear the brunt of a principle, and therefore occupy a standpoint that is owed justification. Second, existence is not an interest at all and a possible person is not disadvantaged by not being caused to exist. Rather than being an interest, it is a necessary requirement in order to have interests. Rivka Weinberg describes it as ‘neutral’ because causing a person to exist is to create a subject who can have interests; existence is not an interest itself.3 In order to be disadvantaged, there must be some detrimental effect on your interests. However, without existence, a person does not have any interests so they cannot be disadvantaged by being kept out of existence. But, as Weinberg points out, ‘never having interests itself could not be contrary to people’s interests since without interest bearers, there can be no ‘they’ for it to be bad for’ (Weinberg 2008, 13). So, a principle that results in some possible people never becoming actual does not impose any costs on those ‘people’ because nobody is disadvantaged by not coming into existence.4 It therefore seems that it cannot be wrong to fail to bring particular people into existence. This would mean that no one acts wrongly when they fail to create another person. Writ large, it would also not be wrong if everybody decided to exercise their prerogative not to create new people and potentially, by consequence, allow human extinction. One might respond here by saying that although it may be permissible for one person to fail to create a new person, it is not permissible if everyone chooses to do so because human lives have value and allowing human extinction would be to forgo a huge amount of value in the world. This takes us to the second way of understanding the potential wrongness of preventing people from existing — the foregone value of a life provides a reason for rejecting any principle that prevents it. One possible reply to this claim turns on the fact that many philosophers acknowledge that the only, or at least the best, way to think about the value of (individual or groups of) possible people’s lives is in impersonal terms (Parfit 1984; Reiman 2007; McMahan 2009). Jeff McMahan, for example, writes ‘at the time of one’s choice there is no one who exists or will exist independently of that choice for whose sake one could be acting in causing him or her to exist … it seems therefore that any reason to cause or not to cause an individual to exist … is best considered an impersonal rather than individual-affecting reason’ (McMahan 2009, 52). Another reply along similar lines would be to appeal to the value that is lost or at least foregone when we fail to bring into existence a </w:t>
      </w:r>
      <w:proofErr w:type="gramStart"/>
      <w:r w:rsidRPr="00DE27B8">
        <w:rPr>
          <w:sz w:val="12"/>
        </w:rPr>
        <w:t>next (or several next) generations of people</w:t>
      </w:r>
      <w:proofErr w:type="gramEnd"/>
      <w:r w:rsidRPr="00DE27B8">
        <w:rPr>
          <w:sz w:val="12"/>
        </w:rPr>
        <w:t xml:space="preserve"> with worth-living lives. Since ex </w:t>
      </w:r>
      <w:proofErr w:type="spellStart"/>
      <w:r w:rsidRPr="00DE27B8">
        <w:rPr>
          <w:sz w:val="12"/>
        </w:rPr>
        <w:t>hypothesi</w:t>
      </w:r>
      <w:proofErr w:type="spellEnd"/>
      <w:r w:rsidRPr="00DE27B8">
        <w:rPr>
          <w:sz w:val="12"/>
        </w:rPr>
        <w:t xml:space="preserve"> worth-living lives have positive value, it is better to create more such lives and worse to create fewer. Human extinction by definition is the creation of no future lives and would ‘deprive’ billions of ‘people’ of the opportunity to live worth-living lives. This might reduce the amount of value in the world at the time of the extinction (by killing already existing people), but it would also prevent a much vaster amount of value in the future (by failing to create more people). Both replies depend on the impersonal value of human life. However, recall that in </w:t>
      </w:r>
      <w:proofErr w:type="spellStart"/>
      <w:r w:rsidRPr="00DE27B8">
        <w:rPr>
          <w:sz w:val="12"/>
        </w:rPr>
        <w:t>contractualism</w:t>
      </w:r>
      <w:proofErr w:type="spellEnd"/>
      <w:r w:rsidRPr="00DE27B8">
        <w:rPr>
          <w:sz w:val="12"/>
        </w:rPr>
        <w:t xml:space="preserve"> impersonal values are not on their own grounds for reasonably rejecting principles. Scanlon himself says that although we have a strong reason not to destroy existing human lives, this reason ‘does not flow from the thought that it is a good thing for there to be more human life rather than less’ (104). In </w:t>
      </w:r>
      <w:proofErr w:type="spellStart"/>
      <w:r w:rsidRPr="00DE27B8">
        <w:rPr>
          <w:sz w:val="12"/>
        </w:rPr>
        <w:t>contractualism</w:t>
      </w:r>
      <w:proofErr w:type="spellEnd"/>
      <w:r w:rsidRPr="00DE27B8">
        <w:rPr>
          <w:sz w:val="12"/>
        </w:rPr>
        <w:t xml:space="preserve">, something cannot be wrong unless there is an impact on a person. Thus, neither the impersonal value of creating a particular person nor the impersonal value of human life writ large could on its own provide a reason for rejecting a principle permitting human extinction. It seems therefore that the fact that extinction would deprive future people of the opportunity to live worth-living lives (either by failing to create either particular future people or future people in general) cannot provide us with a reason to consider human extinction to be wrong. Although the lost value of these ‘lives’ itself cannot be the reason explaining the wrongness of extinction, </w:t>
      </w:r>
      <w:r w:rsidRPr="00C405E7">
        <w:rPr>
          <w:u w:val="single"/>
        </w:rPr>
        <w:t xml:space="preserve">it is possible the </w:t>
      </w:r>
      <w:r w:rsidRPr="006505D0">
        <w:rPr>
          <w:rStyle w:val="Emphasis"/>
        </w:rPr>
        <w:t>knowledge</w:t>
      </w:r>
      <w:r w:rsidRPr="00C405E7">
        <w:rPr>
          <w:u w:val="single"/>
        </w:rPr>
        <w:t xml:space="preserve"> of this loss might create a </w:t>
      </w:r>
      <w:r w:rsidRPr="006505D0">
        <w:rPr>
          <w:rStyle w:val="Emphasis"/>
        </w:rPr>
        <w:t>personal reason</w:t>
      </w:r>
      <w:r w:rsidRPr="00C405E7">
        <w:rPr>
          <w:u w:val="single"/>
        </w:rPr>
        <w:t xml:space="preserve"> for some existing people.</w:t>
      </w:r>
      <w:r w:rsidRPr="00DE27B8">
        <w:rPr>
          <w:sz w:val="12"/>
        </w:rPr>
        <w:t xml:space="preserve"> I will consider this possibility later on in section (d). But first I move to the second reason human extinction might be wrong per se. 2.2. </w:t>
      </w:r>
      <w:r w:rsidRPr="00C405E7">
        <w:rPr>
          <w:u w:val="single"/>
        </w:rPr>
        <w:t>I</w:t>
      </w:r>
      <w:r w:rsidRPr="00C80102">
        <w:rPr>
          <w:highlight w:val="green"/>
          <w:u w:val="single"/>
        </w:rPr>
        <w:t>t would mean the loss of the only known form of intelligent life</w:t>
      </w:r>
      <w:r w:rsidRPr="00C405E7">
        <w:rPr>
          <w:u w:val="single"/>
        </w:rPr>
        <w:t xml:space="preserve"> and all </w:t>
      </w:r>
      <w:r w:rsidRPr="00C80102">
        <w:rPr>
          <w:rStyle w:val="Emphasis"/>
          <w:highlight w:val="green"/>
        </w:rPr>
        <w:t>civilization and intellectual progress</w:t>
      </w:r>
      <w:r w:rsidRPr="00C80102">
        <w:rPr>
          <w:highlight w:val="green"/>
          <w:u w:val="single"/>
        </w:rPr>
        <w:t xml:space="preserve"> would be lost</w:t>
      </w:r>
      <w:r w:rsidRPr="00DE27B8">
        <w:rPr>
          <w:sz w:val="12"/>
        </w:rPr>
        <w:t xml:space="preserve"> A second reason we might think it would be wrong to cause human extinction is the loss that would occur of the only (known) form of rational life and the knowledge and civilization that that form of life has created. One thought here could be that just as some might consider it wrong to destroy an individual human heritage monument like the Sphinx, it would also be wrong if the advances made by humans over the past few millennia were lost or prevented from progressing. </w:t>
      </w:r>
      <w:r w:rsidRPr="00C405E7">
        <w:rPr>
          <w:u w:val="single"/>
        </w:rPr>
        <w:t xml:space="preserve">A </w:t>
      </w:r>
      <w:r w:rsidRPr="006505D0">
        <w:rPr>
          <w:rStyle w:val="Emphasis"/>
        </w:rPr>
        <w:t>related argument</w:t>
      </w:r>
      <w:r w:rsidRPr="00C405E7">
        <w:rPr>
          <w:u w:val="single"/>
        </w:rPr>
        <w:t xml:space="preserve"> is made by those who </w:t>
      </w:r>
      <w:r w:rsidRPr="006505D0">
        <w:rPr>
          <w:rStyle w:val="Emphasis"/>
        </w:rPr>
        <w:t>feel</w:t>
      </w:r>
      <w:r w:rsidRPr="00C405E7">
        <w:rPr>
          <w:u w:val="single"/>
        </w:rPr>
        <w:t xml:space="preserve"> that there is something </w:t>
      </w:r>
      <w:r w:rsidRPr="006505D0">
        <w:rPr>
          <w:rStyle w:val="Emphasis"/>
        </w:rPr>
        <w:t>special</w:t>
      </w:r>
      <w:r w:rsidRPr="00C405E7">
        <w:rPr>
          <w:u w:val="single"/>
        </w:rPr>
        <w:t xml:space="preserve"> about </w:t>
      </w:r>
      <w:r w:rsidRPr="00C80102">
        <w:rPr>
          <w:highlight w:val="green"/>
          <w:u w:val="single"/>
        </w:rPr>
        <w:t xml:space="preserve">humans’ </w:t>
      </w:r>
      <w:r w:rsidRPr="00C80102">
        <w:rPr>
          <w:rStyle w:val="Emphasis"/>
          <w:highlight w:val="green"/>
        </w:rPr>
        <w:t>capacity</w:t>
      </w:r>
      <w:r w:rsidRPr="00C80102">
        <w:rPr>
          <w:highlight w:val="green"/>
          <w:u w:val="single"/>
        </w:rPr>
        <w:t xml:space="preserve"> for </w:t>
      </w:r>
      <w:r w:rsidRPr="00C80102">
        <w:rPr>
          <w:rStyle w:val="Emphasis"/>
          <w:highlight w:val="green"/>
        </w:rPr>
        <w:t>rationality</w:t>
      </w:r>
      <w:r w:rsidRPr="00C405E7">
        <w:rPr>
          <w:u w:val="single"/>
        </w:rPr>
        <w:t xml:space="preserve"> which </w:t>
      </w:r>
      <w:r w:rsidRPr="00C80102">
        <w:rPr>
          <w:highlight w:val="green"/>
          <w:u w:val="single"/>
        </w:rPr>
        <w:t xml:space="preserve">is </w:t>
      </w:r>
      <w:r w:rsidRPr="00C80102">
        <w:rPr>
          <w:rStyle w:val="Emphasis"/>
          <w:highlight w:val="green"/>
        </w:rPr>
        <w:t>valuable</w:t>
      </w:r>
      <w:r w:rsidRPr="00C80102">
        <w:rPr>
          <w:highlight w:val="green"/>
          <w:u w:val="single"/>
        </w:rPr>
        <w:t xml:space="preserve"> in itself</w:t>
      </w:r>
      <w:r w:rsidRPr="00DE27B8">
        <w:rPr>
          <w:sz w:val="12"/>
        </w:rPr>
        <w:t xml:space="preserve">. Since humans are the only intelligent life that we know of, it would be a loss, in itself, to the world for that to end. I admit that I struggle to fully appreciate this thought. It seems to me that Henry Sidgwick was correct in thinking that these things are only important insofar as they are important to humans (Sidgwick 1874, I.IX.4).5 If there is no form of intelligent life in the future, who would there be to lament its loss since intelligent life is the only form of life capable of appreciating intelligence? Similarly, if there is no one with the rational capacity to appreciate historic monuments and civil progress, who would there be to be negatively affected or even notice the loss?6 However, even if there is nothing special about human rationality, just as some people try to prevent the extinction of nonhuman animal species, we might think that we ought also to prevent human extinction for the sake of biodiversity. The thought in this, as well as the earlier examples, must be that it would somehow be bad for the world if there were no more humans even though there would be no one for whom it is bad. This may be so but the only way to understand this reason is impersonally. Since we are concerned with wrongness rather than badness, we must ask whether something that impacts no one’s well-being, status or claims can be wrong. As we saw earlier, in the </w:t>
      </w:r>
      <w:proofErr w:type="spellStart"/>
      <w:r w:rsidRPr="00DE27B8">
        <w:rPr>
          <w:sz w:val="12"/>
        </w:rPr>
        <w:t>contractualist</w:t>
      </w:r>
      <w:proofErr w:type="spellEnd"/>
      <w:r w:rsidRPr="00DE27B8">
        <w:rPr>
          <w:sz w:val="12"/>
        </w:rPr>
        <w:t xml:space="preserve"> framework reasons must be personal rather than impersonal in order to provide grounds for reasonable rejection (Scanlon 1998, 218–223). Since the loss of civilization, intelligent life or biodiversity are per se impersonal reasons, there is no standpoint from which these reasons could be used to reasonably reject a principle that permitted extinction. Therefore, causing human extinction on the grounds of the loss of civilization, rational life or biodiversity would not be wrong. 2.3. </w:t>
      </w:r>
      <w:r w:rsidRPr="00C80102">
        <w:rPr>
          <w:rStyle w:val="Emphasis"/>
          <w:highlight w:val="green"/>
        </w:rPr>
        <w:t>Existing people</w:t>
      </w:r>
      <w:r w:rsidRPr="00C80102">
        <w:rPr>
          <w:highlight w:val="green"/>
          <w:u w:val="single"/>
        </w:rPr>
        <w:t xml:space="preserve"> would endure </w:t>
      </w:r>
      <w:r w:rsidRPr="00C80102">
        <w:rPr>
          <w:rStyle w:val="Emphasis"/>
          <w:highlight w:val="green"/>
        </w:rPr>
        <w:t>physical pain</w:t>
      </w:r>
      <w:r w:rsidRPr="00C80102">
        <w:rPr>
          <w:highlight w:val="green"/>
          <w:u w:val="single"/>
        </w:rPr>
        <w:t xml:space="preserve"> and</w:t>
      </w:r>
      <w:r w:rsidRPr="00C405E7">
        <w:rPr>
          <w:u w:val="single"/>
        </w:rPr>
        <w:t xml:space="preserve">/or </w:t>
      </w:r>
      <w:r w:rsidRPr="00C80102">
        <w:rPr>
          <w:highlight w:val="green"/>
          <w:u w:val="single"/>
        </w:rPr>
        <w:t>painful</w:t>
      </w:r>
      <w:r w:rsidRPr="00C405E7">
        <w:rPr>
          <w:u w:val="single"/>
        </w:rPr>
        <w:t xml:space="preserve"> and/or </w:t>
      </w:r>
      <w:r w:rsidRPr="00C80102">
        <w:rPr>
          <w:rStyle w:val="Emphasis"/>
          <w:highlight w:val="green"/>
        </w:rPr>
        <w:t>premature deaths</w:t>
      </w:r>
      <w:r w:rsidRPr="00DE27B8">
        <w:rPr>
          <w:sz w:val="12"/>
        </w:rPr>
        <w:t xml:space="preserve"> Thinking about the ways in which human extinction might come about brings to the fore two more reasons it might be wrong. It could, for example, occur if all humans (or at least the critical number needed to be unable to replenish the population, leading to eventual extinction) underwent a sterilization procedure. Or perhaps it could come about due to anthropogenic climate change or a massive asteroid hitting the Earth and wiping out the species in the same way it did the dinosaurs millions of years ago. Each of these scenarios would involve significant physical and/or non-physical harms to existing people and their interests. Physically, people might suffer premature and possibly also painful deaths, for example. It is not hard to imagine examples in which the process of extinction could cause premature death. A nuclear winter that killed everyone or even just every woman under the age of 50 is a clear example of such a case. Obviously, some types of premature death themselves cannot be reasons to reject a principle. Every person dies eventually, sometimes earlier than the standard expected lifespan due to accidents or causes like spontaneously occurring incurable cancers. A cause such as disease is not a moral agent and therefore it cannot be wrong if it unavoidably kills a person prematurely. Scanlon says that the fact that a principle would reduce a person’s well-being gives that person a reason to reject the principle: ‘components of well-being figure prominently as grounds for reasonable rejection’ (Scanlon 1998, 214). However, it is not settled yet whether premature death is a setback to well-being. Some philosophers hold that death is a harm to the person who dies, whilst others argue that it is not.7 I will argue, however, that regardless of who is correct in that debate, being caused to die prematurely can be reason to reject a principle when it fails to show respect to the person as a rational agent. Scanlon says that recognizing others as rational beings with interests involves seeing reason to preserve life and prevent death: ‘appreciating the value of human life is primarily a matter of seeing human lives as something to be respected, where this involves seeing reasons not to destroy them, reasons to protect them, and reasons to want them to go well’ (Scanlon 1998, 104). The ‘respect for life’ in this case is a respect for the person living, not respect for human life in the abstract. This means that we can sometimes fail to protect human life without acting wrongfully if we still respect the person living. Scanlon gives the example of a person who faces a life of unending and extreme pain such that she wishes to end it by committing suicide. Scanlon does not think that the suicidal person shows a lack of respect for her own life by seeking to end it because the person whose life it is has no reason to want it to go on. This is important to note because it emphasizes the fact that the respect for human life is person-affecting. It is not wrong to murder because of the impersonal disvalue of death in general, but because taking someone’s life without their permission shows disrespect </w:t>
      </w:r>
      <w:r w:rsidRPr="00DE27B8">
        <w:rPr>
          <w:sz w:val="12"/>
        </w:rPr>
        <w:lastRenderedPageBreak/>
        <w:t xml:space="preserve">to that person. This supports its inclusion as a reason in the </w:t>
      </w:r>
      <w:proofErr w:type="spellStart"/>
      <w:r w:rsidRPr="00DE27B8">
        <w:rPr>
          <w:sz w:val="12"/>
        </w:rPr>
        <w:t>contractualist</w:t>
      </w:r>
      <w:proofErr w:type="spellEnd"/>
      <w:r w:rsidRPr="00DE27B8">
        <w:rPr>
          <w:sz w:val="12"/>
        </w:rPr>
        <w:t xml:space="preserve"> formula, regardless of what side ends up winning the ‘is death a harm?’ debate because even if death turns out not to harm the person who died, ending their life without their consent shows disrespect to that person. A person who could reject a principle permitting another to cause his or her premature death presumably does not wish to die at that time, or in that manner. Thus, if they are killed without their consent, their interests have not been taken into account, and they have a reason to reject the principle that allowed their premature death.8 This is as true in the case of death due to extinction as it is for death due to murder. However, physical pain may also be caused to existing people without killing them, but still resulting in human extinction. Imagine, for example, surgically removing everyone’s reproductive organs in order to prevent the creation of any future people. Another example could be a nuclear bomb that did not kill anyone, but did painfully render them infertile through illness or injury. These would be cases in which physical pain (through surgery or bombs) was inflicted on existing people and the extinction came about as a result of the painful incident rather than through death. Furthermore, one could imagine a situation in which a bomb (for example) killed enough people to cause extinction, but some people remained alive, but in terrible pain from injuries. It seems uncontroversial that the infliction of physical pain could be a reason to reject a principle. Although Scanlon says that an impact on well-being is not the only reason to reject principles, it plays a significant role, and indeed, most principles are likely to be rejected due to a negative impact on a person’s well-being, physical or otherwise. It may be queried here whether it is actually the involuntariness of the pain that is grounds for reasonable rejection rather than the physical pain itself because not all pain that a person suffers is involuntary. One can imagine acts that can cause physical pain that are not rejectable — base jumping or life-saving or improving surgery, for example. On the other hand, pushing someone off a cliff or cutting him with a scalpel against his will are clearly rejectable acts. The difference between the two cases is that in the former, the person having the pain inflicted has consented to that pain or risk of pain. My view is that they cannot be separated in these cases and it is involuntary physical pain that is the grounds for reasonable rejection. Thus, the fact that a principle would allow unwanted physical harm gives a person who would be subjected to that harm a reason to reject the principle. </w:t>
      </w:r>
      <w:proofErr w:type="gramStart"/>
      <w:r w:rsidRPr="00DE27B8">
        <w:rPr>
          <w:sz w:val="12"/>
        </w:rPr>
        <w:t>Of course</w:t>
      </w:r>
      <w:proofErr w:type="gramEnd"/>
      <w:r w:rsidRPr="00DE27B8">
        <w:rPr>
          <w:sz w:val="12"/>
        </w:rPr>
        <w:t xml:space="preserve"> the mere fact that a principle causes involuntary physical harm or premature death is not sufficient to declare that the principle is rejectable — there might be countervailing reasons. In the case of extinction, what countervailing reasons might be offered in </w:t>
      </w:r>
      <w:proofErr w:type="spellStart"/>
      <w:r w:rsidRPr="00DE27B8">
        <w:rPr>
          <w:sz w:val="12"/>
        </w:rPr>
        <w:t>favour</w:t>
      </w:r>
      <w:proofErr w:type="spellEnd"/>
      <w:r w:rsidRPr="00DE27B8">
        <w:rPr>
          <w:sz w:val="12"/>
        </w:rPr>
        <w:t xml:space="preserve"> of the involuntary physical pain/ death-inducing harm? One such reason that might be offered is that humans are a harm to the natural environment and that the world might be a better place if there were no humans in it. It could be that humans might rightfully be considered an all-things-considered hindrance to the world rather than a benefit to it given the fact that we have been largely responsible for the extinction of many species, pollution and, most recently, climate change which have all negatively affected the natural environment in ways we are only just beginning to understand. Thus, the fact that human extinction would improve the natural environment (or at least prevent it from degrading further), is a countervailing reason in </w:t>
      </w:r>
      <w:proofErr w:type="spellStart"/>
      <w:r w:rsidRPr="00DE27B8">
        <w:rPr>
          <w:sz w:val="12"/>
        </w:rPr>
        <w:t>favour</w:t>
      </w:r>
      <w:proofErr w:type="spellEnd"/>
      <w:r w:rsidRPr="00DE27B8">
        <w:rPr>
          <w:sz w:val="12"/>
        </w:rPr>
        <w:t xml:space="preserve"> of extinction to be weighed against the reasons held by humans who would experience physical pain or premature death. However, the good of the environment as described above is by definition not a personal reason. Just like the loss of rational life and civilization, therefore, it cannot be a reason on its own when determining what is wrong and countervail the strong personal reasons to avoid pain/death that is held by the people who would suffer from it.9 Every person existing at the time of the extinction would have a reason to reject that principle on the grounds of the physical pain they are being forced to endure against their will that could not be countervailed by impersonal considerations such as the negative impact humans may have on the earth. Therefore, a principle that permitted extinction to be accomplished in a way that caused involuntary physical pain or premature death could quite clearly be rejectable by existing people with no relevant countervailing reasons. This means that human extinction that came about in this way would be wrong. There are of course also additional reasons they could reject a similar principle which I now turn to address in the next section. 2.4. Existing people could endure non-physical harms I said earlier than the fact in itself that there would not be any future people is an impersonal reason and can therefore not be a reason to reject a principle permitting extinction. However, this impersonal reason could give rise to a personal reason that is admissible. </w:t>
      </w:r>
      <w:r w:rsidRPr="00C405E7">
        <w:rPr>
          <w:u w:val="single"/>
        </w:rPr>
        <w:t xml:space="preserve">So, the final </w:t>
      </w:r>
      <w:r w:rsidRPr="006505D0">
        <w:rPr>
          <w:rStyle w:val="Emphasis"/>
        </w:rPr>
        <w:t>important reason</w:t>
      </w:r>
      <w:r w:rsidRPr="00C405E7">
        <w:rPr>
          <w:u w:val="single"/>
        </w:rPr>
        <w:t xml:space="preserve"> people might think that human extinction would be wrong is that </w:t>
      </w:r>
      <w:r w:rsidRPr="00C80102">
        <w:rPr>
          <w:highlight w:val="green"/>
          <w:u w:val="single"/>
        </w:rPr>
        <w:t>there could be various</w:t>
      </w:r>
      <w:r w:rsidRPr="00C405E7">
        <w:rPr>
          <w:u w:val="single"/>
        </w:rPr>
        <w:t xml:space="preserve"> deleterious </w:t>
      </w:r>
      <w:r w:rsidRPr="00C80102">
        <w:rPr>
          <w:rStyle w:val="Emphasis"/>
          <w:highlight w:val="green"/>
        </w:rPr>
        <w:t>psychological effects</w:t>
      </w:r>
      <w:r w:rsidRPr="00C80102">
        <w:rPr>
          <w:highlight w:val="green"/>
          <w:u w:val="single"/>
        </w:rPr>
        <w:t xml:space="preserve"> that would be endured by existing people</w:t>
      </w:r>
      <w:r w:rsidRPr="00C405E7">
        <w:rPr>
          <w:u w:val="single"/>
        </w:rPr>
        <w:t xml:space="preserve"> having the </w:t>
      </w:r>
      <w:r w:rsidRPr="006505D0">
        <w:rPr>
          <w:rStyle w:val="Emphasis"/>
        </w:rPr>
        <w:t>knowledge</w:t>
      </w:r>
      <w:r w:rsidRPr="00C405E7">
        <w:rPr>
          <w:u w:val="single"/>
        </w:rPr>
        <w:t xml:space="preserve"> that there would be </w:t>
      </w:r>
      <w:r w:rsidRPr="006505D0">
        <w:rPr>
          <w:rStyle w:val="Emphasis"/>
        </w:rPr>
        <w:t>no future generations</w:t>
      </w:r>
      <w:r w:rsidRPr="00C405E7">
        <w:rPr>
          <w:u w:val="single"/>
        </w:rPr>
        <w:t>.</w:t>
      </w:r>
      <w:r w:rsidRPr="00DE27B8">
        <w:rPr>
          <w:sz w:val="12"/>
        </w:rPr>
        <w:t xml:space="preserve"> There are two main sources of this trauma, both arising from the knowledge that there will be no more people. The first relates to individual people and the undesired negative effect on well-being that would be experienced by those who would have wanted to have children. Whilst this is by no means universal, it is fair to say that a good proportion of people feel a strong pull towards reproduction and having their lineage continue in some way. Samuel Scheffler describes the pull towards reproduction as a ‘desire for a personalized relationship with the future’ (Scheffler 2012, 31). Reproducing is a widely held desire and the joys of parenthood are ones that many people wish to experience. For these people knowing that they would not have descendants (or that their descendants will endure painful and/or premature deaths) could create a sense of despair and pointlessness of life. Furthermore, the inability to reproduce and have your own children because of a principle/policy that prevents you (either through bans or physical interventions) would be a significant infringement of what we consider to be a basic right to control what happens to your body. For these reasons, knowing that you will have no descendants could cause significant psychological traumas or harms even if there were no associated physical harm. The second is a more general, </w:t>
      </w:r>
      <w:proofErr w:type="gramStart"/>
      <w:r w:rsidRPr="00C405E7">
        <w:rPr>
          <w:u w:val="single"/>
        </w:rPr>
        <w:t>higher level</w:t>
      </w:r>
      <w:proofErr w:type="gramEnd"/>
      <w:r w:rsidRPr="00C405E7">
        <w:rPr>
          <w:u w:val="single"/>
        </w:rPr>
        <w:t xml:space="preserve"> </w:t>
      </w:r>
      <w:r w:rsidRPr="00C80102">
        <w:rPr>
          <w:highlight w:val="green"/>
          <w:u w:val="single"/>
        </w:rPr>
        <w:t xml:space="preserve">sense of </w:t>
      </w:r>
      <w:r w:rsidRPr="00C80102">
        <w:rPr>
          <w:rStyle w:val="Emphasis"/>
          <w:highlight w:val="green"/>
        </w:rPr>
        <w:t>hopelessness</w:t>
      </w:r>
      <w:r w:rsidRPr="00C405E7">
        <w:rPr>
          <w:u w:val="single"/>
        </w:rPr>
        <w:t xml:space="preserve"> or despair that </w:t>
      </w:r>
      <w:r w:rsidRPr="00C80102">
        <w:rPr>
          <w:highlight w:val="green"/>
          <w:u w:val="single"/>
        </w:rPr>
        <w:t xml:space="preserve">there will be </w:t>
      </w:r>
      <w:r w:rsidRPr="00C80102">
        <w:rPr>
          <w:rStyle w:val="Emphasis"/>
          <w:highlight w:val="green"/>
        </w:rPr>
        <w:t>no more humans</w:t>
      </w:r>
      <w:r w:rsidRPr="00C80102">
        <w:rPr>
          <w:highlight w:val="green"/>
          <w:u w:val="single"/>
        </w:rPr>
        <w:t xml:space="preserve"> and that your </w:t>
      </w:r>
      <w:r w:rsidRPr="00C80102">
        <w:rPr>
          <w:rStyle w:val="Emphasis"/>
          <w:highlight w:val="green"/>
        </w:rPr>
        <w:t>projects</w:t>
      </w:r>
      <w:r w:rsidRPr="00C80102">
        <w:rPr>
          <w:highlight w:val="green"/>
          <w:u w:val="single"/>
        </w:rPr>
        <w:t xml:space="preserve"> will end with you.</w:t>
      </w:r>
      <w:r w:rsidRPr="00DE27B8">
        <w:rPr>
          <w:sz w:val="12"/>
        </w:rPr>
        <w:t xml:space="preserve"> Even those who did not feel a strong desire to procreate themselves might feel a sense of hopelessness that any projects or goals they have for the future would not be fulfilled. Many of the projects and goals we work towards during our lifetime are also at least partly future-oriented. Why bother continuing the search for a cure for cancer if either it will not be found within humans’ lifetime, and/or there will be no future people to benefit from it once it is found? Similar projects and goals that might lose their meaning when confronted with extinction include politics, artistic pursuits and even the type of philosophical work with which this paper is concerned. Even more extreme, through the words of the character Theo </w:t>
      </w:r>
      <w:proofErr w:type="spellStart"/>
      <w:r w:rsidRPr="00DE27B8">
        <w:rPr>
          <w:sz w:val="12"/>
        </w:rPr>
        <w:t>Faron</w:t>
      </w:r>
      <w:proofErr w:type="spellEnd"/>
      <w:r w:rsidRPr="00DE27B8">
        <w:rPr>
          <w:sz w:val="12"/>
        </w:rPr>
        <w:t xml:space="preserve">, P.D. James says in his novel The Children of Men that ‘without the hope of posterity for our race if not for ourselves, without the assurance that we being dead yet live, all pleasures of the mind and senses sometimes seem to me no more than pathetic and crumbling </w:t>
      </w:r>
      <w:proofErr w:type="spellStart"/>
      <w:r w:rsidRPr="00DE27B8">
        <w:rPr>
          <w:sz w:val="12"/>
        </w:rPr>
        <w:t>defences</w:t>
      </w:r>
      <w:proofErr w:type="spellEnd"/>
      <w:r w:rsidRPr="00DE27B8">
        <w:rPr>
          <w:sz w:val="12"/>
        </w:rPr>
        <w:t xml:space="preserve"> shored up against our ruins’ (James 2006, 9). Even if James’ claim is a bit hyperbolic and all pleasures would not actually be lost, I agree with Scheffler in finding it not implausible that the knowledge that extinction was coming and that there would be no more people would have at least a general depressive effect on people’s motivation and confidence in the value of and joy in their activities (Scheffler 2012, 43). Both sources of psychological harm are personal reasons to reject a principle that permitted human extinction. Existing people could therefore reasonably reject the principle for either of these reasons. Psychological pain and the inability to pursue your personal projects, goals, and aims, are all acceptable reasons for rejecting principles in the </w:t>
      </w:r>
      <w:proofErr w:type="spellStart"/>
      <w:r w:rsidRPr="00DE27B8">
        <w:rPr>
          <w:sz w:val="12"/>
        </w:rPr>
        <w:t>contractualist</w:t>
      </w:r>
      <w:proofErr w:type="spellEnd"/>
      <w:r w:rsidRPr="00DE27B8">
        <w:rPr>
          <w:sz w:val="12"/>
        </w:rPr>
        <w:t xml:space="preserve"> framework. So too are infringements of rights and entitlements that we accept as important for people’s lives. These psychological reasons, then, are also valid reasons to reject principles that permitted or required human extinction. </w:t>
      </w:r>
    </w:p>
    <w:p w14:paraId="446E5C70" w14:textId="77777777" w:rsidR="001F6369" w:rsidRPr="001F6369" w:rsidRDefault="001F6369" w:rsidP="001F6369"/>
    <w:p w14:paraId="6EB00052" w14:textId="7109299F" w:rsidR="001F6369" w:rsidRDefault="001F6369" w:rsidP="004611CA">
      <w:pPr>
        <w:pStyle w:val="Heading2"/>
      </w:pPr>
      <w:r>
        <w:lastRenderedPageBreak/>
        <w:t>3</w:t>
      </w:r>
    </w:p>
    <w:p w14:paraId="05725A7D" w14:textId="77777777" w:rsidR="001F6369" w:rsidRDefault="001F6369" w:rsidP="001F6369">
      <w:pPr>
        <w:pStyle w:val="Heading4"/>
      </w:pPr>
      <w:r>
        <w:t xml:space="preserve">Space Commercialization </w:t>
      </w:r>
      <w:r>
        <w:rPr>
          <w:u w:val="single"/>
        </w:rPr>
        <w:t>drives</w:t>
      </w:r>
      <w:r>
        <w:t xml:space="preserve"> Tech Innovation in the Status Quo – it provides a </w:t>
      </w:r>
      <w:r>
        <w:rPr>
          <w:u w:val="single"/>
        </w:rPr>
        <w:t>unique impetus</w:t>
      </w:r>
      <w:r>
        <w:t>.</w:t>
      </w:r>
    </w:p>
    <w:p w14:paraId="0F060FBB" w14:textId="77777777" w:rsidR="001F6369" w:rsidRDefault="001F6369" w:rsidP="001F6369">
      <w:r w:rsidRPr="000C5DFB">
        <w:rPr>
          <w:rStyle w:val="Style13ptBold"/>
        </w:rPr>
        <w:t>Hampson 17</w:t>
      </w:r>
      <w:r>
        <w:t xml:space="preserve"> Joshua Hampson 1-25-2017 “The Future of Space Commercialization” </w:t>
      </w:r>
      <w:hyperlink r:id="rId9"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769633C0" w14:textId="77777777" w:rsidR="001F6369" w:rsidRPr="00D428FF" w:rsidRDefault="001F6369" w:rsidP="001F6369">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lastRenderedPageBreak/>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7B4C3D24" w14:textId="77777777" w:rsidR="001F6369" w:rsidRDefault="001F6369" w:rsidP="001F6369">
      <w:pPr>
        <w:pStyle w:val="Heading4"/>
      </w:pPr>
      <w:r>
        <w:t xml:space="preserve">Strong Innovation </w:t>
      </w:r>
      <w:r>
        <w:rPr>
          <w:u w:val="single"/>
        </w:rPr>
        <w:t>solves Extinction</w:t>
      </w:r>
      <w:r>
        <w:t>.</w:t>
      </w:r>
    </w:p>
    <w:p w14:paraId="36D2799A" w14:textId="77777777" w:rsidR="001F6369" w:rsidRPr="003C3DBE" w:rsidRDefault="001F6369" w:rsidP="001F6369">
      <w:r w:rsidRPr="00AB017F">
        <w:rPr>
          <w:rStyle w:val="Style13ptBold"/>
        </w:rPr>
        <w:t>Matthews 18</w:t>
      </w:r>
      <w:r>
        <w:t xml:space="preserve"> Dylan Matthews 10-26-2018 “How to help people millions of years from now” </w:t>
      </w:r>
      <w:hyperlink r:id="rId10"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438FD599" w14:textId="77777777" w:rsidR="001F6369" w:rsidRDefault="001F6369" w:rsidP="001F6369">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w:t>
      </w:r>
      <w:r w:rsidRPr="00AB017F">
        <w:rPr>
          <w:sz w:val="16"/>
        </w:rPr>
        <w:lastRenderedPageBreak/>
        <w:t xml:space="preserve">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proofErr w:type="spellStart"/>
      <w:r w:rsidRPr="00DA3FD1">
        <w:rPr>
          <w:rStyle w:val="Emphasis"/>
          <w:sz w:val="24"/>
          <w:highlight w:val="green"/>
          <w:bdr w:val="single" w:sz="4" w:space="0" w:color="auto"/>
        </w:rPr>
        <w:t>supervirus</w:t>
      </w:r>
      <w:proofErr w:type="spellEnd"/>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as a whole </w:t>
      </w:r>
      <w:r w:rsidRPr="00DA3FD1">
        <w:rPr>
          <w:rStyle w:val="StyleUnderline"/>
          <w:sz w:val="24"/>
          <w:highlight w:val="green"/>
          <w:bdr w:val="single" w:sz="4" w:space="0" w:color="auto"/>
        </w:rPr>
        <w:t>makes</w:t>
      </w:r>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t>
      </w:r>
      <w:r w:rsidRPr="00AB017F">
        <w:rPr>
          <w:rStyle w:val="StyleUnderline"/>
          <w:sz w:val="24"/>
        </w:rPr>
        <w:lastRenderedPageBreak/>
        <w:t xml:space="preserve">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078E9EE5" w14:textId="18E11DBE" w:rsidR="001F6369" w:rsidRDefault="001F6369" w:rsidP="001F6369">
      <w:pPr>
        <w:pStyle w:val="Heading2"/>
      </w:pPr>
      <w:r>
        <w:lastRenderedPageBreak/>
        <w:t>4</w:t>
      </w:r>
    </w:p>
    <w:p w14:paraId="7743B8F3" w14:textId="77777777" w:rsidR="001F6369" w:rsidRDefault="001F6369" w:rsidP="001F6369">
      <w:pPr>
        <w:pStyle w:val="Heading4"/>
      </w:pPr>
      <w:r>
        <w:t xml:space="preserve">Commercial Space Race </w:t>
      </w:r>
      <w:r>
        <w:rPr>
          <w:u w:val="single"/>
        </w:rPr>
        <w:t>favors</w:t>
      </w:r>
      <w:r>
        <w:t xml:space="preserve"> American Companies that cements </w:t>
      </w:r>
      <w:r>
        <w:rPr>
          <w:u w:val="single"/>
        </w:rPr>
        <w:t>space dominance</w:t>
      </w:r>
      <w:r>
        <w:t xml:space="preserve"> – shift away </w:t>
      </w:r>
      <w:r>
        <w:rPr>
          <w:u w:val="single"/>
        </w:rPr>
        <w:t>endangers</w:t>
      </w:r>
      <w:r>
        <w:t xml:space="preserve"> our lead – losing </w:t>
      </w:r>
      <w:r>
        <w:rPr>
          <w:u w:val="single"/>
        </w:rPr>
        <w:t>green-lights</w:t>
      </w:r>
      <w:r>
        <w:t xml:space="preserve"> Chinese Dominance </w:t>
      </w:r>
      <w:r>
        <w:rPr>
          <w:u w:val="single"/>
        </w:rPr>
        <w:t>across the board</w:t>
      </w:r>
      <w:r>
        <w:t>.</w:t>
      </w:r>
    </w:p>
    <w:p w14:paraId="7C1B325E" w14:textId="77777777" w:rsidR="001F6369" w:rsidRDefault="001F6369" w:rsidP="001F6369">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3A683629" w14:textId="77777777" w:rsidR="001F6369" w:rsidRPr="008A4586" w:rsidRDefault="001F6369" w:rsidP="001F6369">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rPr>
          <w:sz w:val="16"/>
        </w:rPr>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rPr>
          <w:sz w:val="16"/>
        </w:rPr>
        <w:t xml:space="preserve">. Despite the fact that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rPr>
          <w:sz w:val="16"/>
        </w:rPr>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rPr>
          <w:sz w:val="16"/>
        </w:rPr>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rPr>
          <w:sz w:val="16"/>
        </w:rPr>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w:t>
      </w:r>
      <w:r w:rsidRPr="008A4586">
        <w:rPr>
          <w:sz w:val="16"/>
        </w:rPr>
        <w:lastRenderedPageBreak/>
        <w:t xml:space="preserve">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rPr>
          <w:sz w:val="16"/>
        </w:rPr>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rPr>
          <w:sz w:val="16"/>
        </w:rPr>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rPr>
          <w:sz w:val="16"/>
        </w:rPr>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w:t>
      </w:r>
      <w:r w:rsidRPr="00D00C24">
        <w:rPr>
          <w:rStyle w:val="StyleUnderline"/>
        </w:rPr>
        <w:lastRenderedPageBreak/>
        <w:t xml:space="preserve">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actually reduces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4AF2A008" w14:textId="77777777" w:rsidR="001F6369" w:rsidRPr="008A4586" w:rsidRDefault="001F6369" w:rsidP="001F6369">
      <w:pPr>
        <w:pStyle w:val="Heading4"/>
      </w:pPr>
      <w:r>
        <w:t xml:space="preserve">Hegemony solves </w:t>
      </w:r>
      <w:r>
        <w:rPr>
          <w:u w:val="single"/>
        </w:rPr>
        <w:t>Extinction</w:t>
      </w:r>
      <w:r>
        <w:t>.</w:t>
      </w:r>
    </w:p>
    <w:p w14:paraId="58F22447" w14:textId="77777777" w:rsidR="001F6369" w:rsidRPr="005761B6" w:rsidRDefault="001F6369" w:rsidP="001F6369">
      <w:proofErr w:type="spellStart"/>
      <w:r w:rsidRPr="005761B6">
        <w:rPr>
          <w:rStyle w:val="Style13ptBold"/>
        </w:rPr>
        <w:t>Ikenberry</w:t>
      </w:r>
      <w:proofErr w:type="spellEnd"/>
      <w:r w:rsidRPr="005761B6">
        <w:rPr>
          <w:rStyle w:val="Style13ptBold"/>
        </w:rPr>
        <w:t xml:space="preserve"> 20</w:t>
      </w:r>
      <w:r>
        <w:t xml:space="preserve"> John </w:t>
      </w:r>
      <w:proofErr w:type="spellStart"/>
      <w:r>
        <w:t>Ikenberry</w:t>
      </w:r>
      <w:proofErr w:type="spellEnd"/>
      <w:r>
        <w:t xml:space="preserve"> 6-9-2020 “The Next Liberal Order: The Age of Contagion Demands More Internationalism, Not Less” </w:t>
      </w:r>
      <w:hyperlink r:id="rId11"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w:t>
      </w:r>
      <w:proofErr w:type="spellStart"/>
      <w:r>
        <w:t>Hee</w:t>
      </w:r>
      <w:proofErr w:type="spellEnd"/>
      <w:r>
        <w:t xml:space="preserve"> University, in South Korea)//Elmer  </w:t>
      </w:r>
    </w:p>
    <w:p w14:paraId="5C669BAC" w14:textId="77777777" w:rsidR="001F6369" w:rsidRDefault="001F6369" w:rsidP="001F6369">
      <w:pPr>
        <w:rPr>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rPr>
        <w:t xml:space="preserve">for the United States and its partners, </w:t>
      </w:r>
      <w:r w:rsidRPr="00F20FFF">
        <w:rPr>
          <w:rStyle w:val="StyleUnderline"/>
          <w:highlight w:val="green"/>
        </w:rPr>
        <w:t>a</w:t>
      </w:r>
      <w:r w:rsidRPr="005761B6">
        <w:rPr>
          <w:rStyle w:val="StyleUnderline"/>
        </w:rPr>
        <w:t xml:space="preserve"> far </w:t>
      </w:r>
      <w:r w:rsidRPr="00F20FFF">
        <w:rPr>
          <w:rStyle w:val="StyleUnderline"/>
          <w:highlight w:val="green"/>
        </w:rPr>
        <w:t>greater challenge lies in</w:t>
      </w:r>
      <w:r w:rsidRPr="005761B6">
        <w:rPr>
          <w:rStyle w:val="StyleUnderline"/>
        </w:rPr>
        <w:t xml:space="preserve"> what might be called “</w:t>
      </w:r>
      <w:r w:rsidRPr="00F20FFF">
        <w:rPr>
          <w:rStyle w:val="StyleUnderline"/>
          <w:highlight w:val="green"/>
        </w:rPr>
        <w:t>the problems of modernity</w:t>
      </w:r>
      <w:r w:rsidRPr="005761B6">
        <w:rPr>
          <w:rStyle w:val="StyleUnderline"/>
        </w:rPr>
        <w:t xml:space="preserve">”: the </w:t>
      </w:r>
      <w:r w:rsidRPr="00F20FFF">
        <w:rPr>
          <w:rStyle w:val="Emphasis"/>
          <w:highlight w:val="green"/>
        </w:rPr>
        <w:t>deep, worldwide transformations unleashed by</w:t>
      </w:r>
      <w:r w:rsidRPr="005761B6">
        <w:rPr>
          <w:rStyle w:val="Emphasis"/>
        </w:rPr>
        <w:t xml:space="preserve"> the </w:t>
      </w:r>
      <w:r w:rsidRPr="00F20FFF">
        <w:rPr>
          <w:rStyle w:val="Emphasis"/>
          <w:highlight w:val="green"/>
        </w:rPr>
        <w:t>forces of science, tech</w:t>
      </w:r>
      <w:r w:rsidRPr="005761B6">
        <w:rPr>
          <w:rStyle w:val="Emphasis"/>
        </w:rPr>
        <w:t xml:space="preserve">nology, </w:t>
      </w:r>
      <w:r w:rsidRPr="00F20FFF">
        <w:rPr>
          <w:rStyle w:val="Emphasis"/>
          <w:highlight w:val="green"/>
        </w:rPr>
        <w:t>and industrialism,</w:t>
      </w:r>
      <w:r w:rsidRPr="005761B6">
        <w:rPr>
          <w:rStyle w:val="StyleUnderline"/>
        </w:rPr>
        <w:t xml:space="preserve"> or what the sociologist Ernest Gellner once described as a “tidal wave” pushing and pulling modern societies into an </w:t>
      </w:r>
      <w:r w:rsidRPr="005761B6">
        <w:rPr>
          <w:rStyle w:val="Emphasis"/>
        </w:rPr>
        <w:t>increasingly complex and interconnected world system</w:t>
      </w:r>
      <w:r w:rsidRPr="00FC095F">
        <w:rPr>
          <w:sz w:val="16"/>
        </w:rPr>
        <w:t xml:space="preserve">. </w:t>
      </w:r>
      <w:r w:rsidRPr="005761B6">
        <w:rPr>
          <w:rStyle w:val="StyleUnderline"/>
        </w:rPr>
        <w:t xml:space="preserve">Washington and its partners are threatened </w:t>
      </w:r>
      <w:r w:rsidRPr="00FC095F">
        <w:rPr>
          <w:sz w:val="16"/>
        </w:rPr>
        <w:t>less by rival great powers than</w:t>
      </w:r>
      <w:r w:rsidRPr="005761B6">
        <w:rPr>
          <w:rStyle w:val="StyleUnderline"/>
        </w:rPr>
        <w:t xml:space="preserve"> by </w:t>
      </w:r>
      <w:r w:rsidRPr="00F20FFF">
        <w:rPr>
          <w:rStyle w:val="StyleUnderline"/>
          <w:highlight w:val="green"/>
        </w:rPr>
        <w:t xml:space="preserve">emergent, </w:t>
      </w:r>
      <w:r w:rsidRPr="005761B6">
        <w:rPr>
          <w:rStyle w:val="StyleUnderline"/>
        </w:rPr>
        <w:t xml:space="preserve">interconnected, and cascading </w:t>
      </w:r>
      <w:r w:rsidRPr="00F20FFF">
        <w:rPr>
          <w:rStyle w:val="StyleUnderline"/>
          <w:highlight w:val="green"/>
        </w:rPr>
        <w:t xml:space="preserve">transnational dangers. </w:t>
      </w:r>
      <w:r w:rsidRPr="00F20FFF">
        <w:rPr>
          <w:rStyle w:val="Emphasis"/>
          <w:highlight w:val="green"/>
        </w:rPr>
        <w:t>Climate change, pandemic diseases, financial</w:t>
      </w:r>
      <w:r w:rsidRPr="005761B6">
        <w:rPr>
          <w:rStyle w:val="Emphasis"/>
        </w:rPr>
        <w:t xml:space="preserve"> </w:t>
      </w:r>
      <w:r w:rsidRPr="00F20FFF">
        <w:rPr>
          <w:rStyle w:val="Emphasis"/>
          <w:highlight w:val="green"/>
        </w:rPr>
        <w:t>crises, failed states, nuc</w:t>
      </w:r>
      <w:r w:rsidRPr="005761B6">
        <w:rPr>
          <w:rStyle w:val="Emphasis"/>
        </w:rPr>
        <w:t xml:space="preserve">lear </w:t>
      </w:r>
      <w:r w:rsidRPr="00F20FFF">
        <w:rPr>
          <w:rStyle w:val="Emphasis"/>
          <w:highlight w:val="green"/>
        </w:rPr>
        <w:t>prolif</w:t>
      </w:r>
      <w:r w:rsidRPr="005761B6">
        <w:rPr>
          <w:rStyle w:val="Emphasis"/>
        </w:rPr>
        <w:t>eration—all reverberate far beyond any individual country</w:t>
      </w:r>
      <w:r w:rsidRPr="00FC095F">
        <w:rPr>
          <w:sz w:val="16"/>
        </w:rPr>
        <w:t xml:space="preserve">. </w:t>
      </w:r>
      <w:r w:rsidRPr="005761B6">
        <w:rPr>
          <w:rStyle w:val="StyleUnderline"/>
        </w:rPr>
        <w:t xml:space="preserve">So do the effects of automation and </w:t>
      </w:r>
      <w:r w:rsidRPr="005761B6">
        <w:rPr>
          <w:rStyle w:val="Emphasis"/>
        </w:rPr>
        <w:t>global production chains</w:t>
      </w:r>
      <w:r w:rsidRPr="005761B6">
        <w:rPr>
          <w:rStyle w:val="StyleUnderline"/>
        </w:rPr>
        <w:t xml:space="preserve"> on capitalist societies, the dangers of the coming revolution in </w:t>
      </w:r>
      <w:r w:rsidRPr="005761B6">
        <w:rPr>
          <w:rStyle w:val="Emphasis"/>
        </w:rPr>
        <w:t>artificial intelligence</w:t>
      </w:r>
      <w:r w:rsidRPr="005761B6">
        <w:rPr>
          <w:rStyle w:val="StyleUnderline"/>
        </w:rPr>
        <w:t xml:space="preserve">, and </w:t>
      </w:r>
      <w:r w:rsidRPr="005761B6">
        <w:rPr>
          <w:rStyle w:val="Emphasis"/>
        </w:rPr>
        <w:t>other, as-yet-unimagined upheavals</w:t>
      </w:r>
      <w:r w:rsidRPr="005761B6">
        <w:rPr>
          <w:rStyle w:val="StyleUnderline"/>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rPr>
        <w:t xml:space="preserve">for many observers, the result of these efforts—the liberal international order—has been a failure. </w:t>
      </w:r>
      <w:r w:rsidRPr="00FC095F">
        <w:rPr>
          <w:rStyle w:val="Emphasis"/>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rPr>
        <w:t xml:space="preserve">what do its detractors have to offer? Despite its faults, </w:t>
      </w:r>
      <w:r w:rsidRPr="00F20FFF">
        <w:rPr>
          <w:rStyle w:val="Emphasis"/>
          <w:highlight w:val="green"/>
        </w:rPr>
        <w:t>no other</w:t>
      </w:r>
      <w:r w:rsidRPr="005761B6">
        <w:rPr>
          <w:rStyle w:val="Emphasis"/>
        </w:rPr>
        <w:t xml:space="preserve"> </w:t>
      </w:r>
      <w:r w:rsidRPr="00F20FFF">
        <w:rPr>
          <w:rStyle w:val="Emphasis"/>
          <w:highlight w:val="green"/>
        </w:rPr>
        <w:t xml:space="preserve">organizing </w:t>
      </w:r>
      <w:r w:rsidRPr="00F20FFF">
        <w:rPr>
          <w:rStyle w:val="Emphasis"/>
          <w:highlight w:val="green"/>
        </w:rPr>
        <w:lastRenderedPageBreak/>
        <w:t>principle</w:t>
      </w:r>
      <w:r w:rsidRPr="005761B6">
        <w:rPr>
          <w:rStyle w:val="Emphasis"/>
        </w:rPr>
        <w:t xml:space="preserve"> currently under debate </w:t>
      </w:r>
      <w:r w:rsidRPr="00F20FFF">
        <w:rPr>
          <w:rStyle w:val="Emphasis"/>
          <w:highlight w:val="green"/>
        </w:rPr>
        <w:t>comes close to liberal internationalism</w:t>
      </w:r>
      <w:r w:rsidRPr="005761B6">
        <w:rPr>
          <w:rStyle w:val="StyleUnderline"/>
        </w:rPr>
        <w:t xml:space="preserve"> in making the case for a decent and cooperative world order that encourages the enlightened pursuit of national interests.</w:t>
      </w:r>
      <w:r w:rsidRPr="00FC095F">
        <w:rPr>
          <w:sz w:val="16"/>
        </w:rPr>
        <w:t xml:space="preserve"> </w:t>
      </w:r>
      <w:r w:rsidRPr="005761B6">
        <w:rPr>
          <w:rStyle w:val="StyleUnderline"/>
        </w:rPr>
        <w:t xml:space="preserve">Ironically, </w:t>
      </w:r>
      <w:r w:rsidRPr="000E403A">
        <w:rPr>
          <w:rStyle w:val="Emphasis"/>
        </w:rPr>
        <w:t>the critics’ complaints make sense only within a system that embraces self-determination, individual rights, economic security, and the rule of law—the very cornerstones of liberal internationalism. The current order</w:t>
      </w:r>
      <w:r w:rsidRPr="00FC095F">
        <w:rPr>
          <w:sz w:val="16"/>
        </w:rPr>
        <w:t xml:space="preserve"> may not have realized these principles across the board, but </w:t>
      </w:r>
      <w:r w:rsidRPr="00FC095F">
        <w:rPr>
          <w:rStyle w:val="StyleUnderline"/>
        </w:rPr>
        <w:t xml:space="preserve">flaws and failures are inherent in </w:t>
      </w:r>
      <w:r w:rsidRPr="00FC095F">
        <w:rPr>
          <w:rStyle w:val="Emphasis"/>
        </w:rPr>
        <w:t>all political orders</w:t>
      </w:r>
      <w:r w:rsidRPr="00FC095F">
        <w:rPr>
          <w:rStyle w:val="StyleUnderline"/>
        </w:rPr>
        <w:t>. What is unique about the postwar</w:t>
      </w:r>
      <w:r w:rsidRPr="005761B6">
        <w:rPr>
          <w:rStyle w:val="StyleUnderline"/>
        </w:rPr>
        <w:t xml:space="preserve"> </w:t>
      </w:r>
      <w:r w:rsidRPr="00F20FFF">
        <w:rPr>
          <w:rStyle w:val="StyleUnderline"/>
          <w:highlight w:val="green"/>
        </w:rPr>
        <w:t>liberal</w:t>
      </w:r>
      <w:r w:rsidRPr="005761B6">
        <w:rPr>
          <w:rStyle w:val="StyleUnderline"/>
        </w:rPr>
        <w:t xml:space="preserve"> </w:t>
      </w:r>
      <w:r w:rsidRPr="00F20FFF">
        <w:rPr>
          <w:rStyle w:val="StyleUnderline"/>
          <w:highlight w:val="green"/>
        </w:rPr>
        <w:t xml:space="preserve">order </w:t>
      </w:r>
      <w:r w:rsidRPr="00FC095F">
        <w:rPr>
          <w:rStyle w:val="StyleUnderline"/>
        </w:rPr>
        <w:t xml:space="preserve">is its </w:t>
      </w:r>
      <w:r w:rsidRPr="00F20FFF">
        <w:rPr>
          <w:rStyle w:val="Emphasis"/>
          <w:highlight w:val="green"/>
        </w:rPr>
        <w:t>capacity for self-correction.</w:t>
      </w:r>
      <w:r w:rsidRPr="00F20FFF">
        <w:rPr>
          <w:rStyle w:val="StyleUnderline"/>
          <w:highlight w:val="green"/>
        </w:rPr>
        <w:t xml:space="preserve"> </w:t>
      </w:r>
      <w:r w:rsidRPr="00FC095F">
        <w:rPr>
          <w:rStyle w:val="StyleUnderline"/>
        </w:rPr>
        <w:t>Even a deeply flawed liberal system provides the institutions through which it can be brought closer to its founding ideals</w:t>
      </w:r>
      <w:r w:rsidRPr="00FC095F">
        <w:rPr>
          <w:sz w:val="16"/>
        </w:rPr>
        <w:t xml:space="preserve">. </w:t>
      </w:r>
      <w:r w:rsidRPr="00FC095F">
        <w:rPr>
          <w:rStyle w:val="StyleUnderline"/>
        </w:rPr>
        <w:t>However</w:t>
      </w:r>
      <w:r w:rsidRPr="005761B6">
        <w:rPr>
          <w:rStyle w:val="StyleUnderline"/>
        </w:rPr>
        <w:t xml:space="preserve"> serious the </w:t>
      </w:r>
      <w:r w:rsidRPr="00F20FFF">
        <w:rPr>
          <w:rStyle w:val="StyleUnderline"/>
          <w:highlight w:val="green"/>
        </w:rPr>
        <w:t xml:space="preserve">liberal order’s shortcomings </w:t>
      </w:r>
      <w:r w:rsidRPr="005761B6">
        <w:rPr>
          <w:rStyle w:val="StyleUnderline"/>
        </w:rPr>
        <w:t xml:space="preserve">may be, </w:t>
      </w:r>
      <w:r w:rsidRPr="005761B6">
        <w:rPr>
          <w:rStyle w:val="Emphasis"/>
        </w:rPr>
        <w:t>they</w:t>
      </w:r>
      <w:r w:rsidRPr="00F20FFF">
        <w:rPr>
          <w:rStyle w:val="Emphasis"/>
          <w:highlight w:val="green"/>
        </w:rPr>
        <w:t xml:space="preserve"> pale in comparison to its achievements</w:t>
      </w:r>
      <w:r w:rsidRPr="00FC095F">
        <w:rPr>
          <w:sz w:val="16"/>
        </w:rPr>
        <w:t xml:space="preserve">. Over seven decades, </w:t>
      </w:r>
      <w:r w:rsidRPr="005761B6">
        <w:rPr>
          <w:rStyle w:val="StyleUnderline"/>
        </w:rPr>
        <w:t xml:space="preserve">it has lifted more boats—manifest in economic growth and rising incomes—than </w:t>
      </w:r>
      <w:r w:rsidRPr="005761B6">
        <w:rPr>
          <w:rStyle w:val="Emphasis"/>
        </w:rPr>
        <w:t>any other order</w:t>
      </w:r>
      <w:r w:rsidRPr="005761B6">
        <w:rPr>
          <w:rStyle w:val="StyleUnderline"/>
        </w:rPr>
        <w:t xml:space="preserve"> in world history</w:t>
      </w:r>
      <w:r w:rsidRPr="00FC095F">
        <w:rPr>
          <w:sz w:val="16"/>
        </w:rPr>
        <w:t xml:space="preserve">. </w:t>
      </w:r>
      <w:r w:rsidRPr="005761B6">
        <w:rPr>
          <w:rStyle w:val="StyleUnderline"/>
        </w:rPr>
        <w:t xml:space="preserve">It </w:t>
      </w:r>
      <w:r w:rsidRPr="00F20FFF">
        <w:rPr>
          <w:rStyle w:val="StyleUnderline"/>
          <w:highlight w:val="green"/>
        </w:rPr>
        <w:t xml:space="preserve">provided a framework for </w:t>
      </w:r>
      <w:r w:rsidRPr="005761B6">
        <w:rPr>
          <w:rStyle w:val="StyleUnderline"/>
        </w:rPr>
        <w:t xml:space="preserve">struggling industrial societies in Europe and elsewhere to transform themselves into modern social </w:t>
      </w:r>
      <w:r w:rsidRPr="00FC095F">
        <w:rPr>
          <w:rStyle w:val="StyleUnderline"/>
        </w:rPr>
        <w:t xml:space="preserve">democracies. Japan and </w:t>
      </w:r>
      <w:r w:rsidRPr="00F20FFF">
        <w:rPr>
          <w:rStyle w:val="StyleUnderline"/>
          <w:highlight w:val="green"/>
        </w:rPr>
        <w:t xml:space="preserve">West </w:t>
      </w:r>
      <w:r w:rsidRPr="00FC095F">
        <w:rPr>
          <w:rStyle w:val="StyleUnderline"/>
        </w:rPr>
        <w:t xml:space="preserve">Germany were integrated into a </w:t>
      </w:r>
      <w:r w:rsidRPr="00F20FFF">
        <w:rPr>
          <w:rStyle w:val="StyleUnderline"/>
          <w:highlight w:val="green"/>
        </w:rPr>
        <w:t xml:space="preserve">common </w:t>
      </w:r>
      <w:r w:rsidRPr="005761B6">
        <w:rPr>
          <w:rStyle w:val="StyleUnderline"/>
        </w:rPr>
        <w:t xml:space="preserve">security </w:t>
      </w:r>
      <w:r w:rsidRPr="00F20FFF">
        <w:rPr>
          <w:rStyle w:val="StyleUnderline"/>
          <w:highlight w:val="green"/>
        </w:rPr>
        <w:t>community</w:t>
      </w:r>
      <w:r w:rsidRPr="005761B6">
        <w:rPr>
          <w:rStyle w:val="StyleUnderline"/>
        </w:rPr>
        <w:t xml:space="preserve"> and went on to fashion distinctive national identities as peaceful great </w:t>
      </w:r>
      <w:r w:rsidRPr="00FC095F">
        <w:rPr>
          <w:rStyle w:val="StyleUnderline"/>
        </w:rPr>
        <w:t xml:space="preserve">powers. Western Europe </w:t>
      </w:r>
      <w:r w:rsidRPr="00FC095F">
        <w:rPr>
          <w:rStyle w:val="Emphasis"/>
        </w:rPr>
        <w:t>subdued old hatreds</w:t>
      </w:r>
      <w:r w:rsidRPr="00FC095F">
        <w:rPr>
          <w:rStyle w:val="StyleUnderline"/>
        </w:rPr>
        <w:t xml:space="preserve"> and launched a grand project of union. European </w:t>
      </w:r>
      <w:r w:rsidRPr="00FC095F">
        <w:rPr>
          <w:rStyle w:val="Emphasis"/>
        </w:rPr>
        <w:t>colonial rule in Africa and Asia largely came to an end</w:t>
      </w:r>
      <w:r w:rsidRPr="00FC095F">
        <w:rPr>
          <w:rStyle w:val="StyleUnderline"/>
        </w:rPr>
        <w:t>. The G-7 system of cooperation among Japan, Europe, and North America fostered growth and managed a sequence of trade and financial crises.</w:t>
      </w:r>
      <w:r w:rsidRPr="00FC095F">
        <w:rPr>
          <w:sz w:val="16"/>
        </w:rPr>
        <w:t xml:space="preserve"> Beginning in the 1980s, countries across East Asia, Latin America, and eastern Europe opened up their political and economic systems and joined the broader order. </w:t>
      </w:r>
      <w:r w:rsidRPr="005761B6">
        <w:rPr>
          <w:rStyle w:val="StyleUnderline"/>
        </w:rPr>
        <w:t xml:space="preserve">The United States experienced its greatest successes as a world power, </w:t>
      </w:r>
      <w:r w:rsidRPr="00F20FFF">
        <w:rPr>
          <w:rStyle w:val="Emphasis"/>
          <w:highlight w:val="green"/>
        </w:rPr>
        <w:t>culminating in the peaceful end to the Cold War</w:t>
      </w:r>
      <w:r w:rsidRPr="00FC095F">
        <w:rPr>
          <w:sz w:val="16"/>
        </w:rPr>
        <w:t xml:space="preserve">, and countries around the globe wanted more, not less, U.S. leadership. This is not an order that one should eagerly escort off the stage. Any alternative is worse and causes </w:t>
      </w:r>
      <w:r w:rsidRPr="005761B6">
        <w:rPr>
          <w:u w:val="single"/>
        </w:rPr>
        <w:t>great power war</w:t>
      </w:r>
      <w:r>
        <w:rPr>
          <w:u w:val="single"/>
        </w:rPr>
        <w:t>.</w:t>
      </w:r>
      <w:r w:rsidRPr="00FC095F">
        <w:rPr>
          <w:sz w:val="16"/>
        </w:rPr>
        <w:t xml:space="preserve"> The major </w:t>
      </w:r>
      <w:r w:rsidRPr="00F20FFF">
        <w:rPr>
          <w:rStyle w:val="Emphasis"/>
          <w:highlight w:val="green"/>
        </w:rPr>
        <w:t>alternatives</w:t>
      </w:r>
      <w:r w:rsidRPr="00F20FFF">
        <w:rPr>
          <w:rStyle w:val="StyleUnderline"/>
          <w:highlight w:val="green"/>
        </w:rPr>
        <w:t xml:space="preserve"> </w:t>
      </w:r>
      <w:r w:rsidRPr="00FC095F">
        <w:rPr>
          <w:rStyle w:val="StyleUnderline"/>
        </w:rPr>
        <w:t xml:space="preserve">to a modernized world order supported by the United States appear </w:t>
      </w:r>
      <w:r w:rsidRPr="00FC095F">
        <w:rPr>
          <w:rStyle w:val="Emphasis"/>
        </w:rPr>
        <w:t>unlikely, unappealing, or both</w:t>
      </w:r>
      <w:r w:rsidRPr="00FC095F">
        <w:rPr>
          <w:sz w:val="16"/>
        </w:rPr>
        <w:t xml:space="preserve">. </w:t>
      </w:r>
      <w:r w:rsidRPr="00FC095F">
        <w:rPr>
          <w:rStyle w:val="StyleUnderline"/>
        </w:rPr>
        <w:t>A Chinese-led order, for example, would be an illiberal one, characterized</w:t>
      </w:r>
      <w:r w:rsidRPr="005761B6">
        <w:rPr>
          <w:rStyle w:val="StyleUnderline"/>
        </w:rPr>
        <w:t xml:space="preserve"> by </w:t>
      </w:r>
      <w:r w:rsidRPr="00F20FFF">
        <w:rPr>
          <w:rStyle w:val="StyleUnderline"/>
          <w:highlight w:val="green"/>
        </w:rPr>
        <w:t>authoritarian domestic political systems</w:t>
      </w:r>
      <w:r w:rsidRPr="005761B6">
        <w:rPr>
          <w:rStyle w:val="StyleUnderline"/>
        </w:rPr>
        <w:t xml:space="preserve"> and statist economies that place a premium on maintaining domestic stability</w:t>
      </w:r>
      <w:r w:rsidRPr="00FC095F">
        <w:rPr>
          <w:sz w:val="16"/>
        </w:rPr>
        <w:t xml:space="preserve">. There would be a </w:t>
      </w:r>
      <w:r w:rsidRPr="00F20FFF">
        <w:rPr>
          <w:rStyle w:val="StyleUnderline"/>
          <w:highlight w:val="green"/>
        </w:rPr>
        <w:t xml:space="preserve">return to </w:t>
      </w:r>
      <w:r w:rsidRPr="00F20FFF">
        <w:rPr>
          <w:rStyle w:val="Emphasis"/>
          <w:highlight w:val="green"/>
        </w:rPr>
        <w:t>spheres of influence</w:t>
      </w:r>
      <w:r w:rsidRPr="005761B6">
        <w:rPr>
          <w:rStyle w:val="StyleUnderline"/>
        </w:rPr>
        <w:t xml:space="preserve">, with China attempting to </w:t>
      </w:r>
      <w:proofErr w:type="spellStart"/>
      <w:r w:rsidRPr="005761B6">
        <w:rPr>
          <w:rStyle w:val="StyleUnderline"/>
        </w:rPr>
        <w:t>domi-nate</w:t>
      </w:r>
      <w:proofErr w:type="spellEnd"/>
      <w:r w:rsidRPr="005761B6">
        <w:rPr>
          <w:rStyle w:val="StyleUnderline"/>
        </w:rPr>
        <w:t xml:space="preserve"> its region, likely resulting in </w:t>
      </w:r>
      <w:r w:rsidRPr="00F20FFF">
        <w:rPr>
          <w:rStyle w:val="Emphasis"/>
          <w:highlight w:val="green"/>
        </w:rPr>
        <w:t>clashes with other regional powers</w:t>
      </w:r>
      <w:r w:rsidRPr="005761B6">
        <w:rPr>
          <w:rStyle w:val="StyleUnderline"/>
        </w:rPr>
        <w:t xml:space="preserve">, such as India, </w:t>
      </w:r>
      <w:r w:rsidRPr="00FC095F">
        <w:rPr>
          <w:rStyle w:val="Emphasis"/>
        </w:rPr>
        <w:t>Japan</w:t>
      </w:r>
      <w:r w:rsidRPr="00FC095F">
        <w:rPr>
          <w:rStyle w:val="StyleUnderline"/>
        </w:rPr>
        <w:t>, and Vietnam</w:t>
      </w:r>
      <w:r w:rsidRPr="005761B6">
        <w:rPr>
          <w:rStyle w:val="StyleUnderline"/>
        </w:rPr>
        <w:t xml:space="preserve">, which would probably </w:t>
      </w:r>
      <w:r w:rsidRPr="00F20FFF">
        <w:rPr>
          <w:rStyle w:val="StyleUnderline"/>
          <w:highlight w:val="green"/>
        </w:rPr>
        <w:t>build up their conventional or</w:t>
      </w:r>
      <w:r w:rsidRPr="005761B6">
        <w:rPr>
          <w:rStyle w:val="StyleUnderline"/>
        </w:rPr>
        <w:t xml:space="preserve"> even </w:t>
      </w:r>
      <w:r w:rsidRPr="00F20FFF">
        <w:rPr>
          <w:rStyle w:val="Emphasis"/>
          <w:highlight w:val="green"/>
        </w:rPr>
        <w:t>nuclear forces.</w:t>
      </w:r>
      <w:r w:rsidRPr="005761B6">
        <w:rPr>
          <w:rStyle w:val="Emphasis"/>
        </w:rPr>
        <w:t xml:space="preserve"> </w:t>
      </w:r>
      <w:r w:rsidRPr="005761B6">
        <w:rPr>
          <w:rStyle w:val="StyleUnderline"/>
        </w:rPr>
        <w:t xml:space="preserve">A new democratic, rules-based order fashioned and </w:t>
      </w:r>
      <w:r w:rsidRPr="00F20FFF">
        <w:rPr>
          <w:rStyle w:val="StyleUnderline"/>
          <w:highlight w:val="green"/>
        </w:rPr>
        <w:t>led by medium powers</w:t>
      </w:r>
      <w:r w:rsidRPr="005761B6">
        <w:rPr>
          <w:rStyle w:val="StyleUnderline"/>
        </w:rPr>
        <w:t xml:space="preserve"> in Europe and Asia, as well as Canada, </w:t>
      </w:r>
      <w:r w:rsidRPr="00FC095F">
        <w:rPr>
          <w:rStyle w:val="StyleUnderline"/>
        </w:rPr>
        <w:t xml:space="preserve">however attractive a concept, would simply </w:t>
      </w:r>
      <w:r w:rsidRPr="00FC095F">
        <w:rPr>
          <w:rStyle w:val="Emphasis"/>
        </w:rPr>
        <w:t>lack the military capacity and domestic political will to get very far</w:t>
      </w:r>
      <w:r w:rsidRPr="00FC095F">
        <w:rPr>
          <w:sz w:val="16"/>
        </w:rPr>
        <w:t xml:space="preserve">. A more </w:t>
      </w:r>
      <w:r w:rsidRPr="005761B6">
        <w:rPr>
          <w:rStyle w:val="StyleUnderline"/>
        </w:rPr>
        <w:t xml:space="preserve">likely </w:t>
      </w:r>
      <w:r w:rsidRPr="00F20FFF">
        <w:rPr>
          <w:rStyle w:val="StyleUnderline"/>
          <w:highlight w:val="green"/>
        </w:rPr>
        <w:lastRenderedPageBreak/>
        <w:t xml:space="preserve">alternative is a world with </w:t>
      </w:r>
      <w:r w:rsidRPr="00F20FFF">
        <w:rPr>
          <w:rStyle w:val="Emphasis"/>
          <w:highlight w:val="green"/>
        </w:rPr>
        <w:t>little order</w:t>
      </w:r>
      <w:r w:rsidRPr="005761B6">
        <w:rPr>
          <w:rStyle w:val="Emphasis"/>
        </w:rPr>
        <w:t>—</w:t>
      </w:r>
      <w:r w:rsidRPr="00F20FFF">
        <w:rPr>
          <w:rStyle w:val="Emphasis"/>
          <w:highlight w:val="green"/>
        </w:rPr>
        <w:t>a world of deep</w:t>
      </w:r>
      <w:r w:rsidRPr="005761B6">
        <w:rPr>
          <w:rStyle w:val="Emphasis"/>
        </w:rPr>
        <w:t xml:space="preserve">er </w:t>
      </w:r>
      <w:r w:rsidRPr="00F20FFF">
        <w:rPr>
          <w:rStyle w:val="Emphasis"/>
          <w:highlight w:val="green"/>
        </w:rPr>
        <w:t>disarray</w:t>
      </w:r>
      <w:r w:rsidRPr="00FC095F">
        <w:rPr>
          <w:sz w:val="16"/>
        </w:rPr>
        <w:t xml:space="preserve">. </w:t>
      </w:r>
      <w:r w:rsidRPr="005761B6">
        <w:rPr>
          <w:rStyle w:val="StyleUnderline"/>
        </w:rPr>
        <w:t xml:space="preserve">Protectionism, </w:t>
      </w:r>
      <w:r w:rsidRPr="00F20FFF">
        <w:rPr>
          <w:rStyle w:val="Emphasis"/>
          <w:highlight w:val="green"/>
        </w:rPr>
        <w:t>nationalism</w:t>
      </w:r>
      <w:r w:rsidRPr="00F20FFF">
        <w:rPr>
          <w:rStyle w:val="StyleUnderline"/>
          <w:highlight w:val="green"/>
        </w:rPr>
        <w:t xml:space="preserve">, and </w:t>
      </w:r>
      <w:r w:rsidRPr="00F20FFF">
        <w:rPr>
          <w:rStyle w:val="Emphasis"/>
          <w:highlight w:val="green"/>
        </w:rPr>
        <w:t>populism</w:t>
      </w:r>
      <w:r w:rsidRPr="00F20FFF">
        <w:rPr>
          <w:rStyle w:val="StyleUnderline"/>
          <w:highlight w:val="green"/>
        </w:rPr>
        <w:t xml:space="preserve"> would gai</w:t>
      </w:r>
      <w:r w:rsidRPr="005761B6">
        <w:rPr>
          <w:rStyle w:val="StyleUnderline"/>
        </w:rPr>
        <w:t>n, and democracy would lose</w:t>
      </w:r>
      <w:r w:rsidRPr="00FC095F">
        <w:rPr>
          <w:sz w:val="16"/>
        </w:rPr>
        <w:t xml:space="preserve">. </w:t>
      </w:r>
      <w:r w:rsidRPr="00F20FFF">
        <w:rPr>
          <w:rStyle w:val="StyleUnderline"/>
          <w:highlight w:val="green"/>
        </w:rPr>
        <w:t>Conflict</w:t>
      </w:r>
      <w:r w:rsidRPr="005761B6">
        <w:rPr>
          <w:rStyle w:val="StyleUnderline"/>
        </w:rPr>
        <w:t xml:space="preserve"> within and across borders would become </w:t>
      </w:r>
      <w:r w:rsidRPr="00F20FFF">
        <w:rPr>
          <w:rStyle w:val="StyleUnderline"/>
          <w:highlight w:val="green"/>
        </w:rPr>
        <w:t>more comm</w:t>
      </w:r>
      <w:r w:rsidRPr="005761B6">
        <w:rPr>
          <w:rStyle w:val="StyleUnderline"/>
        </w:rPr>
        <w:t xml:space="preserve">on, and </w:t>
      </w:r>
      <w:r w:rsidRPr="00F20FFF">
        <w:rPr>
          <w:rStyle w:val="Emphasis"/>
          <w:highlight w:val="green"/>
        </w:rPr>
        <w:t>rivalry between great powers would increase.</w:t>
      </w:r>
      <w:r w:rsidRPr="005761B6">
        <w:rPr>
          <w:rStyle w:val="Emphasis"/>
        </w:rPr>
        <w:t xml:space="preserve"> </w:t>
      </w:r>
      <w:r w:rsidRPr="00FC095F">
        <w:rPr>
          <w:sz w:val="16"/>
        </w:rPr>
        <w:t xml:space="preserve">Cooperation on global challenges would be all but precluded. If this picture sounds familiar, that is because it increasingly corresponds to the world of today. The </w:t>
      </w:r>
      <w:r w:rsidRPr="00F20FFF">
        <w:rPr>
          <w:rStyle w:val="StyleUnderline"/>
          <w:highlight w:val="green"/>
        </w:rPr>
        <w:t>deterioration of a world order</w:t>
      </w:r>
      <w:r w:rsidRPr="005761B6">
        <w:rPr>
          <w:rStyle w:val="StyleUnderline"/>
        </w:rPr>
        <w:t xml:space="preserve"> can </w:t>
      </w:r>
      <w:r w:rsidRPr="00F20FFF">
        <w:rPr>
          <w:rStyle w:val="StyleUnderline"/>
          <w:highlight w:val="green"/>
        </w:rPr>
        <w:t xml:space="preserve">set in motion trends that spell </w:t>
      </w:r>
      <w:r w:rsidRPr="00F20FFF">
        <w:rPr>
          <w:rStyle w:val="Emphasis"/>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676EF431" w14:textId="77777777" w:rsidR="001F6369" w:rsidRDefault="001F6369" w:rsidP="001F6369">
      <w:pPr>
        <w:pStyle w:val="Heading4"/>
      </w:pPr>
      <w:r>
        <w:t>Specifically, solves Nuclear War – shift causes Transition Wars.</w:t>
      </w:r>
    </w:p>
    <w:p w14:paraId="269AEC6B" w14:textId="77777777" w:rsidR="001F6369" w:rsidRPr="0027722A" w:rsidRDefault="001F6369" w:rsidP="001F6369">
      <w:proofErr w:type="spellStart"/>
      <w:r w:rsidRPr="0027722A">
        <w:rPr>
          <w:rStyle w:val="Style13ptBold"/>
        </w:rPr>
        <w:t>Khalizad</w:t>
      </w:r>
      <w:proofErr w:type="spellEnd"/>
      <w:r w:rsidRPr="0027722A">
        <w:rPr>
          <w:rStyle w:val="Style13ptBold"/>
        </w:rPr>
        <w:t xml:space="preserve"> 16</w:t>
      </w:r>
      <w:r>
        <w:t xml:space="preserve"> </w:t>
      </w:r>
      <w:proofErr w:type="spellStart"/>
      <w:r>
        <w:t>Zalmay</w:t>
      </w:r>
      <w:proofErr w:type="spellEnd"/>
      <w:r>
        <w:t xml:space="preserve"> </w:t>
      </w:r>
      <w:proofErr w:type="spellStart"/>
      <w:r>
        <w:t>Khalizad</w:t>
      </w:r>
      <w:proofErr w:type="spellEnd"/>
      <w:r>
        <w:t xml:space="preserve"> 3-23-2016 “4 Lessons about America's Role in the World” http://nationalinterest.org/feature/4-lessons-about-americas-role-the-world-15574?page=show (former U.S. ambassador to the United Nations, counselor at the CSIS)//Elmer</w:t>
      </w:r>
    </w:p>
    <w:p w14:paraId="206C9EF0" w14:textId="77777777" w:rsidR="001F6369" w:rsidRPr="0027722A" w:rsidRDefault="001F6369" w:rsidP="001F6369">
      <w:pPr>
        <w:rPr>
          <w:sz w:val="16"/>
        </w:rPr>
      </w:pPr>
      <w:r w:rsidRPr="0027722A">
        <w:rPr>
          <w:sz w:val="16"/>
        </w:rPr>
        <w:t xml:space="preserve">Ultimately, however, we concluded that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 xml:space="preserve">has a strong interest in </w:t>
      </w:r>
      <w:r w:rsidRPr="004274D0">
        <w:rPr>
          <w:rStyle w:val="Emphasis"/>
          <w:highlight w:val="green"/>
        </w:rPr>
        <w:t>precluding</w:t>
      </w:r>
      <w:r w:rsidRPr="0027722A">
        <w:rPr>
          <w:rStyle w:val="Emphasis"/>
        </w:rPr>
        <w:t xml:space="preserve"> the emergence of </w:t>
      </w:r>
      <w:r w:rsidRPr="004274D0">
        <w:rPr>
          <w:rStyle w:val="Emphasis"/>
          <w:highlight w:val="green"/>
        </w:rPr>
        <w:t>another bipolar world</w:t>
      </w:r>
      <w:r w:rsidRPr="0027722A">
        <w:rPr>
          <w:sz w:val="16"/>
        </w:rPr>
        <w:t>—as in the Cold War—</w:t>
      </w:r>
      <w:r w:rsidRPr="004274D0">
        <w:rPr>
          <w:rStyle w:val="StyleUnderline"/>
          <w:highlight w:val="green"/>
        </w:rPr>
        <w:t>or</w:t>
      </w:r>
      <w:r w:rsidRPr="0027722A">
        <w:rPr>
          <w:rStyle w:val="StyleUnderline"/>
        </w:rPr>
        <w:t xml:space="preserve"> a world of </w:t>
      </w:r>
      <w:r w:rsidRPr="004274D0">
        <w:rPr>
          <w:rStyle w:val="Emphasis"/>
          <w:highlight w:val="green"/>
        </w:rPr>
        <w:t>many</w:t>
      </w:r>
      <w:r w:rsidRPr="0027722A">
        <w:rPr>
          <w:rStyle w:val="Emphasis"/>
        </w:rPr>
        <w:t xml:space="preserve"> great </w:t>
      </w:r>
      <w:r w:rsidRPr="004274D0">
        <w:rPr>
          <w:rStyle w:val="Emphasis"/>
          <w:highlight w:val="green"/>
        </w:rPr>
        <w:t>powers</w:t>
      </w:r>
      <w:r w:rsidRPr="0027722A">
        <w:rPr>
          <w:sz w:val="16"/>
        </w:rPr>
        <w:t xml:space="preserve">, as existed before the two world wars. </w:t>
      </w:r>
      <w:r w:rsidRPr="004274D0">
        <w:rPr>
          <w:rStyle w:val="StyleUnderline"/>
          <w:highlight w:val="green"/>
        </w:rPr>
        <w:t>Multipolarity led to</w:t>
      </w:r>
      <w:r w:rsidRPr="0027722A">
        <w:rPr>
          <w:rStyle w:val="StyleUnderline"/>
        </w:rPr>
        <w:t xml:space="preserve"> two </w:t>
      </w:r>
      <w:r w:rsidRPr="004274D0">
        <w:rPr>
          <w:rStyle w:val="StyleUnderline"/>
          <w:bCs/>
          <w:highlight w:val="green"/>
        </w:rPr>
        <w:t>world wars</w:t>
      </w:r>
      <w:r w:rsidRPr="0027722A">
        <w:rPr>
          <w:rStyle w:val="StyleUnderline"/>
          <w:bCs/>
        </w:rPr>
        <w:t xml:space="preserve"> and </w:t>
      </w:r>
      <w:r w:rsidRPr="004274D0">
        <w:rPr>
          <w:rStyle w:val="StyleUnderline"/>
          <w:bCs/>
          <w:highlight w:val="green"/>
        </w:rPr>
        <w:t>bipolarity resulted</w:t>
      </w:r>
      <w:r w:rsidRPr="004274D0">
        <w:rPr>
          <w:rStyle w:val="StyleUnderline"/>
          <w:highlight w:val="green"/>
        </w:rPr>
        <w:t xml:space="preserve"> in</w:t>
      </w:r>
      <w:r w:rsidRPr="0027722A">
        <w:rPr>
          <w:rStyle w:val="StyleUnderline"/>
        </w:rPr>
        <w:t xml:space="preserve"> a</w:t>
      </w:r>
      <w:r w:rsidRPr="0027722A">
        <w:rPr>
          <w:sz w:val="16"/>
        </w:rPr>
        <w:t xml:space="preserve"> protracted </w:t>
      </w:r>
      <w:r w:rsidRPr="0027722A">
        <w:rPr>
          <w:rStyle w:val="StyleUnderline"/>
        </w:rPr>
        <w:t xml:space="preserve">worldwide struggle with the </w:t>
      </w:r>
      <w:r w:rsidRPr="004274D0">
        <w:rPr>
          <w:rStyle w:val="Emphasis"/>
          <w:highlight w:val="green"/>
        </w:rPr>
        <w:t>risk of nuclear annihilation</w:t>
      </w:r>
      <w:r w:rsidRPr="004274D0">
        <w:rPr>
          <w:rStyle w:val="StyleUnderline"/>
          <w:highlight w:val="green"/>
        </w:rPr>
        <w:t>. To avoid a return</w:t>
      </w:r>
      <w:r w:rsidRPr="0027722A">
        <w:rPr>
          <w:rStyle w:val="StyleUnderline"/>
        </w:rPr>
        <w:t xml:space="preserve"> such circumstances</w:t>
      </w:r>
      <w:r w:rsidRPr="0027722A">
        <w:rPr>
          <w:sz w:val="16"/>
        </w:rPr>
        <w:t xml:space="preserve">, Secretary of Defense Dick Cheney ultimately agreed that </w:t>
      </w:r>
      <w:r w:rsidRPr="004274D0">
        <w:rPr>
          <w:rStyle w:val="StyleUnderline"/>
          <w:highlight w:val="green"/>
        </w:rPr>
        <w:t xml:space="preserve">our </w:t>
      </w:r>
      <w:r w:rsidRPr="004274D0">
        <w:rPr>
          <w:rStyle w:val="StyleUnderline"/>
          <w:bCs/>
          <w:highlight w:val="green"/>
        </w:rPr>
        <w:t>objective must be to prevent a hostile power to dominate a “critical region</w:t>
      </w:r>
      <w:r w:rsidRPr="0027722A">
        <w:rPr>
          <w:rStyle w:val="StyleUnderline"/>
        </w:rPr>
        <w:t>,” which would</w:t>
      </w:r>
      <w:r w:rsidRPr="0027722A">
        <w:rPr>
          <w:sz w:val="16"/>
        </w:rPr>
        <w:t xml:space="preserve"> give it the resources, industrial capabilities and population to </w:t>
      </w:r>
      <w:r w:rsidRPr="0027722A">
        <w:rPr>
          <w:rStyle w:val="Emphasis"/>
        </w:rPr>
        <w:t>pose a global challenge</w:t>
      </w:r>
      <w:r w:rsidRPr="0027722A">
        <w:rPr>
          <w:sz w:val="16"/>
        </w:rPr>
        <w:t xml:space="preserve">. This insight has guided U.S. defense policy throughout the post–Cold War era.  </w:t>
      </w:r>
      <w:r w:rsidRPr="004274D0">
        <w:rPr>
          <w:rStyle w:val="StyleUnderline"/>
          <w:highlight w:val="green"/>
        </w:rPr>
        <w:t>Giving major powers the green light</w:t>
      </w:r>
      <w:r w:rsidRPr="0027722A">
        <w:rPr>
          <w:rStyle w:val="StyleUnderline"/>
        </w:rPr>
        <w:t xml:space="preserve"> to establish spheres of influence </w:t>
      </w:r>
      <w:r w:rsidRPr="004274D0">
        <w:rPr>
          <w:rStyle w:val="StyleUnderline"/>
          <w:highlight w:val="green"/>
        </w:rPr>
        <w:t xml:space="preserve">would produce a multipolar world and </w:t>
      </w:r>
      <w:r w:rsidRPr="004274D0">
        <w:rPr>
          <w:rStyle w:val="Emphasis"/>
          <w:highlight w:val="green"/>
        </w:rPr>
        <w:t>risk</w:t>
      </w:r>
      <w:r w:rsidRPr="0027722A">
        <w:rPr>
          <w:sz w:val="16"/>
        </w:rPr>
        <w:t xml:space="preserve"> the return of </w:t>
      </w:r>
      <w:r w:rsidRPr="004274D0">
        <w:rPr>
          <w:rStyle w:val="Emphasis"/>
          <w:highlight w:val="green"/>
        </w:rPr>
        <w:t>war between</w:t>
      </w:r>
      <w:r w:rsidRPr="0027722A">
        <w:rPr>
          <w:rStyle w:val="Emphasis"/>
        </w:rPr>
        <w:t xml:space="preserve"> the </w:t>
      </w:r>
      <w:r w:rsidRPr="004274D0">
        <w:rPr>
          <w:rStyle w:val="Emphasis"/>
          <w:highlight w:val="green"/>
        </w:rPr>
        <w:t>major powers</w:t>
      </w:r>
      <w:r w:rsidRPr="0027722A">
        <w:rPr>
          <w:sz w:val="16"/>
        </w:rPr>
        <w:t xml:space="preserve">. Without a stabilizing U.S. presence in the Persian Gulf and U.S. relationships with Jordan and the Gulf States, Iran could shut down oil shipments in its supposed sphere of influence. A similar scenario in fact played out during the 1987 “tanker war” of the Iran-Iraq war, which eventually escalated into a direct military conflict between the United States and Iran. Iran’s nuclear program makes these scenarios even more dangerous.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can manage the rise</w:t>
      </w:r>
      <w:r w:rsidRPr="0027722A">
        <w:rPr>
          <w:rStyle w:val="StyleUnderline"/>
        </w:rPr>
        <w:t xml:space="preserve"> and resurgence </w:t>
      </w:r>
      <w:r w:rsidRPr="004274D0">
        <w:rPr>
          <w:rStyle w:val="StyleUnderline"/>
          <w:highlight w:val="green"/>
        </w:rPr>
        <w:t xml:space="preserve">of great powers like </w:t>
      </w:r>
      <w:r w:rsidRPr="004274D0">
        <w:rPr>
          <w:rStyle w:val="Emphasis"/>
          <w:highlight w:val="green"/>
        </w:rPr>
        <w:t>China, Russia and Iran</w:t>
      </w:r>
      <w:r w:rsidRPr="0027722A">
        <w:rPr>
          <w:rStyle w:val="StyleUnderline"/>
        </w:rPr>
        <w:t xml:space="preserve"> at an acceptable cost </w:t>
      </w:r>
      <w:r w:rsidRPr="004274D0">
        <w:rPr>
          <w:rStyle w:val="StyleUnderline"/>
          <w:highlight w:val="green"/>
        </w:rPr>
        <w:t>without ceding</w:t>
      </w:r>
      <w:r w:rsidRPr="0027722A">
        <w:rPr>
          <w:rStyle w:val="StyleUnderline"/>
        </w:rPr>
        <w:t xml:space="preserve"> entire </w:t>
      </w:r>
      <w:r w:rsidRPr="004274D0">
        <w:rPr>
          <w:rStyle w:val="StyleUnderline"/>
          <w:highlight w:val="green"/>
        </w:rPr>
        <w:t>spheres of influence</w:t>
      </w:r>
      <w:r w:rsidRPr="0027722A">
        <w:rPr>
          <w:sz w:val="16"/>
        </w:rPr>
        <w:t xml:space="preserve">. The key is to focus on normalizing the geopolitics of the Middle East, Europe and the Asia-Pacific, which the United States can do by strengthening its transatlantic and transpacific alliances and adapting them to the new, dangerous circumstances </w:t>
      </w:r>
      <w:r w:rsidRPr="0027722A">
        <w:rPr>
          <w:sz w:val="16"/>
        </w:rPr>
        <w:lastRenderedPageBreak/>
        <w:t xml:space="preserve">on the horizon. </w:t>
      </w:r>
      <w:r w:rsidRPr="0027722A">
        <w:rPr>
          <w:rStyle w:val="StyleUnderline"/>
        </w:rPr>
        <w:t>The U</w:t>
      </w:r>
      <w:r w:rsidRPr="0027722A">
        <w:rPr>
          <w:sz w:val="16"/>
        </w:rPr>
        <w:t xml:space="preserve">nited </w:t>
      </w:r>
      <w:r w:rsidRPr="0027722A">
        <w:rPr>
          <w:rStyle w:val="StyleUnderline"/>
        </w:rPr>
        <w:t>S</w:t>
      </w:r>
      <w:r w:rsidRPr="0027722A">
        <w:rPr>
          <w:sz w:val="16"/>
        </w:rPr>
        <w:t xml:space="preserve">tates </w:t>
      </w:r>
      <w:r w:rsidRPr="0027722A">
        <w:rPr>
          <w:rStyle w:val="StyleUnderline"/>
        </w:rPr>
        <w:t>should promote a balance of power in key regions while seeking opportunities to reconcile differences among major actors</w:t>
      </w:r>
      <w:r w:rsidRPr="0027722A">
        <w:rPr>
          <w:sz w:val="16"/>
        </w:rPr>
        <w:t>.</w:t>
      </w:r>
    </w:p>
    <w:p w14:paraId="0F3ECCCE" w14:textId="77777777" w:rsidR="001F6369" w:rsidRPr="001F6369" w:rsidRDefault="001F6369" w:rsidP="001F6369"/>
    <w:p w14:paraId="645CB9A9" w14:textId="021A1D68" w:rsidR="004611CA" w:rsidRDefault="004611CA" w:rsidP="004611CA">
      <w:pPr>
        <w:pStyle w:val="Heading2"/>
      </w:pPr>
      <w:r>
        <w:lastRenderedPageBreak/>
        <w:t>Case</w:t>
      </w:r>
    </w:p>
    <w:p w14:paraId="3EE6C572" w14:textId="153904BB" w:rsidR="001F6369" w:rsidRDefault="001F6369" w:rsidP="001F6369">
      <w:pPr>
        <w:pStyle w:val="Heading4"/>
      </w:pPr>
      <w:proofErr w:type="spellStart"/>
      <w:r>
        <w:t>Lbl</w:t>
      </w:r>
      <w:proofErr w:type="spellEnd"/>
      <w:r>
        <w:t>-</w:t>
      </w:r>
    </w:p>
    <w:p w14:paraId="47772BFC" w14:textId="2367F371" w:rsidR="001F6369" w:rsidRDefault="001F6369" w:rsidP="001F6369">
      <w:pPr>
        <w:pStyle w:val="Heading4"/>
      </w:pPr>
      <w:r>
        <w:t>Zero warrant in burden-</w:t>
      </w:r>
      <w:proofErr w:type="spellStart"/>
      <w:r>
        <w:t>stelly</w:t>
      </w:r>
      <w:proofErr w:type="spellEnd"/>
      <w:r>
        <w:t xml:space="preserve">- it </w:t>
      </w:r>
      <w:r w:rsidR="005C421B">
        <w:t>claims</w:t>
      </w:r>
      <w:r>
        <w:t xml:space="preserve"> that racial cap ex</w:t>
      </w:r>
      <w:r w:rsidR="005C421B">
        <w:t>ists because people of marginalized races are more likely to be at the bottom, but our card below answers that.</w:t>
      </w:r>
    </w:p>
    <w:p w14:paraId="65F2EC5A" w14:textId="5D6E97A0" w:rsidR="00E95C4C" w:rsidRPr="00E95C4C" w:rsidRDefault="00E95C4C" w:rsidP="00E95C4C">
      <w:pPr>
        <w:pStyle w:val="Heading4"/>
      </w:pPr>
      <w:proofErr w:type="spellStart"/>
      <w:r>
        <w:t>Loyd</w:t>
      </w:r>
      <w:proofErr w:type="spellEnd"/>
      <w:r>
        <w:t>- This card is about state based space races- nowhere does it talk about private companies so they garner zero offense off of state space programs being bad.</w:t>
      </w:r>
    </w:p>
    <w:p w14:paraId="52029364" w14:textId="441DA7D3" w:rsidR="001F6369" w:rsidRPr="00461466" w:rsidRDefault="001F6369" w:rsidP="001F6369">
      <w:pPr>
        <w:pStyle w:val="Heading4"/>
      </w:pPr>
      <w:r w:rsidRPr="00461466">
        <w:t xml:space="preserve">Vote neg on presumption </w:t>
      </w:r>
      <w:r w:rsidR="005C421B">
        <w:t>because they literally do nothing-</w:t>
      </w:r>
    </w:p>
    <w:p w14:paraId="47DD3992" w14:textId="77777777" w:rsidR="001F6369" w:rsidRPr="00461466" w:rsidRDefault="001F6369" w:rsidP="001F6369">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0CF67281" w14:textId="77777777" w:rsidR="001F6369" w:rsidRPr="00461466" w:rsidRDefault="001F6369" w:rsidP="001F6369">
      <w:pPr>
        <w:pStyle w:val="Heading4"/>
        <w:jc w:val="both"/>
      </w:pPr>
      <w:r w:rsidRPr="00461466">
        <w:t xml:space="preserve">B) No warrant for a ballot – the competitive nature of debate coopts any ethical value of advocating the </w:t>
      </w:r>
      <w:proofErr w:type="spellStart"/>
      <w:r w:rsidRPr="00461466">
        <w:t>aff</w:t>
      </w:r>
      <w:proofErr w:type="spellEnd"/>
      <w:r w:rsidRPr="00461466">
        <w:t xml:space="preserve"> – winning rounds only makes it look like they just want to win which proves framework and means advocating by losing is more effective. </w:t>
      </w:r>
    </w:p>
    <w:p w14:paraId="659377E2" w14:textId="77777777" w:rsidR="001F6369" w:rsidRPr="00461466" w:rsidRDefault="001F6369" w:rsidP="001F6369">
      <w:pPr>
        <w:pStyle w:val="Heading4"/>
      </w:pPr>
      <w:r w:rsidRPr="00461466">
        <w:t xml:space="preserve">C) Debate – none of their evidence is specific to it – sets a high threshold for solvency and ignores how communicative norms operate. </w:t>
      </w:r>
    </w:p>
    <w:p w14:paraId="656AFBB5" w14:textId="56F73B44" w:rsidR="001F6369" w:rsidRPr="00461466" w:rsidRDefault="001F6369" w:rsidP="001F6369">
      <w:pPr>
        <w:pStyle w:val="Heading4"/>
      </w:pPr>
      <w:r w:rsidRPr="00461466">
        <w:t xml:space="preserve">D) Voting </w:t>
      </w:r>
      <w:proofErr w:type="spellStart"/>
      <w:r w:rsidRPr="00461466">
        <w:t>aff</w:t>
      </w:r>
      <w:proofErr w:type="spellEnd"/>
      <w:r w:rsidRPr="00461466">
        <w:t xml:space="preserve"> doesn’t access social change</w:t>
      </w:r>
    </w:p>
    <w:p w14:paraId="54472A17" w14:textId="77777777" w:rsidR="001F6369" w:rsidRPr="00461466" w:rsidRDefault="001F6369" w:rsidP="001F6369">
      <w:r w:rsidRPr="00461466">
        <w:rPr>
          <w:rStyle w:val="Style13ptBold"/>
        </w:rPr>
        <w:t>Ritter ‘13</w:t>
      </w:r>
      <w:r w:rsidRPr="00461466">
        <w:t xml:space="preserve"> </w:t>
      </w:r>
      <w:r w:rsidRPr="00461466">
        <w:rPr>
          <w:sz w:val="16"/>
          <w:szCs w:val="16"/>
        </w:rPr>
        <w:t xml:space="preserve">(JD from U Texas Law (Michael J., “Overcoming The Fiction of “Social Change Through Debate”: What’s To Learn from 2pac’s </w:t>
      </w:r>
      <w:proofErr w:type="gramStart"/>
      <w:r w:rsidRPr="00461466">
        <w:rPr>
          <w:sz w:val="16"/>
          <w:szCs w:val="16"/>
        </w:rPr>
        <w:t>Changes?,</w:t>
      </w:r>
      <w:proofErr w:type="gramEnd"/>
      <w:r w:rsidRPr="00461466">
        <w:rPr>
          <w:sz w:val="16"/>
          <w:szCs w:val="16"/>
        </w:rPr>
        <w:t>” National Journal of Speech and Debate, Vol. 2, Issue 1)</w:t>
      </w:r>
    </w:p>
    <w:p w14:paraId="49269E4E" w14:textId="77777777" w:rsidR="001F6369" w:rsidRDefault="001F6369" w:rsidP="001F6369">
      <w:pPr>
        <w:rPr>
          <w:sz w:val="16"/>
          <w:szCs w:val="16"/>
        </w:rPr>
      </w:pPr>
      <w:r w:rsidRPr="00461466">
        <w:rPr>
          <w:u w:val="single"/>
        </w:rPr>
        <w:t>The structure of competitive</w:t>
      </w:r>
      <w:r w:rsidRPr="00461466">
        <w:rPr>
          <w:sz w:val="16"/>
        </w:rPr>
        <w:t xml:space="preserve"> interscholastic </w:t>
      </w:r>
      <w:r w:rsidRPr="00C80102">
        <w:rPr>
          <w:highlight w:val="green"/>
          <w:u w:val="single"/>
        </w:rPr>
        <w:t>debate renders any message</w:t>
      </w:r>
      <w:r w:rsidRPr="00C55CDB">
        <w:rPr>
          <w:u w:val="single"/>
        </w:rPr>
        <w:t xml:space="preserve"> communicated </w:t>
      </w:r>
      <w:r w:rsidRPr="00C80102">
        <w:rPr>
          <w:highlight w:val="green"/>
          <w:u w:val="single"/>
        </w:rPr>
        <w:t>in</w:t>
      </w:r>
      <w:r w:rsidRPr="00461466">
        <w:rPr>
          <w:u w:val="single"/>
        </w:rPr>
        <w:t xml:space="preserve"> a</w:t>
      </w:r>
      <w:r w:rsidRPr="00461466">
        <w:rPr>
          <w:sz w:val="16"/>
        </w:rPr>
        <w:t xml:space="preserve"> debate </w:t>
      </w:r>
      <w:r w:rsidRPr="00C80102">
        <w:rPr>
          <w:highlight w:val="green"/>
          <w:u w:val="single"/>
        </w:rPr>
        <w:t>round</w:t>
      </w:r>
      <w:r w:rsidRPr="00461466">
        <w:rPr>
          <w:sz w:val="16"/>
        </w:rPr>
        <w:t xml:space="preserve"> virtually </w:t>
      </w:r>
      <w:r w:rsidRPr="00C80102">
        <w:rPr>
          <w:b/>
          <w:highlight w:val="green"/>
          <w:u w:val="single"/>
        </w:rPr>
        <w:t>incapable of</w:t>
      </w:r>
      <w:r w:rsidRPr="00461466">
        <w:rPr>
          <w:b/>
          <w:u w:val="single"/>
        </w:rPr>
        <w:t xml:space="preserve"> creating any </w:t>
      </w:r>
      <w:r w:rsidRPr="00C80102">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C80102">
        <w:rPr>
          <w:highlight w:val="green"/>
          <w:u w:val="single"/>
        </w:rPr>
        <w:t>academics</w:t>
      </w:r>
      <w:r w:rsidRPr="00461466">
        <w:rPr>
          <w:sz w:val="16"/>
        </w:rPr>
        <w:t xml:space="preserve"> instead </w:t>
      </w:r>
      <w:r w:rsidRPr="00461466">
        <w:rPr>
          <w:u w:val="single"/>
        </w:rPr>
        <w:t xml:space="preserve">have </w:t>
      </w:r>
      <w:r w:rsidRPr="00C80102">
        <w:rPr>
          <w:highlight w:val="green"/>
          <w:u w:val="single"/>
        </w:rPr>
        <w:t xml:space="preserve">analyzed debate with </w:t>
      </w:r>
      <w:r w:rsidRPr="00C80102">
        <w:rPr>
          <w:b/>
          <w:highlight w:val="green"/>
          <w:u w:val="single"/>
        </w:rPr>
        <w:t>nonapplicable</w:t>
      </w:r>
      <w:r w:rsidRPr="00461466">
        <w:rPr>
          <w:sz w:val="16"/>
        </w:rPr>
        <w:t xml:space="preserve"> rhetorical </w:t>
      </w:r>
      <w:r w:rsidRPr="00C80102">
        <w:rPr>
          <w:b/>
          <w:highlight w:val="green"/>
          <w:u w:val="single"/>
        </w:rPr>
        <w:t>theory</w:t>
      </w:r>
      <w:r w:rsidRPr="00C80102">
        <w:rPr>
          <w:highlight w:val="green"/>
          <w:u w:val="single"/>
        </w:rPr>
        <w:t xml:space="preserve"> that </w:t>
      </w:r>
      <w:r w:rsidRPr="00C80102">
        <w:rPr>
          <w:b/>
          <w:highlight w:val="green"/>
          <w:u w:val="single"/>
        </w:rPr>
        <w:t>fails to account for</w:t>
      </w:r>
      <w:r w:rsidRPr="00461466">
        <w:rPr>
          <w:b/>
          <w:u w:val="single"/>
        </w:rPr>
        <w:t xml:space="preserve"> the </w:t>
      </w:r>
      <w:r w:rsidRPr="00C80102">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C80102">
        <w:rPr>
          <w:highlight w:val="green"/>
          <w:u w:val="single"/>
        </w:rPr>
        <w:t>proponents</w:t>
      </w:r>
      <w:r w:rsidRPr="00461466">
        <w:rPr>
          <w:u w:val="single"/>
        </w:rPr>
        <w:t xml:space="preserve"> of the fiction that debate can create social change </w:t>
      </w:r>
      <w:r w:rsidRPr="00C80102">
        <w:rPr>
          <w:highlight w:val="green"/>
          <w:u w:val="single"/>
        </w:rPr>
        <w:t xml:space="preserve">have chosen </w:t>
      </w:r>
      <w:r w:rsidRPr="00C80102">
        <w:rPr>
          <w:b/>
          <w:highlight w:val="green"/>
          <w:u w:val="single"/>
        </w:rPr>
        <w:t>not to prove this</w:t>
      </w:r>
      <w:r w:rsidRPr="00461466">
        <w:rPr>
          <w:b/>
          <w:u w:val="single"/>
        </w:rPr>
        <w:t xml:space="preserve"> fundamental </w:t>
      </w:r>
      <w:r w:rsidRPr="00C80102">
        <w:rPr>
          <w:b/>
          <w:highlight w:val="green"/>
          <w:u w:val="single"/>
        </w:rPr>
        <w:t>assumption</w:t>
      </w:r>
      <w:r w:rsidRPr="00C80102">
        <w:rPr>
          <w:highlight w:val="green"/>
          <w:u w:val="single"/>
        </w:rPr>
        <w:t>, which</w:t>
      </w:r>
      <w:r w:rsidRPr="00461466">
        <w:rPr>
          <w:sz w:val="16"/>
        </w:rPr>
        <w:t>—as this article argues—</w:t>
      </w:r>
      <w:r w:rsidRPr="00C80102">
        <w:rPr>
          <w:highlight w:val="green"/>
          <w:u w:val="single"/>
        </w:rPr>
        <w:t>is</w:t>
      </w:r>
      <w:r w:rsidRPr="00461466">
        <w:rPr>
          <w:u w:val="single"/>
        </w:rPr>
        <w:t xml:space="preserve"> </w:t>
      </w:r>
      <w:r w:rsidRPr="00461466">
        <w:rPr>
          <w:b/>
          <w:u w:val="single"/>
        </w:rPr>
        <w:t xml:space="preserve">merely </w:t>
      </w:r>
      <w:r w:rsidRPr="00C80102">
        <w:rPr>
          <w:b/>
          <w:highlight w:val="green"/>
          <w:u w:val="single"/>
        </w:rPr>
        <w:t>a fiction</w:t>
      </w:r>
      <w:r w:rsidRPr="00C80102">
        <w:rPr>
          <w:highlight w:val="green"/>
          <w:u w:val="single"/>
        </w:rPr>
        <w:t xml:space="preserve"> that is </w:t>
      </w:r>
      <w:r w:rsidRPr="00C80102">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C80102">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C80102">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C80102">
        <w:rPr>
          <w:b/>
          <w:highlight w:val="green"/>
          <w:u w:val="single"/>
        </w:rPr>
        <w:t>not provable</w:t>
      </w:r>
      <w:r w:rsidRPr="00C80102">
        <w:rPr>
          <w:highlight w:val="green"/>
          <w:u w:val="single"/>
        </w:rPr>
        <w:t xml:space="preserve"> by</w:t>
      </w:r>
      <w:r w:rsidRPr="00461466">
        <w:rPr>
          <w:u w:val="single"/>
        </w:rPr>
        <w:t xml:space="preserve"> any </w:t>
      </w:r>
      <w:r w:rsidRPr="00C80102">
        <w:rPr>
          <w:highlight w:val="green"/>
          <w:u w:val="single"/>
        </w:rPr>
        <w:t>human senses</w:t>
      </w:r>
      <w:r w:rsidRPr="00461466">
        <w:rPr>
          <w:u w:val="single"/>
        </w:rPr>
        <w:t xml:space="preserve"> or </w:t>
      </w:r>
      <w:r w:rsidRPr="00C80102">
        <w:rPr>
          <w:highlight w:val="green"/>
          <w:u w:val="single"/>
        </w:rPr>
        <w:lastRenderedPageBreak/>
        <w:t>rational thinking</w:t>
      </w:r>
      <w:r w:rsidRPr="00461466">
        <w:rPr>
          <w:u w:val="single"/>
        </w:rPr>
        <w:t xml:space="preserve"> capability </w:t>
      </w:r>
      <w:r w:rsidRPr="00C80102">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C80102">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6993EA07" w14:textId="4EDA3511" w:rsidR="001F6369" w:rsidRDefault="005C421B" w:rsidP="005C421B">
      <w:pPr>
        <w:pStyle w:val="Heading4"/>
      </w:pPr>
      <w:r>
        <w:t xml:space="preserve">Utopic prophesies are pointless a] empirics- they always devolve into authoritarianism b] debate- we should advocate for concrete solutions in rounds c] </w:t>
      </w:r>
      <w:proofErr w:type="spellStart"/>
      <w:r>
        <w:t>aff</w:t>
      </w:r>
      <w:proofErr w:type="spellEnd"/>
      <w:r>
        <w:t xml:space="preserve"> doesn’t fiat anything so pointless either way</w:t>
      </w:r>
    </w:p>
    <w:p w14:paraId="243299E8" w14:textId="1864F673" w:rsidR="005C421B" w:rsidRPr="005C421B" w:rsidRDefault="005C421B" w:rsidP="005C421B">
      <w:pPr>
        <w:pStyle w:val="Heading4"/>
      </w:pPr>
      <w:r>
        <w:t xml:space="preserve">Williams says black </w:t>
      </w:r>
      <w:proofErr w:type="spellStart"/>
      <w:r>
        <w:t>maoism</w:t>
      </w:r>
      <w:proofErr w:type="spellEnd"/>
      <w:r>
        <w:t xml:space="preserve"> is good, doesn’t say anything about </w:t>
      </w:r>
      <w:r w:rsidR="00887832">
        <w:t xml:space="preserve">high school </w:t>
      </w:r>
      <w:r>
        <w:t>debate. it says what we have to do but offers no insight as to how.</w:t>
      </w:r>
    </w:p>
    <w:p w14:paraId="45BA7155" w14:textId="77777777" w:rsidR="001F6369" w:rsidRDefault="001F6369" w:rsidP="001F6369">
      <w:pPr>
        <w:pStyle w:val="Heading4"/>
      </w:pPr>
      <w:r>
        <w:t xml:space="preserve">Their totalizing depiction of racial capitalism as requiring suicide produces a heroic drive for total revolution that obscures “as existing” progress </w:t>
      </w:r>
    </w:p>
    <w:p w14:paraId="1C9AA478" w14:textId="77777777" w:rsidR="001F6369" w:rsidRDefault="001F6369" w:rsidP="001F6369">
      <w:pPr>
        <w:rPr>
          <w:rStyle w:val="Style13ptBold"/>
        </w:rPr>
      </w:pPr>
      <w:r>
        <w:rPr>
          <w:rStyle w:val="Style13ptBold"/>
        </w:rPr>
        <w:t>Shulman, PhD, 17</w:t>
      </w:r>
    </w:p>
    <w:p w14:paraId="73A45A38" w14:textId="77777777" w:rsidR="001F6369" w:rsidRDefault="001F6369" w:rsidP="001F6369">
      <w:pPr>
        <w:rPr>
          <w:sz w:val="16"/>
        </w:rPr>
      </w:pPr>
      <w:r>
        <w:rPr>
          <w:sz w:val="16"/>
        </w:rPr>
        <w:t xml:space="preserve">(George, </w:t>
      </w:r>
      <w:proofErr w:type="spellStart"/>
      <w:r>
        <w:rPr>
          <w:sz w:val="16"/>
        </w:rPr>
        <w:t>PoliSci@NYU</w:t>
      </w:r>
      <w:proofErr w:type="spellEnd"/>
      <w:r>
        <w:rPr>
          <w:sz w:val="16"/>
        </w:rPr>
        <w:t>, Critical Exchange Afro pessimism, Contemporary political theory)</w:t>
      </w:r>
    </w:p>
    <w:p w14:paraId="03261341" w14:textId="77777777" w:rsidR="001F6369" w:rsidRDefault="001F6369" w:rsidP="001F6369">
      <w:pPr>
        <w:rPr>
          <w:sz w:val="16"/>
        </w:rPr>
      </w:pPr>
      <w:r>
        <w:rPr>
          <w:sz w:val="16"/>
        </w:rPr>
        <w:t>For on the one hand, it seems to me that ‘‘</w:t>
      </w:r>
      <w:r w:rsidRPr="00C80102">
        <w:rPr>
          <w:rStyle w:val="StyleUnderline"/>
          <w:highlight w:val="green"/>
        </w:rPr>
        <w:t>social death’’ is totalized</w:t>
      </w:r>
      <w:r>
        <w:rPr>
          <w:rStyle w:val="StyleUnderline"/>
        </w:rPr>
        <w:t xml:space="preserve"> as the truth</w:t>
      </w:r>
      <w:r>
        <w:rPr>
          <w:sz w:val="16"/>
        </w:rPr>
        <w:t xml:space="preserve"> that must be faced without consolation, while on the other hand, </w:t>
      </w:r>
      <w:r>
        <w:rPr>
          <w:rStyle w:val="StyleUnderline"/>
        </w:rPr>
        <w:t xml:space="preserve">the only valid </w:t>
      </w:r>
      <w:r w:rsidRPr="00C80102">
        <w:rPr>
          <w:rStyle w:val="StyleUnderline"/>
          <w:highlight w:val="green"/>
        </w:rPr>
        <w:t>response is</w:t>
      </w:r>
      <w:r>
        <w:rPr>
          <w:sz w:val="16"/>
        </w:rPr>
        <w:t xml:space="preserve"> depicted as </w:t>
      </w:r>
      <w:r w:rsidRPr="00C80102">
        <w:rPr>
          <w:rStyle w:val="Emphasis"/>
          <w:highlight w:val="green"/>
        </w:rPr>
        <w:t>revolutionary</w:t>
      </w:r>
      <w:r>
        <w:rPr>
          <w:sz w:val="16"/>
        </w:rPr>
        <w:t xml:space="preserve"> (perhaps violent) </w:t>
      </w:r>
      <w:r w:rsidRPr="00C80102">
        <w:rPr>
          <w:rStyle w:val="Emphasis"/>
          <w:highlight w:val="green"/>
        </w:rPr>
        <w:t>refusal</w:t>
      </w:r>
      <w:r>
        <w:rPr>
          <w:rStyle w:val="Emphasis"/>
        </w:rPr>
        <w:t>.</w:t>
      </w:r>
      <w:r>
        <w:rPr>
          <w:sz w:val="16"/>
        </w:rPr>
        <w:t xml:space="preserve"> </w:t>
      </w:r>
      <w:r>
        <w:rPr>
          <w:rStyle w:val="StyleUnderline"/>
        </w:rPr>
        <w:t>We are driven toward helplessness and despair by an annihilating structure that seems impossible to change, but also</w:t>
      </w:r>
      <w:r>
        <w:rPr>
          <w:sz w:val="16"/>
        </w:rPr>
        <w:t xml:space="preserve">, if we ask, what can be done, </w:t>
      </w:r>
      <w:r>
        <w:rPr>
          <w:rStyle w:val="StyleUnderline"/>
        </w:rPr>
        <w:t xml:space="preserve">we receive images of </w:t>
      </w:r>
      <w:r>
        <w:rPr>
          <w:rStyle w:val="Emphasis"/>
        </w:rPr>
        <w:t>revolutionary suicide.</w:t>
      </w:r>
      <w:r>
        <w:rPr>
          <w:sz w:val="16"/>
        </w:rPr>
        <w:t xml:space="preserve"> </w:t>
      </w:r>
      <w:r>
        <w:rPr>
          <w:rStyle w:val="StyleUnderline"/>
        </w:rPr>
        <w:t xml:space="preserve">The systematic character of critique </w:t>
      </w:r>
      <w:r w:rsidRPr="00C80102">
        <w:rPr>
          <w:rStyle w:val="StyleUnderline"/>
          <w:highlight w:val="green"/>
        </w:rPr>
        <w:t xml:space="preserve">offers a </w:t>
      </w:r>
      <w:r>
        <w:rPr>
          <w:rStyle w:val="Emphasis"/>
        </w:rPr>
        <w:t>clarity that is appealing</w:t>
      </w:r>
      <w:r>
        <w:rPr>
          <w:sz w:val="16"/>
        </w:rPr>
        <w:t xml:space="preserve">; </w:t>
      </w:r>
      <w:r>
        <w:rPr>
          <w:rStyle w:val="StyleUnderline"/>
        </w:rPr>
        <w:t>we also may be tempted by the</w:t>
      </w:r>
      <w:r>
        <w:rPr>
          <w:sz w:val="16"/>
        </w:rPr>
        <w:t xml:space="preserve"> appearance of </w:t>
      </w:r>
      <w:r w:rsidRPr="00C80102">
        <w:rPr>
          <w:rStyle w:val="Emphasis"/>
          <w:highlight w:val="green"/>
        </w:rPr>
        <w:t>heroic radicalism</w:t>
      </w:r>
      <w:r>
        <w:rPr>
          <w:sz w:val="16"/>
        </w:rPr>
        <w:t xml:space="preserve"> – and by an </w:t>
      </w:r>
      <w:proofErr w:type="spellStart"/>
      <w:r>
        <w:rPr>
          <w:sz w:val="16"/>
        </w:rPr>
        <w:t>unavowed</w:t>
      </w:r>
      <w:proofErr w:type="spellEnd"/>
      <w:r>
        <w:rPr>
          <w:sz w:val="16"/>
        </w:rPr>
        <w:t xml:space="preserve"> solace we may derive from the form of ‘‘election’’ it offers. </w:t>
      </w:r>
      <w:r w:rsidRPr="00C80102">
        <w:rPr>
          <w:rStyle w:val="StyleUnderline"/>
          <w:highlight w:val="green"/>
        </w:rPr>
        <w:t>But</w:t>
      </w:r>
      <w:r>
        <w:rPr>
          <w:rStyle w:val="StyleUnderline"/>
        </w:rPr>
        <w:t xml:space="preserve"> we may be </w:t>
      </w:r>
      <w:r w:rsidRPr="00C80102">
        <w:rPr>
          <w:rStyle w:val="StyleUnderline"/>
          <w:highlight w:val="green"/>
        </w:rPr>
        <w:t xml:space="preserve">better served by </w:t>
      </w:r>
      <w:r w:rsidRPr="00C80102">
        <w:rPr>
          <w:rStyle w:val="Emphasis"/>
          <w:highlight w:val="green"/>
        </w:rPr>
        <w:t>questioning the either-or structure of exceptionality</w:t>
      </w:r>
      <w:r>
        <w:rPr>
          <w:rStyle w:val="Emphasis"/>
        </w:rPr>
        <w:t>,</w:t>
      </w:r>
      <w:r>
        <w:rPr>
          <w:sz w:val="16"/>
        </w:rPr>
        <w:t xml:space="preserve"> </w:t>
      </w:r>
      <w:r>
        <w:rPr>
          <w:rStyle w:val="StyleUnderline"/>
        </w:rPr>
        <w:t>which juxtaposes social death in/as the ordinary to metaphors of radical refusal</w:t>
      </w:r>
      <w:r>
        <w:rPr>
          <w:sz w:val="16"/>
        </w:rPr>
        <w:t xml:space="preserve">. By that structure, Schmitt distinguished ordinary existence as deadening repetition, and </w:t>
      </w:r>
      <w:r w:rsidRPr="00C80102">
        <w:rPr>
          <w:sz w:val="16"/>
          <w:highlight w:val="green"/>
        </w:rPr>
        <w:t>miracle</w:t>
      </w:r>
      <w:r>
        <w:rPr>
          <w:sz w:val="16"/>
        </w:rPr>
        <w:t xml:space="preserve"> as the decision to take exception to it</w:t>
      </w:r>
      <w:r>
        <w:rPr>
          <w:rStyle w:val="StyleUnderline"/>
        </w:rPr>
        <w:t xml:space="preserve">; for </w:t>
      </w:r>
      <w:proofErr w:type="spellStart"/>
      <w:r>
        <w:rPr>
          <w:rStyle w:val="StyleUnderline"/>
        </w:rPr>
        <w:t>Wilderson</w:t>
      </w:r>
      <w:proofErr w:type="spellEnd"/>
      <w:r>
        <w:rPr>
          <w:rStyle w:val="StyleUnderline"/>
        </w:rPr>
        <w:t xml:space="preserve"> and Sexton ‘‘</w:t>
      </w:r>
      <w:r w:rsidRPr="00C80102">
        <w:rPr>
          <w:rStyle w:val="StyleUnderline"/>
          <w:highlight w:val="green"/>
        </w:rPr>
        <w:t>life’’</w:t>
      </w:r>
      <w:r>
        <w:rPr>
          <w:rStyle w:val="StyleUnderline"/>
        </w:rPr>
        <w:t xml:space="preserve"> </w:t>
      </w:r>
      <w:r>
        <w:rPr>
          <w:sz w:val="16"/>
        </w:rPr>
        <w:t xml:space="preserve">thus </w:t>
      </w:r>
      <w:r>
        <w:rPr>
          <w:rStyle w:val="StyleUnderline"/>
        </w:rPr>
        <w:t xml:space="preserve">seems to </w:t>
      </w:r>
      <w:r w:rsidRPr="00C80102">
        <w:rPr>
          <w:rStyle w:val="StyleUnderline"/>
          <w:highlight w:val="green"/>
        </w:rPr>
        <w:t>require</w:t>
      </w:r>
      <w:r>
        <w:rPr>
          <w:rStyle w:val="StyleUnderline"/>
        </w:rPr>
        <w:t xml:space="preserve"> the decisive, unequivocal ‘‘event’’ of overcoming an ordinary life ruled</w:t>
      </w:r>
      <w:r>
        <w:rPr>
          <w:sz w:val="16"/>
        </w:rPr>
        <w:t xml:space="preserve"> – indeed emptied out, negated, or literally killed – </w:t>
      </w:r>
      <w:r>
        <w:rPr>
          <w:rStyle w:val="StyleUnderline"/>
        </w:rPr>
        <w:t xml:space="preserve">by inescapably gripping </w:t>
      </w:r>
      <w:r w:rsidRPr="00C80102">
        <w:rPr>
          <w:rStyle w:val="StyleUnderline"/>
          <w:highlight w:val="green"/>
        </w:rPr>
        <w:t>social death</w:t>
      </w:r>
      <w:r>
        <w:rPr>
          <w:sz w:val="16"/>
        </w:rPr>
        <w:t xml:space="preserve">. </w:t>
      </w:r>
      <w:r>
        <w:rPr>
          <w:rStyle w:val="Emphasis"/>
        </w:rPr>
        <w:t xml:space="preserve">But </w:t>
      </w:r>
      <w:r w:rsidRPr="00C80102">
        <w:rPr>
          <w:rStyle w:val="Emphasis"/>
          <w:highlight w:val="green"/>
        </w:rPr>
        <w:t xml:space="preserve">what </w:t>
      </w:r>
      <w:r>
        <w:rPr>
          <w:rStyle w:val="Emphasis"/>
        </w:rPr>
        <w:t xml:space="preserve">kind of </w:t>
      </w:r>
      <w:r w:rsidRPr="00C80102">
        <w:rPr>
          <w:rStyle w:val="Emphasis"/>
          <w:highlight w:val="green"/>
        </w:rPr>
        <w:t>life or politics is this</w:t>
      </w:r>
      <w:r>
        <w:rPr>
          <w:rStyle w:val="StyleUnderline"/>
        </w:rPr>
        <w:t xml:space="preserve">? </w:t>
      </w:r>
      <w:r w:rsidRPr="00C80102">
        <w:rPr>
          <w:rStyle w:val="StyleUnderline"/>
          <w:highlight w:val="green"/>
        </w:rPr>
        <w:t>Might</w:t>
      </w:r>
      <w:r>
        <w:rPr>
          <w:rStyle w:val="StyleUnderline"/>
        </w:rPr>
        <w:t xml:space="preserve"> the</w:t>
      </w:r>
      <w:r>
        <w:rPr>
          <w:sz w:val="16"/>
        </w:rPr>
        <w:t xml:space="preserve"> ‘‘fact’’ or ‘‘</w:t>
      </w:r>
      <w:r>
        <w:rPr>
          <w:rStyle w:val="StyleUnderline"/>
        </w:rPr>
        <w:t xml:space="preserve">lived experience’’ of </w:t>
      </w:r>
      <w:r w:rsidRPr="00C80102">
        <w:rPr>
          <w:rStyle w:val="StyleUnderline"/>
          <w:highlight w:val="green"/>
        </w:rPr>
        <w:t>blackness</w:t>
      </w:r>
      <w:r>
        <w:rPr>
          <w:rStyle w:val="StyleUnderline"/>
        </w:rPr>
        <w:t xml:space="preserve"> as social death </w:t>
      </w:r>
      <w:r w:rsidRPr="00C80102">
        <w:rPr>
          <w:rStyle w:val="StyleUnderline"/>
          <w:highlight w:val="green"/>
        </w:rPr>
        <w:t>be</w:t>
      </w:r>
      <w:r>
        <w:rPr>
          <w:rStyle w:val="StyleUnderline"/>
        </w:rPr>
        <w:t xml:space="preserve"> metabolized, </w:t>
      </w:r>
      <w:r w:rsidRPr="00C80102">
        <w:rPr>
          <w:rStyle w:val="Emphasis"/>
          <w:highlight w:val="green"/>
        </w:rPr>
        <w:t>transfigured, resisted</w:t>
      </w:r>
      <w:r>
        <w:rPr>
          <w:rStyle w:val="StyleUnderline"/>
        </w:rPr>
        <w:t xml:space="preserve">, or dramatized </w:t>
      </w:r>
      <w:r w:rsidRPr="00C80102">
        <w:rPr>
          <w:rStyle w:val="StyleUnderline"/>
          <w:highlight w:val="green"/>
        </w:rPr>
        <w:t>in other ways</w:t>
      </w:r>
      <w:r>
        <w:rPr>
          <w:sz w:val="16"/>
        </w:rPr>
        <w:t xml:space="preserve">? </w:t>
      </w:r>
      <w:r>
        <w:rPr>
          <w:rStyle w:val="StyleUnderline"/>
        </w:rPr>
        <w:t xml:space="preserve">Rather than radically juxtapose </w:t>
      </w:r>
      <w:r>
        <w:rPr>
          <w:rStyle w:val="Emphasis"/>
        </w:rPr>
        <w:t>awful truth and demeaned consolation</w:t>
      </w:r>
      <w:r>
        <w:rPr>
          <w:sz w:val="16"/>
        </w:rPr>
        <w:t xml:space="preserve">, </w:t>
      </w:r>
      <w:r>
        <w:rPr>
          <w:rStyle w:val="StyleUnderline"/>
        </w:rPr>
        <w:t>could we rework the relationship of critique and repair</w:t>
      </w:r>
      <w:r>
        <w:rPr>
          <w:sz w:val="16"/>
        </w:rPr>
        <w:t xml:space="preserve">? Or is the impossibility of repair in its usual senses – because only a revolution would be truly reparative – the necessary assumption for rightly seeing the conditions of black agency? </w:t>
      </w:r>
      <w:r w:rsidRPr="00C80102">
        <w:rPr>
          <w:rStyle w:val="StyleUnderline"/>
          <w:highlight w:val="green"/>
        </w:rPr>
        <w:t xml:space="preserve">Rather than </w:t>
      </w:r>
      <w:r>
        <w:rPr>
          <w:rStyle w:val="StyleUnderline"/>
        </w:rPr>
        <w:t xml:space="preserve">respond to their critique by asking, what radical action could possibly </w:t>
      </w:r>
      <w:r w:rsidRPr="00C80102">
        <w:rPr>
          <w:rStyle w:val="StyleUnderline"/>
          <w:highlight w:val="green"/>
        </w:rPr>
        <w:t>suffice to change</w:t>
      </w:r>
      <w:r>
        <w:rPr>
          <w:rStyle w:val="StyleUnderline"/>
        </w:rPr>
        <w:t xml:space="preserve"> this world, could we </w:t>
      </w:r>
      <w:r w:rsidRPr="00C80102">
        <w:rPr>
          <w:rStyle w:val="StyleUnderline"/>
          <w:highlight w:val="green"/>
        </w:rPr>
        <w:t>ask</w:t>
      </w:r>
      <w:r>
        <w:rPr>
          <w:rStyle w:val="StyleUnderline"/>
        </w:rPr>
        <w:t xml:space="preserve"> instead</w:t>
      </w:r>
      <w:r>
        <w:rPr>
          <w:rStyle w:val="Emphasis"/>
        </w:rPr>
        <w:t xml:space="preserve">, </w:t>
      </w:r>
      <w:r w:rsidRPr="00C80102">
        <w:rPr>
          <w:rStyle w:val="Emphasis"/>
          <w:highlight w:val="green"/>
        </w:rPr>
        <w:t>what is already being done</w:t>
      </w:r>
      <w:r>
        <w:rPr>
          <w:sz w:val="16"/>
        </w:rPr>
        <w:t>?</w:t>
      </w:r>
    </w:p>
    <w:p w14:paraId="6744B5E2" w14:textId="77777777" w:rsidR="001F6369" w:rsidRPr="001F6369" w:rsidRDefault="001F6369" w:rsidP="001F6369"/>
    <w:p w14:paraId="08690A92" w14:textId="10623A6C" w:rsidR="004611CA" w:rsidRPr="001F6369" w:rsidRDefault="001F6369" w:rsidP="004611CA">
      <w:pPr>
        <w:pStyle w:val="Heading4"/>
      </w:pPr>
      <w:r>
        <w:t>Cap i</w:t>
      </w:r>
      <w:r w:rsidR="004611CA">
        <w:t xml:space="preserve">s </w:t>
      </w:r>
      <w:r w:rsidR="004611CA" w:rsidRPr="00C11396">
        <w:rPr>
          <w:u w:val="single"/>
        </w:rPr>
        <w:t>sustainable</w:t>
      </w:r>
      <w:r w:rsidR="004611CA" w:rsidRPr="00A420D2">
        <w:rPr>
          <w:b w:val="0"/>
        </w:rPr>
        <w:t>---robust environmental progress and increasing resource reserves prove---</w:t>
      </w:r>
      <w:proofErr w:type="gramStart"/>
      <w:r w:rsidR="004611CA" w:rsidRPr="00C11396">
        <w:t>BUT</w:t>
      </w:r>
      <w:r w:rsidR="004611CA">
        <w:t>,</w:t>
      </w:r>
      <w:proofErr w:type="gramEnd"/>
      <w:r w:rsidR="004611CA" w:rsidRPr="00C11396">
        <w:t xml:space="preserve"> they can’t save the environment either.</w:t>
      </w:r>
      <w:r w:rsidR="00E95C4C">
        <w:t xml:space="preserve"> Takes out Robinson</w:t>
      </w:r>
    </w:p>
    <w:p w14:paraId="40C72CA0" w14:textId="77777777" w:rsidR="004611CA" w:rsidRPr="00766C52" w:rsidRDefault="004611CA" w:rsidP="004611CA">
      <w:r>
        <w:t xml:space="preserve">Andrew </w:t>
      </w:r>
      <w:r w:rsidRPr="00766C52">
        <w:rPr>
          <w:rStyle w:val="Style13ptBold"/>
        </w:rPr>
        <w:t>McAfee 20</w:t>
      </w:r>
      <w:r>
        <w:t>, principal research scientist at MIT, codirector of the MIT Initiative on the Digital Economy at the MIT Sloan School of Management, Doctorate from Harvard Business School, two Master of Science and two Bachelor of Science degrees from MIT, "Don't Misunderstand Earth Day's Successes," Wired, 4-22-2020, https://www.wired.com/story/opinion-dont-misunderstand-earth-days-successes/</w:t>
      </w:r>
    </w:p>
    <w:p w14:paraId="3407C8B2" w14:textId="77777777" w:rsidR="004611CA" w:rsidRPr="00766C52" w:rsidRDefault="004611CA" w:rsidP="004611CA">
      <w:pPr>
        <w:rPr>
          <w:rStyle w:val="StyleUnderline"/>
        </w:rPr>
      </w:pPr>
      <w:r w:rsidRPr="00AE1812">
        <w:rPr>
          <w:sz w:val="16"/>
        </w:rPr>
        <w:t xml:space="preserve">We should all be intensely grateful to the people who took to the streets exactly 50 years ago on the first Earth Day. The modern environmental movement that crystallized then has given us a cleaner, better planet. </w:t>
      </w:r>
      <w:r w:rsidRPr="00766C52">
        <w:rPr>
          <w:rStyle w:val="StyleUnderline"/>
        </w:rPr>
        <w:t xml:space="preserve">The </w:t>
      </w:r>
      <w:r w:rsidRPr="00766C52">
        <w:rPr>
          <w:rStyle w:val="StyleUnderline"/>
          <w:highlight w:val="cyan"/>
        </w:rPr>
        <w:t>pressure</w:t>
      </w:r>
      <w:r w:rsidRPr="00766C52">
        <w:rPr>
          <w:rStyle w:val="StyleUnderline"/>
        </w:rPr>
        <w:t xml:space="preserve"> applied to governments and businesses on April 22, 1970, has not let up since, and it has </w:t>
      </w:r>
      <w:r w:rsidRPr="00766C52">
        <w:rPr>
          <w:rStyle w:val="StyleUnderline"/>
          <w:highlight w:val="cyan"/>
        </w:rPr>
        <w:t>yielded</w:t>
      </w:r>
      <w:r w:rsidRPr="00766C52">
        <w:rPr>
          <w:rStyle w:val="StyleUnderline"/>
        </w:rPr>
        <w:t xml:space="preserve"> two </w:t>
      </w:r>
      <w:r w:rsidRPr="00766C52">
        <w:rPr>
          <w:rStyle w:val="StyleUnderline"/>
          <w:highlight w:val="cyan"/>
        </w:rPr>
        <w:t>huge victories.</w:t>
      </w:r>
    </w:p>
    <w:p w14:paraId="29AB34F3" w14:textId="77777777" w:rsidR="004611CA" w:rsidRPr="00AE1812" w:rsidRDefault="004611CA" w:rsidP="004611CA">
      <w:pPr>
        <w:rPr>
          <w:sz w:val="16"/>
        </w:rPr>
      </w:pPr>
      <w:r w:rsidRPr="00766C52">
        <w:rPr>
          <w:rStyle w:val="StyleUnderline"/>
        </w:rPr>
        <w:t xml:space="preserve">The </w:t>
      </w:r>
      <w:r w:rsidRPr="00766C52">
        <w:rPr>
          <w:rStyle w:val="StyleUnderline"/>
          <w:highlight w:val="cyan"/>
        </w:rPr>
        <w:t xml:space="preserve">first is </w:t>
      </w:r>
      <w:r w:rsidRPr="003A5BE4">
        <w:rPr>
          <w:rStyle w:val="Emphasis"/>
        </w:rPr>
        <w:t xml:space="preserve">massive </w:t>
      </w:r>
      <w:r w:rsidRPr="00766C52">
        <w:rPr>
          <w:rStyle w:val="Emphasis"/>
          <w:highlight w:val="cyan"/>
        </w:rPr>
        <w:t>reductions in</w:t>
      </w:r>
      <w:r w:rsidRPr="00766C52">
        <w:rPr>
          <w:rStyle w:val="Emphasis"/>
        </w:rPr>
        <w:t xml:space="preserve"> the amount of </w:t>
      </w:r>
      <w:r w:rsidRPr="00766C52">
        <w:rPr>
          <w:rStyle w:val="Emphasis"/>
          <w:highlight w:val="cyan"/>
        </w:rPr>
        <w:t>pollution</w:t>
      </w:r>
      <w:r w:rsidRPr="00766C52">
        <w:rPr>
          <w:rStyle w:val="Emphasis"/>
        </w:rPr>
        <w:t xml:space="preserve"> we and our ecosystems have to endure</w:t>
      </w:r>
      <w:r w:rsidRPr="00766C52">
        <w:rPr>
          <w:rStyle w:val="StyleUnderline"/>
        </w:rPr>
        <w:t>.</w:t>
      </w:r>
      <w:r w:rsidRPr="00AE1812">
        <w:rPr>
          <w:sz w:val="16"/>
        </w:rPr>
        <w:t xml:space="preserve"> </w:t>
      </w:r>
      <w:r w:rsidRPr="00766C52">
        <w:rPr>
          <w:rStyle w:val="StyleUnderline"/>
        </w:rPr>
        <w:t>In the world’s richest countries,</w:t>
      </w:r>
      <w:r w:rsidRPr="00AE1812">
        <w:rPr>
          <w:sz w:val="16"/>
        </w:rPr>
        <w:t xml:space="preserve"> which are the ones where environmentalism has most taken hold, </w:t>
      </w:r>
      <w:r w:rsidRPr="00766C52">
        <w:rPr>
          <w:rStyle w:val="StyleUnderline"/>
        </w:rPr>
        <w:t xml:space="preserve">the </w:t>
      </w:r>
      <w:r w:rsidRPr="00766C52">
        <w:rPr>
          <w:rStyle w:val="StyleUnderline"/>
          <w:highlight w:val="cyan"/>
        </w:rPr>
        <w:t>air, land, and water are all</w:t>
      </w:r>
      <w:r w:rsidRPr="00766C52">
        <w:rPr>
          <w:rStyle w:val="StyleUnderline"/>
        </w:rPr>
        <w:t xml:space="preserve"> much </w:t>
      </w:r>
      <w:r w:rsidRPr="00766C52">
        <w:rPr>
          <w:rStyle w:val="StyleUnderline"/>
          <w:highlight w:val="cyan"/>
        </w:rPr>
        <w:t>cleaner than</w:t>
      </w:r>
      <w:r w:rsidRPr="00766C52">
        <w:rPr>
          <w:rStyle w:val="StyleUnderline"/>
        </w:rPr>
        <w:t xml:space="preserve"> they were </w:t>
      </w:r>
      <w:r w:rsidRPr="00766C52">
        <w:rPr>
          <w:rStyle w:val="StyleUnderline"/>
          <w:highlight w:val="cyan"/>
        </w:rPr>
        <w:t>50 years ago.</w:t>
      </w:r>
      <w:r w:rsidRPr="00766C52">
        <w:rPr>
          <w:rStyle w:val="StyleUnderline"/>
        </w:rPr>
        <w:t xml:space="preserve"> This is not because these countries have</w:t>
      </w:r>
      <w:r w:rsidRPr="00AE1812">
        <w:rPr>
          <w:sz w:val="16"/>
        </w:rPr>
        <w:t xml:space="preserve"> simply </w:t>
      </w:r>
      <w:r w:rsidRPr="00766C52">
        <w:rPr>
          <w:rStyle w:val="StyleUnderline"/>
        </w:rPr>
        <w:t>offshored degradation</w:t>
      </w:r>
      <w:r w:rsidRPr="00AE1812">
        <w:rPr>
          <w:sz w:val="16"/>
        </w:rPr>
        <w:t xml:space="preserve"> to poor nations. </w:t>
      </w:r>
      <w:r w:rsidRPr="00766C52">
        <w:rPr>
          <w:rStyle w:val="StyleUnderline"/>
        </w:rPr>
        <w:t>Germany</w:t>
      </w:r>
      <w:r w:rsidRPr="00AE1812">
        <w:rPr>
          <w:sz w:val="16"/>
        </w:rPr>
        <w:t xml:space="preserve">, for example, </w:t>
      </w:r>
      <w:r w:rsidRPr="00766C52">
        <w:rPr>
          <w:rStyle w:val="StyleUnderline"/>
        </w:rPr>
        <w:t>has the world’s largest trade surplus, yet has seen steady reductions in air pollution</w:t>
      </w:r>
      <w:r w:rsidRPr="00AE1812">
        <w:rPr>
          <w:sz w:val="16"/>
        </w:rPr>
        <w:t xml:space="preserve"> in recent decades.</w:t>
      </w:r>
    </w:p>
    <w:p w14:paraId="281B116A" w14:textId="77777777" w:rsidR="004611CA" w:rsidRPr="00AE1812" w:rsidRDefault="004611CA" w:rsidP="004611CA">
      <w:pPr>
        <w:rPr>
          <w:sz w:val="16"/>
        </w:rPr>
      </w:pPr>
      <w:r w:rsidRPr="00AE1812">
        <w:rPr>
          <w:sz w:val="16"/>
        </w:rPr>
        <w:t xml:space="preserve">If globalization is not the reason rich countries are much cleaner now than they were half a century ago, then what is? Effective regulation. </w:t>
      </w:r>
      <w:r w:rsidRPr="00766C52">
        <w:rPr>
          <w:rStyle w:val="StyleUnderline"/>
          <w:highlight w:val="cyan"/>
        </w:rPr>
        <w:t>The U</w:t>
      </w:r>
      <w:r w:rsidRPr="00AE1812">
        <w:rPr>
          <w:sz w:val="16"/>
        </w:rPr>
        <w:t xml:space="preserve">nited </w:t>
      </w:r>
      <w:r w:rsidRPr="00766C52">
        <w:rPr>
          <w:rStyle w:val="StyleUnderline"/>
          <w:highlight w:val="cyan"/>
        </w:rPr>
        <w:t>S</w:t>
      </w:r>
      <w:r w:rsidRPr="00AE1812">
        <w:rPr>
          <w:sz w:val="16"/>
        </w:rPr>
        <w:t xml:space="preserve">tates </w:t>
      </w:r>
      <w:r w:rsidRPr="00766C52">
        <w:rPr>
          <w:rStyle w:val="StyleUnderline"/>
          <w:highlight w:val="cyan"/>
        </w:rPr>
        <w:t>established the EPA and</w:t>
      </w:r>
      <w:r w:rsidRPr="00766C52">
        <w:rPr>
          <w:rStyle w:val="StyleUnderline"/>
        </w:rPr>
        <w:t xml:space="preserve"> </w:t>
      </w:r>
      <w:r w:rsidRPr="00AE1812">
        <w:rPr>
          <w:sz w:val="16"/>
        </w:rPr>
        <w:t xml:space="preserve">greatly </w:t>
      </w:r>
      <w:r w:rsidRPr="00766C52">
        <w:rPr>
          <w:rStyle w:val="StyleUnderline"/>
          <w:highlight w:val="cyan"/>
        </w:rPr>
        <w:t>strengthened</w:t>
      </w:r>
      <w:r w:rsidRPr="00766C52">
        <w:rPr>
          <w:rStyle w:val="StyleUnderline"/>
        </w:rPr>
        <w:t xml:space="preserve"> </w:t>
      </w:r>
      <w:r w:rsidRPr="00766C52">
        <w:rPr>
          <w:rStyle w:val="StyleUnderline"/>
          <w:highlight w:val="cyan"/>
        </w:rPr>
        <w:t xml:space="preserve">the </w:t>
      </w:r>
      <w:r w:rsidRPr="00AA60F9">
        <w:rPr>
          <w:rStyle w:val="Emphasis"/>
          <w:highlight w:val="cyan"/>
        </w:rPr>
        <w:t>C</w:t>
      </w:r>
      <w:r w:rsidRPr="00AA60F9">
        <w:rPr>
          <w:rStyle w:val="StyleUnderline"/>
        </w:rPr>
        <w:t xml:space="preserve">lean </w:t>
      </w:r>
      <w:r w:rsidRPr="00AA60F9">
        <w:rPr>
          <w:rStyle w:val="Emphasis"/>
          <w:highlight w:val="cyan"/>
        </w:rPr>
        <w:t>A</w:t>
      </w:r>
      <w:r w:rsidRPr="00AA60F9">
        <w:rPr>
          <w:rStyle w:val="StyleUnderline"/>
        </w:rPr>
        <w:t xml:space="preserve">ir </w:t>
      </w:r>
      <w:r w:rsidRPr="00AA60F9">
        <w:rPr>
          <w:rStyle w:val="Emphasis"/>
          <w:highlight w:val="cyan"/>
        </w:rPr>
        <w:t>A</w:t>
      </w:r>
      <w:r w:rsidRPr="00AA60F9">
        <w:rPr>
          <w:rStyle w:val="StyleUnderline"/>
        </w:rPr>
        <w:t>ct</w:t>
      </w:r>
      <w:r w:rsidRPr="00766C52">
        <w:rPr>
          <w:rStyle w:val="StyleUnderline"/>
        </w:rPr>
        <w:t xml:space="preserve"> </w:t>
      </w:r>
      <w:r w:rsidRPr="00AE1812">
        <w:rPr>
          <w:sz w:val="16"/>
        </w:rPr>
        <w:t xml:space="preserve">in 1970, </w:t>
      </w:r>
      <w:r w:rsidRPr="00766C52">
        <w:rPr>
          <w:rStyle w:val="StyleUnderline"/>
          <w:highlight w:val="cyan"/>
        </w:rPr>
        <w:t xml:space="preserve">added the </w:t>
      </w:r>
      <w:r w:rsidRPr="00AA60F9">
        <w:rPr>
          <w:rStyle w:val="Emphasis"/>
          <w:highlight w:val="cyan"/>
        </w:rPr>
        <w:t>C</w:t>
      </w:r>
      <w:r w:rsidRPr="00AA60F9">
        <w:rPr>
          <w:rStyle w:val="StyleUnderline"/>
        </w:rPr>
        <w:t xml:space="preserve">lean </w:t>
      </w:r>
      <w:r w:rsidRPr="00AA60F9">
        <w:rPr>
          <w:rStyle w:val="Emphasis"/>
          <w:highlight w:val="cyan"/>
        </w:rPr>
        <w:t>W</w:t>
      </w:r>
      <w:r w:rsidRPr="00AA60F9">
        <w:rPr>
          <w:rStyle w:val="StyleUnderline"/>
        </w:rPr>
        <w:t xml:space="preserve">ater </w:t>
      </w:r>
      <w:r w:rsidRPr="00AA60F9">
        <w:rPr>
          <w:rStyle w:val="Emphasis"/>
          <w:highlight w:val="cyan"/>
        </w:rPr>
        <w:t>A</w:t>
      </w:r>
      <w:r w:rsidRPr="00AA60F9">
        <w:rPr>
          <w:rStyle w:val="StyleUnderline"/>
        </w:rPr>
        <w:t>ct</w:t>
      </w:r>
      <w:r w:rsidRPr="00AE1812">
        <w:rPr>
          <w:sz w:val="16"/>
        </w:rPr>
        <w:t xml:space="preserve"> in 1972, </w:t>
      </w:r>
      <w:r w:rsidRPr="00766C52">
        <w:rPr>
          <w:rStyle w:val="StyleUnderline"/>
        </w:rPr>
        <w:t>and kept taking steps</w:t>
      </w:r>
      <w:r w:rsidRPr="00AE1812">
        <w:rPr>
          <w:sz w:val="16"/>
        </w:rPr>
        <w:t xml:space="preserve"> over the years </w:t>
      </w:r>
      <w:r w:rsidRPr="00AA60F9">
        <w:rPr>
          <w:rStyle w:val="StyleUnderline"/>
        </w:rPr>
        <w:t>to bring down</w:t>
      </w:r>
      <w:r w:rsidRPr="00AE1812">
        <w:rPr>
          <w:sz w:val="16"/>
        </w:rPr>
        <w:t xml:space="preserve"> all kinds of </w:t>
      </w:r>
      <w:r w:rsidRPr="00AA60F9">
        <w:rPr>
          <w:rStyle w:val="StyleUnderline"/>
        </w:rPr>
        <w:t>pollution</w:t>
      </w:r>
      <w:r w:rsidRPr="00AE1812">
        <w:rPr>
          <w:sz w:val="16"/>
        </w:rPr>
        <w:t>.</w:t>
      </w:r>
    </w:p>
    <w:p w14:paraId="3177DFC2" w14:textId="77777777" w:rsidR="004611CA" w:rsidRPr="00766C52" w:rsidRDefault="004611CA" w:rsidP="004611CA">
      <w:pPr>
        <w:rPr>
          <w:rStyle w:val="StyleUnderline"/>
        </w:rPr>
      </w:pPr>
      <w:r w:rsidRPr="00766C52">
        <w:rPr>
          <w:rStyle w:val="StyleUnderline"/>
        </w:rPr>
        <w:t xml:space="preserve">Some of the most innovative and helpful of these </w:t>
      </w:r>
      <w:r w:rsidRPr="00AA60F9">
        <w:rPr>
          <w:rStyle w:val="StyleUnderline"/>
        </w:rPr>
        <w:t xml:space="preserve">steps are </w:t>
      </w:r>
      <w:r w:rsidRPr="00AA60F9">
        <w:rPr>
          <w:rStyle w:val="Emphasis"/>
        </w:rPr>
        <w:t>cap-and-trade systems</w:t>
      </w:r>
      <w:r w:rsidRPr="00AA60F9">
        <w:rPr>
          <w:rStyle w:val="StyleUnderline"/>
        </w:rPr>
        <w:t xml:space="preserve"> that create markets for pollution</w:t>
      </w:r>
      <w:r w:rsidRPr="00AE1812">
        <w:rPr>
          <w:sz w:val="16"/>
        </w:rPr>
        <w:t xml:space="preserve">. </w:t>
      </w:r>
      <w:r w:rsidRPr="00AA60F9">
        <w:rPr>
          <w:rStyle w:val="StyleUnderline"/>
        </w:rPr>
        <w:t>Companies</w:t>
      </w:r>
      <w:r w:rsidRPr="00766C52">
        <w:rPr>
          <w:rStyle w:val="StyleUnderline"/>
        </w:rPr>
        <w:t xml:space="preserve"> can trade</w:t>
      </w:r>
      <w:r w:rsidRPr="00AE1812">
        <w:rPr>
          <w:sz w:val="16"/>
        </w:rPr>
        <w:t xml:space="preserve"> with each other </w:t>
      </w:r>
      <w:r w:rsidRPr="00766C52">
        <w:rPr>
          <w:rStyle w:val="StyleUnderline"/>
        </w:rPr>
        <w:t>for the right to pollute</w:t>
      </w:r>
      <w:r w:rsidRPr="00AE1812">
        <w:rPr>
          <w:sz w:val="16"/>
        </w:rPr>
        <w:t xml:space="preserve">, but </w:t>
      </w:r>
      <w:r w:rsidRPr="00766C52">
        <w:rPr>
          <w:rStyle w:val="StyleUnderline"/>
        </w:rPr>
        <w:t>the overall total is set by the government and declines over time</w:t>
      </w:r>
      <w:r w:rsidRPr="00AE1812">
        <w:rPr>
          <w:sz w:val="16"/>
        </w:rPr>
        <w:t xml:space="preserve">. Over the past 30 years </w:t>
      </w:r>
      <w:r w:rsidRPr="00766C52">
        <w:rPr>
          <w:rStyle w:val="Emphasis"/>
          <w:highlight w:val="cyan"/>
        </w:rPr>
        <w:t>cap-and-trade</w:t>
      </w:r>
      <w:r w:rsidRPr="00766C52">
        <w:rPr>
          <w:rStyle w:val="Emphasis"/>
        </w:rPr>
        <w:t xml:space="preserve"> has </w:t>
      </w:r>
      <w:r w:rsidRPr="00766C52">
        <w:rPr>
          <w:rStyle w:val="Emphasis"/>
          <w:highlight w:val="cyan"/>
        </w:rPr>
        <w:t>proved</w:t>
      </w:r>
      <w:r w:rsidRPr="00766C52">
        <w:rPr>
          <w:rStyle w:val="Emphasis"/>
        </w:rPr>
        <w:t xml:space="preserve"> to be both relatively </w:t>
      </w:r>
      <w:r w:rsidRPr="00766C52">
        <w:rPr>
          <w:rStyle w:val="Emphasis"/>
          <w:highlight w:val="cyan"/>
        </w:rPr>
        <w:t>cheap and</w:t>
      </w:r>
      <w:r w:rsidRPr="00766C52">
        <w:rPr>
          <w:rStyle w:val="Emphasis"/>
        </w:rPr>
        <w:t xml:space="preserve"> highly </w:t>
      </w:r>
      <w:r w:rsidRPr="00766C52">
        <w:rPr>
          <w:rStyle w:val="Emphasis"/>
          <w:highlight w:val="cyan"/>
        </w:rPr>
        <w:t>effective</w:t>
      </w:r>
      <w:r w:rsidRPr="00AE1812">
        <w:rPr>
          <w:sz w:val="16"/>
        </w:rPr>
        <w:t xml:space="preserve">; </w:t>
      </w:r>
      <w:r w:rsidRPr="00766C52">
        <w:rPr>
          <w:rStyle w:val="StyleUnderline"/>
        </w:rPr>
        <w:t>a triumph of smart environmentalism.</w:t>
      </w:r>
    </w:p>
    <w:p w14:paraId="5ECFDD8E" w14:textId="77777777" w:rsidR="004611CA" w:rsidRPr="00AE1812" w:rsidRDefault="004611CA" w:rsidP="004611CA">
      <w:pPr>
        <w:rPr>
          <w:sz w:val="16"/>
        </w:rPr>
      </w:pPr>
      <w:r w:rsidRPr="00766C52">
        <w:rPr>
          <w:rStyle w:val="StyleUnderline"/>
          <w:highlight w:val="cyan"/>
        </w:rPr>
        <w:t>The other</w:t>
      </w:r>
      <w:r w:rsidRPr="00766C52">
        <w:rPr>
          <w:rStyle w:val="StyleUnderline"/>
        </w:rPr>
        <w:t xml:space="preserve"> great </w:t>
      </w:r>
      <w:r w:rsidRPr="00766C52">
        <w:rPr>
          <w:rStyle w:val="StyleUnderline"/>
          <w:highlight w:val="cyan"/>
        </w:rPr>
        <w:t xml:space="preserve">triumph is the </w:t>
      </w:r>
      <w:r w:rsidRPr="00AA60F9">
        <w:rPr>
          <w:rStyle w:val="Emphasis"/>
        </w:rPr>
        <w:t xml:space="preserve">improved </w:t>
      </w:r>
      <w:r w:rsidRPr="00766C52">
        <w:rPr>
          <w:rStyle w:val="Emphasis"/>
          <w:highlight w:val="cyan"/>
        </w:rPr>
        <w:t xml:space="preserve">health of </w:t>
      </w:r>
      <w:r w:rsidRPr="00AA60F9">
        <w:rPr>
          <w:rStyle w:val="Emphasis"/>
        </w:rPr>
        <w:t xml:space="preserve">species and </w:t>
      </w:r>
      <w:r w:rsidRPr="00766C52">
        <w:rPr>
          <w:rStyle w:val="Emphasis"/>
          <w:highlight w:val="cyan"/>
        </w:rPr>
        <w:t>ecosystems</w:t>
      </w:r>
      <w:r w:rsidRPr="00766C52">
        <w:rPr>
          <w:rStyle w:val="Emphasis"/>
        </w:rPr>
        <w:t xml:space="preserve"> that </w:t>
      </w:r>
      <w:r w:rsidRPr="00766C52">
        <w:rPr>
          <w:rStyle w:val="Emphasis"/>
          <w:highlight w:val="cyan"/>
        </w:rPr>
        <w:t>we</w:t>
      </w:r>
      <w:r w:rsidRPr="00766C52">
        <w:rPr>
          <w:rStyle w:val="Emphasis"/>
        </w:rPr>
        <w:t xml:space="preserve"> had </w:t>
      </w:r>
      <w:r w:rsidRPr="00766C52">
        <w:rPr>
          <w:rStyle w:val="Emphasis"/>
          <w:highlight w:val="cyan"/>
        </w:rPr>
        <w:t>pushed to the brink</w:t>
      </w:r>
      <w:r w:rsidRPr="00766C52">
        <w:rPr>
          <w:rStyle w:val="StyleUnderline"/>
          <w:highlight w:val="cyan"/>
        </w:rPr>
        <w:t>.</w:t>
      </w:r>
      <w:r w:rsidRPr="00AE1812">
        <w:rPr>
          <w:sz w:val="16"/>
        </w:rPr>
        <w:t xml:space="preserve"> Throughout the 20th century, </w:t>
      </w:r>
      <w:r w:rsidRPr="00766C52">
        <w:rPr>
          <w:rStyle w:val="StyleUnderline"/>
        </w:rPr>
        <w:t xml:space="preserve">relentless </w:t>
      </w:r>
      <w:r w:rsidRPr="00766C52">
        <w:rPr>
          <w:rStyle w:val="StyleUnderline"/>
          <w:highlight w:val="cyan"/>
        </w:rPr>
        <w:t xml:space="preserve">hunting almost </w:t>
      </w:r>
      <w:proofErr w:type="gramStart"/>
      <w:r w:rsidRPr="00766C52">
        <w:rPr>
          <w:rStyle w:val="StyleUnderline"/>
          <w:highlight w:val="cyan"/>
        </w:rPr>
        <w:t>wiped out</w:t>
      </w:r>
      <w:proofErr w:type="gramEnd"/>
      <w:r w:rsidRPr="00766C52">
        <w:rPr>
          <w:rStyle w:val="StyleUnderline"/>
          <w:highlight w:val="cyan"/>
        </w:rPr>
        <w:t xml:space="preserve"> whales</w:t>
      </w:r>
      <w:r w:rsidRPr="00AE1812">
        <w:rPr>
          <w:sz w:val="16"/>
          <w:highlight w:val="cyan"/>
        </w:rPr>
        <w:t>.</w:t>
      </w:r>
      <w:r w:rsidRPr="00AE1812">
        <w:rPr>
          <w:sz w:val="16"/>
        </w:rPr>
        <w:t xml:space="preserve"> </w:t>
      </w:r>
      <w:r w:rsidRPr="00766C52">
        <w:rPr>
          <w:rStyle w:val="StyleUnderline"/>
        </w:rPr>
        <w:t xml:space="preserve">A nearly </w:t>
      </w:r>
      <w:r w:rsidRPr="00766C52">
        <w:rPr>
          <w:rStyle w:val="StyleUnderline"/>
          <w:highlight w:val="cyan"/>
        </w:rPr>
        <w:t>global moratorium was</w:t>
      </w:r>
      <w:r w:rsidRPr="00766C52">
        <w:rPr>
          <w:rStyle w:val="StyleUnderline"/>
        </w:rPr>
        <w:t xml:space="preserve"> finally </w:t>
      </w:r>
      <w:r w:rsidRPr="00766C52">
        <w:rPr>
          <w:rStyle w:val="StyleUnderline"/>
          <w:highlight w:val="cyan"/>
        </w:rPr>
        <w:t>passed</w:t>
      </w:r>
      <w:r w:rsidRPr="00766C52">
        <w:rPr>
          <w:rStyle w:val="StyleUnderline"/>
        </w:rPr>
        <w:t xml:space="preserve"> 1982, thanks in part to the “Save the Whales” movement</w:t>
      </w:r>
      <w:r w:rsidRPr="00AE1812">
        <w:rPr>
          <w:sz w:val="16"/>
        </w:rPr>
        <w:t xml:space="preserve"> that started in the mid-1970s (no doubt helped by folk superstar Judy Collins’ 1970 hit “Farewell to </w:t>
      </w:r>
      <w:proofErr w:type="spellStart"/>
      <w:r w:rsidRPr="00AE1812">
        <w:rPr>
          <w:sz w:val="16"/>
        </w:rPr>
        <w:t>Tarwathie</w:t>
      </w:r>
      <w:proofErr w:type="spellEnd"/>
      <w:r w:rsidRPr="00AE1812">
        <w:rPr>
          <w:sz w:val="16"/>
        </w:rPr>
        <w:t>,” which introduced many people to whales’ haunting songs</w:t>
      </w:r>
      <w:proofErr w:type="gramStart"/>
      <w:r w:rsidRPr="00AE1812">
        <w:rPr>
          <w:sz w:val="16"/>
        </w:rPr>
        <w:t>).</w:t>
      </w:r>
      <w:r w:rsidRPr="00766C52">
        <w:rPr>
          <w:rStyle w:val="StyleUnderline"/>
          <w:highlight w:val="cyan"/>
        </w:rPr>
        <w:t>Many</w:t>
      </w:r>
      <w:proofErr w:type="gramEnd"/>
      <w:r w:rsidRPr="00766C52">
        <w:rPr>
          <w:rStyle w:val="StyleUnderline"/>
          <w:highlight w:val="cyan"/>
        </w:rPr>
        <w:t xml:space="preserve"> other </w:t>
      </w:r>
      <w:r w:rsidRPr="00766C52">
        <w:rPr>
          <w:rStyle w:val="StyleUnderline"/>
          <w:highlight w:val="cyan"/>
        </w:rPr>
        <w:lastRenderedPageBreak/>
        <w:t>species</w:t>
      </w:r>
      <w:r w:rsidRPr="00766C52">
        <w:rPr>
          <w:rStyle w:val="StyleUnderline"/>
        </w:rPr>
        <w:t xml:space="preserve">, including wolves, bears, beavers, and deer, </w:t>
      </w:r>
      <w:r w:rsidRPr="00766C52">
        <w:rPr>
          <w:rStyle w:val="StyleUnderline"/>
          <w:highlight w:val="cyan"/>
        </w:rPr>
        <w:t>have</w:t>
      </w:r>
      <w:r w:rsidRPr="00766C52">
        <w:rPr>
          <w:rStyle w:val="StyleUnderline"/>
        </w:rPr>
        <w:t xml:space="preserve"> </w:t>
      </w:r>
      <w:r w:rsidRPr="00AE1812">
        <w:rPr>
          <w:sz w:val="16"/>
        </w:rPr>
        <w:t xml:space="preserve">also </w:t>
      </w:r>
      <w:r w:rsidRPr="00766C52">
        <w:rPr>
          <w:rStyle w:val="StyleUnderline"/>
          <w:highlight w:val="cyan"/>
        </w:rPr>
        <w:t>come back</w:t>
      </w:r>
      <w:r w:rsidRPr="00766C52">
        <w:rPr>
          <w:rStyle w:val="StyleUnderline"/>
        </w:rPr>
        <w:t xml:space="preserve"> after being near extinction</w:t>
      </w:r>
      <w:r w:rsidRPr="00AE1812">
        <w:rPr>
          <w:sz w:val="16"/>
        </w:rPr>
        <w:t xml:space="preserve"> in America. </w:t>
      </w:r>
      <w:r w:rsidRPr="00766C52">
        <w:rPr>
          <w:rStyle w:val="StyleUnderline"/>
        </w:rPr>
        <w:t xml:space="preserve">They rebounded </w:t>
      </w:r>
      <w:r w:rsidRPr="00AE1812">
        <w:rPr>
          <w:sz w:val="16"/>
        </w:rPr>
        <w:t xml:space="preserve">in large part </w:t>
      </w:r>
      <w:r w:rsidRPr="00766C52">
        <w:rPr>
          <w:rStyle w:val="StyleUnderline"/>
          <w:highlight w:val="cyan"/>
        </w:rPr>
        <w:t>because we limited</w:t>
      </w:r>
      <w:r w:rsidRPr="00766C52">
        <w:rPr>
          <w:rStyle w:val="StyleUnderline"/>
        </w:rPr>
        <w:t xml:space="preserve"> when, where, and </w:t>
      </w:r>
      <w:r w:rsidRPr="00766C52">
        <w:rPr>
          <w:rStyle w:val="StyleUnderline"/>
          <w:highlight w:val="cyan"/>
        </w:rPr>
        <w:t>how they could be hunted</w:t>
      </w:r>
      <w:r w:rsidRPr="00766C52">
        <w:rPr>
          <w:rStyle w:val="StyleUnderline"/>
        </w:rPr>
        <w:t>, and we limited trade in wild animal products.</w:t>
      </w:r>
      <w:r w:rsidRPr="00AE1812">
        <w:rPr>
          <w:sz w:val="16"/>
        </w:rPr>
        <w:t xml:space="preserve"> It’s generally illegal, for example, to sell hunted meat in the US. For the past 50 years, the environmental movement has carried on the laudable traditions of conservationism, which got its start early in the 20th century as Americans reacted in shock and horror to the extinction of the passenger pigeon and near elimination of the bison and other iconic animals.</w:t>
      </w:r>
    </w:p>
    <w:p w14:paraId="677386BF" w14:textId="77777777" w:rsidR="004611CA" w:rsidRPr="00AE1812" w:rsidRDefault="004611CA" w:rsidP="004611CA">
      <w:pPr>
        <w:rPr>
          <w:sz w:val="16"/>
        </w:rPr>
      </w:pPr>
      <w:r w:rsidRPr="00AE1812">
        <w:rPr>
          <w:sz w:val="16"/>
        </w:rPr>
        <w:t xml:space="preserve">Paradoxically, </w:t>
      </w:r>
      <w:r w:rsidRPr="00766C52">
        <w:rPr>
          <w:rStyle w:val="StyleUnderline"/>
        </w:rPr>
        <w:t xml:space="preserve">the </w:t>
      </w:r>
      <w:r w:rsidRPr="00766C52">
        <w:rPr>
          <w:rStyle w:val="StyleUnderline"/>
          <w:highlight w:val="cyan"/>
        </w:rPr>
        <w:t>great victories</w:t>
      </w:r>
      <w:r w:rsidRPr="00766C52">
        <w:rPr>
          <w:rStyle w:val="StyleUnderline"/>
        </w:rPr>
        <w:t xml:space="preserve"> over pollution and extinction </w:t>
      </w:r>
      <w:r w:rsidRPr="00766C52">
        <w:rPr>
          <w:rStyle w:val="StyleUnderline"/>
          <w:highlight w:val="cyan"/>
        </w:rPr>
        <w:t>highlight</w:t>
      </w:r>
      <w:r w:rsidRPr="00766C52">
        <w:rPr>
          <w:rStyle w:val="StyleUnderline"/>
        </w:rPr>
        <w:t xml:space="preserve"> environmentalism’s greatest </w:t>
      </w:r>
      <w:r w:rsidRPr="00766C52">
        <w:rPr>
          <w:rStyle w:val="StyleUnderline"/>
          <w:highlight w:val="cyan"/>
        </w:rPr>
        <w:t>weakness</w:t>
      </w:r>
      <w:r w:rsidRPr="00766C52">
        <w:rPr>
          <w:rStyle w:val="StyleUnderline"/>
        </w:rPr>
        <w:t xml:space="preserve">: </w:t>
      </w:r>
      <w:r w:rsidRPr="00766C52">
        <w:rPr>
          <w:rStyle w:val="Emphasis"/>
        </w:rPr>
        <w:t xml:space="preserve">a continued </w:t>
      </w:r>
      <w:r w:rsidRPr="00766C52">
        <w:rPr>
          <w:rStyle w:val="Emphasis"/>
          <w:highlight w:val="cyan"/>
        </w:rPr>
        <w:t>hostility to</w:t>
      </w:r>
      <w:r w:rsidRPr="00766C52">
        <w:rPr>
          <w:rStyle w:val="Emphasis"/>
        </w:rPr>
        <w:t xml:space="preserve"> economic </w:t>
      </w:r>
      <w:r w:rsidRPr="00766C52">
        <w:rPr>
          <w:rStyle w:val="Emphasis"/>
          <w:highlight w:val="cyan"/>
        </w:rPr>
        <w:t>growth</w:t>
      </w:r>
      <w:r w:rsidRPr="00AE1812">
        <w:rPr>
          <w:sz w:val="16"/>
        </w:rPr>
        <w:t>. The “</w:t>
      </w:r>
      <w:r w:rsidRPr="00766C52">
        <w:rPr>
          <w:rStyle w:val="StyleUnderline"/>
        </w:rPr>
        <w:t>degrowth</w:t>
      </w:r>
      <w:r w:rsidRPr="00AE1812">
        <w:rPr>
          <w:sz w:val="16"/>
        </w:rPr>
        <w:t xml:space="preserve">” movement, which started in the early 1970s, </w:t>
      </w:r>
      <w:r w:rsidRPr="00766C52">
        <w:rPr>
          <w:rStyle w:val="StyleUnderline"/>
        </w:rPr>
        <w:t xml:space="preserve">stressed that human populations and economies </w:t>
      </w:r>
      <w:r w:rsidRPr="00AE1812">
        <w:rPr>
          <w:sz w:val="16"/>
        </w:rPr>
        <w:t xml:space="preserve">simply </w:t>
      </w:r>
      <w:r w:rsidRPr="00766C52">
        <w:rPr>
          <w:rStyle w:val="StyleUnderline"/>
        </w:rPr>
        <w:t>couldn’t continue to grow as they had</w:t>
      </w:r>
      <w:r w:rsidRPr="00AE1812">
        <w:rPr>
          <w:sz w:val="16"/>
        </w:rPr>
        <w:t xml:space="preserve"> in the decades leading up to Earth Day. As philosopher André </w:t>
      </w:r>
      <w:proofErr w:type="spellStart"/>
      <w:r w:rsidRPr="00AE1812">
        <w:rPr>
          <w:sz w:val="16"/>
        </w:rPr>
        <w:t>Gorz</w:t>
      </w:r>
      <w:proofErr w:type="spellEnd"/>
      <w:r w:rsidRPr="00AE1812">
        <w:rPr>
          <w:sz w:val="16"/>
        </w:rPr>
        <w:t xml:space="preserve"> put it in 1975, “Even at zero growth, the continued consumption of scarce resources will inevitably result in exhausting them completely. The point is not to refrain from consuming more and more, but to consume less and less—there is no other way of conserving the available reserves for future generations.”</w:t>
      </w:r>
    </w:p>
    <w:p w14:paraId="56053862" w14:textId="77777777" w:rsidR="004611CA" w:rsidRPr="006A5432" w:rsidRDefault="004611CA" w:rsidP="004611CA">
      <w:pPr>
        <w:rPr>
          <w:rStyle w:val="StyleUnderline"/>
        </w:rPr>
      </w:pPr>
      <w:r w:rsidRPr="00766C52">
        <w:rPr>
          <w:rStyle w:val="StyleUnderline"/>
        </w:rPr>
        <w:t>This seemed like an obvious truth to many in the 1970s</w:t>
      </w:r>
      <w:r w:rsidRPr="00AE1812">
        <w:rPr>
          <w:sz w:val="16"/>
        </w:rPr>
        <w:t xml:space="preserve">, especially </w:t>
      </w:r>
      <w:r w:rsidRPr="00766C52">
        <w:rPr>
          <w:rStyle w:val="StyleUnderline"/>
        </w:rPr>
        <w:t>when they saw that the use of many natural resources</w:t>
      </w:r>
      <w:r w:rsidRPr="00AE1812">
        <w:rPr>
          <w:sz w:val="16"/>
        </w:rPr>
        <w:t>—fossil fuels, metals and minerals, fertilizer, and so on—</w:t>
      </w:r>
      <w:r w:rsidRPr="00766C52">
        <w:rPr>
          <w:rStyle w:val="StyleUnderline"/>
        </w:rPr>
        <w:t>had been increasing in lockstep with the size of the overall economy</w:t>
      </w:r>
      <w:r w:rsidRPr="00AE1812">
        <w:rPr>
          <w:sz w:val="16"/>
        </w:rPr>
        <w:t xml:space="preserve">. Since these resources were finite, and since their consumption went hand-in-hand with growth, </w:t>
      </w:r>
      <w:r w:rsidRPr="006A5432">
        <w:rPr>
          <w:rStyle w:val="StyleUnderline"/>
        </w:rPr>
        <w:t>growth apparently had to stop.</w:t>
      </w:r>
    </w:p>
    <w:p w14:paraId="2150F021" w14:textId="77777777" w:rsidR="004611CA" w:rsidRPr="00AE1812" w:rsidRDefault="004611CA" w:rsidP="004611CA">
      <w:pPr>
        <w:rPr>
          <w:sz w:val="16"/>
        </w:rPr>
      </w:pPr>
      <w:r w:rsidRPr="006A5432">
        <w:rPr>
          <w:rStyle w:val="StyleUnderline"/>
        </w:rPr>
        <w:t xml:space="preserve">Yet around the world, </w:t>
      </w:r>
      <w:r w:rsidRPr="006A5432">
        <w:rPr>
          <w:rStyle w:val="Emphasis"/>
        </w:rPr>
        <w:t>it didn’t</w:t>
      </w:r>
      <w:r w:rsidRPr="00AE1812">
        <w:rPr>
          <w:sz w:val="16"/>
        </w:rPr>
        <w:t>. The pace has slowed down a bit since the inaugural Earth Day, but this is mainly because the years between 1945 and 1970 saw exceptionally fast growth as we rebuilt our societies after two world wars. Except for that 25-year stretch, economic growth since 1970 is the fastest the world has ever seen.</w:t>
      </w:r>
    </w:p>
    <w:p w14:paraId="3918E460" w14:textId="77777777" w:rsidR="004611CA" w:rsidRPr="00AE1812" w:rsidRDefault="004611CA" w:rsidP="004611CA">
      <w:pPr>
        <w:rPr>
          <w:sz w:val="16"/>
        </w:rPr>
      </w:pPr>
      <w:r w:rsidRPr="00AE1812">
        <w:rPr>
          <w:sz w:val="16"/>
        </w:rPr>
        <w:t xml:space="preserve">So </w:t>
      </w:r>
      <w:r w:rsidRPr="00766C52">
        <w:rPr>
          <w:rStyle w:val="StyleUnderline"/>
        </w:rPr>
        <w:t xml:space="preserve">how are natural resource stocks doing? </w:t>
      </w:r>
      <w:r w:rsidRPr="00766C52">
        <w:rPr>
          <w:rStyle w:val="StyleUnderline"/>
          <w:highlight w:val="cyan"/>
        </w:rPr>
        <w:t>Oil is a great indicator</w:t>
      </w:r>
      <w:r w:rsidRPr="00766C52">
        <w:rPr>
          <w:rStyle w:val="StyleUnderline"/>
        </w:rPr>
        <w:t xml:space="preserve"> of the overall story</w:t>
      </w:r>
      <w:r w:rsidRPr="00AE1812">
        <w:rPr>
          <w:sz w:val="16"/>
        </w:rPr>
        <w:t xml:space="preserve"> (its recent pandemic-induced demand free fall notwithstanding). </w:t>
      </w:r>
      <w:r w:rsidRPr="00766C52">
        <w:rPr>
          <w:rStyle w:val="StyleUnderline"/>
        </w:rPr>
        <w:t xml:space="preserve">At present </w:t>
      </w:r>
      <w:r w:rsidRPr="00766C52">
        <w:rPr>
          <w:rStyle w:val="StyleUnderline"/>
          <w:highlight w:val="cyan"/>
        </w:rPr>
        <w:t>we have</w:t>
      </w:r>
      <w:r w:rsidRPr="00766C52">
        <w:rPr>
          <w:rStyle w:val="StyleUnderline"/>
        </w:rPr>
        <w:t xml:space="preserve"> about </w:t>
      </w:r>
      <w:r w:rsidRPr="00766C52">
        <w:rPr>
          <w:rStyle w:val="StyleUnderline"/>
          <w:highlight w:val="cyan"/>
        </w:rPr>
        <w:t>50 years</w:t>
      </w:r>
      <w:r w:rsidRPr="00766C52">
        <w:rPr>
          <w:rStyle w:val="StyleUnderline"/>
        </w:rPr>
        <w:t xml:space="preserve"> of oil </w:t>
      </w:r>
      <w:r w:rsidRPr="00766C52">
        <w:rPr>
          <w:rStyle w:val="StyleUnderline"/>
          <w:highlight w:val="cyan"/>
        </w:rPr>
        <w:t>left</w:t>
      </w:r>
      <w:r w:rsidRPr="00766C52">
        <w:rPr>
          <w:rStyle w:val="StyleUnderline"/>
        </w:rPr>
        <w:t>, given projected consumption and known reserves</w:t>
      </w:r>
      <w:r w:rsidRPr="00AE1812">
        <w:rPr>
          <w:sz w:val="16"/>
        </w:rPr>
        <w:t xml:space="preserve">. That sounds dire, until you realize that </w:t>
      </w:r>
      <w:r w:rsidRPr="00766C52">
        <w:rPr>
          <w:rStyle w:val="StyleUnderline"/>
          <w:highlight w:val="cyan"/>
        </w:rPr>
        <w:t>40 years ago</w:t>
      </w:r>
      <w:r w:rsidRPr="006A5432">
        <w:rPr>
          <w:rStyle w:val="StyleUnderline"/>
          <w:highlight w:val="cyan"/>
        </w:rPr>
        <w:t>, we only had 30</w:t>
      </w:r>
      <w:r w:rsidRPr="00766C52">
        <w:rPr>
          <w:rStyle w:val="StyleUnderline"/>
        </w:rPr>
        <w:t xml:space="preserve"> years of oil left.</w:t>
      </w:r>
      <w:r w:rsidRPr="00AE1812">
        <w:rPr>
          <w:sz w:val="16"/>
        </w:rPr>
        <w:t xml:space="preserve"> How can this be? It’s certainly not because we’ve cut way back on oil demand; we consume almost 40 percent more oil now than we did in 1980.</w:t>
      </w:r>
    </w:p>
    <w:p w14:paraId="0AFE0E2C" w14:textId="77777777" w:rsidR="004611CA" w:rsidRPr="00766C52" w:rsidRDefault="004611CA" w:rsidP="004611CA">
      <w:pPr>
        <w:rPr>
          <w:rStyle w:val="StyleUnderline"/>
        </w:rPr>
      </w:pPr>
      <w:r w:rsidRPr="00766C52">
        <w:rPr>
          <w:rStyle w:val="Emphasis"/>
        </w:rPr>
        <w:t xml:space="preserve">It’s because </w:t>
      </w:r>
      <w:r w:rsidRPr="00766C52">
        <w:rPr>
          <w:rStyle w:val="Emphasis"/>
          <w:highlight w:val="cyan"/>
        </w:rPr>
        <w:t xml:space="preserve">we kept finding more </w:t>
      </w:r>
      <w:r w:rsidRPr="006A5432">
        <w:rPr>
          <w:rStyle w:val="Emphasis"/>
        </w:rPr>
        <w:t>supplie</w:t>
      </w:r>
      <w:r w:rsidRPr="008A75AB">
        <w:rPr>
          <w:rStyle w:val="Emphasis"/>
        </w:rPr>
        <w:t xml:space="preserve">s. </w:t>
      </w:r>
      <w:r w:rsidRPr="00766C52">
        <w:rPr>
          <w:rStyle w:val="StyleUnderline"/>
          <w:highlight w:val="cyan"/>
        </w:rPr>
        <w:t xml:space="preserve">The same is true for every </w:t>
      </w:r>
      <w:r w:rsidRPr="006A5432">
        <w:rPr>
          <w:rStyle w:val="StyleUnderline"/>
        </w:rPr>
        <w:t>other economically important natural</w:t>
      </w:r>
      <w:r w:rsidRPr="00766C52">
        <w:rPr>
          <w:rStyle w:val="StyleUnderline"/>
        </w:rPr>
        <w:t xml:space="preserve"> </w:t>
      </w:r>
      <w:r w:rsidRPr="00766C52">
        <w:rPr>
          <w:rStyle w:val="StyleUnderline"/>
          <w:highlight w:val="cyan"/>
        </w:rPr>
        <w:t>resource</w:t>
      </w:r>
      <w:r w:rsidRPr="00AE1812">
        <w:rPr>
          <w:sz w:val="16"/>
        </w:rPr>
        <w:t xml:space="preserve">. </w:t>
      </w:r>
      <w:r w:rsidRPr="00766C52">
        <w:rPr>
          <w:rStyle w:val="StyleUnderline"/>
        </w:rPr>
        <w:t xml:space="preserve">Proven </w:t>
      </w:r>
      <w:r w:rsidRPr="00766C52">
        <w:rPr>
          <w:rStyle w:val="StyleUnderline"/>
          <w:highlight w:val="cyan"/>
        </w:rPr>
        <w:t>reserves</w:t>
      </w:r>
      <w:r w:rsidRPr="00AE1812">
        <w:rPr>
          <w:sz w:val="16"/>
        </w:rPr>
        <w:t>—the amount of the resource we know we can access—</w:t>
      </w:r>
      <w:r w:rsidRPr="00766C52">
        <w:rPr>
          <w:rStyle w:val="StyleUnderline"/>
        </w:rPr>
        <w:t xml:space="preserve">have </w:t>
      </w:r>
      <w:r w:rsidRPr="006A5432">
        <w:rPr>
          <w:rStyle w:val="Emphasis"/>
          <w:highlight w:val="cyan"/>
        </w:rPr>
        <w:t>increase</w:t>
      </w:r>
      <w:r w:rsidRPr="006A5432">
        <w:rPr>
          <w:rStyle w:val="StyleUnderline"/>
        </w:rPr>
        <w:t xml:space="preserve">d </w:t>
      </w:r>
      <w:r w:rsidRPr="00766C52">
        <w:rPr>
          <w:rStyle w:val="StyleUnderline"/>
          <w:highlight w:val="cyan"/>
        </w:rPr>
        <w:t>as we</w:t>
      </w:r>
      <w:r w:rsidRPr="00766C52">
        <w:rPr>
          <w:rStyle w:val="StyleUnderline"/>
        </w:rPr>
        <w:t xml:space="preserve"> keep </w:t>
      </w:r>
      <w:r w:rsidRPr="00766C52">
        <w:rPr>
          <w:rStyle w:val="Emphasis"/>
          <w:highlight w:val="cyan"/>
        </w:rPr>
        <w:t>develop</w:t>
      </w:r>
      <w:r w:rsidRPr="00766C52">
        <w:rPr>
          <w:rStyle w:val="StyleUnderline"/>
        </w:rPr>
        <w:t xml:space="preserve">ing better </w:t>
      </w:r>
      <w:r w:rsidRPr="00766C52">
        <w:rPr>
          <w:rStyle w:val="Emphasis"/>
          <w:highlight w:val="cyan"/>
        </w:rPr>
        <w:t>tech</w:t>
      </w:r>
      <w:r w:rsidRPr="00766C52">
        <w:rPr>
          <w:rStyle w:val="StyleUnderline"/>
        </w:rPr>
        <w:t>nologies for finding and accessing them.</w:t>
      </w:r>
      <w:r w:rsidRPr="00AE1812">
        <w:rPr>
          <w:sz w:val="16"/>
        </w:rPr>
        <w:t xml:space="preserve"> And </w:t>
      </w:r>
      <w:r w:rsidRPr="00766C52">
        <w:rPr>
          <w:rStyle w:val="Emphasis"/>
          <w:highlight w:val="cyan"/>
        </w:rPr>
        <w:t>because the</w:t>
      </w:r>
      <w:r w:rsidRPr="00766C52">
        <w:rPr>
          <w:rStyle w:val="Emphasis"/>
        </w:rPr>
        <w:t xml:space="preserve"> supply-demand </w:t>
      </w:r>
      <w:r w:rsidRPr="00766C52">
        <w:rPr>
          <w:rStyle w:val="Emphasis"/>
          <w:highlight w:val="cyan"/>
        </w:rPr>
        <w:t>balance keeps getting more favorable,</w:t>
      </w:r>
      <w:r w:rsidRPr="00766C52">
        <w:rPr>
          <w:rStyle w:val="Emphasis"/>
        </w:rPr>
        <w:t xml:space="preserve"> resource </w:t>
      </w:r>
      <w:r w:rsidRPr="00766C52">
        <w:rPr>
          <w:rStyle w:val="Emphasis"/>
          <w:highlight w:val="cyan"/>
        </w:rPr>
        <w:t>affordability increases</w:t>
      </w:r>
      <w:r w:rsidRPr="00766C52">
        <w:rPr>
          <w:rStyle w:val="Emphasis"/>
        </w:rPr>
        <w:t>.</w:t>
      </w:r>
      <w:r w:rsidRPr="00AE1812">
        <w:rPr>
          <w:sz w:val="16"/>
        </w:rPr>
        <w:t xml:space="preserve"> </w:t>
      </w:r>
      <w:r w:rsidRPr="00766C52">
        <w:rPr>
          <w:rStyle w:val="StyleUnderline"/>
        </w:rPr>
        <w:t>The world’s average worker can</w:t>
      </w:r>
      <w:r w:rsidRPr="00AE1812">
        <w:rPr>
          <w:sz w:val="16"/>
        </w:rPr>
        <w:t xml:space="preserve">, with an hour of their labor, </w:t>
      </w:r>
      <w:r w:rsidRPr="00766C52">
        <w:rPr>
          <w:rStyle w:val="StyleUnderline"/>
        </w:rPr>
        <w:t xml:space="preserve">purchase a greater quantity of every important resource than </w:t>
      </w:r>
      <w:r w:rsidRPr="00AE1812">
        <w:rPr>
          <w:sz w:val="16"/>
        </w:rPr>
        <w:t xml:space="preserve">was the case just </w:t>
      </w:r>
      <w:r w:rsidRPr="00766C52">
        <w:rPr>
          <w:rStyle w:val="StyleUnderline"/>
        </w:rPr>
        <w:t>a few decades ago.</w:t>
      </w:r>
    </w:p>
    <w:p w14:paraId="4F72528C" w14:textId="77777777" w:rsidR="004611CA" w:rsidRPr="00766C52" w:rsidRDefault="004611CA" w:rsidP="004611CA">
      <w:pPr>
        <w:rPr>
          <w:rStyle w:val="Emphasis"/>
        </w:rPr>
      </w:pPr>
      <w:r w:rsidRPr="006A5432">
        <w:rPr>
          <w:rStyle w:val="StyleUnderline"/>
        </w:rPr>
        <w:t xml:space="preserve">We live on </w:t>
      </w:r>
      <w:r w:rsidRPr="006A5432">
        <w:rPr>
          <w:rStyle w:val="StyleUnderline"/>
          <w:highlight w:val="cyan"/>
        </w:rPr>
        <w:t>a finite planet</w:t>
      </w:r>
      <w:r w:rsidRPr="006A5432">
        <w:rPr>
          <w:rStyle w:val="StyleUnderline"/>
        </w:rPr>
        <w:t xml:space="preserve">, but </w:t>
      </w:r>
      <w:r w:rsidRPr="006A5432">
        <w:rPr>
          <w:rStyle w:val="Emphasis"/>
        </w:rPr>
        <w:t>an incredibly abundant one.</w:t>
      </w:r>
      <w:r w:rsidRPr="00AE1812">
        <w:rPr>
          <w:sz w:val="16"/>
        </w:rPr>
        <w:t xml:space="preserve"> </w:t>
      </w:r>
      <w:r w:rsidRPr="006A5432">
        <w:rPr>
          <w:rStyle w:val="StyleUnderline"/>
        </w:rPr>
        <w:t xml:space="preserve">It </w:t>
      </w:r>
      <w:r w:rsidRPr="00766C52">
        <w:rPr>
          <w:rStyle w:val="StyleUnderline"/>
          <w:highlight w:val="cyan"/>
        </w:rPr>
        <w:t>contains</w:t>
      </w:r>
      <w:r w:rsidRPr="00766C52">
        <w:rPr>
          <w:rStyle w:val="StyleUnderline"/>
        </w:rPr>
        <w:t xml:space="preserve"> enough of </w:t>
      </w:r>
      <w:r w:rsidRPr="00766C52">
        <w:rPr>
          <w:rStyle w:val="StyleUnderline"/>
          <w:highlight w:val="cyan"/>
        </w:rPr>
        <w:t>everything we need</w:t>
      </w:r>
      <w:r w:rsidRPr="00766C52">
        <w:rPr>
          <w:rStyle w:val="StyleUnderline"/>
        </w:rPr>
        <w:t xml:space="preserve"> for as long as we’ll be around</w:t>
      </w:r>
      <w:r w:rsidRPr="00AE1812">
        <w:rPr>
          <w:sz w:val="16"/>
        </w:rPr>
        <w:t xml:space="preserve">. Especially since, in the decades and centuries to come, </w:t>
      </w:r>
      <w:r w:rsidRPr="00766C52">
        <w:rPr>
          <w:rStyle w:val="StyleUnderline"/>
        </w:rPr>
        <w:t>we</w:t>
      </w:r>
      <w:r w:rsidRPr="00AE1812">
        <w:rPr>
          <w:sz w:val="16"/>
        </w:rPr>
        <w:t xml:space="preserve"> clever humans </w:t>
      </w:r>
      <w:r w:rsidRPr="00766C52">
        <w:rPr>
          <w:rStyle w:val="StyleUnderline"/>
        </w:rPr>
        <w:t xml:space="preserve">will almost certainly figure out nuclear fusion or some other technology that gives us limitless clean energy and lets us ignore fossil </w:t>
      </w:r>
      <w:r w:rsidRPr="00766C52">
        <w:rPr>
          <w:rStyle w:val="StyleUnderline"/>
        </w:rPr>
        <w:lastRenderedPageBreak/>
        <w:t>fuels</w:t>
      </w:r>
      <w:r w:rsidRPr="00AE1812">
        <w:rPr>
          <w:sz w:val="16"/>
        </w:rPr>
        <w:t xml:space="preserve">. In short, there’s no need to slam the brakes on our growth. This happy fact is deeply counterintuitive, and it trips a lot of people up. But the evidence is clear: </w:t>
      </w:r>
      <w:r w:rsidRPr="00766C52">
        <w:rPr>
          <w:rStyle w:val="Emphasis"/>
          <w:highlight w:val="cyan"/>
        </w:rPr>
        <w:t>Degrowth is unnecessary.</w:t>
      </w:r>
    </w:p>
    <w:p w14:paraId="6FD5B746" w14:textId="77777777" w:rsidR="004611CA" w:rsidRPr="00766C52" w:rsidRDefault="004611CA" w:rsidP="004611CA">
      <w:pPr>
        <w:rPr>
          <w:rStyle w:val="StyleUnderline"/>
        </w:rPr>
      </w:pPr>
      <w:r w:rsidRPr="00766C52">
        <w:rPr>
          <w:rStyle w:val="StyleUnderline"/>
        </w:rPr>
        <w:t>In fact, it’s a terrible idea.</w:t>
      </w:r>
      <w:r w:rsidRPr="00AE1812">
        <w:rPr>
          <w:sz w:val="16"/>
        </w:rPr>
        <w:t xml:space="preserve"> Recall that the </w:t>
      </w:r>
      <w:r w:rsidRPr="00766C52">
        <w:rPr>
          <w:rStyle w:val="Emphasis"/>
          <w:highlight w:val="cyan"/>
        </w:rPr>
        <w:t>countries that</w:t>
      </w:r>
      <w:r w:rsidRPr="00766C52">
        <w:rPr>
          <w:rStyle w:val="Emphasis"/>
        </w:rPr>
        <w:t xml:space="preserve"> have </w:t>
      </w:r>
      <w:r w:rsidRPr="00766C52">
        <w:rPr>
          <w:rStyle w:val="Emphasis"/>
          <w:highlight w:val="cyan"/>
        </w:rPr>
        <w:t>clean</w:t>
      </w:r>
      <w:r w:rsidRPr="005E6C5C">
        <w:rPr>
          <w:rStyle w:val="StyleUnderline"/>
        </w:rPr>
        <w:t xml:space="preserve">ed </w:t>
      </w:r>
      <w:r w:rsidRPr="00766C52">
        <w:rPr>
          <w:rStyle w:val="Emphasis"/>
          <w:highlight w:val="cyan"/>
        </w:rPr>
        <w:t>up</w:t>
      </w:r>
      <w:r w:rsidRPr="00766C52">
        <w:rPr>
          <w:rStyle w:val="Emphasis"/>
        </w:rPr>
        <w:t xml:space="preserve"> their environments </w:t>
      </w:r>
      <w:r w:rsidRPr="00766C52">
        <w:rPr>
          <w:rStyle w:val="Emphasis"/>
          <w:highlight w:val="cyan"/>
        </w:rPr>
        <w:t>the most</w:t>
      </w:r>
      <w:r w:rsidRPr="00AE1812">
        <w:rPr>
          <w:sz w:val="16"/>
        </w:rPr>
        <w:t xml:space="preserve"> since Earth Day </w:t>
      </w:r>
      <w:r w:rsidRPr="00766C52">
        <w:rPr>
          <w:rStyle w:val="Emphasis"/>
          <w:highlight w:val="cyan"/>
        </w:rPr>
        <w:t>are the richest</w:t>
      </w:r>
      <w:r w:rsidRPr="00766C52">
        <w:rPr>
          <w:rStyle w:val="Emphasis"/>
        </w:rPr>
        <w:t xml:space="preserve"> ones. </w:t>
      </w:r>
      <w:r w:rsidRPr="00766C52">
        <w:rPr>
          <w:rStyle w:val="StyleUnderline"/>
        </w:rPr>
        <w:t>This is not a coincidence</w:t>
      </w:r>
      <w:r w:rsidRPr="00AE1812">
        <w:rPr>
          <w:sz w:val="16"/>
        </w:rPr>
        <w:t xml:space="preserve">, as Indira Gandhi knew in 1972. In a speech given in Stockholm, she said “Are not poverty and need the greatest polluters?... </w:t>
      </w:r>
      <w:r w:rsidRPr="00766C52">
        <w:rPr>
          <w:rStyle w:val="StyleUnderline"/>
        </w:rPr>
        <w:t xml:space="preserve">The environment cannot be improved in conditions of </w:t>
      </w:r>
      <w:r w:rsidRPr="00A2248B">
        <w:rPr>
          <w:rStyle w:val="StyleUnderline"/>
        </w:rPr>
        <w:t>poverty.” Prosperous people and societies can afford</w:t>
      </w:r>
      <w:r w:rsidRPr="00AE1812">
        <w:rPr>
          <w:sz w:val="16"/>
        </w:rPr>
        <w:t xml:space="preserve">, in every sense of the word, </w:t>
      </w:r>
      <w:r w:rsidRPr="00A2248B">
        <w:rPr>
          <w:rStyle w:val="StyleUnderline"/>
        </w:rPr>
        <w:t>to care about the state of</w:t>
      </w:r>
      <w:r w:rsidRPr="00766C52">
        <w:rPr>
          <w:rStyle w:val="StyleUnderline"/>
        </w:rPr>
        <w:t xml:space="preserve"> the planet we all live on, and to improve it.</w:t>
      </w:r>
    </w:p>
    <w:p w14:paraId="74E4E047" w14:textId="77777777" w:rsidR="004611CA" w:rsidRPr="00AE1812" w:rsidRDefault="004611CA" w:rsidP="004611CA">
      <w:pPr>
        <w:rPr>
          <w:sz w:val="16"/>
        </w:rPr>
      </w:pPr>
      <w:r w:rsidRPr="00766C52">
        <w:rPr>
          <w:rStyle w:val="Emphasis"/>
        </w:rPr>
        <w:t xml:space="preserve">Economic </w:t>
      </w:r>
      <w:r w:rsidRPr="00766C52">
        <w:rPr>
          <w:rStyle w:val="Emphasis"/>
          <w:highlight w:val="cyan"/>
        </w:rPr>
        <w:t>growth does not irreversibly degrade</w:t>
      </w:r>
      <w:r w:rsidRPr="00766C52">
        <w:rPr>
          <w:rStyle w:val="Emphasis"/>
        </w:rPr>
        <w:t xml:space="preserve"> and deplete </w:t>
      </w:r>
      <w:r w:rsidRPr="00766C52">
        <w:rPr>
          <w:rStyle w:val="Emphasis"/>
          <w:highlight w:val="cyan"/>
        </w:rPr>
        <w:t>the planet</w:t>
      </w:r>
      <w:r w:rsidRPr="00AE1812">
        <w:rPr>
          <w:sz w:val="16"/>
        </w:rPr>
        <w:t xml:space="preserve">. Instead, </w:t>
      </w:r>
      <w:r w:rsidRPr="00766C52">
        <w:rPr>
          <w:rStyle w:val="StyleUnderline"/>
        </w:rPr>
        <w:t xml:space="preserve">economic </w:t>
      </w:r>
      <w:r w:rsidRPr="00766C52">
        <w:rPr>
          <w:rStyle w:val="StyleUnderline"/>
          <w:highlight w:val="cyan"/>
        </w:rPr>
        <w:t>growth yields</w:t>
      </w:r>
      <w:r w:rsidRPr="00766C52">
        <w:rPr>
          <w:rStyle w:val="StyleUnderline"/>
        </w:rPr>
        <w:t xml:space="preserve"> more </w:t>
      </w:r>
      <w:r w:rsidRPr="00A2248B">
        <w:rPr>
          <w:rStyle w:val="StyleUnderline"/>
          <w:highlight w:val="cyan"/>
        </w:rPr>
        <w:t>prosperous</w:t>
      </w:r>
      <w:r w:rsidRPr="00766C52">
        <w:rPr>
          <w:rStyle w:val="StyleUnderline"/>
        </w:rPr>
        <w:t xml:space="preserve"> </w:t>
      </w:r>
      <w:r w:rsidRPr="00766C52">
        <w:rPr>
          <w:rStyle w:val="StyleUnderline"/>
          <w:highlight w:val="cyan"/>
        </w:rPr>
        <w:t xml:space="preserve">people, who demand </w:t>
      </w:r>
      <w:r w:rsidRPr="00766C52">
        <w:rPr>
          <w:rStyle w:val="StyleUnderline"/>
        </w:rPr>
        <w:t xml:space="preserve">to live in </w:t>
      </w:r>
      <w:r w:rsidRPr="00766C52">
        <w:rPr>
          <w:rStyle w:val="StyleUnderline"/>
          <w:highlight w:val="cyan"/>
        </w:rPr>
        <w:t>a better world</w:t>
      </w:r>
      <w:r w:rsidRPr="00AE1812">
        <w:rPr>
          <w:sz w:val="16"/>
        </w:rPr>
        <w:t>—a world with less pollution and more healthy ecosystems. The 50 years since Earth Day have largely shown that they get what they want.</w:t>
      </w:r>
    </w:p>
    <w:p w14:paraId="0B7CFAB5" w14:textId="77777777" w:rsidR="004611CA" w:rsidRPr="00AE1812" w:rsidRDefault="004611CA" w:rsidP="004611CA">
      <w:pPr>
        <w:rPr>
          <w:sz w:val="16"/>
        </w:rPr>
      </w:pPr>
      <w:r w:rsidRPr="00AE1812">
        <w:rPr>
          <w:sz w:val="16"/>
        </w:rPr>
        <w:t xml:space="preserve">The </w:t>
      </w:r>
      <w:r w:rsidRPr="00766C52">
        <w:rPr>
          <w:rStyle w:val="StyleUnderline"/>
        </w:rPr>
        <w:t>Covid-19</w:t>
      </w:r>
      <w:r w:rsidRPr="00AE1812">
        <w:rPr>
          <w:sz w:val="16"/>
        </w:rPr>
        <w:t xml:space="preserve"> recession </w:t>
      </w:r>
      <w:r w:rsidRPr="00766C52">
        <w:rPr>
          <w:rStyle w:val="StyleUnderline"/>
        </w:rPr>
        <w:t>has given us much cleaner air in cities around the world, but at a terrible cost.</w:t>
      </w:r>
      <w:r w:rsidRPr="00AE1812">
        <w:rPr>
          <w:sz w:val="16"/>
        </w:rPr>
        <w:t xml:space="preserve"> We don’t need to endure such hardship to reduce emissions from car traffic. If we just made pollution more expensive and energy and transport innovation cheaper (via subsidies or research funding), we’d get the same clean skies without any economic devastation at all.</w:t>
      </w:r>
    </w:p>
    <w:p w14:paraId="54AAAF6B" w14:textId="77777777" w:rsidR="004611CA" w:rsidRPr="00C11396" w:rsidRDefault="004611CA" w:rsidP="004611CA">
      <w:pPr>
        <w:rPr>
          <w:u w:val="single"/>
        </w:rPr>
      </w:pPr>
      <w:r w:rsidRPr="00766C52">
        <w:rPr>
          <w:rStyle w:val="StyleUnderline"/>
        </w:rPr>
        <w:t>We face no shortage of environmental challenges</w:t>
      </w:r>
      <w:r w:rsidRPr="00AE1812">
        <w:rPr>
          <w:sz w:val="16"/>
        </w:rPr>
        <w:t xml:space="preserve"> over the next 50 years. We continue to overhunt, overfish, and raze ecosystems in many parts of the world. </w:t>
      </w:r>
      <w:r w:rsidRPr="00766C52">
        <w:rPr>
          <w:rStyle w:val="StyleUnderline"/>
        </w:rPr>
        <w:t>More extinctions loom</w:t>
      </w:r>
      <w:r w:rsidRPr="00AE1812">
        <w:rPr>
          <w:sz w:val="16"/>
        </w:rPr>
        <w:t xml:space="preserve">. And </w:t>
      </w:r>
      <w:proofErr w:type="gramStart"/>
      <w:r w:rsidRPr="00AE1812">
        <w:rPr>
          <w:sz w:val="16"/>
        </w:rPr>
        <w:t>of course</w:t>
      </w:r>
      <w:proofErr w:type="gramEnd"/>
      <w:r w:rsidRPr="00AE1812">
        <w:rPr>
          <w:sz w:val="16"/>
        </w:rPr>
        <w:t xml:space="preserve"> we have to reduce the greenhouse gas pollution that’s causing global warming. The good news is that, in the decades since Earth Day, </w:t>
      </w:r>
      <w:r w:rsidRPr="00766C52">
        <w:rPr>
          <w:rStyle w:val="Emphasis"/>
          <w:highlight w:val="cyan"/>
        </w:rPr>
        <w:t>we’ve put together an effective playbook</w:t>
      </w:r>
      <w:r w:rsidRPr="00766C52">
        <w:rPr>
          <w:rStyle w:val="Emphasis"/>
        </w:rPr>
        <w:t xml:space="preserve"> for meeting these challenges</w:t>
      </w:r>
      <w:r w:rsidRPr="00AE1812">
        <w:rPr>
          <w:sz w:val="16"/>
        </w:rPr>
        <w:t xml:space="preserve">. I hope the environmentalists of the coming half-century will study </w:t>
      </w:r>
      <w:r w:rsidRPr="00766C52">
        <w:rPr>
          <w:rStyle w:val="StyleUnderline"/>
          <w:highlight w:val="cyan"/>
        </w:rPr>
        <w:t>this playbook</w:t>
      </w:r>
      <w:r w:rsidRPr="00AE1812">
        <w:rPr>
          <w:sz w:val="16"/>
        </w:rPr>
        <w:t xml:space="preserve">, and realize that it </w:t>
      </w:r>
      <w:r w:rsidRPr="00766C52">
        <w:rPr>
          <w:rStyle w:val="StyleUnderline"/>
          <w:highlight w:val="cyan"/>
        </w:rPr>
        <w:t>shuns degrowth</w:t>
      </w:r>
      <w:r w:rsidRPr="00AE1812">
        <w:rPr>
          <w:sz w:val="16"/>
        </w:rPr>
        <w:t xml:space="preserve"> </w:t>
      </w:r>
      <w:r w:rsidRPr="00766C52">
        <w:rPr>
          <w:rStyle w:val="StyleUnderline"/>
        </w:rPr>
        <w:t>rather than advocating it.</w:t>
      </w:r>
    </w:p>
    <w:p w14:paraId="33188885" w14:textId="77777777" w:rsidR="004611CA" w:rsidRDefault="004611CA" w:rsidP="004611CA">
      <w:pPr>
        <w:rPr>
          <w:sz w:val="16"/>
        </w:rPr>
      </w:pPr>
    </w:p>
    <w:p w14:paraId="4F3A1854" w14:textId="77777777" w:rsidR="004611CA" w:rsidRDefault="004611CA" w:rsidP="004611CA">
      <w:pPr>
        <w:pStyle w:val="Heading4"/>
      </w:pPr>
      <w:r>
        <w:t>No transition---</w:t>
      </w:r>
      <w:r>
        <w:rPr>
          <w:u w:val="single"/>
        </w:rPr>
        <w:t>centuries</w:t>
      </w:r>
      <w:r>
        <w:t xml:space="preserve"> of history prove societies can’t and won’t shift </w:t>
      </w:r>
      <w:r>
        <w:rPr>
          <w:u w:val="single"/>
        </w:rPr>
        <w:t>fast enough</w:t>
      </w:r>
      <w:r>
        <w:t xml:space="preserve">. </w:t>
      </w:r>
    </w:p>
    <w:p w14:paraId="02C42955" w14:textId="77777777" w:rsidR="004611CA" w:rsidRPr="00016E68" w:rsidRDefault="004611CA" w:rsidP="004611CA">
      <w:r>
        <w:t xml:space="preserve">Rogelio </w:t>
      </w:r>
      <w:proofErr w:type="spellStart"/>
      <w:r w:rsidRPr="00016E68">
        <w:rPr>
          <w:rStyle w:val="Style13ptBold"/>
        </w:rPr>
        <w:t>Luque</w:t>
      </w:r>
      <w:proofErr w:type="spellEnd"/>
      <w:r w:rsidRPr="00016E68">
        <w:rPr>
          <w:rStyle w:val="Style13ptBold"/>
        </w:rPr>
        <w:t>-Lora 21</w:t>
      </w:r>
      <w:r>
        <w:t xml:space="preserve">, </w:t>
      </w:r>
      <w:proofErr w:type="spellStart"/>
      <w:r>
        <w:t>MSci</w:t>
      </w:r>
      <w:proofErr w:type="spellEnd"/>
      <w:r>
        <w:t xml:space="preserve"> in History and Philosophy of Science from the University of Cambridge, M.A. in Natural Sciences from the University of Cambridge, “Engaging imaginaries, rejecting utopias: The case for technological progress and political realism to sustain material wellbeing,” Political Geography, Vol. 86, 02-21-2021, https://doi.org/10.1016/j.polgeo.2021.102358</w:t>
      </w:r>
    </w:p>
    <w:p w14:paraId="3A725B0D" w14:textId="77777777" w:rsidR="004611CA" w:rsidRPr="00016E68" w:rsidRDefault="004611CA" w:rsidP="004611CA">
      <w:pPr>
        <w:rPr>
          <w:sz w:val="16"/>
        </w:rPr>
      </w:pPr>
      <w:r w:rsidRPr="00016E68">
        <w:rPr>
          <w:sz w:val="16"/>
        </w:rPr>
        <w:t>Gómez-</w:t>
      </w:r>
      <w:proofErr w:type="spellStart"/>
      <w:r w:rsidRPr="00016E68">
        <w:rPr>
          <w:sz w:val="16"/>
        </w:rPr>
        <w:t>Baggethun</w:t>
      </w:r>
      <w:proofErr w:type="spellEnd"/>
      <w:r w:rsidRPr="00016E68">
        <w:rPr>
          <w:sz w:val="16"/>
        </w:rPr>
        <w:t xml:space="preserve"> is right to suspect that the modern myth of progress has theological origins. In fact, it is largely a product of the Christian conception of human history as an inherently meaningful story that has salvation as its end point. Without the belief that there is a teleological coherence to the history of humanity, and that salvation (whether the Christian version of the Kingdom of God on Earth, or the humanist faith in an emancipated and harmonious future) is an earthly event that lies ahead of the present, the idea of progress is groundless. In cultures that are not historically steeped in Western monotheism, the belief that humanity is inexorably marching toward a better state of affairs is largely absent (Gray, 2007, pp. 29–39). Where Gómez-</w:t>
      </w:r>
      <w:proofErr w:type="spellStart"/>
      <w:r w:rsidRPr="00016E68">
        <w:rPr>
          <w:sz w:val="16"/>
        </w:rPr>
        <w:t>Baggethun's</w:t>
      </w:r>
      <w:proofErr w:type="spellEnd"/>
      <w:r w:rsidRPr="00016E68">
        <w:rPr>
          <w:sz w:val="16"/>
        </w:rPr>
        <w:t xml:space="preserve"> reading of progress misses the mark is in limiting its scope to technology. </w:t>
      </w:r>
      <w:r w:rsidRPr="00016E68">
        <w:rPr>
          <w:rStyle w:val="StyleUnderline"/>
        </w:rPr>
        <w:t>The</w:t>
      </w:r>
      <w:r w:rsidRPr="00016E68">
        <w:rPr>
          <w:sz w:val="16"/>
        </w:rPr>
        <w:t xml:space="preserve"> </w:t>
      </w:r>
      <w:r w:rsidRPr="00016E68">
        <w:rPr>
          <w:rStyle w:val="StyleUnderline"/>
        </w:rPr>
        <w:t xml:space="preserve">central tenet of modern belief in progress </w:t>
      </w:r>
      <w:r w:rsidRPr="00016E68">
        <w:rPr>
          <w:rStyle w:val="StyleUnderline"/>
        </w:rPr>
        <w:lastRenderedPageBreak/>
        <w:t>is that ethics and politics advance in line with the growth of knowledge, so</w:t>
      </w:r>
      <w:r w:rsidRPr="00016E68">
        <w:rPr>
          <w:sz w:val="16"/>
        </w:rPr>
        <w:t xml:space="preserve"> that </w:t>
      </w:r>
      <w:r w:rsidRPr="00016E68">
        <w:rPr>
          <w:rStyle w:val="StyleUnderline"/>
          <w:highlight w:val="cyan"/>
        </w:rPr>
        <w:t>as</w:t>
      </w:r>
      <w:r w:rsidRPr="00016E68">
        <w:rPr>
          <w:rStyle w:val="StyleUnderline"/>
        </w:rPr>
        <w:t xml:space="preserve"> scientific and </w:t>
      </w:r>
      <w:r w:rsidRPr="00016E68">
        <w:rPr>
          <w:rStyle w:val="Emphasis"/>
          <w:highlight w:val="cyan"/>
        </w:rPr>
        <w:t>tech</w:t>
      </w:r>
      <w:r w:rsidRPr="00016E68">
        <w:rPr>
          <w:rStyle w:val="StyleUnderline"/>
        </w:rPr>
        <w:t>nological understandings</w:t>
      </w:r>
      <w:r w:rsidRPr="00016E68">
        <w:rPr>
          <w:sz w:val="16"/>
        </w:rPr>
        <w:t xml:space="preserve"> </w:t>
      </w:r>
      <w:r w:rsidRPr="00016E68">
        <w:rPr>
          <w:rStyle w:val="StyleUnderline"/>
          <w:highlight w:val="cyan"/>
        </w:rPr>
        <w:t>accrue</w:t>
      </w:r>
      <w:r w:rsidRPr="00016E68">
        <w:rPr>
          <w:rStyle w:val="StyleUnderline"/>
        </w:rPr>
        <w:t>, so</w:t>
      </w:r>
      <w:r w:rsidRPr="00016E68">
        <w:rPr>
          <w:sz w:val="16"/>
        </w:rPr>
        <w:t xml:space="preserve"> too </w:t>
      </w:r>
      <w:r w:rsidRPr="00016E68">
        <w:rPr>
          <w:rStyle w:val="StyleUnderline"/>
        </w:rPr>
        <w:t xml:space="preserve">do </w:t>
      </w:r>
      <w:r w:rsidRPr="00016E68">
        <w:rPr>
          <w:rStyle w:val="StyleUnderline"/>
          <w:highlight w:val="cyan"/>
        </w:rPr>
        <w:t>humans</w:t>
      </w:r>
      <w:r w:rsidRPr="00016E68">
        <w:rPr>
          <w:rStyle w:val="StyleUnderline"/>
        </w:rPr>
        <w:t xml:space="preserve"> increasingly </w:t>
      </w:r>
      <w:r w:rsidRPr="00016E68">
        <w:rPr>
          <w:rStyle w:val="StyleUnderline"/>
          <w:highlight w:val="cyan"/>
        </w:rPr>
        <w:t>learn</w:t>
      </w:r>
      <w:r w:rsidRPr="00016E68">
        <w:rPr>
          <w:rStyle w:val="StyleUnderline"/>
        </w:rPr>
        <w:t xml:space="preserve"> to arrange</w:t>
      </w:r>
      <w:r w:rsidRPr="00016E68">
        <w:rPr>
          <w:sz w:val="16"/>
        </w:rPr>
        <w:t xml:space="preserve"> their </w:t>
      </w:r>
      <w:r w:rsidRPr="00016E68">
        <w:rPr>
          <w:rStyle w:val="StyleUnderline"/>
        </w:rPr>
        <w:t>societies in rational and ethical ways</w:t>
      </w:r>
      <w:r w:rsidRPr="00016E68">
        <w:rPr>
          <w:sz w:val="16"/>
        </w:rPr>
        <w:t xml:space="preserve"> (Gray, 2002).</w:t>
      </w:r>
    </w:p>
    <w:p w14:paraId="501BCBE7" w14:textId="77777777" w:rsidR="004611CA" w:rsidRPr="00016E68" w:rsidRDefault="004611CA" w:rsidP="004611CA">
      <w:pPr>
        <w:rPr>
          <w:rStyle w:val="Emphasis"/>
        </w:rPr>
      </w:pPr>
      <w:r w:rsidRPr="00016E68">
        <w:rPr>
          <w:sz w:val="16"/>
        </w:rPr>
        <w:t>Contrary to Gómez-</w:t>
      </w:r>
      <w:proofErr w:type="spellStart"/>
      <w:r w:rsidRPr="00016E68">
        <w:rPr>
          <w:sz w:val="16"/>
        </w:rPr>
        <w:t>Baggethun's</w:t>
      </w:r>
      <w:proofErr w:type="spellEnd"/>
      <w:r w:rsidRPr="00016E68">
        <w:rPr>
          <w:sz w:val="16"/>
        </w:rPr>
        <w:t xml:space="preserve"> assertions, </w:t>
      </w:r>
      <w:r w:rsidRPr="00016E68">
        <w:rPr>
          <w:rStyle w:val="Emphasis"/>
        </w:rPr>
        <w:t>tech</w:t>
      </w:r>
      <w:r w:rsidRPr="00016E68">
        <w:rPr>
          <w:rStyle w:val="StyleUnderline"/>
        </w:rPr>
        <w:t>nological</w:t>
      </w:r>
      <w:r w:rsidRPr="00016E68">
        <w:rPr>
          <w:rStyle w:val="Emphasis"/>
        </w:rPr>
        <w:t xml:space="preserve"> progress is a fact</w:t>
      </w:r>
      <w:r w:rsidRPr="00016E68">
        <w:rPr>
          <w:sz w:val="16"/>
        </w:rPr>
        <w:t xml:space="preserve">. Throughout their history, </w:t>
      </w:r>
      <w:r w:rsidRPr="00016E68">
        <w:rPr>
          <w:rStyle w:val="StyleUnderline"/>
          <w:highlight w:val="cyan"/>
        </w:rPr>
        <w:t>humans</w:t>
      </w:r>
      <w:r w:rsidRPr="00016E68">
        <w:rPr>
          <w:sz w:val="16"/>
        </w:rPr>
        <w:t xml:space="preserve"> have </w:t>
      </w:r>
      <w:r w:rsidRPr="00016E68">
        <w:rPr>
          <w:rStyle w:val="StyleUnderline"/>
        </w:rPr>
        <w:t xml:space="preserve">increasingly learnt to </w:t>
      </w:r>
      <w:r w:rsidRPr="00016E68">
        <w:rPr>
          <w:rStyle w:val="StyleUnderline"/>
          <w:highlight w:val="cyan"/>
        </w:rPr>
        <w:t>manipulate the environment around them</w:t>
      </w:r>
      <w:r w:rsidRPr="00016E68">
        <w:rPr>
          <w:rStyle w:val="StyleUnderline"/>
        </w:rPr>
        <w:t xml:space="preserve"> to serve their interests</w:t>
      </w:r>
      <w:r w:rsidRPr="00016E68">
        <w:rPr>
          <w:sz w:val="16"/>
        </w:rPr>
        <w:t xml:space="preserve">. The reason for this is that </w:t>
      </w:r>
      <w:r w:rsidRPr="00016E68">
        <w:rPr>
          <w:rStyle w:val="StyleUnderline"/>
        </w:rPr>
        <w:t>scientific knowledge grows cumulatively</w:t>
      </w:r>
      <w:r w:rsidRPr="00016E68">
        <w:rPr>
          <w:sz w:val="16"/>
        </w:rPr>
        <w:t xml:space="preserve">: past discoveries are not necessarily lost with the advent of new knowledge, but rather can be built upon or thrown into question by these new understandings. In contrast, any </w:t>
      </w:r>
      <w:r w:rsidRPr="00016E68">
        <w:rPr>
          <w:rStyle w:val="StyleUnderline"/>
        </w:rPr>
        <w:t>historical ‘</w:t>
      </w:r>
      <w:r w:rsidRPr="00016E68">
        <w:rPr>
          <w:rStyle w:val="StyleUnderline"/>
          <w:highlight w:val="cyan"/>
        </w:rPr>
        <w:t>gains’ in politics</w:t>
      </w:r>
      <w:r w:rsidRPr="00016E68">
        <w:rPr>
          <w:rStyle w:val="StyleUnderline"/>
        </w:rPr>
        <w:t xml:space="preserve"> and ethics</w:t>
      </w:r>
      <w:r w:rsidRPr="00016E68">
        <w:rPr>
          <w:sz w:val="16"/>
        </w:rPr>
        <w:t xml:space="preserve"> (placed between inverted commas to reflect that such evaluations will depend on the particular values of each generation) </w:t>
      </w:r>
      <w:r w:rsidRPr="00016E68">
        <w:rPr>
          <w:rStyle w:val="StyleUnderline"/>
          <w:highlight w:val="cyan"/>
        </w:rPr>
        <w:t>are easily</w:t>
      </w:r>
      <w:r w:rsidRPr="00016E68">
        <w:rPr>
          <w:rStyle w:val="StyleUnderline"/>
        </w:rPr>
        <w:t xml:space="preserve"> </w:t>
      </w:r>
      <w:r w:rsidRPr="00016E68">
        <w:rPr>
          <w:rStyle w:val="StyleUnderline"/>
          <w:highlight w:val="cyan"/>
        </w:rPr>
        <w:t>undone</w:t>
      </w:r>
      <w:r w:rsidRPr="00016E68">
        <w:rPr>
          <w:rStyle w:val="StyleUnderline"/>
        </w:rPr>
        <w:t xml:space="preserve"> by regime and cultural changes</w:t>
      </w:r>
      <w:r w:rsidRPr="00016E68">
        <w:rPr>
          <w:sz w:val="16"/>
        </w:rPr>
        <w:t xml:space="preserve">. </w:t>
      </w:r>
      <w:r w:rsidRPr="00016E68">
        <w:rPr>
          <w:rStyle w:val="Emphasis"/>
        </w:rPr>
        <w:t xml:space="preserve">It is </w:t>
      </w:r>
      <w:r w:rsidRPr="00016E68">
        <w:rPr>
          <w:rStyle w:val="Emphasis"/>
          <w:highlight w:val="cyan"/>
        </w:rPr>
        <w:t>progress</w:t>
      </w:r>
      <w:r w:rsidRPr="00016E68">
        <w:rPr>
          <w:rStyle w:val="Emphasis"/>
        </w:rPr>
        <w:t xml:space="preserve"> in </w:t>
      </w:r>
      <w:r w:rsidRPr="00016E68">
        <w:rPr>
          <w:sz w:val="16"/>
        </w:rPr>
        <w:t xml:space="preserve">ethics and </w:t>
      </w:r>
      <w:r w:rsidRPr="00016E68">
        <w:rPr>
          <w:rStyle w:val="Emphasis"/>
        </w:rPr>
        <w:t>politics, not in tech</w:t>
      </w:r>
      <w:r w:rsidRPr="00016E68">
        <w:rPr>
          <w:rStyle w:val="StyleUnderline"/>
        </w:rPr>
        <w:t xml:space="preserve">nology, </w:t>
      </w:r>
      <w:r w:rsidRPr="00016E68">
        <w:rPr>
          <w:rStyle w:val="Emphasis"/>
        </w:rPr>
        <w:t xml:space="preserve">that </w:t>
      </w:r>
      <w:r w:rsidRPr="00016E68">
        <w:rPr>
          <w:rStyle w:val="Emphasis"/>
          <w:highlight w:val="cyan"/>
        </w:rPr>
        <w:t>is a myth.</w:t>
      </w:r>
    </w:p>
    <w:p w14:paraId="556A4704" w14:textId="77777777" w:rsidR="004611CA" w:rsidRPr="00016E68" w:rsidRDefault="004611CA" w:rsidP="004611CA">
      <w:pPr>
        <w:rPr>
          <w:sz w:val="16"/>
        </w:rPr>
      </w:pPr>
      <w:r w:rsidRPr="00016E68">
        <w:rPr>
          <w:sz w:val="16"/>
        </w:rPr>
        <w:t>Viewed in this light, Gómez-</w:t>
      </w:r>
      <w:proofErr w:type="spellStart"/>
      <w:r w:rsidRPr="00016E68">
        <w:rPr>
          <w:sz w:val="16"/>
        </w:rPr>
        <w:t>Baggethun's</w:t>
      </w:r>
      <w:proofErr w:type="spellEnd"/>
      <w:r w:rsidRPr="00016E68">
        <w:rPr>
          <w:sz w:val="16"/>
        </w:rPr>
        <w:t xml:space="preserve"> assertion </w:t>
      </w:r>
      <w:r w:rsidRPr="00016E68">
        <w:rPr>
          <w:rStyle w:val="StyleUnderline"/>
        </w:rPr>
        <w:t>that utopias are concrete and plausible if they are scientifically informed,</w:t>
      </w:r>
      <w:r w:rsidRPr="00016E68">
        <w:rPr>
          <w:sz w:val="16"/>
        </w:rPr>
        <w:t xml:space="preserve"> while saying nothing about how assumed radical social change may come about, </w:t>
      </w:r>
      <w:r w:rsidRPr="00016E68">
        <w:rPr>
          <w:rStyle w:val="StyleUnderline"/>
        </w:rPr>
        <w:t>begs the question of why scientific plausibility is given</w:t>
      </w:r>
      <w:r w:rsidRPr="00016E68">
        <w:rPr>
          <w:sz w:val="16"/>
        </w:rPr>
        <w:t xml:space="preserve"> categorical </w:t>
      </w:r>
      <w:r w:rsidRPr="00016E68">
        <w:rPr>
          <w:rStyle w:val="StyleUnderline"/>
        </w:rPr>
        <w:t>priority over</w:t>
      </w:r>
      <w:r w:rsidRPr="00016E68">
        <w:rPr>
          <w:sz w:val="16"/>
        </w:rPr>
        <w:t xml:space="preserve"> social and political </w:t>
      </w:r>
      <w:r w:rsidRPr="00016E68">
        <w:rPr>
          <w:rStyle w:val="StyleUnderline"/>
        </w:rPr>
        <w:t>feasibility</w:t>
      </w:r>
      <w:r w:rsidRPr="00016E68">
        <w:rPr>
          <w:sz w:val="16"/>
        </w:rPr>
        <w:t>. Gómez-</w:t>
      </w:r>
      <w:proofErr w:type="spellStart"/>
      <w:r w:rsidRPr="00016E68">
        <w:rPr>
          <w:sz w:val="16"/>
        </w:rPr>
        <w:t>Baggethun's</w:t>
      </w:r>
      <w:proofErr w:type="spellEnd"/>
      <w:r w:rsidRPr="00016E68">
        <w:rPr>
          <w:sz w:val="16"/>
        </w:rPr>
        <w:t xml:space="preserve"> analysis fits within a broader tradition; the belief that humans can radically remake the world at will commonly presents itself as having the authority of science (Gray, 2007, p. 20). An historically and politically informed view may well reveal degrowth to be utopian, in the true sense of being a projection into the future of an </w:t>
      </w:r>
      <w:proofErr w:type="spellStart"/>
      <w:r w:rsidRPr="00016E68">
        <w:rPr>
          <w:sz w:val="16"/>
        </w:rPr>
        <w:t>unrealisable</w:t>
      </w:r>
      <w:proofErr w:type="spellEnd"/>
      <w:r w:rsidRPr="00016E68">
        <w:rPr>
          <w:sz w:val="16"/>
        </w:rPr>
        <w:t xml:space="preserve"> society (Gray, 2007, pp. 20–29).</w:t>
      </w:r>
    </w:p>
    <w:p w14:paraId="69334615" w14:textId="77777777" w:rsidR="004611CA" w:rsidRPr="00016E68" w:rsidRDefault="004611CA" w:rsidP="004611CA">
      <w:pPr>
        <w:rPr>
          <w:sz w:val="16"/>
        </w:rPr>
      </w:pPr>
      <w:r w:rsidRPr="00016E68">
        <w:rPr>
          <w:rStyle w:val="Emphasis"/>
        </w:rPr>
        <w:t xml:space="preserve">There are </w:t>
      </w:r>
      <w:r w:rsidRPr="00016E68">
        <w:rPr>
          <w:rStyle w:val="Emphasis"/>
          <w:highlight w:val="cyan"/>
        </w:rPr>
        <w:t>no</w:t>
      </w:r>
      <w:r w:rsidRPr="00016E68">
        <w:rPr>
          <w:rStyle w:val="Emphasis"/>
        </w:rPr>
        <w:t xml:space="preserve"> historical </w:t>
      </w:r>
      <w:r w:rsidRPr="00016E68">
        <w:rPr>
          <w:rStyle w:val="Emphasis"/>
          <w:highlight w:val="cyan"/>
        </w:rPr>
        <w:t>examples of humans showing</w:t>
      </w:r>
      <w:r w:rsidRPr="00016E68">
        <w:rPr>
          <w:rStyle w:val="Emphasis"/>
        </w:rPr>
        <w:t xml:space="preserve"> the </w:t>
      </w:r>
      <w:r w:rsidRPr="00016E68">
        <w:rPr>
          <w:rStyle w:val="Emphasis"/>
          <w:highlight w:val="cyan"/>
        </w:rPr>
        <w:t>intelligence or will to voluntarily restructure</w:t>
      </w:r>
      <w:r w:rsidRPr="00016E68">
        <w:rPr>
          <w:rStyle w:val="Emphasis"/>
        </w:rPr>
        <w:t xml:space="preserve"> their </w:t>
      </w:r>
      <w:r w:rsidRPr="00016E68">
        <w:rPr>
          <w:rStyle w:val="Emphasis"/>
          <w:highlight w:val="cyan"/>
        </w:rPr>
        <w:t>societies in the measure</w:t>
      </w:r>
      <w:r w:rsidRPr="00016E68">
        <w:rPr>
          <w:sz w:val="16"/>
        </w:rPr>
        <w:t xml:space="preserve"> that would be </w:t>
      </w:r>
      <w:r w:rsidRPr="00016E68">
        <w:rPr>
          <w:rStyle w:val="Emphasis"/>
          <w:highlight w:val="cyan"/>
        </w:rPr>
        <w:t>required for</w:t>
      </w:r>
      <w:r w:rsidRPr="00016E68">
        <w:rPr>
          <w:rStyle w:val="Emphasis"/>
        </w:rPr>
        <w:t xml:space="preserve"> a global shift to </w:t>
      </w:r>
      <w:r w:rsidRPr="00016E68">
        <w:rPr>
          <w:rStyle w:val="Emphasis"/>
          <w:highlight w:val="cyan"/>
        </w:rPr>
        <w:t>degrowth</w:t>
      </w:r>
      <w:r w:rsidRPr="00016E68">
        <w:rPr>
          <w:sz w:val="16"/>
          <w:highlight w:val="cyan"/>
        </w:rPr>
        <w:t xml:space="preserve">, </w:t>
      </w:r>
      <w:r w:rsidRPr="00016E68">
        <w:rPr>
          <w:rStyle w:val="Emphasis"/>
          <w:highlight w:val="cyan"/>
        </w:rPr>
        <w:t>let alone at the speed</w:t>
      </w:r>
      <w:r w:rsidRPr="00016E68">
        <w:rPr>
          <w:rStyle w:val="Emphasis"/>
        </w:rPr>
        <w:t xml:space="preserve"> required </w:t>
      </w:r>
      <w:r w:rsidRPr="00016E68">
        <w:rPr>
          <w:rStyle w:val="Emphasis"/>
          <w:highlight w:val="cyan"/>
        </w:rPr>
        <w:t>to avert</w:t>
      </w:r>
      <w:r w:rsidRPr="00016E68">
        <w:rPr>
          <w:sz w:val="16"/>
        </w:rPr>
        <w:t xml:space="preserve"> the </w:t>
      </w:r>
      <w:r w:rsidRPr="00016E68">
        <w:rPr>
          <w:rStyle w:val="Emphasis"/>
        </w:rPr>
        <w:t xml:space="preserve">climatic changes and </w:t>
      </w:r>
      <w:r w:rsidRPr="00016E68">
        <w:rPr>
          <w:rStyle w:val="Emphasis"/>
          <w:highlight w:val="cyan"/>
        </w:rPr>
        <w:t>ecological collapse</w:t>
      </w:r>
      <w:r w:rsidRPr="00016E68">
        <w:rPr>
          <w:rStyle w:val="StyleUnderline"/>
        </w:rPr>
        <w:t>s</w:t>
      </w:r>
      <w:r w:rsidRPr="00016E68">
        <w:rPr>
          <w:sz w:val="16"/>
        </w:rPr>
        <w:t xml:space="preserve"> predicted for this century. Further complicating things for advocates of degrowth, </w:t>
      </w:r>
      <w:r w:rsidRPr="00016E68">
        <w:rPr>
          <w:rStyle w:val="StyleUnderline"/>
          <w:highlight w:val="cyan"/>
        </w:rPr>
        <w:t>no</w:t>
      </w:r>
      <w:r w:rsidRPr="00016E68">
        <w:rPr>
          <w:rStyle w:val="StyleUnderline"/>
        </w:rPr>
        <w:t xml:space="preserve"> contemporary </w:t>
      </w:r>
      <w:r w:rsidRPr="00016E68">
        <w:rPr>
          <w:rStyle w:val="StyleUnderline"/>
          <w:highlight w:val="cyan"/>
        </w:rPr>
        <w:t>democratic state</w:t>
      </w:r>
      <w:r w:rsidRPr="00016E68">
        <w:rPr>
          <w:rStyle w:val="StyleUnderline"/>
        </w:rPr>
        <w:t xml:space="preserve"> has been able to </w:t>
      </w:r>
      <w:r w:rsidRPr="00016E68">
        <w:rPr>
          <w:rStyle w:val="StyleUnderline"/>
          <w:highlight w:val="cyan"/>
        </w:rPr>
        <w:t>survive without</w:t>
      </w:r>
      <w:r w:rsidRPr="00016E68">
        <w:rPr>
          <w:sz w:val="16"/>
        </w:rPr>
        <w:t xml:space="preserve"> sustaining </w:t>
      </w:r>
      <w:r w:rsidRPr="00016E68">
        <w:rPr>
          <w:rStyle w:val="StyleUnderline"/>
        </w:rPr>
        <w:t xml:space="preserve">economic </w:t>
      </w:r>
      <w:r w:rsidRPr="00016E68">
        <w:rPr>
          <w:rStyle w:val="StyleUnderline"/>
          <w:highlight w:val="cyan"/>
        </w:rPr>
        <w:t>growth over</w:t>
      </w:r>
      <w:r w:rsidRPr="00016E68">
        <w:rPr>
          <w:rStyle w:val="StyleUnderline"/>
        </w:rPr>
        <w:t xml:space="preserve"> the </w:t>
      </w:r>
      <w:r w:rsidRPr="00016E68">
        <w:rPr>
          <w:rStyle w:val="StyleUnderline"/>
          <w:highlight w:val="cyan"/>
        </w:rPr>
        <w:t>medium and long terms</w:t>
      </w:r>
      <w:r w:rsidRPr="00016E68">
        <w:rPr>
          <w:sz w:val="16"/>
        </w:rPr>
        <w:t xml:space="preserve"> (Gray, 1992, p. 83). Recently, Gray (2019) has written,</w:t>
      </w:r>
    </w:p>
    <w:p w14:paraId="6F148777" w14:textId="77777777" w:rsidR="004611CA" w:rsidRPr="00016E68" w:rsidRDefault="004611CA" w:rsidP="004611CA">
      <w:pPr>
        <w:rPr>
          <w:rStyle w:val="StyleUnderline"/>
        </w:rPr>
      </w:pPr>
      <w:r w:rsidRPr="00016E68">
        <w:rPr>
          <w:sz w:val="16"/>
        </w:rPr>
        <w:t xml:space="preserve">The trouble is that </w:t>
      </w:r>
      <w:proofErr w:type="gramStart"/>
      <w:r w:rsidRPr="00016E68">
        <w:rPr>
          <w:sz w:val="16"/>
        </w:rPr>
        <w:t>Green</w:t>
      </w:r>
      <w:proofErr w:type="gramEnd"/>
      <w:r w:rsidRPr="00016E68">
        <w:rPr>
          <w:sz w:val="16"/>
        </w:rPr>
        <w:t xml:space="preserve"> proposals involve a drop in material living standards for large numbers of people, and any such fall will be unsustainable in political terms. Macron's tax on petrol </w:t>
      </w:r>
      <w:proofErr w:type="spellStart"/>
      <w:r w:rsidRPr="00016E68">
        <w:rPr>
          <w:sz w:val="16"/>
        </w:rPr>
        <w:t>fuelled</w:t>
      </w:r>
      <w:proofErr w:type="spellEnd"/>
      <w:r w:rsidRPr="00016E68">
        <w:rPr>
          <w:sz w:val="16"/>
        </w:rPr>
        <w:t xml:space="preserve"> the rise of the gilets jaunes in France, while the principal beneficiary of Hilary Clinton's election pledge to shut down the coal industry has been Donald Trump. When Green policies impose heavy costs on the poor and the working majority – as they often do – </w:t>
      </w:r>
      <w:r w:rsidRPr="00016E68">
        <w:rPr>
          <w:rStyle w:val="StyleUnderline"/>
        </w:rPr>
        <w:t xml:space="preserve">the </w:t>
      </w:r>
      <w:r w:rsidRPr="00016E68">
        <w:rPr>
          <w:rStyle w:val="StyleUnderline"/>
          <w:highlight w:val="cyan"/>
        </w:rPr>
        <w:t>result</w:t>
      </w:r>
      <w:r w:rsidRPr="00016E68">
        <w:rPr>
          <w:rStyle w:val="StyleUnderline"/>
        </w:rPr>
        <w:t xml:space="preserve"> </w:t>
      </w:r>
      <w:r w:rsidRPr="00016E68">
        <w:rPr>
          <w:rStyle w:val="StyleUnderline"/>
          <w:highlight w:val="cyan"/>
        </w:rPr>
        <w:t>is</w:t>
      </w:r>
      <w:r w:rsidRPr="00016E68">
        <w:rPr>
          <w:rStyle w:val="StyleUnderline"/>
        </w:rPr>
        <w:t xml:space="preserve"> a </w:t>
      </w:r>
      <w:r w:rsidRPr="00016E68">
        <w:rPr>
          <w:rStyle w:val="StyleUnderline"/>
          <w:highlight w:val="cyan"/>
        </w:rPr>
        <w:t>popular blowba</w:t>
      </w:r>
      <w:r w:rsidRPr="00016E68">
        <w:rPr>
          <w:rStyle w:val="StyleUnderline"/>
        </w:rPr>
        <w:t>ck.</w:t>
      </w:r>
    </w:p>
    <w:p w14:paraId="019DD965" w14:textId="77777777" w:rsidR="004611CA" w:rsidRPr="004922A2" w:rsidRDefault="004611CA" w:rsidP="004611CA">
      <w:pPr>
        <w:rPr>
          <w:sz w:val="16"/>
        </w:rPr>
      </w:pPr>
      <w:r w:rsidRPr="00016E68">
        <w:rPr>
          <w:rStyle w:val="StyleUnderline"/>
        </w:rPr>
        <w:t>Gómez-</w:t>
      </w:r>
      <w:proofErr w:type="spellStart"/>
      <w:r w:rsidRPr="00016E68">
        <w:rPr>
          <w:rStyle w:val="StyleUnderline"/>
        </w:rPr>
        <w:t>Baggethun's</w:t>
      </w:r>
      <w:proofErr w:type="spellEnd"/>
      <w:r w:rsidRPr="00016E68">
        <w:rPr>
          <w:rStyle w:val="StyleUnderline"/>
        </w:rPr>
        <w:t xml:space="preserve"> </w:t>
      </w:r>
      <w:r w:rsidRPr="00016E68">
        <w:rPr>
          <w:rStyle w:val="StyleUnderline"/>
          <w:highlight w:val="cyan"/>
        </w:rPr>
        <w:t>mistake</w:t>
      </w:r>
      <w:r w:rsidRPr="00016E68">
        <w:rPr>
          <w:sz w:val="16"/>
        </w:rPr>
        <w:t xml:space="preserve"> here </w:t>
      </w:r>
      <w:r w:rsidRPr="00016E68">
        <w:rPr>
          <w:rStyle w:val="StyleUnderline"/>
        </w:rPr>
        <w:t xml:space="preserve">is </w:t>
      </w:r>
      <w:r w:rsidRPr="00016E68">
        <w:rPr>
          <w:rStyle w:val="StyleUnderline"/>
          <w:highlight w:val="cyan"/>
        </w:rPr>
        <w:t>to think</w:t>
      </w:r>
      <w:r w:rsidRPr="00016E68">
        <w:rPr>
          <w:rStyle w:val="StyleUnderline"/>
        </w:rPr>
        <w:t xml:space="preserve"> that </w:t>
      </w:r>
      <w:r w:rsidRPr="00016E68">
        <w:rPr>
          <w:rStyle w:val="StyleUnderline"/>
          <w:highlight w:val="cyan"/>
        </w:rPr>
        <w:t>degrowth is feasible</w:t>
      </w:r>
      <w:r w:rsidRPr="00016E68">
        <w:rPr>
          <w:rStyle w:val="StyleUnderline"/>
        </w:rPr>
        <w:t xml:space="preserve"> simply </w:t>
      </w:r>
      <w:r w:rsidRPr="00016E68">
        <w:rPr>
          <w:rStyle w:val="StyleUnderline"/>
          <w:highlight w:val="cyan"/>
        </w:rPr>
        <w:t>because it is desirable</w:t>
      </w:r>
      <w:r w:rsidRPr="00016E68">
        <w:rPr>
          <w:rStyle w:val="StyleUnderline"/>
        </w:rPr>
        <w:t>.</w:t>
      </w:r>
      <w:r w:rsidRPr="00016E68">
        <w:rPr>
          <w:sz w:val="16"/>
        </w:rPr>
        <w:t xml:space="preserve"> In political terms, the </w:t>
      </w:r>
      <w:r w:rsidRPr="00016E68">
        <w:rPr>
          <w:rStyle w:val="Emphasis"/>
          <w:highlight w:val="cyan"/>
        </w:rPr>
        <w:t>ev</w:t>
      </w:r>
      <w:r w:rsidRPr="00016E68">
        <w:rPr>
          <w:rStyle w:val="StyleUnderline"/>
        </w:rPr>
        <w:t xml:space="preserve">idence </w:t>
      </w:r>
      <w:r w:rsidRPr="00016E68">
        <w:rPr>
          <w:rStyle w:val="Emphasis"/>
          <w:highlight w:val="cyan"/>
        </w:rPr>
        <w:t>suggests</w:t>
      </w:r>
      <w:r w:rsidRPr="00016E68">
        <w:rPr>
          <w:rStyle w:val="Emphasis"/>
        </w:rPr>
        <w:t xml:space="preserve"> that </w:t>
      </w:r>
      <w:r w:rsidRPr="00016E68">
        <w:rPr>
          <w:rStyle w:val="Emphasis"/>
          <w:highlight w:val="cyan"/>
        </w:rPr>
        <w:t>it is unfeasible</w:t>
      </w:r>
      <w:r w:rsidRPr="00016E68">
        <w:rPr>
          <w:sz w:val="16"/>
        </w:rPr>
        <w:t xml:space="preserve">. </w:t>
      </w:r>
      <w:r w:rsidRPr="00016E68">
        <w:rPr>
          <w:rStyle w:val="StyleUnderline"/>
        </w:rPr>
        <w:t>To</w:t>
      </w:r>
      <w:r w:rsidRPr="00016E68">
        <w:rPr>
          <w:sz w:val="16"/>
        </w:rPr>
        <w:t xml:space="preserve"> resist these facts and to </w:t>
      </w:r>
      <w:r w:rsidRPr="00016E68">
        <w:rPr>
          <w:rStyle w:val="StyleUnderline"/>
        </w:rPr>
        <w:t xml:space="preserve">consider </w:t>
      </w:r>
      <w:r w:rsidRPr="00016E68">
        <w:rPr>
          <w:rStyle w:val="StyleUnderline"/>
          <w:highlight w:val="cyan"/>
        </w:rPr>
        <w:t>degrowth</w:t>
      </w:r>
      <w:r w:rsidRPr="00016E68">
        <w:rPr>
          <w:sz w:val="16"/>
        </w:rPr>
        <w:t xml:space="preserve"> to be the only </w:t>
      </w:r>
      <w:r w:rsidRPr="00016E68">
        <w:rPr>
          <w:rStyle w:val="StyleUnderline"/>
        </w:rPr>
        <w:t>realistic</w:t>
      </w:r>
      <w:r w:rsidRPr="00016E68">
        <w:rPr>
          <w:sz w:val="16"/>
        </w:rPr>
        <w:t xml:space="preserve"> imaginary </w:t>
      </w:r>
      <w:r w:rsidRPr="00016E68">
        <w:rPr>
          <w:rStyle w:val="StyleUnderline"/>
          <w:highlight w:val="cyan"/>
        </w:rPr>
        <w:t>reflects</w:t>
      </w:r>
      <w:r w:rsidRPr="00016E68">
        <w:rPr>
          <w:rStyle w:val="StyleUnderline"/>
        </w:rPr>
        <w:t xml:space="preserve"> a </w:t>
      </w:r>
      <w:r w:rsidRPr="00016E68">
        <w:rPr>
          <w:rStyle w:val="StyleUnderline"/>
          <w:highlight w:val="cyan"/>
        </w:rPr>
        <w:t>pseudo-religious faith in humans' willingness and ability to convert</w:t>
      </w:r>
      <w:r w:rsidRPr="00016E68">
        <w:rPr>
          <w:rStyle w:val="StyleUnderline"/>
        </w:rPr>
        <w:t xml:space="preserve"> to an </w:t>
      </w:r>
      <w:r w:rsidRPr="00016E68">
        <w:rPr>
          <w:rStyle w:val="StyleUnderline"/>
          <w:highlight w:val="cyan"/>
        </w:rPr>
        <w:t>ecological worldview</w:t>
      </w:r>
      <w:r w:rsidRPr="00016E68">
        <w:rPr>
          <w:rStyle w:val="StyleUnderline"/>
        </w:rPr>
        <w:t xml:space="preserve"> and </w:t>
      </w:r>
      <w:r w:rsidRPr="00016E68">
        <w:rPr>
          <w:rStyle w:val="StyleUnderline"/>
          <w:highlight w:val="cyan"/>
        </w:rPr>
        <w:t>to</w:t>
      </w:r>
      <w:r w:rsidRPr="00016E68">
        <w:rPr>
          <w:rStyle w:val="StyleUnderline"/>
        </w:rPr>
        <w:t xml:space="preserve"> radically </w:t>
      </w:r>
      <w:r w:rsidRPr="00016E68">
        <w:rPr>
          <w:rStyle w:val="StyleUnderline"/>
          <w:highlight w:val="cyan"/>
        </w:rPr>
        <w:t>adjust</w:t>
      </w:r>
      <w:r w:rsidRPr="00016E68">
        <w:rPr>
          <w:rStyle w:val="StyleUnderline"/>
        </w:rPr>
        <w:t xml:space="preserve"> their </w:t>
      </w:r>
      <w:r w:rsidRPr="00016E68">
        <w:rPr>
          <w:rStyle w:val="StyleUnderline"/>
          <w:highlight w:val="cyan"/>
        </w:rPr>
        <w:t>institutions</w:t>
      </w:r>
      <w:r w:rsidRPr="00016E68">
        <w:rPr>
          <w:sz w:val="16"/>
        </w:rPr>
        <w:t xml:space="preserve"> accordingly.</w:t>
      </w:r>
    </w:p>
    <w:p w14:paraId="1FA9A03B" w14:textId="77777777" w:rsidR="004611CA" w:rsidRPr="00AE1812" w:rsidRDefault="004611CA" w:rsidP="004611CA">
      <w:pPr>
        <w:rPr>
          <w:sz w:val="16"/>
        </w:rPr>
      </w:pPr>
    </w:p>
    <w:p w14:paraId="4974B52D" w14:textId="0FA8C875" w:rsidR="004611CA" w:rsidRPr="00194002" w:rsidRDefault="004611CA" w:rsidP="004611CA">
      <w:pPr>
        <w:pStyle w:val="Heading4"/>
      </w:pPr>
      <w:r w:rsidRPr="00194002">
        <w:lastRenderedPageBreak/>
        <w:t xml:space="preserve">We’re past </w:t>
      </w:r>
      <w:r w:rsidRPr="00194002">
        <w:rPr>
          <w:u w:val="single"/>
        </w:rPr>
        <w:t>tipping points</w:t>
      </w:r>
      <w:r w:rsidRPr="00194002">
        <w:t>---</w:t>
      </w:r>
      <w:r>
        <w:t xml:space="preserve">only </w:t>
      </w:r>
      <w:r w:rsidRPr="00194002">
        <w:rPr>
          <w:u w:val="single"/>
        </w:rPr>
        <w:t>tech</w:t>
      </w:r>
      <w:r>
        <w:t xml:space="preserve"> solves---the </w:t>
      </w:r>
      <w:proofErr w:type="spellStart"/>
      <w:r>
        <w:t>Aff</w:t>
      </w:r>
      <w:proofErr w:type="spellEnd"/>
      <w:r>
        <w:t xml:space="preserve"> causes </w:t>
      </w:r>
      <w:r w:rsidRPr="00194002">
        <w:rPr>
          <w:u w:val="single"/>
        </w:rPr>
        <w:t>dictatorship</w:t>
      </w:r>
      <w:r>
        <w:t>.</w:t>
      </w:r>
      <w:r w:rsidR="00887832">
        <w:t xml:space="preserve"> Nieto and Mateo just </w:t>
      </w:r>
      <w:proofErr w:type="gramStart"/>
      <w:r w:rsidR="00887832">
        <w:t>claims</w:t>
      </w:r>
      <w:proofErr w:type="gramEnd"/>
      <w:r w:rsidR="00887832">
        <w:t xml:space="preserve"> that socialism is better, but zero incentives or competition.</w:t>
      </w:r>
    </w:p>
    <w:p w14:paraId="1D57581A" w14:textId="77777777" w:rsidR="004611CA" w:rsidRPr="00787C66" w:rsidRDefault="004611CA" w:rsidP="004611CA">
      <w:pPr>
        <w:rPr>
          <w:rStyle w:val="StyleUnderline"/>
          <w:highlight w:val="cyan"/>
        </w:rPr>
      </w:pPr>
      <w:r w:rsidRPr="001C0B55">
        <w:t xml:space="preserve">Eric </w:t>
      </w:r>
      <w:r w:rsidRPr="001C0B55">
        <w:rPr>
          <w:rStyle w:val="Style13ptBold"/>
        </w:rPr>
        <w:t>Levitz 21</w:t>
      </w:r>
      <w:r w:rsidRPr="001C0B55">
        <w:t>. Senior Writer at New York Magazine</w:t>
      </w:r>
      <w:r>
        <w:t xml:space="preserve">. MA Johns Hopkins. </w:t>
      </w:r>
      <w:r w:rsidRPr="001C0B55">
        <w:t>"We’ll Innovate Our Way Out of the Climate Crisis or Die Trying". Intelligencer. 5-17-2021. https://nymag.com/intelligencer/2021/05/climate-biden-green-tech-innovation.html</w:t>
      </w:r>
      <w:r>
        <w:t xml:space="preserve"> </w:t>
      </w:r>
    </w:p>
    <w:p w14:paraId="3ADBAA06" w14:textId="77777777" w:rsidR="004611CA" w:rsidRPr="001C0B55" w:rsidRDefault="004611CA" w:rsidP="004611CA">
      <w:pPr>
        <w:rPr>
          <w:sz w:val="16"/>
        </w:rPr>
      </w:pPr>
      <w:r w:rsidRPr="00194002">
        <w:rPr>
          <w:rStyle w:val="StyleUnderline"/>
        </w:rPr>
        <w:t>Today’s best-case ecological scenario was a horror</w:t>
      </w:r>
      <w:r w:rsidRPr="00194002">
        <w:rPr>
          <w:sz w:val="16"/>
        </w:rPr>
        <w:t xml:space="preserve"> story </w:t>
      </w:r>
      <w:r w:rsidRPr="00194002">
        <w:rPr>
          <w:rStyle w:val="StyleUnderline"/>
        </w:rPr>
        <w:t>just three decades ago</w:t>
      </w:r>
      <w:r w:rsidRPr="00194002">
        <w:rPr>
          <w:sz w:val="16"/>
        </w:rPr>
        <w:t xml:space="preserve">. </w:t>
      </w:r>
      <w:r w:rsidRPr="00194002">
        <w:rPr>
          <w:rStyle w:val="StyleUnderline"/>
        </w:rPr>
        <w:t>In 1993</w:t>
      </w:r>
      <w:r w:rsidRPr="00194002">
        <w:rPr>
          <w:sz w:val="16"/>
        </w:rPr>
        <w:t>, Bill Clinton</w:t>
      </w:r>
      <w:r w:rsidRPr="0098065F">
        <w:rPr>
          <w:sz w:val="16"/>
        </w:rPr>
        <w:t xml:space="preserve"> declared that global warming presented such a profound threat to civilization that the U.S. would have to bring its “emissions of greenhouse gases to their 1990 levels by the year 2000.” Instead, we waited until 2020 to do so; in the interim, </w:t>
      </w:r>
      <w:r w:rsidRPr="00787C66">
        <w:rPr>
          <w:rStyle w:val="Emphasis"/>
          <w:highlight w:val="cyan"/>
        </w:rPr>
        <w:t>humanity burned</w:t>
      </w:r>
      <w:r w:rsidRPr="00194002">
        <w:rPr>
          <w:rStyle w:val="Emphasis"/>
        </w:rPr>
        <w:t xml:space="preserve"> more </w:t>
      </w:r>
      <w:r w:rsidRPr="00787C66">
        <w:rPr>
          <w:rStyle w:val="Emphasis"/>
          <w:highlight w:val="cyan"/>
        </w:rPr>
        <w:t>carbon</w:t>
      </w:r>
      <w:r w:rsidRPr="00194002">
        <w:rPr>
          <w:rStyle w:val="Emphasis"/>
        </w:rPr>
        <w:t xml:space="preserve"> </w:t>
      </w:r>
      <w:r w:rsidRPr="001C0B55">
        <w:rPr>
          <w:rStyle w:val="Emphasis"/>
        </w:rPr>
        <w:t>than it had since the advent of agriculture</w:t>
      </w:r>
      <w:r w:rsidRPr="001C0B55">
        <w:rPr>
          <w:sz w:val="16"/>
        </w:rPr>
        <w:t>.</w:t>
      </w:r>
      <w:r w:rsidRPr="0098065F">
        <w:rPr>
          <w:sz w:val="16"/>
        </w:rPr>
        <w:t xml:space="preserve"> </w:t>
      </w:r>
      <w:r w:rsidRPr="00DC26BA">
        <w:rPr>
          <w:rStyle w:val="StyleUnderline"/>
        </w:rPr>
        <w:t xml:space="preserve">Now, </w:t>
      </w:r>
      <w:r w:rsidRPr="00194002">
        <w:rPr>
          <w:rStyle w:val="StyleUnderline"/>
        </w:rPr>
        <w:t xml:space="preserve">it </w:t>
      </w:r>
      <w:r w:rsidRPr="00787C66">
        <w:rPr>
          <w:rStyle w:val="StyleUnderline"/>
          <w:highlight w:val="cyan"/>
        </w:rPr>
        <w:t xml:space="preserve">will take </w:t>
      </w:r>
      <w:r w:rsidRPr="00DC26BA">
        <w:rPr>
          <w:rStyle w:val="StyleUnderline"/>
        </w:rPr>
        <w:t xml:space="preserve">a historically </w:t>
      </w:r>
      <w:r w:rsidRPr="00787C66">
        <w:rPr>
          <w:rStyle w:val="StyleUnderline"/>
          <w:highlight w:val="cyan"/>
        </w:rPr>
        <w:t>unprecedented</w:t>
      </w:r>
      <w:r w:rsidRPr="00DC26BA">
        <w:rPr>
          <w:rStyle w:val="StyleUnderline"/>
        </w:rPr>
        <w:t xml:space="preserve">, worldwide economic </w:t>
      </w:r>
      <w:r w:rsidRPr="00787C66">
        <w:rPr>
          <w:rStyle w:val="StyleUnderline"/>
          <w:highlight w:val="cyan"/>
        </w:rPr>
        <w:t>transformation to freeze</w:t>
      </w:r>
      <w:r w:rsidRPr="00194002">
        <w:rPr>
          <w:rStyle w:val="StyleUnderline"/>
        </w:rPr>
        <w:t xml:space="preserve"> warming </w:t>
      </w:r>
      <w:r w:rsidRPr="00787C66">
        <w:rPr>
          <w:rStyle w:val="StyleUnderline"/>
          <w:highlight w:val="cyan"/>
        </w:rPr>
        <w:t xml:space="preserve">at </w:t>
      </w:r>
      <w:r w:rsidRPr="00787C66">
        <w:rPr>
          <w:rStyle w:val="Emphasis"/>
          <w:highlight w:val="cyan"/>
        </w:rPr>
        <w:t>“only” 2 degrees</w:t>
      </w:r>
      <w:r w:rsidRPr="00194002">
        <w:rPr>
          <w:sz w:val="16"/>
        </w:rPr>
        <w:t xml:space="preserve"> </w:t>
      </w:r>
      <w:r w:rsidRPr="0098065F">
        <w:rPr>
          <w:sz w:val="16"/>
        </w:rPr>
        <w:t xml:space="preserve">— </w:t>
      </w:r>
      <w:r w:rsidRPr="00DC26BA">
        <w:rPr>
          <w:rStyle w:val="StyleUnderline"/>
        </w:rPr>
        <w:t>a level of temperature rise that will turn “</w:t>
      </w:r>
      <w:r w:rsidRPr="00194002">
        <w:rPr>
          <w:rStyle w:val="StyleUnderline"/>
        </w:rPr>
        <w:t xml:space="preserve">once in a century” </w:t>
      </w:r>
      <w:r w:rsidRPr="00787C66">
        <w:rPr>
          <w:rStyle w:val="StyleUnderline"/>
          <w:highlight w:val="cyan"/>
        </w:rPr>
        <w:t>storms</w:t>
      </w:r>
      <w:r w:rsidRPr="00194002">
        <w:rPr>
          <w:sz w:val="16"/>
        </w:rPr>
        <w:t xml:space="preserve"> </w:t>
      </w:r>
      <w:r w:rsidRPr="0098065F">
        <w:rPr>
          <w:sz w:val="16"/>
        </w:rPr>
        <w:t xml:space="preserve">into annual events, </w:t>
      </w:r>
      <w:r w:rsidRPr="00787C66">
        <w:rPr>
          <w:rStyle w:val="Emphasis"/>
          <w:highlight w:val="cyan"/>
        </w:rPr>
        <w:t>drown entire island</w:t>
      </w:r>
      <w:r w:rsidRPr="00194002">
        <w:rPr>
          <w:rStyle w:val="Emphasis"/>
        </w:rPr>
        <w:t xml:space="preserve"> </w:t>
      </w:r>
      <w:r w:rsidRPr="00DC26BA">
        <w:rPr>
          <w:rStyle w:val="Emphasis"/>
        </w:rPr>
        <w:t>nation</w:t>
      </w:r>
      <w:r w:rsidRPr="00787C66">
        <w:rPr>
          <w:rStyle w:val="Emphasis"/>
          <w:highlight w:val="cyan"/>
        </w:rPr>
        <w:t>s</w:t>
      </w:r>
      <w:r w:rsidRPr="0098065F">
        <w:rPr>
          <w:sz w:val="16"/>
        </w:rPr>
        <w:t xml:space="preserve">, </w:t>
      </w:r>
      <w:r w:rsidRPr="00194002">
        <w:rPr>
          <w:rStyle w:val="StyleUnderline"/>
        </w:rPr>
        <w:t xml:space="preserve">and </w:t>
      </w:r>
      <w:r w:rsidRPr="00DC26BA">
        <w:rPr>
          <w:rStyle w:val="StyleUnderline"/>
        </w:rPr>
        <w:t xml:space="preserve">render </w:t>
      </w:r>
      <w:r w:rsidRPr="00787C66">
        <w:rPr>
          <w:rStyle w:val="Emphasis"/>
          <w:highlight w:val="cyan"/>
        </w:rPr>
        <w:t>major cities</w:t>
      </w:r>
      <w:r w:rsidRPr="00194002">
        <w:rPr>
          <w:sz w:val="16"/>
        </w:rPr>
        <w:t xml:space="preserve"> </w:t>
      </w:r>
      <w:r w:rsidRPr="0098065F">
        <w:rPr>
          <w:sz w:val="16"/>
        </w:rPr>
        <w:t xml:space="preserve">in the Middle East </w:t>
      </w:r>
      <w:r w:rsidRPr="00787C66">
        <w:rPr>
          <w:rStyle w:val="Emphasis"/>
          <w:highlight w:val="cyan"/>
        </w:rPr>
        <w:t>uninhabitable</w:t>
      </w:r>
      <w:r w:rsidRPr="00194002">
        <w:rPr>
          <w:sz w:val="16"/>
        </w:rPr>
        <w:t xml:space="preserve"> </w:t>
      </w:r>
      <w:r w:rsidRPr="0098065F">
        <w:rPr>
          <w:sz w:val="16"/>
        </w:rPr>
        <w:t xml:space="preserve">in summertime (at least for those whose lifestyles involve “walking outdoors without dying of heatstroke”). </w:t>
      </w:r>
      <w:r w:rsidRPr="00194002">
        <w:rPr>
          <w:rStyle w:val="StyleUnderline"/>
        </w:rPr>
        <w:t xml:space="preserve">This is </w:t>
      </w:r>
      <w:r w:rsidRPr="00DC26BA">
        <w:rPr>
          <w:rStyle w:val="StyleUnderline"/>
        </w:rPr>
        <w:t xml:space="preserve">what passes for a </w:t>
      </w:r>
      <w:r w:rsidRPr="00787C66">
        <w:rPr>
          <w:rStyle w:val="Emphasis"/>
          <w:highlight w:val="cyan"/>
        </w:rPr>
        <w:t>utopia</w:t>
      </w:r>
      <w:r w:rsidRPr="001C0B55">
        <w:rPr>
          <w:rStyle w:val="Emphasis"/>
        </w:rPr>
        <w:t xml:space="preserve">n </w:t>
      </w:r>
      <w:r w:rsidRPr="00DC26BA">
        <w:rPr>
          <w:rStyle w:val="Emphasis"/>
        </w:rPr>
        <w:t xml:space="preserve">vision </w:t>
      </w:r>
      <w:r w:rsidRPr="00787C66">
        <w:rPr>
          <w:rStyle w:val="Emphasis"/>
          <w:highlight w:val="cyan"/>
        </w:rPr>
        <w:t>in 2021</w:t>
      </w:r>
      <w:r w:rsidRPr="0098065F">
        <w:rPr>
          <w:sz w:val="16"/>
        </w:rPr>
        <w:t xml:space="preserve">. If we confine </w:t>
      </w:r>
      <w:r w:rsidRPr="001C0B55">
        <w:rPr>
          <w:sz w:val="16"/>
        </w:rPr>
        <w:t xml:space="preserve">ourselves to mere </w:t>
      </w:r>
      <w:r w:rsidRPr="001C0B55">
        <w:rPr>
          <w:rStyle w:val="Emphasis"/>
        </w:rPr>
        <w:t>optimism</w:t>
      </w:r>
      <w:r w:rsidRPr="001C0B55">
        <w:rPr>
          <w:sz w:val="16"/>
        </w:rPr>
        <w:t xml:space="preserve"> — and assume that every Paris Agreement signatory meets its current pledged target for decarbonization — then warming </w:t>
      </w:r>
      <w:r w:rsidRPr="001C0B55">
        <w:rPr>
          <w:rStyle w:val="StyleUnderline"/>
        </w:rPr>
        <w:t>will hit 2.4 degrees by century’s end</w:t>
      </w:r>
      <w:r w:rsidRPr="001C0B55">
        <w:rPr>
          <w:sz w:val="16"/>
        </w:rPr>
        <w:t>.</w:t>
      </w:r>
    </w:p>
    <w:p w14:paraId="18167416" w14:textId="77777777" w:rsidR="004611CA" w:rsidRPr="0098065F" w:rsidRDefault="004611CA" w:rsidP="004611CA">
      <w:pPr>
        <w:rPr>
          <w:sz w:val="16"/>
        </w:rPr>
      </w:pPr>
      <w:r w:rsidRPr="001C0B55">
        <w:rPr>
          <w:sz w:val="16"/>
        </w:rPr>
        <w:t xml:space="preserve">The reality of our ecological predicament invites denial of our political one. Put simply, </w:t>
      </w:r>
      <w:r w:rsidRPr="001C0B55">
        <w:rPr>
          <w:rStyle w:val="StyleUnderline"/>
        </w:rPr>
        <w:t>it is hard</w:t>
      </w:r>
      <w:r w:rsidRPr="00DC26BA">
        <w:rPr>
          <w:rStyle w:val="StyleUnderline"/>
        </w:rPr>
        <w:t xml:space="preserve"> to reconcile the scale of the climate crisis with the limits of</w:t>
      </w:r>
      <w:r w:rsidRPr="0098065F">
        <w:rPr>
          <w:sz w:val="16"/>
        </w:rPr>
        <w:t xml:space="preserve"> contemporary American </w:t>
      </w:r>
      <w:r w:rsidRPr="00DC26BA">
        <w:rPr>
          <w:rStyle w:val="StyleUnderline"/>
        </w:rPr>
        <w:t>politics</w:t>
      </w:r>
      <w:r w:rsidRPr="0098065F">
        <w:rPr>
          <w:sz w:val="16"/>
        </w:rPr>
        <w:t xml:space="preserve">. </w:t>
      </w:r>
      <w:r w:rsidRPr="00194002">
        <w:rPr>
          <w:rStyle w:val="Emphasis"/>
        </w:rPr>
        <w:t>Delusions rush in to fill the gap</w:t>
      </w:r>
      <w:r w:rsidRPr="00194002">
        <w:rPr>
          <w:sz w:val="16"/>
        </w:rPr>
        <w:t>. Among these is the fantasy of national autonomy; the notion that the United States c</w:t>
      </w:r>
      <w:r w:rsidRPr="0098065F">
        <w:rPr>
          <w:sz w:val="16"/>
        </w:rPr>
        <w:t>an save the planet or destroy it, depending on the precise timeline of its domestic decarbonization. A rapid energy transition in the U.S. is a vital cause, not least for its potential to expedite similar transformations abroad. But the battle for a sustainable planet will be won or lost in the developing world. Although American consumption played a central role in the history of the climate crisis, it is peripheral to the planet’s future: Over the coming century, U.S. emissions are expected to account for only 5 percent of the global total.</w:t>
      </w:r>
    </w:p>
    <w:p w14:paraId="3070238B" w14:textId="77777777" w:rsidR="004611CA" w:rsidRPr="0098065F" w:rsidRDefault="004611CA" w:rsidP="004611CA">
      <w:pPr>
        <w:rPr>
          <w:sz w:val="16"/>
        </w:rPr>
      </w:pPr>
      <w:r w:rsidRPr="0098065F">
        <w:rPr>
          <w:rStyle w:val="StyleUnderline"/>
        </w:rPr>
        <w:t>There is</w:t>
      </w:r>
      <w:r w:rsidRPr="0098065F">
        <w:rPr>
          <w:sz w:val="16"/>
        </w:rPr>
        <w:t xml:space="preserve"> also </w:t>
      </w:r>
      <w:r w:rsidRPr="001C0B55">
        <w:rPr>
          <w:rStyle w:val="StyleUnderline"/>
        </w:rPr>
        <w:t xml:space="preserve">the </w:t>
      </w:r>
      <w:r w:rsidRPr="001C0B55">
        <w:rPr>
          <w:rStyle w:val="Emphasis"/>
        </w:rPr>
        <w:t xml:space="preserve">delusion of </w:t>
      </w:r>
      <w:r w:rsidRPr="00194002">
        <w:rPr>
          <w:rStyle w:val="Emphasis"/>
        </w:rPr>
        <w:t>“</w:t>
      </w:r>
      <w:r w:rsidRPr="00787C66">
        <w:rPr>
          <w:rStyle w:val="Emphasis"/>
          <w:highlight w:val="cyan"/>
        </w:rPr>
        <w:t>de-growth</w:t>
      </w:r>
      <w:r w:rsidRPr="001C0B55">
        <w:rPr>
          <w:rStyle w:val="Emphasis"/>
        </w:rPr>
        <w:t xml:space="preserve">’s” </w:t>
      </w:r>
      <w:r w:rsidRPr="0027561B">
        <w:rPr>
          <w:rStyle w:val="Emphasis"/>
        </w:rPr>
        <w:t>viability</w:t>
      </w:r>
      <w:r w:rsidRPr="0098065F">
        <w:rPr>
          <w:sz w:val="16"/>
        </w:rPr>
        <w:t xml:space="preserve">. </w:t>
      </w:r>
      <w:r w:rsidRPr="0098065F">
        <w:rPr>
          <w:rStyle w:val="StyleUnderline"/>
        </w:rPr>
        <w:t xml:space="preserve">The fact that </w:t>
      </w:r>
      <w:r w:rsidRPr="00194002">
        <w:rPr>
          <w:rStyle w:val="StyleUnderline"/>
        </w:rPr>
        <w:t xml:space="preserve">there is </w:t>
      </w:r>
      <w:r w:rsidRPr="00787C66">
        <w:rPr>
          <w:rStyle w:val="StyleUnderline"/>
          <w:highlight w:val="cyan"/>
        </w:rPr>
        <w:t>no plausible path</w:t>
      </w:r>
      <w:r w:rsidRPr="0098065F">
        <w:rPr>
          <w:rStyle w:val="StyleUnderline"/>
        </w:rPr>
        <w:t xml:space="preserve"> for global economic expansion that won’t entail climate-induced death</w:t>
      </w:r>
      <w:r w:rsidRPr="0098065F">
        <w:rPr>
          <w:sz w:val="16"/>
        </w:rPr>
        <w:t xml:space="preserve"> and displacement </w:t>
      </w:r>
      <w:r w:rsidRPr="0098065F">
        <w:rPr>
          <w:rStyle w:val="StyleUnderline"/>
        </w:rPr>
        <w:t>has led some</w:t>
      </w:r>
      <w:r w:rsidRPr="0098065F">
        <w:rPr>
          <w:sz w:val="16"/>
        </w:rPr>
        <w:t xml:space="preserve"> environmentalists </w:t>
      </w:r>
      <w:r w:rsidRPr="0098065F">
        <w:rPr>
          <w:rStyle w:val="StyleUnderline"/>
        </w:rPr>
        <w:t>to insist on global stagnation</w:t>
      </w:r>
      <w:r w:rsidRPr="0098065F">
        <w:rPr>
          <w:sz w:val="16"/>
        </w:rPr>
        <w:t xml:space="preserve">. Yet </w:t>
      </w:r>
      <w:r w:rsidRPr="00194002">
        <w:rPr>
          <w:rStyle w:val="StyleUnderline"/>
        </w:rPr>
        <w:t xml:space="preserve">there is </w:t>
      </w:r>
      <w:r w:rsidRPr="00787C66">
        <w:rPr>
          <w:rStyle w:val="StyleUnderline"/>
          <w:highlight w:val="cyan"/>
        </w:rPr>
        <w:t>neither</w:t>
      </w:r>
      <w:r w:rsidRPr="00194002">
        <w:rPr>
          <w:rStyle w:val="StyleUnderline"/>
        </w:rPr>
        <w:t xml:space="preserve"> </w:t>
      </w:r>
      <w:r w:rsidRPr="0098065F">
        <w:rPr>
          <w:rStyle w:val="StyleUnderline"/>
        </w:rPr>
        <w:t xml:space="preserve">a mass </w:t>
      </w:r>
      <w:r w:rsidRPr="00787C66">
        <w:rPr>
          <w:rStyle w:val="StyleUnderline"/>
          <w:highlight w:val="cyan"/>
        </w:rPr>
        <w:t>constituency</w:t>
      </w:r>
      <w:r w:rsidRPr="00194002">
        <w:rPr>
          <w:rStyle w:val="StyleUnderline"/>
        </w:rPr>
        <w:t xml:space="preserve"> </w:t>
      </w:r>
      <w:r w:rsidRPr="0098065F">
        <w:rPr>
          <w:rStyle w:val="StyleUnderline"/>
        </w:rPr>
        <w:t xml:space="preserve">for this project, </w:t>
      </w:r>
      <w:r w:rsidRPr="00787C66">
        <w:rPr>
          <w:rStyle w:val="StyleUnderline"/>
          <w:highlight w:val="cyan"/>
        </w:rPr>
        <w:t>nor</w:t>
      </w:r>
      <w:r w:rsidRPr="00194002">
        <w:rPr>
          <w:rStyle w:val="StyleUnderline"/>
        </w:rPr>
        <w:t xml:space="preserve"> </w:t>
      </w:r>
      <w:r w:rsidRPr="00194002">
        <w:rPr>
          <w:rStyle w:val="Emphasis"/>
        </w:rPr>
        <w:t xml:space="preserve">any </w:t>
      </w:r>
      <w:r w:rsidRPr="00787C66">
        <w:rPr>
          <w:rStyle w:val="Emphasis"/>
          <w:highlight w:val="cyan"/>
        </w:rPr>
        <w:t>reason</w:t>
      </w:r>
      <w:r w:rsidRPr="00194002">
        <w:rPr>
          <w:rStyle w:val="Emphasis"/>
        </w:rPr>
        <w:t xml:space="preserve"> </w:t>
      </w:r>
      <w:r w:rsidRPr="001C0B55">
        <w:rPr>
          <w:rStyle w:val="Emphasis"/>
        </w:rPr>
        <w:t xml:space="preserve">to believe that </w:t>
      </w:r>
      <w:r w:rsidRPr="00787C66">
        <w:rPr>
          <w:rStyle w:val="Emphasis"/>
          <w:highlight w:val="cyan"/>
        </w:rPr>
        <w:t>there will be</w:t>
      </w:r>
      <w:r w:rsidRPr="0098065F">
        <w:rPr>
          <w:rStyle w:val="StyleUnderline"/>
        </w:rPr>
        <w:t xml:space="preserve"> any time soon</w:t>
      </w:r>
      <w:r w:rsidRPr="0098065F">
        <w:rPr>
          <w:sz w:val="16"/>
        </w:rPr>
        <w:t xml:space="preserve">. </w:t>
      </w:r>
      <w:r w:rsidRPr="0098065F">
        <w:rPr>
          <w:rStyle w:val="StyleUnderline"/>
        </w:rPr>
        <w:t>Freeze the status-quo</w:t>
      </w:r>
      <w:r w:rsidRPr="0098065F">
        <w:rPr>
          <w:sz w:val="16"/>
        </w:rPr>
        <w:t xml:space="preserve"> economy in amber, </w:t>
      </w:r>
      <w:r w:rsidRPr="0098065F">
        <w:rPr>
          <w:rStyle w:val="StyleUnderline"/>
        </w:rPr>
        <w:t xml:space="preserve">and </w:t>
      </w:r>
      <w:r w:rsidRPr="00194002">
        <w:rPr>
          <w:rStyle w:val="StyleUnderline"/>
        </w:rPr>
        <w:t xml:space="preserve">you’ll </w:t>
      </w:r>
      <w:r w:rsidRPr="00787C66">
        <w:rPr>
          <w:rStyle w:val="Emphasis"/>
          <w:highlight w:val="cyan"/>
        </w:rPr>
        <w:t>condemn</w:t>
      </w:r>
      <w:r w:rsidRPr="00194002">
        <w:rPr>
          <w:rStyle w:val="Emphasis"/>
        </w:rPr>
        <w:t xml:space="preserve"> </w:t>
      </w:r>
      <w:r w:rsidRPr="0098065F">
        <w:rPr>
          <w:rStyle w:val="Emphasis"/>
        </w:rPr>
        <w:t xml:space="preserve">nearly </w:t>
      </w:r>
      <w:r w:rsidRPr="00787C66">
        <w:rPr>
          <w:rStyle w:val="Emphasis"/>
          <w:highlight w:val="cyan"/>
        </w:rPr>
        <w:t>half of humanity to</w:t>
      </w:r>
      <w:r w:rsidRPr="00194002">
        <w:rPr>
          <w:rStyle w:val="Emphasis"/>
        </w:rPr>
        <w:t xml:space="preserve"> permanent </w:t>
      </w:r>
      <w:r w:rsidRPr="00787C66">
        <w:rPr>
          <w:rStyle w:val="Emphasis"/>
          <w:highlight w:val="cyan"/>
        </w:rPr>
        <w:t>poverty</w:t>
      </w:r>
      <w:r w:rsidRPr="0098065F">
        <w:rPr>
          <w:sz w:val="16"/>
        </w:rPr>
        <w:t xml:space="preserve">. </w:t>
      </w:r>
      <w:r w:rsidRPr="0098065F">
        <w:rPr>
          <w:rStyle w:val="StyleUnderline"/>
        </w:rPr>
        <w:t xml:space="preserve">Divide existing GDP into perfectly even slices, and </w:t>
      </w:r>
      <w:r w:rsidRPr="00787C66">
        <w:rPr>
          <w:rStyle w:val="StyleUnderline"/>
          <w:highlight w:val="cyan"/>
        </w:rPr>
        <w:t>every person</w:t>
      </w:r>
      <w:r w:rsidRPr="00194002">
        <w:rPr>
          <w:rStyle w:val="StyleUnderline"/>
        </w:rPr>
        <w:t xml:space="preserve"> </w:t>
      </w:r>
      <w:r w:rsidRPr="0098065F">
        <w:rPr>
          <w:rStyle w:val="StyleUnderline"/>
        </w:rPr>
        <w:t xml:space="preserve">on the planet </w:t>
      </w:r>
      <w:r w:rsidRPr="00194002">
        <w:rPr>
          <w:rStyle w:val="StyleUnderline"/>
        </w:rPr>
        <w:t xml:space="preserve">will live </w:t>
      </w:r>
      <w:r w:rsidRPr="00787C66">
        <w:rPr>
          <w:rStyle w:val="StyleUnderline"/>
          <w:highlight w:val="cyan"/>
        </w:rPr>
        <w:t>on</w:t>
      </w:r>
      <w:r w:rsidRPr="00194002">
        <w:rPr>
          <w:rStyle w:val="StyleUnderline"/>
        </w:rPr>
        <w:t xml:space="preserve"> </w:t>
      </w:r>
      <w:r w:rsidRPr="001C0B55">
        <w:rPr>
          <w:rStyle w:val="StyleUnderline"/>
        </w:rPr>
        <w:t xml:space="preserve">about </w:t>
      </w:r>
      <w:r w:rsidRPr="00787C66">
        <w:rPr>
          <w:rStyle w:val="Emphasis"/>
          <w:highlight w:val="cyan"/>
        </w:rPr>
        <w:t>$5,500 a year</w:t>
      </w:r>
      <w:r w:rsidRPr="0098065F">
        <w:rPr>
          <w:sz w:val="16"/>
        </w:rPr>
        <w:t xml:space="preserve">. American </w:t>
      </w:r>
      <w:r w:rsidRPr="00787C66">
        <w:rPr>
          <w:rStyle w:val="StyleUnderline"/>
          <w:highlight w:val="cyan"/>
        </w:rPr>
        <w:t>voters</w:t>
      </w:r>
      <w:r w:rsidRPr="00194002">
        <w:rPr>
          <w:sz w:val="16"/>
        </w:rPr>
        <w:t xml:space="preserve"> </w:t>
      </w:r>
      <w:r w:rsidRPr="0098065F">
        <w:rPr>
          <w:sz w:val="16"/>
        </w:rPr>
        <w:t xml:space="preserve">may express a generalized concern about the climate in surveys, but they </w:t>
      </w:r>
      <w:r w:rsidRPr="00787C66">
        <w:rPr>
          <w:rStyle w:val="StyleUnderline"/>
          <w:highlight w:val="cyan"/>
        </w:rPr>
        <w:t>don’t</w:t>
      </w:r>
      <w:r w:rsidRPr="00194002">
        <w:rPr>
          <w:rStyle w:val="StyleUnderline"/>
        </w:rPr>
        <w:t xml:space="preserve"> </w:t>
      </w:r>
      <w:r w:rsidRPr="0098065F">
        <w:rPr>
          <w:rStyle w:val="StyleUnderline"/>
        </w:rPr>
        <w:t xml:space="preserve">seem willing to </w:t>
      </w:r>
      <w:r w:rsidRPr="00787C66">
        <w:rPr>
          <w:rStyle w:val="StyleUnderline"/>
          <w:highlight w:val="cyan"/>
        </w:rPr>
        <w:t>accept</w:t>
      </w:r>
      <w:r w:rsidRPr="00194002">
        <w:rPr>
          <w:rStyle w:val="StyleUnderline"/>
        </w:rPr>
        <w:t xml:space="preserve"> </w:t>
      </w:r>
      <w:r w:rsidRPr="001C0B55">
        <w:rPr>
          <w:rStyle w:val="StyleUnderline"/>
        </w:rPr>
        <w:t xml:space="preserve">even </w:t>
      </w:r>
      <w:r w:rsidRPr="00194002">
        <w:rPr>
          <w:rStyle w:val="StyleUnderline"/>
        </w:rPr>
        <w:t xml:space="preserve">a modest </w:t>
      </w:r>
      <w:r w:rsidRPr="00787C66">
        <w:rPr>
          <w:rStyle w:val="StyleUnderline"/>
          <w:highlight w:val="cyan"/>
        </w:rPr>
        <w:t>rise in gas prices</w:t>
      </w:r>
      <w:r w:rsidRPr="00787C66">
        <w:rPr>
          <w:sz w:val="16"/>
          <w:highlight w:val="cyan"/>
        </w:rPr>
        <w:t xml:space="preserve"> — </w:t>
      </w:r>
      <w:r w:rsidRPr="00787C66">
        <w:rPr>
          <w:rStyle w:val="Emphasis"/>
          <w:highlight w:val="cyan"/>
        </w:rPr>
        <w:t>let alone</w:t>
      </w:r>
      <w:r w:rsidRPr="00194002">
        <w:rPr>
          <w:rStyle w:val="Emphasis"/>
        </w:rPr>
        <w:t xml:space="preserve"> </w:t>
      </w:r>
      <w:r w:rsidRPr="0098065F">
        <w:rPr>
          <w:rStyle w:val="Emphasis"/>
        </w:rPr>
        <w:t xml:space="preserve">a </w:t>
      </w:r>
      <w:r w:rsidRPr="00787C66">
        <w:rPr>
          <w:rStyle w:val="Emphasis"/>
          <w:highlight w:val="cyan"/>
        </w:rPr>
        <w:t>total collapse</w:t>
      </w:r>
      <w:r w:rsidRPr="00194002">
        <w:rPr>
          <w:rStyle w:val="Emphasis"/>
        </w:rPr>
        <w:t xml:space="preserve"> in living standards</w:t>
      </w:r>
      <w:r w:rsidRPr="00194002">
        <w:rPr>
          <w:sz w:val="16"/>
        </w:rPr>
        <w:t xml:space="preserve"> </w:t>
      </w:r>
      <w:r w:rsidRPr="0098065F">
        <w:rPr>
          <w:sz w:val="16"/>
        </w:rPr>
        <w:t xml:space="preserve">— to address the issue. Meanwhile, </w:t>
      </w:r>
      <w:r w:rsidRPr="00194002">
        <w:rPr>
          <w:rStyle w:val="StyleUnderline"/>
        </w:rPr>
        <w:t>any Chinese or Indian leader who attempted to stymy income growth</w:t>
      </w:r>
      <w:r w:rsidRPr="00194002">
        <w:rPr>
          <w:sz w:val="16"/>
        </w:rPr>
        <w:t xml:space="preserve"> in the name of sustainability </w:t>
      </w:r>
      <w:r w:rsidRPr="00194002">
        <w:rPr>
          <w:rStyle w:val="Emphasis"/>
        </w:rPr>
        <w:t>would be ousted</w:t>
      </w:r>
      <w:r w:rsidRPr="00194002">
        <w:rPr>
          <w:sz w:val="16"/>
        </w:rPr>
        <w:t xml:space="preserve"> </w:t>
      </w:r>
      <w:r w:rsidRPr="0098065F">
        <w:rPr>
          <w:sz w:val="16"/>
        </w:rPr>
        <w:t xml:space="preserve">in </w:t>
      </w:r>
      <w:r w:rsidRPr="0098065F">
        <w:rPr>
          <w:sz w:val="16"/>
        </w:rPr>
        <w:lastRenderedPageBreak/>
        <w:t xml:space="preserve">short order. It’s conceivable that one could radically reorder advanced economies in a manner that enabled living standards to rise even as GDP fell; Americans might well find themselves happier and more secure in an ultra-low-carbon communal economy in which individual car ownership is heavily restricted, and housing, healthcare, and myriad low-carbon leisure activities are social rights. But </w:t>
      </w:r>
      <w:r w:rsidRPr="00787C66">
        <w:rPr>
          <w:rStyle w:val="StyleUnderline"/>
          <w:highlight w:val="cyan"/>
        </w:rPr>
        <w:t>nothing short of</w:t>
      </w:r>
      <w:r w:rsidRPr="00194002">
        <w:rPr>
          <w:rStyle w:val="StyleUnderline"/>
        </w:rPr>
        <w:t xml:space="preserve"> an </w:t>
      </w:r>
      <w:r w:rsidRPr="00787C66">
        <w:rPr>
          <w:rStyle w:val="Emphasis"/>
          <w:highlight w:val="cyan"/>
        </w:rPr>
        <w:t>absolute dictatorship</w:t>
      </w:r>
      <w:r w:rsidRPr="00194002">
        <w:rPr>
          <w:rStyle w:val="StyleUnderline"/>
        </w:rPr>
        <w:t xml:space="preserve"> could </w:t>
      </w:r>
      <w:r w:rsidRPr="00787C66">
        <w:rPr>
          <w:rStyle w:val="StyleUnderline"/>
          <w:highlight w:val="cyan"/>
        </w:rPr>
        <w:t>affect</w:t>
      </w:r>
      <w:r w:rsidRPr="00194002">
        <w:rPr>
          <w:rStyle w:val="StyleUnderline"/>
        </w:rPr>
        <w:t xml:space="preserve"> </w:t>
      </w:r>
      <w:r w:rsidRPr="0098065F">
        <w:rPr>
          <w:rStyle w:val="StyleUnderline"/>
        </w:rPr>
        <w:t xml:space="preserve">such </w:t>
      </w:r>
      <w:r w:rsidRPr="00194002">
        <w:rPr>
          <w:rStyle w:val="StyleUnderline"/>
        </w:rPr>
        <w:t xml:space="preserve">a </w:t>
      </w:r>
      <w:r w:rsidRPr="00787C66">
        <w:rPr>
          <w:rStyle w:val="StyleUnderline"/>
          <w:highlight w:val="cyan"/>
        </w:rPr>
        <w:t>transformation</w:t>
      </w:r>
      <w:r w:rsidRPr="00194002">
        <w:rPr>
          <w:rStyle w:val="StyleUnderline"/>
        </w:rPr>
        <w:t xml:space="preserve"> </w:t>
      </w:r>
      <w:r w:rsidRPr="0098065F">
        <w:rPr>
          <w:rStyle w:val="StyleUnderline"/>
        </w:rPr>
        <w:t>at the necessary speed</w:t>
      </w:r>
      <w:r w:rsidRPr="0098065F">
        <w:rPr>
          <w:sz w:val="16"/>
        </w:rPr>
        <w:t xml:space="preserve">. And the specter of eco-Bolshevism does not haunt the Global North. </w:t>
      </w:r>
      <w:r w:rsidRPr="00194002">
        <w:rPr>
          <w:rStyle w:val="StyleUnderline"/>
        </w:rPr>
        <w:t xml:space="preserve">Humanity is going to find a way to </w:t>
      </w:r>
      <w:r w:rsidRPr="00194002">
        <w:rPr>
          <w:rStyle w:val="Emphasis"/>
        </w:rPr>
        <w:t xml:space="preserve">get rich sustainably, or die </w:t>
      </w:r>
      <w:r w:rsidRPr="001C0B55">
        <w:rPr>
          <w:rStyle w:val="Emphasis"/>
        </w:rPr>
        <w:t>trying</w:t>
      </w:r>
      <w:r w:rsidRPr="0098065F">
        <w:rPr>
          <w:sz w:val="16"/>
        </w:rPr>
        <w:t>.</w:t>
      </w:r>
    </w:p>
    <w:p w14:paraId="59106423" w14:textId="77777777" w:rsidR="004611CA" w:rsidRPr="0098065F" w:rsidRDefault="004611CA" w:rsidP="004611CA">
      <w:pPr>
        <w:rPr>
          <w:sz w:val="16"/>
        </w:rPr>
      </w:pPr>
      <w:r w:rsidRPr="0098065F">
        <w:rPr>
          <w:sz w:val="16"/>
        </w:rPr>
        <w:t xml:space="preserve">Thus, </w:t>
      </w:r>
      <w:r w:rsidRPr="00194002">
        <w:rPr>
          <w:rStyle w:val="StyleUnderline"/>
        </w:rPr>
        <w:t xml:space="preserve">the </w:t>
      </w:r>
      <w:r w:rsidRPr="00787C66">
        <w:rPr>
          <w:rStyle w:val="StyleUnderline"/>
          <w:highlight w:val="cyan"/>
        </w:rPr>
        <w:t>chasm</w:t>
      </w:r>
      <w:r w:rsidRPr="00194002">
        <w:rPr>
          <w:rStyle w:val="StyleUnderline"/>
        </w:rPr>
        <w:t xml:space="preserve"> </w:t>
      </w:r>
      <w:r w:rsidRPr="0098065F">
        <w:rPr>
          <w:rStyle w:val="StyleUnderline"/>
        </w:rPr>
        <w:t xml:space="preserve">between the ecologically necessary and the politically possible </w:t>
      </w:r>
      <w:r w:rsidRPr="00194002">
        <w:rPr>
          <w:rStyle w:val="StyleUnderline"/>
        </w:rPr>
        <w:t xml:space="preserve">can </w:t>
      </w:r>
      <w:r w:rsidRPr="00787C66">
        <w:rPr>
          <w:rStyle w:val="StyleUnderline"/>
          <w:highlight w:val="cyan"/>
        </w:rPr>
        <w:t>only</w:t>
      </w:r>
      <w:r w:rsidRPr="00194002">
        <w:rPr>
          <w:rStyle w:val="StyleUnderline"/>
        </w:rPr>
        <w:t xml:space="preserve"> be </w:t>
      </w:r>
      <w:r w:rsidRPr="00787C66">
        <w:rPr>
          <w:rStyle w:val="StyleUnderline"/>
          <w:highlight w:val="cyan"/>
        </w:rPr>
        <w:t xml:space="preserve">bridged by </w:t>
      </w:r>
      <w:r w:rsidRPr="00787C66">
        <w:rPr>
          <w:rStyle w:val="Emphasis"/>
          <w:highlight w:val="cyan"/>
        </w:rPr>
        <w:t>tech</w:t>
      </w:r>
      <w:r w:rsidRPr="001C0B55">
        <w:rPr>
          <w:rStyle w:val="Emphasis"/>
        </w:rPr>
        <w:t>nological advance</w:t>
      </w:r>
      <w:r w:rsidRPr="001C0B55">
        <w:rPr>
          <w:sz w:val="16"/>
        </w:rPr>
        <w:t xml:space="preserve">. And on that front, </w:t>
      </w:r>
      <w:r w:rsidRPr="001C0B55">
        <w:rPr>
          <w:rStyle w:val="Emphasis"/>
        </w:rPr>
        <w:t>the U.S.</w:t>
      </w:r>
      <w:r w:rsidRPr="001C0B55">
        <w:rPr>
          <w:sz w:val="16"/>
        </w:rPr>
        <w:t xml:space="preserve"> actually </w:t>
      </w:r>
      <w:r w:rsidRPr="001C0B55">
        <w:rPr>
          <w:rStyle w:val="Emphasis"/>
        </w:rPr>
        <w:t>has the resources</w:t>
      </w:r>
      <w:r w:rsidRPr="001C0B55">
        <w:rPr>
          <w:sz w:val="16"/>
        </w:rPr>
        <w:t xml:space="preserve"> to make a decisive contribution to global decarbonization — </w:t>
      </w:r>
      <w:r w:rsidRPr="001C0B55">
        <w:rPr>
          <w:rStyle w:val="StyleUnderline"/>
        </w:rPr>
        <w:t>a</w:t>
      </w:r>
      <w:r w:rsidRPr="0098065F">
        <w:rPr>
          <w:rStyle w:val="StyleUnderline"/>
        </w:rPr>
        <w:t xml:space="preserve">nd some </w:t>
      </w:r>
      <w:r w:rsidRPr="0098065F">
        <w:rPr>
          <w:rStyle w:val="Emphasis"/>
        </w:rPr>
        <w:t>political will</w:t>
      </w:r>
      <w:r w:rsidRPr="0098065F">
        <w:rPr>
          <w:sz w:val="16"/>
        </w:rPr>
        <w:t xml:space="preserve"> to leverage those resources. Unfortunately, </w:t>
      </w:r>
      <w:r w:rsidRPr="0098065F">
        <w:rPr>
          <w:rStyle w:val="StyleUnderline"/>
        </w:rPr>
        <w:t>due to</w:t>
      </w:r>
      <w:r w:rsidRPr="0098065F">
        <w:rPr>
          <w:sz w:val="16"/>
        </w:rPr>
        <w:t xml:space="preserve"> some combination of fiscal superstitions and </w:t>
      </w:r>
      <w:r w:rsidRPr="0098065F">
        <w:rPr>
          <w:rStyle w:val="StyleUnderline"/>
        </w:rPr>
        <w:t>misplaced priorities</w:t>
      </w:r>
      <w:r w:rsidRPr="0098065F">
        <w:rPr>
          <w:sz w:val="16"/>
        </w:rPr>
        <w:t xml:space="preserve">, the </w:t>
      </w:r>
      <w:r w:rsidRPr="0098065F">
        <w:rPr>
          <w:rStyle w:val="StyleUnderline"/>
        </w:rPr>
        <w:t>Biden</w:t>
      </w:r>
      <w:r w:rsidRPr="0098065F">
        <w:rPr>
          <w:sz w:val="16"/>
        </w:rPr>
        <w:t xml:space="preserve"> administration’s proposed investments in green </w:t>
      </w:r>
      <w:r w:rsidRPr="0098065F">
        <w:rPr>
          <w:rStyle w:val="StyleUnderline"/>
        </w:rPr>
        <w:t>innovation remain paltry</w:t>
      </w:r>
      <w:r w:rsidRPr="0098065F">
        <w:rPr>
          <w:sz w:val="16"/>
        </w:rPr>
        <w:t>. An American Jobs Plan with much higher funding for green R&amp;D is both imminently winnable and environmentally imperative. U.S. climate hawks should make securing such legislation a top priority.</w:t>
      </w:r>
    </w:p>
    <w:p w14:paraId="64DE67FB" w14:textId="77777777" w:rsidR="004611CA" w:rsidRPr="00194002" w:rsidRDefault="004611CA" w:rsidP="004611CA">
      <w:pPr>
        <w:rPr>
          <w:sz w:val="16"/>
        </w:rPr>
      </w:pPr>
      <w:r w:rsidRPr="00194002">
        <w:rPr>
          <w:rStyle w:val="StyleUnderline"/>
        </w:rPr>
        <w:t xml:space="preserve">The choice before us is </w:t>
      </w:r>
      <w:r w:rsidRPr="00194002">
        <w:rPr>
          <w:rStyle w:val="Emphasis"/>
        </w:rPr>
        <w:t>techno-optimism</w:t>
      </w:r>
      <w:r w:rsidRPr="00194002">
        <w:rPr>
          <w:rStyle w:val="StyleUnderline"/>
        </w:rPr>
        <w:t xml:space="preserve"> or </w:t>
      </w:r>
      <w:r w:rsidRPr="00194002">
        <w:rPr>
          <w:rStyle w:val="Emphasis"/>
        </w:rPr>
        <w:t>barbarism</w:t>
      </w:r>
      <w:r w:rsidRPr="00194002">
        <w:rPr>
          <w:sz w:val="16"/>
        </w:rPr>
        <w:t>.</w:t>
      </w:r>
    </w:p>
    <w:p w14:paraId="4347FD26" w14:textId="77777777" w:rsidR="004611CA" w:rsidRPr="0098065F" w:rsidRDefault="004611CA" w:rsidP="004611CA">
      <w:pPr>
        <w:rPr>
          <w:sz w:val="16"/>
        </w:rPr>
      </w:pPr>
      <w:r w:rsidRPr="00194002">
        <w:rPr>
          <w:rStyle w:val="StyleUnderline"/>
        </w:rPr>
        <w:t>If</w:t>
      </w:r>
      <w:r w:rsidRPr="00194002">
        <w:rPr>
          <w:sz w:val="16"/>
        </w:rPr>
        <w:t xml:space="preserve"> governments</w:t>
      </w:r>
      <w:r w:rsidRPr="001C0B55">
        <w:rPr>
          <w:sz w:val="16"/>
        </w:rPr>
        <w:t xml:space="preserve"> are </w:t>
      </w:r>
      <w:r w:rsidRPr="001C0B55">
        <w:rPr>
          <w:rStyle w:val="StyleUnderline"/>
        </w:rPr>
        <w:t>forced to choose between increasing income growth</w:t>
      </w:r>
      <w:r w:rsidRPr="001C0B55">
        <w:rPr>
          <w:sz w:val="16"/>
        </w:rPr>
        <w:t xml:space="preserve"> in the present, </w:t>
      </w:r>
      <w:r w:rsidRPr="001C0B55">
        <w:rPr>
          <w:rStyle w:val="StyleUnderline"/>
        </w:rPr>
        <w:t>and mitigating temperature</w:t>
      </w:r>
      <w:r w:rsidRPr="001C0B55">
        <w:rPr>
          <w:sz w:val="16"/>
        </w:rPr>
        <w:t xml:space="preserve"> rise in the future, </w:t>
      </w:r>
      <w:r w:rsidRPr="001C0B55">
        <w:rPr>
          <w:rStyle w:val="StyleUnderline"/>
        </w:rPr>
        <w:t xml:space="preserve">they are going to pick the </w:t>
      </w:r>
      <w:r w:rsidRPr="00194002">
        <w:rPr>
          <w:rStyle w:val="Emphasis"/>
        </w:rPr>
        <w:t>former</w:t>
      </w:r>
      <w:r w:rsidRPr="00194002">
        <w:rPr>
          <w:sz w:val="16"/>
        </w:rPr>
        <w:t xml:space="preserve">. </w:t>
      </w:r>
      <w:r w:rsidRPr="00194002">
        <w:rPr>
          <w:rStyle w:val="StyleUnderline"/>
        </w:rPr>
        <w:t>We’ll get</w:t>
      </w:r>
      <w:r w:rsidRPr="00194002">
        <w:rPr>
          <w:sz w:val="16"/>
        </w:rPr>
        <w:t xml:space="preserve"> cheap, </w:t>
      </w:r>
      <w:r w:rsidRPr="00194002">
        <w:rPr>
          <w:rStyle w:val="StyleUnderline"/>
        </w:rPr>
        <w:t>lab-grown Kobe beef</w:t>
      </w:r>
      <w:r w:rsidRPr="00194002">
        <w:rPr>
          <w:sz w:val="16"/>
        </w:rPr>
        <w:t xml:space="preserve"> before we get a U.S. Senate willing to tax meat, </w:t>
      </w:r>
      <w:r w:rsidRPr="00194002">
        <w:rPr>
          <w:rStyle w:val="StyleUnderline"/>
        </w:rPr>
        <w:t>and steel plants powered by “green hydrogen” before</w:t>
      </w:r>
      <w:r w:rsidRPr="00194002">
        <w:rPr>
          <w:sz w:val="16"/>
        </w:rPr>
        <w:t xml:space="preserve"> we get </w:t>
      </w:r>
      <w:r w:rsidRPr="00194002">
        <w:rPr>
          <w:rStyle w:val="Emphasis"/>
        </w:rPr>
        <w:t>anarcho-primitivism</w:t>
      </w:r>
      <w:r w:rsidRPr="00194002">
        <w:rPr>
          <w:sz w:val="16"/>
        </w:rPr>
        <w:t xml:space="preserve"> with Chinese characteristics.</w:t>
      </w:r>
    </w:p>
    <w:p w14:paraId="3BC76309" w14:textId="77777777" w:rsidR="004611CA" w:rsidRPr="0098065F" w:rsidRDefault="004611CA" w:rsidP="004611CA">
      <w:pPr>
        <w:rPr>
          <w:sz w:val="16"/>
        </w:rPr>
      </w:pPr>
      <w:r w:rsidRPr="0098065F">
        <w:rPr>
          <w:rStyle w:val="StyleUnderline"/>
        </w:rPr>
        <w:t>The question is</w:t>
      </w:r>
      <w:r w:rsidRPr="0098065F">
        <w:rPr>
          <w:sz w:val="16"/>
        </w:rPr>
        <w:t xml:space="preserve"> whether we’ll get such </w:t>
      </w:r>
      <w:r w:rsidRPr="00787C66">
        <w:rPr>
          <w:rStyle w:val="Emphasis"/>
          <w:highlight w:val="cyan"/>
        </w:rPr>
        <w:t>breakthroughs before</w:t>
      </w:r>
      <w:r w:rsidRPr="00194002">
        <w:rPr>
          <w:rStyle w:val="Emphasis"/>
        </w:rPr>
        <w:t xml:space="preserve"> it’s </w:t>
      </w:r>
      <w:r w:rsidRPr="00787C66">
        <w:rPr>
          <w:rStyle w:val="Emphasis"/>
          <w:highlight w:val="cyan"/>
        </w:rPr>
        <w:t>too late</w:t>
      </w:r>
      <w:r w:rsidRPr="0098065F">
        <w:rPr>
          <w:rStyle w:val="StyleUnderline"/>
        </w:rPr>
        <w:t>.</w:t>
      </w:r>
    </w:p>
    <w:p w14:paraId="6B2F2E01" w14:textId="77777777" w:rsidR="004611CA" w:rsidRPr="0098065F" w:rsidRDefault="004611CA" w:rsidP="004611CA">
      <w:pPr>
        <w:rPr>
          <w:sz w:val="16"/>
        </w:rPr>
      </w:pPr>
      <w:r w:rsidRPr="0098065F">
        <w:rPr>
          <w:sz w:val="16"/>
        </w:rPr>
        <w:t xml:space="preserve">Techno-optimism has its hazards, </w:t>
      </w:r>
      <w:r w:rsidRPr="00194002">
        <w:rPr>
          <w:sz w:val="16"/>
        </w:rPr>
        <w:t xml:space="preserve">but the </w:t>
      </w:r>
      <w:r w:rsidRPr="00194002">
        <w:rPr>
          <w:rStyle w:val="StyleUnderline"/>
        </w:rPr>
        <w:t>progress</w:t>
      </w:r>
      <w:r w:rsidRPr="00194002">
        <w:rPr>
          <w:sz w:val="16"/>
        </w:rPr>
        <w:t xml:space="preserve"> we’ve made toward decarbonization </w:t>
      </w:r>
      <w:r w:rsidRPr="00194002">
        <w:rPr>
          <w:rStyle w:val="StyleUnderline"/>
        </w:rPr>
        <w:t xml:space="preserve">has come largely through </w:t>
      </w:r>
      <w:r w:rsidRPr="00194002">
        <w:rPr>
          <w:rStyle w:val="Emphasis"/>
        </w:rPr>
        <w:t>technological innovation</w:t>
      </w:r>
      <w:r w:rsidRPr="00194002">
        <w:rPr>
          <w:sz w:val="16"/>
        </w:rPr>
        <w:t>.</w:t>
      </w:r>
      <w:r w:rsidRPr="0098065F">
        <w:rPr>
          <w:sz w:val="16"/>
        </w:rPr>
        <w:t xml:space="preserve"> </w:t>
      </w:r>
      <w:r w:rsidRPr="0098065F">
        <w:rPr>
          <w:rStyle w:val="StyleUnderline"/>
        </w:rPr>
        <w:t xml:space="preserve">When </w:t>
      </w:r>
      <w:r w:rsidRPr="00787C66">
        <w:rPr>
          <w:rStyle w:val="StyleUnderline"/>
          <w:highlight w:val="cyan"/>
        </w:rPr>
        <w:t>India canceled</w:t>
      </w:r>
      <w:r w:rsidRPr="00194002">
        <w:rPr>
          <w:rStyle w:val="StyleUnderline"/>
        </w:rPr>
        <w:t xml:space="preserve"> </w:t>
      </w:r>
      <w:r w:rsidRPr="0098065F">
        <w:rPr>
          <w:rStyle w:val="StyleUnderline"/>
        </w:rPr>
        <w:t>plans to construct</w:t>
      </w:r>
      <w:r w:rsidRPr="0098065F">
        <w:rPr>
          <w:sz w:val="16"/>
        </w:rPr>
        <w:t xml:space="preserve"> 14 gigawatts of new </w:t>
      </w:r>
      <w:r w:rsidRPr="00787C66">
        <w:rPr>
          <w:rStyle w:val="Emphasis"/>
          <w:highlight w:val="cyan"/>
        </w:rPr>
        <w:t>coal</w:t>
      </w:r>
      <w:r w:rsidRPr="0098065F">
        <w:rPr>
          <w:sz w:val="16"/>
        </w:rPr>
        <w:t xml:space="preserve">-fired power stations in 2019, </w:t>
      </w:r>
      <w:r w:rsidRPr="0098065F">
        <w:rPr>
          <w:rStyle w:val="StyleUnderline"/>
        </w:rPr>
        <w:t xml:space="preserve">it did </w:t>
      </w:r>
      <w:r w:rsidRPr="00194002">
        <w:rPr>
          <w:rStyle w:val="Emphasis"/>
        </w:rPr>
        <w:t xml:space="preserve">not </w:t>
      </w:r>
      <w:r w:rsidRPr="001C0B55">
        <w:rPr>
          <w:rStyle w:val="Emphasis"/>
        </w:rPr>
        <w:t xml:space="preserve">do so </w:t>
      </w:r>
      <w:r w:rsidRPr="00787C66">
        <w:rPr>
          <w:rStyle w:val="Emphasis"/>
          <w:highlight w:val="cyan"/>
        </w:rPr>
        <w:t>in deference to</w:t>
      </w:r>
      <w:r w:rsidRPr="00194002">
        <w:rPr>
          <w:sz w:val="16"/>
        </w:rPr>
        <w:t xml:space="preserve"> </w:t>
      </w:r>
      <w:r w:rsidRPr="0098065F">
        <w:rPr>
          <w:sz w:val="16"/>
        </w:rPr>
        <w:t xml:space="preserve">international pressure or domestic </w:t>
      </w:r>
      <w:r w:rsidRPr="00194002">
        <w:rPr>
          <w:rStyle w:val="Emphasis"/>
        </w:rPr>
        <w:t>environmental movements</w:t>
      </w:r>
      <w:r w:rsidRPr="00194002">
        <w:rPr>
          <w:rStyle w:val="StyleUnderline"/>
        </w:rPr>
        <w:t>, but</w:t>
      </w:r>
      <w:r w:rsidRPr="00194002">
        <w:rPr>
          <w:sz w:val="16"/>
        </w:rPr>
        <w:t xml:space="preserve"> </w:t>
      </w:r>
      <w:r w:rsidRPr="0098065F">
        <w:rPr>
          <w:sz w:val="16"/>
        </w:rPr>
        <w:t xml:space="preserve">rather to the </w:t>
      </w:r>
      <w:r w:rsidRPr="0098065F">
        <w:rPr>
          <w:rStyle w:val="Emphasis"/>
        </w:rPr>
        <w:t>cost-</w:t>
      </w:r>
      <w:r w:rsidRPr="00787C66">
        <w:rPr>
          <w:rStyle w:val="Emphasis"/>
          <w:highlight w:val="cyan"/>
        </w:rPr>
        <w:t>competitiveness of solar</w:t>
      </w:r>
      <w:r w:rsidRPr="0098065F">
        <w:rPr>
          <w:sz w:val="16"/>
        </w:rPr>
        <w:t xml:space="preserve"> energy</w:t>
      </w:r>
      <w:r w:rsidRPr="00194002">
        <w:rPr>
          <w:sz w:val="16"/>
        </w:rPr>
        <w:t xml:space="preserve">. </w:t>
      </w:r>
      <w:r w:rsidRPr="00194002">
        <w:rPr>
          <w:rStyle w:val="StyleUnderline"/>
        </w:rPr>
        <w:t xml:space="preserve">The same story holds across </w:t>
      </w:r>
      <w:r w:rsidRPr="00194002">
        <w:rPr>
          <w:rStyle w:val="Emphasis"/>
        </w:rPr>
        <w:t>Asia’s</w:t>
      </w:r>
      <w:r w:rsidRPr="00194002">
        <w:rPr>
          <w:sz w:val="16"/>
        </w:rPr>
        <w:t xml:space="preserve"> developing </w:t>
      </w:r>
      <w:r w:rsidRPr="00194002">
        <w:rPr>
          <w:rStyle w:val="Emphasis"/>
        </w:rPr>
        <w:t>countries</w:t>
      </w:r>
      <w:r w:rsidRPr="00194002">
        <w:rPr>
          <w:sz w:val="16"/>
        </w:rPr>
        <w:t>: Thanks to a ninefold reduction in the cost of solar energy over the past decade, the number of new coal plants slated for construction in the region has fallen by 80 percent. Meanwhile,</w:t>
      </w:r>
      <w:r w:rsidRPr="0098065F">
        <w:rPr>
          <w:sz w:val="16"/>
        </w:rPr>
        <w:t xml:space="preserve"> the road to an electric-car revolution was cleared by a collapse in the cost of lithium batteries, the challenge of powering cities with solar energy on cloudy days was eased by a 70 percent drop in the price of utility-scale batteries, and wind power grew 40 </w:t>
      </w:r>
      <w:r w:rsidRPr="00194002">
        <w:rPr>
          <w:sz w:val="16"/>
        </w:rPr>
        <w:t xml:space="preserve">percent cheaper. </w:t>
      </w:r>
      <w:r w:rsidRPr="00194002">
        <w:rPr>
          <w:rStyle w:val="StyleUnderline"/>
        </w:rPr>
        <w:t xml:space="preserve">Our species remains </w:t>
      </w:r>
      <w:r w:rsidRPr="00194002">
        <w:rPr>
          <w:rStyle w:val="Emphasis"/>
        </w:rPr>
        <w:t>lackluster at solidarity</w:t>
      </w:r>
      <w:r w:rsidRPr="00194002">
        <w:rPr>
          <w:rStyle w:val="StyleUnderline"/>
        </w:rPr>
        <w:t xml:space="preserve"> and self-government, but </w:t>
      </w:r>
      <w:r w:rsidRPr="00194002">
        <w:rPr>
          <w:rStyle w:val="Emphasis"/>
        </w:rPr>
        <w:t>we’ve got a real knack for building cool shit</w:t>
      </w:r>
      <w:r w:rsidRPr="00194002">
        <w:rPr>
          <w:sz w:val="16"/>
        </w:rPr>
        <w:t>.</w:t>
      </w:r>
    </w:p>
    <w:p w14:paraId="0C04BF1F" w14:textId="77777777" w:rsidR="004611CA" w:rsidRPr="0098065F" w:rsidRDefault="004611CA" w:rsidP="004611CA">
      <w:pPr>
        <w:rPr>
          <w:sz w:val="16"/>
          <w:szCs w:val="16"/>
        </w:rPr>
      </w:pPr>
      <w:r w:rsidRPr="0098065F">
        <w:rPr>
          <w:sz w:val="16"/>
          <w:szCs w:val="16"/>
        </w:rPr>
        <w:t xml:space="preserve">The technological progress of the past decade was not sufficient to compensate for tepid climate policy. But real techno-utopianism has never been tried: As of 2019, global spending on clean energy R&amp;D totaled $22 billion a year, or 3 percent of the Pentagon’s annual budget. Increasing spending on such research — while expediting cost-reductions in existing technologies by deploying them </w:t>
      </w:r>
      <w:proofErr w:type="spellStart"/>
      <w:r w:rsidRPr="0098065F">
        <w:rPr>
          <w:sz w:val="16"/>
          <w:szCs w:val="16"/>
        </w:rPr>
        <w:t>en</w:t>
      </w:r>
      <w:proofErr w:type="spellEnd"/>
      <w:r w:rsidRPr="0098065F">
        <w:rPr>
          <w:sz w:val="16"/>
          <w:szCs w:val="16"/>
        </w:rPr>
        <w:t xml:space="preserve"> masse — should be twin priorities of American climate policy.</w:t>
      </w:r>
    </w:p>
    <w:p w14:paraId="2D24CB53" w14:textId="77777777" w:rsidR="004611CA" w:rsidRDefault="004611CA" w:rsidP="004611CA">
      <w:r w:rsidRPr="0098065F">
        <w:rPr>
          <w:rStyle w:val="Emphasis"/>
        </w:rPr>
        <w:t xml:space="preserve">The preconditions for </w:t>
      </w:r>
      <w:r w:rsidRPr="00787C66">
        <w:rPr>
          <w:rStyle w:val="Emphasis"/>
          <w:highlight w:val="cyan"/>
        </w:rPr>
        <w:t>green industrialization can be made</w:t>
      </w:r>
      <w:r w:rsidRPr="00194002">
        <w:rPr>
          <w:rStyle w:val="Emphasis"/>
        </w:rPr>
        <w:t xml:space="preserve"> in America</w:t>
      </w:r>
      <w:r>
        <w:t>.</w:t>
      </w:r>
    </w:p>
    <w:p w14:paraId="7798F86E" w14:textId="77777777" w:rsidR="004611CA" w:rsidRPr="0098065F" w:rsidRDefault="004611CA" w:rsidP="004611CA">
      <w:pPr>
        <w:rPr>
          <w:rStyle w:val="StyleUnderline"/>
        </w:rPr>
      </w:pPr>
      <w:r w:rsidRPr="0098065F">
        <w:rPr>
          <w:sz w:val="16"/>
        </w:rPr>
        <w:t xml:space="preserve">The United States has more fiscal capacity and better-financed research universities than any nation on the planet. And, for all the pathologies of our politics, public </w:t>
      </w:r>
      <w:r w:rsidRPr="0098065F">
        <w:rPr>
          <w:rStyle w:val="StyleUnderline"/>
        </w:rPr>
        <w:t xml:space="preserve">investment in green tech inspires </w:t>
      </w:r>
      <w:r w:rsidRPr="0098065F">
        <w:rPr>
          <w:rStyle w:val="Emphasis"/>
        </w:rPr>
        <w:t>far weaker opposition</w:t>
      </w:r>
      <w:r w:rsidRPr="0098065F">
        <w:rPr>
          <w:rStyle w:val="StyleUnderline"/>
        </w:rPr>
        <w:t xml:space="preserve"> than many less-indispensable climate policies</w:t>
      </w:r>
      <w:r w:rsidRPr="0098065F">
        <w:rPr>
          <w:sz w:val="16"/>
        </w:rPr>
        <w:t xml:space="preserve">. In fact, late last year, with Republicans controlling the </w:t>
      </w:r>
      <w:r w:rsidRPr="0098065F">
        <w:rPr>
          <w:sz w:val="16"/>
        </w:rPr>
        <w:lastRenderedPageBreak/>
        <w:t xml:space="preserve">Senate and Donald Trump in the White House, the U.S. increased funding for zero-emission technology R&amp;D by $35 billion. </w:t>
      </w:r>
      <w:r w:rsidRPr="00787C66">
        <w:rPr>
          <w:rStyle w:val="StyleUnderline"/>
          <w:highlight w:val="cyan"/>
        </w:rPr>
        <w:t>America</w:t>
      </w:r>
      <w:r w:rsidRPr="00194002">
        <w:rPr>
          <w:rStyle w:val="StyleUnderline"/>
        </w:rPr>
        <w:t xml:space="preserve"> does </w:t>
      </w:r>
      <w:r w:rsidRPr="00787C66">
        <w:rPr>
          <w:rStyle w:val="StyleUnderline"/>
          <w:highlight w:val="cyan"/>
        </w:rPr>
        <w:t>not</w:t>
      </w:r>
      <w:r w:rsidRPr="00194002">
        <w:rPr>
          <w:rStyle w:val="StyleUnderline"/>
        </w:rPr>
        <w:t xml:space="preserve"> have </w:t>
      </w:r>
      <w:r w:rsidRPr="00787C66">
        <w:rPr>
          <w:rStyle w:val="Emphasis"/>
          <w:highlight w:val="cyan"/>
        </w:rPr>
        <w:t>sovereign</w:t>
      </w:r>
      <w:r w:rsidRPr="00194002">
        <w:rPr>
          <w:rStyle w:val="Emphasis"/>
        </w:rPr>
        <w:t xml:space="preserve">ty </w:t>
      </w:r>
      <w:r w:rsidRPr="00787C66">
        <w:rPr>
          <w:rStyle w:val="Emphasis"/>
          <w:highlight w:val="cyan"/>
        </w:rPr>
        <w:t>over enough humans to save</w:t>
      </w:r>
      <w:r w:rsidRPr="00194002">
        <w:rPr>
          <w:rStyle w:val="Emphasis"/>
        </w:rPr>
        <w:t xml:space="preserve"> the </w:t>
      </w:r>
      <w:r w:rsidRPr="00787C66">
        <w:rPr>
          <w:rStyle w:val="Emphasis"/>
          <w:highlight w:val="cyan"/>
        </w:rPr>
        <w:t>planet by slashing</w:t>
      </w:r>
      <w:r w:rsidRPr="00194002">
        <w:rPr>
          <w:rStyle w:val="Emphasis"/>
        </w:rPr>
        <w:t xml:space="preserve"> our</w:t>
      </w:r>
      <w:r w:rsidRPr="0098065F">
        <w:rPr>
          <w:rStyle w:val="Emphasis"/>
        </w:rPr>
        <w:t xml:space="preserve"> domestic </w:t>
      </w:r>
      <w:r w:rsidRPr="00787C66">
        <w:rPr>
          <w:rStyle w:val="Emphasis"/>
          <w:highlight w:val="cyan"/>
        </w:rPr>
        <w:t>emissions</w:t>
      </w:r>
      <w:r w:rsidRPr="00787C66">
        <w:rPr>
          <w:rStyle w:val="StyleUnderline"/>
          <w:highlight w:val="cyan"/>
        </w:rPr>
        <w:t>. But</w:t>
      </w:r>
      <w:r w:rsidRPr="00194002">
        <w:rPr>
          <w:rStyle w:val="StyleUnderline"/>
        </w:rPr>
        <w:t xml:space="preserve"> </w:t>
      </w:r>
      <w:r w:rsidRPr="0098065F">
        <w:rPr>
          <w:rStyle w:val="StyleUnderline"/>
        </w:rPr>
        <w:t xml:space="preserve">we just </w:t>
      </w:r>
      <w:r w:rsidRPr="00194002">
        <w:rPr>
          <w:rStyle w:val="StyleUnderline"/>
        </w:rPr>
        <w:t xml:space="preserve">might </w:t>
      </w:r>
      <w:r w:rsidRPr="00787C66">
        <w:rPr>
          <w:rStyle w:val="StyleUnderline"/>
          <w:highlight w:val="cyan"/>
        </w:rPr>
        <w:t>have</w:t>
      </w:r>
      <w:r w:rsidRPr="00194002">
        <w:rPr>
          <w:rStyle w:val="StyleUnderline"/>
        </w:rPr>
        <w:t xml:space="preserve"> the </w:t>
      </w:r>
      <w:r w:rsidRPr="00787C66">
        <w:rPr>
          <w:rStyle w:val="Emphasis"/>
          <w:highlight w:val="cyan"/>
        </w:rPr>
        <w:t>resources</w:t>
      </w:r>
      <w:r w:rsidRPr="00194002">
        <w:rPr>
          <w:rStyle w:val="Emphasis"/>
        </w:rPr>
        <w:t xml:space="preserve"> </w:t>
      </w:r>
      <w:r w:rsidRPr="0098065F">
        <w:rPr>
          <w:rStyle w:val="Emphasis"/>
        </w:rPr>
        <w:t xml:space="preserve">and political economy necessary </w:t>
      </w:r>
      <w:r w:rsidRPr="00787C66">
        <w:rPr>
          <w:rStyle w:val="Emphasis"/>
          <w:highlight w:val="cyan"/>
        </w:rPr>
        <w:t>to help</w:t>
      </w:r>
      <w:r w:rsidRPr="00194002">
        <w:rPr>
          <w:rStyle w:val="Emphasis"/>
        </w:rPr>
        <w:t xml:space="preserve"> the </w:t>
      </w:r>
      <w:r w:rsidRPr="00787C66">
        <w:rPr>
          <w:rStyle w:val="Emphasis"/>
          <w:highlight w:val="cyan"/>
        </w:rPr>
        <w:t>developing world save us</w:t>
      </w:r>
      <w:r w:rsidRPr="00194002">
        <w:rPr>
          <w:rStyle w:val="Emphasis"/>
        </w:rPr>
        <w:t xml:space="preserve"> all</w:t>
      </w:r>
      <w:r w:rsidRPr="0098065F">
        <w:rPr>
          <w:rStyle w:val="StyleUnderline"/>
        </w:rPr>
        <w:t>.</w:t>
      </w:r>
    </w:p>
    <w:p w14:paraId="427F8687" w14:textId="77777777" w:rsidR="004611CA" w:rsidRDefault="004611CA" w:rsidP="004611CA">
      <w:pPr>
        <w:pStyle w:val="Heading4"/>
      </w:pPr>
      <w:r>
        <w:t xml:space="preserve">Regulated cap solves everything </w:t>
      </w:r>
      <w:r w:rsidRPr="0014454F">
        <w:rPr>
          <w:u w:val="single"/>
        </w:rPr>
        <w:t>better</w:t>
      </w:r>
      <w:r>
        <w:t>.</w:t>
      </w:r>
    </w:p>
    <w:p w14:paraId="3158B88B" w14:textId="77777777" w:rsidR="004611CA" w:rsidRDefault="004611CA" w:rsidP="004611CA">
      <w:r>
        <w:t xml:space="preserve">Mark </w:t>
      </w:r>
      <w:proofErr w:type="spellStart"/>
      <w:r w:rsidRPr="008D351F">
        <w:rPr>
          <w:rStyle w:val="Style13ptBold"/>
        </w:rPr>
        <w:t>Budolfson</w:t>
      </w:r>
      <w:proofErr w:type="spellEnd"/>
      <w:r w:rsidRPr="008D351F">
        <w:rPr>
          <w:rStyle w:val="Style13ptBold"/>
        </w:rPr>
        <w:t xml:space="preserve"> 21</w:t>
      </w:r>
      <w:r>
        <w:t xml:space="preserve">. PhD in Philosophy. </w:t>
      </w:r>
      <w:r w:rsidRPr="008D351F">
        <w:t>Assistant Professor in the Department of Environmental and Occupational Health and Justice at the Rutgers School fo</w:t>
      </w:r>
      <w:r>
        <w:t>r</w:t>
      </w:r>
      <w:r w:rsidRPr="008D351F">
        <w:t xml:space="preserve"> Public Health and Center for Population</w:t>
      </w:r>
      <w:r>
        <w:t>-</w:t>
      </w:r>
      <w:r w:rsidRPr="008D351F">
        <w:t>Level Bioethics</w:t>
      </w:r>
      <w:r>
        <w:t>.</w:t>
      </w:r>
      <w:r w:rsidRPr="008D351F">
        <w:t xml:space="preserve"> </w:t>
      </w:r>
      <w:r>
        <w:t>“</w:t>
      </w:r>
      <w:r w:rsidRPr="008D351F">
        <w:t>Arguments for Well-Regulated Capitalism, and Implications for Global Ethics, Food, Environment, Climate Change, and Beyond</w:t>
      </w:r>
      <w:r>
        <w:t xml:space="preserve">”. Ethics &amp; International Affairs. 5-7-2021. </w:t>
      </w:r>
      <w:hyperlink r:id="rId12" w:history="1">
        <w:r w:rsidRPr="00612F22">
          <w:rPr>
            <w:rStyle w:val="Hyperlink"/>
          </w:rPr>
          <w:t>https://doi.org/10.1017/S0892679421000083</w:t>
        </w:r>
      </w:hyperlink>
    </w:p>
    <w:p w14:paraId="33AC7B9F" w14:textId="77777777" w:rsidR="004611CA" w:rsidRPr="008D351F" w:rsidRDefault="004611CA" w:rsidP="004611CA">
      <w:pPr>
        <w:rPr>
          <w:sz w:val="16"/>
        </w:rPr>
      </w:pPr>
      <w:r w:rsidRPr="008D351F">
        <w:rPr>
          <w:sz w:val="16"/>
        </w:rPr>
        <w:t xml:space="preserve">However, things are more complicated than the arguments above would suggest, and the benefits of capitalism, especially for the world's poorest and most vulnerable people, are in fact myriad and significant. In addition, as we will see in this section, many experts argue that </w:t>
      </w:r>
      <w:r w:rsidRPr="00787C66">
        <w:rPr>
          <w:rStyle w:val="StyleUnderline"/>
          <w:highlight w:val="cyan"/>
        </w:rPr>
        <w:t>cap</w:t>
      </w:r>
      <w:r w:rsidRPr="008D351F">
        <w:rPr>
          <w:sz w:val="16"/>
        </w:rPr>
        <w:t xml:space="preserve">italism </w:t>
      </w:r>
      <w:r w:rsidRPr="00E97FDE">
        <w:rPr>
          <w:rStyle w:val="StyleUnderline"/>
        </w:rPr>
        <w:t xml:space="preserve">is </w:t>
      </w:r>
      <w:r w:rsidRPr="00787C66">
        <w:rPr>
          <w:rStyle w:val="Emphasis"/>
          <w:highlight w:val="cyan"/>
        </w:rPr>
        <w:t>not</w:t>
      </w:r>
      <w:r w:rsidRPr="00E97FDE">
        <w:rPr>
          <w:rStyle w:val="StyleUnderline"/>
        </w:rPr>
        <w:t xml:space="preserve"> the</w:t>
      </w:r>
      <w:r w:rsidRPr="008D351F">
        <w:rPr>
          <w:rStyle w:val="StyleUnderline"/>
        </w:rPr>
        <w:t xml:space="preserve"> fundamental </w:t>
      </w:r>
      <w:r w:rsidRPr="00787C66">
        <w:rPr>
          <w:rStyle w:val="Emphasis"/>
          <w:highlight w:val="cyan"/>
        </w:rPr>
        <w:t>cause</w:t>
      </w:r>
      <w:r w:rsidRPr="00787C66">
        <w:rPr>
          <w:rStyle w:val="StyleUnderline"/>
          <w:highlight w:val="cyan"/>
        </w:rPr>
        <w:t xml:space="preserve"> of</w:t>
      </w:r>
      <w:r w:rsidRPr="008D351F">
        <w:rPr>
          <w:sz w:val="16"/>
        </w:rPr>
        <w:t xml:space="preserve"> the previously described </w:t>
      </w:r>
      <w:r w:rsidRPr="00787C66">
        <w:rPr>
          <w:rStyle w:val="StyleUnderline"/>
          <w:highlight w:val="cyan"/>
        </w:rPr>
        <w:t>problems but</w:t>
      </w:r>
      <w:r w:rsidRPr="008D351F">
        <w:rPr>
          <w:rStyle w:val="StyleUnderline"/>
        </w:rPr>
        <w:t xml:space="preserve"> rather an essential component of </w:t>
      </w:r>
      <w:r w:rsidRPr="00E97FDE">
        <w:rPr>
          <w:rStyle w:val="StyleUnderline"/>
        </w:rPr>
        <w:t xml:space="preserve">the </w:t>
      </w:r>
      <w:r w:rsidRPr="00787C66">
        <w:rPr>
          <w:rStyle w:val="Emphasis"/>
          <w:highlight w:val="cyan"/>
        </w:rPr>
        <w:t>best solution</w:t>
      </w:r>
      <w:r w:rsidRPr="008D351F">
        <w:rPr>
          <w:rStyle w:val="StyleUnderline"/>
        </w:rPr>
        <w:t>s</w:t>
      </w:r>
      <w:r w:rsidRPr="008D351F">
        <w:rPr>
          <w:sz w:val="16"/>
        </w:rPr>
        <w:t xml:space="preserve"> to them and of the best methods for promoting our goals of health, well-being, and justice.</w:t>
      </w:r>
    </w:p>
    <w:p w14:paraId="7B0F5568" w14:textId="77777777" w:rsidR="004611CA" w:rsidRPr="008D351F" w:rsidRDefault="004611CA" w:rsidP="004611CA">
      <w:pPr>
        <w:rPr>
          <w:sz w:val="16"/>
        </w:rPr>
      </w:pPr>
      <w:r w:rsidRPr="008D351F">
        <w:rPr>
          <w:sz w:val="16"/>
        </w:rPr>
        <w:t xml:space="preserve">To see where the defenders of capitalism are coming from, </w:t>
      </w:r>
      <w:r w:rsidRPr="008D351F">
        <w:rPr>
          <w:rStyle w:val="StyleUnderline"/>
        </w:rPr>
        <w:t>consider</w:t>
      </w:r>
      <w:r w:rsidRPr="008D351F">
        <w:rPr>
          <w:sz w:val="16"/>
        </w:rPr>
        <w:t xml:space="preserve"> an analogy involving </w:t>
      </w:r>
      <w:r w:rsidRPr="008D351F">
        <w:rPr>
          <w:rStyle w:val="StyleUnderline"/>
        </w:rPr>
        <w:t>a response to a pandemic</w:t>
      </w:r>
      <w:r w:rsidRPr="008D351F">
        <w:rPr>
          <w:sz w:val="16"/>
        </w:rPr>
        <w:t xml:space="preserve">: </w:t>
      </w:r>
      <w:r w:rsidRPr="008D351F">
        <w:rPr>
          <w:rStyle w:val="StyleUnderline"/>
        </w:rPr>
        <w:t>if</w:t>
      </w:r>
      <w:r w:rsidRPr="008D351F">
        <w:rPr>
          <w:sz w:val="16"/>
        </w:rPr>
        <w:t xml:space="preserve"> a country administered </w:t>
      </w:r>
      <w:r w:rsidRPr="008D351F">
        <w:rPr>
          <w:rStyle w:val="StyleUnderline"/>
        </w:rPr>
        <w:t xml:space="preserve">a </w:t>
      </w:r>
      <w:r w:rsidRPr="0014454F">
        <w:rPr>
          <w:rStyle w:val="Emphasis"/>
        </w:rPr>
        <w:t>rushed</w:t>
      </w:r>
      <w:r w:rsidRPr="008D351F">
        <w:rPr>
          <w:rStyle w:val="StyleUnderline"/>
        </w:rPr>
        <w:t xml:space="preserve"> and </w:t>
      </w:r>
      <w:r w:rsidRPr="0014454F">
        <w:rPr>
          <w:rStyle w:val="Emphasis"/>
        </w:rPr>
        <w:t>untested</w:t>
      </w:r>
      <w:r w:rsidRPr="008D351F">
        <w:rPr>
          <w:rStyle w:val="StyleUnderline"/>
        </w:rPr>
        <w:t xml:space="preserve"> vaccine</w:t>
      </w:r>
      <w:r w:rsidRPr="008D351F">
        <w:rPr>
          <w:sz w:val="16"/>
        </w:rPr>
        <w:t xml:space="preserve"> to its population that </w:t>
      </w:r>
      <w:r w:rsidRPr="008D351F">
        <w:rPr>
          <w:rStyle w:val="StyleUnderline"/>
        </w:rPr>
        <w:t xml:space="preserve">ended up killing people, we would </w:t>
      </w:r>
      <w:r w:rsidRPr="0014454F">
        <w:rPr>
          <w:rStyle w:val="Emphasis"/>
        </w:rPr>
        <w:t>not</w:t>
      </w:r>
      <w:r w:rsidRPr="008D351F">
        <w:rPr>
          <w:rStyle w:val="StyleUnderline"/>
        </w:rPr>
        <w:t xml:space="preserve"> say</w:t>
      </w:r>
      <w:r w:rsidRPr="008D351F">
        <w:rPr>
          <w:sz w:val="16"/>
        </w:rPr>
        <w:t xml:space="preserve"> that </w:t>
      </w:r>
      <w:r w:rsidRPr="0014454F">
        <w:rPr>
          <w:rStyle w:val="Emphasis"/>
        </w:rPr>
        <w:t>vaccines</w:t>
      </w:r>
      <w:r w:rsidRPr="008D351F">
        <w:rPr>
          <w:rStyle w:val="StyleUnderline"/>
        </w:rPr>
        <w:t xml:space="preserve"> were the problem</w:t>
      </w:r>
      <w:r w:rsidRPr="008D351F">
        <w:rPr>
          <w:sz w:val="16"/>
        </w:rPr>
        <w:t xml:space="preserve">. Instead, </w:t>
      </w:r>
      <w:r w:rsidRPr="008D351F">
        <w:rPr>
          <w:rStyle w:val="StyleUnderline"/>
        </w:rPr>
        <w:t xml:space="preserve">the problem would be the </w:t>
      </w:r>
      <w:r w:rsidRPr="0014454F">
        <w:rPr>
          <w:rStyle w:val="Emphasis"/>
        </w:rPr>
        <w:t>flawed</w:t>
      </w:r>
      <w:r w:rsidRPr="008D351F">
        <w:rPr>
          <w:rStyle w:val="StyleUnderline"/>
        </w:rPr>
        <w:t xml:space="preserve"> and </w:t>
      </w:r>
      <w:r w:rsidRPr="0014454F">
        <w:rPr>
          <w:rStyle w:val="Emphasis"/>
        </w:rPr>
        <w:t>sloppy policies</w:t>
      </w:r>
      <w:r w:rsidRPr="008D351F">
        <w:rPr>
          <w:rStyle w:val="StyleUnderline"/>
        </w:rPr>
        <w:t xml:space="preserve"> of</w:t>
      </w:r>
      <w:r w:rsidRPr="008D351F">
        <w:rPr>
          <w:sz w:val="16"/>
        </w:rPr>
        <w:t xml:space="preserve"> vaccine </w:t>
      </w:r>
      <w:r w:rsidRPr="0014454F">
        <w:rPr>
          <w:rStyle w:val="Emphasis"/>
        </w:rPr>
        <w:t>implementation</w:t>
      </w:r>
      <w:r w:rsidRPr="008D351F">
        <w:rPr>
          <w:rStyle w:val="StyleUnderline"/>
        </w:rPr>
        <w:t>. Vaccines might</w:t>
      </w:r>
      <w:r w:rsidRPr="008D351F">
        <w:rPr>
          <w:sz w:val="16"/>
        </w:rPr>
        <w:t xml:space="preserve"> easily </w:t>
      </w:r>
      <w:r w:rsidRPr="0014454F">
        <w:rPr>
          <w:rStyle w:val="Emphasis"/>
        </w:rPr>
        <w:t>remain</w:t>
      </w:r>
      <w:r w:rsidRPr="008D351F">
        <w:rPr>
          <w:sz w:val="16"/>
        </w:rPr>
        <w:t xml:space="preserve"> absolutely </w:t>
      </w:r>
      <w:r w:rsidRPr="0014454F">
        <w:rPr>
          <w:rStyle w:val="Emphasis"/>
        </w:rPr>
        <w:t>essential</w:t>
      </w:r>
      <w:r w:rsidRPr="008D351F">
        <w:rPr>
          <w:sz w:val="16"/>
        </w:rPr>
        <w:t xml:space="preserve"> to the correct response to such a pandemic and could also be essential to promoting health and flourishing, more generally.</w:t>
      </w:r>
    </w:p>
    <w:p w14:paraId="164C5E09" w14:textId="77777777" w:rsidR="004611CA" w:rsidRPr="008D351F" w:rsidRDefault="004611CA" w:rsidP="004611CA">
      <w:pPr>
        <w:rPr>
          <w:sz w:val="16"/>
        </w:rPr>
      </w:pPr>
      <w:r w:rsidRPr="008D351F">
        <w:rPr>
          <w:rStyle w:val="StyleUnderline"/>
        </w:rPr>
        <w:t>The argument is similar with cap</w:t>
      </w:r>
      <w:r w:rsidRPr="008D351F">
        <w:rPr>
          <w:sz w:val="16"/>
        </w:rPr>
        <w:t xml:space="preserve">italism according to the leading mainstream arguments in favor of it: </w:t>
      </w:r>
      <w:r w:rsidRPr="0045322D">
        <w:rPr>
          <w:rStyle w:val="StyleUnderline"/>
        </w:rPr>
        <w:t>Cap</w:t>
      </w:r>
      <w:r w:rsidRPr="008D351F">
        <w:rPr>
          <w:sz w:val="16"/>
        </w:rPr>
        <w:t xml:space="preserve">italism </w:t>
      </w:r>
      <w:r w:rsidRPr="0045322D">
        <w:rPr>
          <w:rStyle w:val="StyleUnderline"/>
        </w:rPr>
        <w:t xml:space="preserve">is an </w:t>
      </w:r>
      <w:r w:rsidRPr="0045322D">
        <w:rPr>
          <w:rStyle w:val="Emphasis"/>
        </w:rPr>
        <w:t>essential part</w:t>
      </w:r>
      <w:r w:rsidRPr="0045322D">
        <w:rPr>
          <w:rStyle w:val="StyleUnderline"/>
        </w:rPr>
        <w:t xml:space="preserve"> of the </w:t>
      </w:r>
      <w:r w:rsidRPr="0045322D">
        <w:rPr>
          <w:rStyle w:val="Emphasis"/>
        </w:rPr>
        <w:t>best society</w:t>
      </w:r>
      <w:r w:rsidRPr="0045322D">
        <w:rPr>
          <w:rStyle w:val="StyleUnderline"/>
        </w:rPr>
        <w:t xml:space="preserve"> we could have</w:t>
      </w:r>
      <w:r w:rsidRPr="008D351F">
        <w:rPr>
          <w:sz w:val="16"/>
        </w:rPr>
        <w:t xml:space="preserve">, just like vaccines are an essential part of the best response to a pandemic such as COVID-19. But </w:t>
      </w:r>
      <w:proofErr w:type="gramStart"/>
      <w:r w:rsidRPr="008D351F">
        <w:rPr>
          <w:sz w:val="16"/>
        </w:rPr>
        <w:t>of course</w:t>
      </w:r>
      <w:proofErr w:type="gramEnd"/>
      <w:r w:rsidRPr="008D351F">
        <w:rPr>
          <w:sz w:val="16"/>
        </w:rPr>
        <w:t xml:space="preserve"> both </w:t>
      </w:r>
      <w:r w:rsidRPr="00787C66">
        <w:rPr>
          <w:rStyle w:val="StyleUnderline"/>
          <w:highlight w:val="cyan"/>
        </w:rPr>
        <w:t>cap</w:t>
      </w:r>
      <w:r w:rsidRPr="008D351F">
        <w:rPr>
          <w:sz w:val="16"/>
        </w:rPr>
        <w:t xml:space="preserve">italism and vaccines </w:t>
      </w:r>
      <w:r w:rsidRPr="0045322D">
        <w:rPr>
          <w:rStyle w:val="StyleUnderline"/>
        </w:rPr>
        <w:t xml:space="preserve">can be </w:t>
      </w:r>
      <w:r w:rsidRPr="00787C66">
        <w:rPr>
          <w:rStyle w:val="Emphasis"/>
          <w:highlight w:val="cyan"/>
        </w:rPr>
        <w:t>implemented poorly</w:t>
      </w:r>
      <w:r w:rsidRPr="008D351F">
        <w:rPr>
          <w:sz w:val="16"/>
        </w:rPr>
        <w:t xml:space="preserve">, and can even do harm, especially when combined with other incorrect policy decisions. But </w:t>
      </w:r>
      <w:r w:rsidRPr="0045322D">
        <w:rPr>
          <w:rStyle w:val="StyleUnderline"/>
        </w:rPr>
        <w:t xml:space="preserve">that </w:t>
      </w:r>
      <w:r w:rsidRPr="00787C66">
        <w:rPr>
          <w:rStyle w:val="StyleUnderline"/>
          <w:highlight w:val="cyan"/>
        </w:rPr>
        <w:t xml:space="preserve">does </w:t>
      </w:r>
      <w:r w:rsidRPr="00787C66">
        <w:rPr>
          <w:rStyle w:val="Emphasis"/>
          <w:highlight w:val="cyan"/>
        </w:rPr>
        <w:t>not</w:t>
      </w:r>
      <w:r w:rsidRPr="00787C66">
        <w:rPr>
          <w:rStyle w:val="StyleUnderline"/>
          <w:highlight w:val="cyan"/>
        </w:rPr>
        <w:t xml:space="preserve"> mean</w:t>
      </w:r>
      <w:r w:rsidRPr="0045322D">
        <w:rPr>
          <w:rStyle w:val="StyleUnderline"/>
        </w:rPr>
        <w:t xml:space="preserve"> that </w:t>
      </w:r>
      <w:r w:rsidRPr="00E97FDE">
        <w:rPr>
          <w:rStyle w:val="StyleUnderline"/>
        </w:rPr>
        <w:t xml:space="preserve">we should </w:t>
      </w:r>
      <w:r w:rsidRPr="00787C66">
        <w:rPr>
          <w:rStyle w:val="Emphasis"/>
          <w:highlight w:val="cyan"/>
        </w:rPr>
        <w:t>turn against</w:t>
      </w:r>
      <w:r w:rsidRPr="0045322D">
        <w:rPr>
          <w:rStyle w:val="StyleUnderline"/>
        </w:rPr>
        <w:t xml:space="preserve"> them</w:t>
      </w:r>
      <w:r w:rsidRPr="008D351F">
        <w:rPr>
          <w:sz w:val="16"/>
        </w:rPr>
        <w:t xml:space="preserve">—quite the opposite. Instead, </w:t>
      </w:r>
      <w:r w:rsidRPr="0045322D">
        <w:rPr>
          <w:rStyle w:val="StyleUnderline"/>
        </w:rPr>
        <w:t xml:space="preserve">we should </w:t>
      </w:r>
      <w:r w:rsidRPr="0045322D">
        <w:rPr>
          <w:rStyle w:val="Emphasis"/>
        </w:rPr>
        <w:t>embrace</w:t>
      </w:r>
      <w:r w:rsidRPr="0045322D">
        <w:rPr>
          <w:rStyle w:val="StyleUnderline"/>
        </w:rPr>
        <w:t xml:space="preserve"> them as </w:t>
      </w:r>
      <w:r w:rsidRPr="0045322D">
        <w:rPr>
          <w:rStyle w:val="Emphasis"/>
        </w:rPr>
        <w:t>essential</w:t>
      </w:r>
      <w:r w:rsidRPr="008D351F">
        <w:rPr>
          <w:sz w:val="16"/>
        </w:rPr>
        <w:t xml:space="preserve"> to the best and most just outcomes for society, and educate ourselves and others on their importance and on how they must be properly designed and implemented with other policies in order to best help us all. In fact, the argument in favor of capitalism is even more dramatic because it claims that much more is at stake than even what is at stake in response to a global pandemic—</w:t>
      </w:r>
      <w:r w:rsidRPr="0045322D">
        <w:rPr>
          <w:rStyle w:val="StyleUnderline"/>
        </w:rPr>
        <w:t xml:space="preserve">what is at </w:t>
      </w:r>
      <w:r w:rsidRPr="0045322D">
        <w:rPr>
          <w:rStyle w:val="Emphasis"/>
        </w:rPr>
        <w:t>stake</w:t>
      </w:r>
      <w:r w:rsidRPr="008D351F">
        <w:rPr>
          <w:sz w:val="16"/>
        </w:rPr>
        <w:t xml:space="preserve"> with capitalism </w:t>
      </w:r>
      <w:r w:rsidRPr="0045322D">
        <w:rPr>
          <w:rStyle w:val="StyleUnderline"/>
        </w:rPr>
        <w:t>is</w:t>
      </w:r>
      <w:r w:rsidRPr="008D351F">
        <w:rPr>
          <w:sz w:val="16"/>
        </w:rPr>
        <w:t xml:space="preserve"> nothing less than </w:t>
      </w:r>
      <w:r w:rsidRPr="0045322D">
        <w:rPr>
          <w:rStyle w:val="StyleUnderline"/>
        </w:rPr>
        <w:t>whether the</w:t>
      </w:r>
      <w:r w:rsidRPr="008D351F">
        <w:rPr>
          <w:sz w:val="16"/>
        </w:rPr>
        <w:t xml:space="preserve"> world's </w:t>
      </w:r>
      <w:r w:rsidRPr="0045322D">
        <w:rPr>
          <w:rStyle w:val="Emphasis"/>
        </w:rPr>
        <w:t>poorest</w:t>
      </w:r>
      <w:r w:rsidRPr="0045322D">
        <w:rPr>
          <w:rStyle w:val="StyleUnderline"/>
        </w:rPr>
        <w:t xml:space="preserve"> and </w:t>
      </w:r>
      <w:r w:rsidRPr="0045322D">
        <w:rPr>
          <w:rStyle w:val="Emphasis"/>
        </w:rPr>
        <w:t>most vulnerable</w:t>
      </w:r>
      <w:r w:rsidRPr="008D351F">
        <w:rPr>
          <w:sz w:val="16"/>
        </w:rPr>
        <w:t xml:space="preserve"> billion people </w:t>
      </w:r>
      <w:r w:rsidRPr="0045322D">
        <w:rPr>
          <w:rStyle w:val="StyleUnderline"/>
        </w:rPr>
        <w:t xml:space="preserve">will </w:t>
      </w:r>
      <w:r w:rsidRPr="0045322D">
        <w:rPr>
          <w:rStyle w:val="Emphasis"/>
        </w:rPr>
        <w:t>remain</w:t>
      </w:r>
      <w:r w:rsidRPr="0045322D">
        <w:rPr>
          <w:rStyle w:val="StyleUnderline"/>
        </w:rPr>
        <w:t xml:space="preserve"> in conditions of </w:t>
      </w:r>
      <w:r w:rsidRPr="0045322D">
        <w:rPr>
          <w:rStyle w:val="Emphasis"/>
        </w:rPr>
        <w:t>poverty</w:t>
      </w:r>
      <w:r w:rsidRPr="0045322D">
        <w:rPr>
          <w:rStyle w:val="StyleUnderline"/>
        </w:rPr>
        <w:t xml:space="preserve"> and </w:t>
      </w:r>
      <w:r w:rsidRPr="0045322D">
        <w:rPr>
          <w:rStyle w:val="Emphasis"/>
        </w:rPr>
        <w:t>oppression</w:t>
      </w:r>
      <w:r w:rsidRPr="008D351F">
        <w:rPr>
          <w:sz w:val="16"/>
        </w:rPr>
        <w:t>, or if they will instead finally gain access to what is minimally necessary for basic health and wellbeing and become increasingly affluent and empowered. The argument in favor of capitalism proceeds as follows:</w:t>
      </w:r>
    </w:p>
    <w:p w14:paraId="0AC03E70" w14:textId="77777777" w:rsidR="004611CA" w:rsidRPr="0045322D" w:rsidRDefault="004611CA" w:rsidP="004611CA">
      <w:pPr>
        <w:rPr>
          <w:sz w:val="16"/>
        </w:rPr>
      </w:pPr>
      <w:r w:rsidRPr="0045322D">
        <w:rPr>
          <w:sz w:val="16"/>
        </w:rPr>
        <w:t xml:space="preserve">Premise 1. Development and the past. </w:t>
      </w:r>
      <w:r w:rsidRPr="0045322D">
        <w:rPr>
          <w:rStyle w:val="StyleUnderline"/>
        </w:rPr>
        <w:t>Over</w:t>
      </w:r>
      <w:r w:rsidRPr="0045322D">
        <w:rPr>
          <w:sz w:val="16"/>
        </w:rPr>
        <w:t xml:space="preserve"> the course of recorded human </w:t>
      </w:r>
      <w:r w:rsidRPr="0045322D">
        <w:rPr>
          <w:rStyle w:val="StyleUnderline"/>
        </w:rPr>
        <w:t>history, the majority of</w:t>
      </w:r>
      <w:r w:rsidRPr="0045322D">
        <w:rPr>
          <w:sz w:val="16"/>
        </w:rPr>
        <w:t xml:space="preserve"> historical </w:t>
      </w:r>
      <w:r w:rsidRPr="00787C66">
        <w:rPr>
          <w:rStyle w:val="StyleUnderline"/>
          <w:highlight w:val="cyan"/>
        </w:rPr>
        <w:t xml:space="preserve">increases in </w:t>
      </w:r>
      <w:r w:rsidRPr="00787C66">
        <w:rPr>
          <w:rStyle w:val="Emphasis"/>
          <w:highlight w:val="cyan"/>
        </w:rPr>
        <w:t>health</w:t>
      </w:r>
      <w:r w:rsidRPr="0045322D">
        <w:rPr>
          <w:rStyle w:val="StyleUnderline"/>
        </w:rPr>
        <w:t xml:space="preserve">, wellbeing, </w:t>
      </w:r>
      <w:r w:rsidRPr="00E97FDE">
        <w:rPr>
          <w:rStyle w:val="StyleUnderline"/>
        </w:rPr>
        <w:t xml:space="preserve">and </w:t>
      </w:r>
      <w:r w:rsidRPr="00787C66">
        <w:rPr>
          <w:rStyle w:val="Emphasis"/>
          <w:highlight w:val="cyan"/>
        </w:rPr>
        <w:t>justice</w:t>
      </w:r>
      <w:r w:rsidRPr="0045322D">
        <w:rPr>
          <w:sz w:val="16"/>
        </w:rPr>
        <w:t xml:space="preserve"> have </w:t>
      </w:r>
      <w:r w:rsidRPr="009A37F8">
        <w:rPr>
          <w:rStyle w:val="StyleUnderline"/>
        </w:rPr>
        <w:t>occurred</w:t>
      </w:r>
      <w:r w:rsidRPr="0045322D">
        <w:rPr>
          <w:sz w:val="16"/>
        </w:rPr>
        <w:t xml:space="preserve"> in the last two centuries, largely </w:t>
      </w:r>
      <w:r w:rsidRPr="0045322D">
        <w:rPr>
          <w:rStyle w:val="StyleUnderline"/>
        </w:rPr>
        <w:t xml:space="preserve">as a </w:t>
      </w:r>
      <w:r w:rsidRPr="009A37F8">
        <w:rPr>
          <w:rStyle w:val="Emphasis"/>
        </w:rPr>
        <w:lastRenderedPageBreak/>
        <w:t>result</w:t>
      </w:r>
      <w:r w:rsidRPr="0045322D">
        <w:rPr>
          <w:rStyle w:val="StyleUnderline"/>
        </w:rPr>
        <w:t xml:space="preserve"> of</w:t>
      </w:r>
      <w:r w:rsidRPr="0045322D">
        <w:rPr>
          <w:sz w:val="16"/>
        </w:rPr>
        <w:t xml:space="preserve"> societies adopting or moving toward </w:t>
      </w:r>
      <w:r w:rsidRPr="009A37F8">
        <w:rPr>
          <w:rStyle w:val="Emphasis"/>
        </w:rPr>
        <w:t>cap</w:t>
      </w:r>
      <w:r w:rsidRPr="0045322D">
        <w:rPr>
          <w:sz w:val="16"/>
        </w:rPr>
        <w:t xml:space="preserve">italism. </w:t>
      </w:r>
      <w:r w:rsidRPr="0045322D">
        <w:rPr>
          <w:rStyle w:val="StyleUnderline"/>
        </w:rPr>
        <w:t>Cap</w:t>
      </w:r>
      <w:r w:rsidRPr="0045322D">
        <w:rPr>
          <w:sz w:val="16"/>
        </w:rPr>
        <w:t xml:space="preserve">italism </w:t>
      </w:r>
      <w:r w:rsidRPr="0045322D">
        <w:rPr>
          <w:rStyle w:val="StyleUnderline"/>
        </w:rPr>
        <w:t xml:space="preserve">is a </w:t>
      </w:r>
      <w:r w:rsidRPr="009A37F8">
        <w:rPr>
          <w:rStyle w:val="Emphasis"/>
        </w:rPr>
        <w:t>relevant cause</w:t>
      </w:r>
      <w:r w:rsidRPr="0045322D">
        <w:rPr>
          <w:sz w:val="16"/>
        </w:rPr>
        <w:t xml:space="preserve"> of these improvements, in the sense that </w:t>
      </w:r>
      <w:r w:rsidRPr="0045322D">
        <w:rPr>
          <w:rStyle w:val="StyleUnderline"/>
        </w:rPr>
        <w:t xml:space="preserve">they </w:t>
      </w:r>
      <w:r w:rsidRPr="009A37F8">
        <w:rPr>
          <w:rStyle w:val="Emphasis"/>
        </w:rPr>
        <w:t>could not</w:t>
      </w:r>
      <w:r w:rsidRPr="0045322D">
        <w:rPr>
          <w:rStyle w:val="StyleUnderline"/>
        </w:rPr>
        <w:t xml:space="preserve"> have happened</w:t>
      </w:r>
      <w:r w:rsidRPr="0045322D">
        <w:rPr>
          <w:sz w:val="16"/>
        </w:rPr>
        <w:t xml:space="preserve"> to such a degree </w:t>
      </w:r>
      <w:r w:rsidRPr="0045322D">
        <w:rPr>
          <w:rStyle w:val="StyleUnderline"/>
        </w:rPr>
        <w:t>if it were not for cap</w:t>
      </w:r>
      <w:r w:rsidRPr="0045322D">
        <w:rPr>
          <w:sz w:val="16"/>
        </w:rPr>
        <w:t xml:space="preserve">italism </w:t>
      </w:r>
      <w:r w:rsidRPr="0045322D">
        <w:rPr>
          <w:rStyle w:val="StyleUnderline"/>
        </w:rPr>
        <w:t xml:space="preserve">and </w:t>
      </w:r>
      <w:r w:rsidRPr="00787C66">
        <w:rPr>
          <w:rStyle w:val="Emphasis"/>
          <w:highlight w:val="cyan"/>
        </w:rPr>
        <w:t>would not</w:t>
      </w:r>
      <w:r w:rsidRPr="00787C66">
        <w:rPr>
          <w:rStyle w:val="StyleUnderline"/>
          <w:highlight w:val="cyan"/>
        </w:rPr>
        <w:t xml:space="preserve"> have happened</w:t>
      </w:r>
      <w:r w:rsidRPr="0045322D">
        <w:rPr>
          <w:sz w:val="16"/>
        </w:rPr>
        <w:t xml:space="preserve"> to the same degree </w:t>
      </w:r>
      <w:r w:rsidRPr="00787C66">
        <w:rPr>
          <w:rStyle w:val="StyleUnderline"/>
          <w:highlight w:val="cyan"/>
        </w:rPr>
        <w:t xml:space="preserve">under </w:t>
      </w:r>
      <w:r w:rsidRPr="00787C66">
        <w:rPr>
          <w:rStyle w:val="Emphasis"/>
          <w:highlight w:val="cyan"/>
        </w:rPr>
        <w:t>any alt</w:t>
      </w:r>
      <w:r w:rsidRPr="0045322D">
        <w:rPr>
          <w:sz w:val="16"/>
        </w:rPr>
        <w:t xml:space="preserve">ernative </w:t>
      </w:r>
      <w:proofErr w:type="spellStart"/>
      <w:r w:rsidRPr="0045322D">
        <w:rPr>
          <w:sz w:val="16"/>
        </w:rPr>
        <w:t>noncapitalist</w:t>
      </w:r>
      <w:proofErr w:type="spellEnd"/>
      <w:r w:rsidRPr="0045322D">
        <w:rPr>
          <w:sz w:val="16"/>
        </w:rPr>
        <w:t xml:space="preserve"> approach to structuring society. The argument in support of this premise relies on observed relationships across societies and centuries between indicators of degree of capitalism, wealth, investments in public goods, and outcomes for health, wellbeing, and justice, together with econometric analysis in support of the conclusion that </w:t>
      </w:r>
      <w:r w:rsidRPr="0045322D">
        <w:rPr>
          <w:rStyle w:val="StyleUnderline"/>
        </w:rPr>
        <w:t xml:space="preserve">the </w:t>
      </w:r>
      <w:r w:rsidRPr="009A37F8">
        <w:rPr>
          <w:rStyle w:val="Emphasis"/>
        </w:rPr>
        <w:t>best explanation</w:t>
      </w:r>
      <w:r w:rsidRPr="0045322D">
        <w:rPr>
          <w:sz w:val="16"/>
        </w:rPr>
        <w:t xml:space="preserve"> of these correlations and the underlying mechanism </w:t>
      </w:r>
      <w:r w:rsidRPr="0045322D">
        <w:rPr>
          <w:rStyle w:val="StyleUnderline"/>
        </w:rPr>
        <w:t xml:space="preserve">is that large </w:t>
      </w:r>
      <w:r w:rsidRPr="00E97FDE">
        <w:rPr>
          <w:rStyle w:val="StyleUnderline"/>
        </w:rPr>
        <w:t>increases</w:t>
      </w:r>
      <w:r w:rsidRPr="0045322D">
        <w:rPr>
          <w:rStyle w:val="StyleUnderline"/>
        </w:rPr>
        <w:t xml:space="preserve"> in </w:t>
      </w:r>
      <w:r w:rsidRPr="009A37F8">
        <w:rPr>
          <w:rStyle w:val="Emphasis"/>
        </w:rPr>
        <w:t>health</w:t>
      </w:r>
      <w:r w:rsidRPr="0045322D">
        <w:rPr>
          <w:rStyle w:val="StyleUnderline"/>
        </w:rPr>
        <w:t xml:space="preserve">, wellbeing, and </w:t>
      </w:r>
      <w:r w:rsidRPr="009A37F8">
        <w:rPr>
          <w:rStyle w:val="Emphasis"/>
        </w:rPr>
        <w:t>justice</w:t>
      </w:r>
      <w:r w:rsidRPr="0045322D">
        <w:rPr>
          <w:rStyle w:val="StyleUnderline"/>
        </w:rPr>
        <w:t xml:space="preserve"> </w:t>
      </w:r>
      <w:r w:rsidRPr="00E97FDE">
        <w:rPr>
          <w:rStyle w:val="StyleUnderline"/>
        </w:rPr>
        <w:t>are</w:t>
      </w:r>
      <w:r w:rsidRPr="0045322D">
        <w:rPr>
          <w:sz w:val="16"/>
        </w:rPr>
        <w:t xml:space="preserve"> </w:t>
      </w:r>
      <w:r w:rsidRPr="00DB6E3C">
        <w:rPr>
          <w:sz w:val="16"/>
        </w:rPr>
        <w:t xml:space="preserve">largely </w:t>
      </w:r>
      <w:r w:rsidRPr="00DB6E3C">
        <w:rPr>
          <w:rStyle w:val="Emphasis"/>
        </w:rPr>
        <w:t>driven</w:t>
      </w:r>
      <w:r w:rsidRPr="00DB6E3C">
        <w:rPr>
          <w:rStyle w:val="StyleUnderline"/>
        </w:rPr>
        <w:t xml:space="preserve"> by</w:t>
      </w:r>
      <w:r w:rsidRPr="00DB6E3C">
        <w:rPr>
          <w:sz w:val="16"/>
        </w:rPr>
        <w:t xml:space="preserve"> increasing </w:t>
      </w:r>
      <w:r w:rsidRPr="00DB6E3C">
        <w:rPr>
          <w:rStyle w:val="Emphasis"/>
        </w:rPr>
        <w:t>investments</w:t>
      </w:r>
      <w:r w:rsidRPr="00DB6E3C">
        <w:rPr>
          <w:rStyle w:val="StyleUnderline"/>
        </w:rPr>
        <w:t xml:space="preserve"> in </w:t>
      </w:r>
      <w:r w:rsidRPr="00DB6E3C">
        <w:rPr>
          <w:rStyle w:val="Emphasis"/>
        </w:rPr>
        <w:t>public goods</w:t>
      </w:r>
      <w:r w:rsidRPr="0045322D">
        <w:rPr>
          <w:rStyle w:val="StyleUnderline"/>
        </w:rPr>
        <w:t xml:space="preserve">. The </w:t>
      </w:r>
      <w:r w:rsidRPr="00787C66">
        <w:rPr>
          <w:rStyle w:val="Emphasis"/>
          <w:highlight w:val="cyan"/>
        </w:rPr>
        <w:t>scale</w:t>
      </w:r>
      <w:r w:rsidRPr="00787C66">
        <w:rPr>
          <w:rStyle w:val="StyleUnderline"/>
          <w:highlight w:val="cyan"/>
        </w:rPr>
        <w:t xml:space="preserve"> of</w:t>
      </w:r>
      <w:r w:rsidRPr="0045322D">
        <w:rPr>
          <w:rStyle w:val="StyleUnderline"/>
        </w:rPr>
        <w:t xml:space="preserve"> increased </w:t>
      </w:r>
      <w:r w:rsidRPr="00787C66">
        <w:rPr>
          <w:rStyle w:val="Emphasis"/>
          <w:highlight w:val="cyan"/>
        </w:rPr>
        <w:t>wealth</w:t>
      </w:r>
      <w:r w:rsidRPr="00DB6E3C">
        <w:rPr>
          <w:rStyle w:val="StyleUnderline"/>
        </w:rPr>
        <w:t xml:space="preserve"> necessary</w:t>
      </w:r>
      <w:r w:rsidRPr="0045322D">
        <w:rPr>
          <w:rStyle w:val="StyleUnderline"/>
        </w:rPr>
        <w:t xml:space="preserve"> to maximize these investments </w:t>
      </w:r>
      <w:r w:rsidRPr="00787C66">
        <w:rPr>
          <w:rStyle w:val="Emphasis"/>
          <w:highlight w:val="cyan"/>
        </w:rPr>
        <w:t>requires</w:t>
      </w:r>
      <w:r w:rsidRPr="00787C66">
        <w:rPr>
          <w:rStyle w:val="StyleUnderline"/>
          <w:highlight w:val="cyan"/>
        </w:rPr>
        <w:t xml:space="preserve"> cap</w:t>
      </w:r>
      <w:r w:rsidRPr="0045322D">
        <w:rPr>
          <w:sz w:val="16"/>
        </w:rPr>
        <w:t xml:space="preserve">italism. Thus, </w:t>
      </w:r>
      <w:r w:rsidRPr="009A37F8">
        <w:rPr>
          <w:rStyle w:val="StyleUnderline"/>
        </w:rPr>
        <w:t>as</w:t>
      </w:r>
      <w:r w:rsidRPr="0045322D">
        <w:rPr>
          <w:rStyle w:val="StyleUnderline"/>
        </w:rPr>
        <w:t xml:space="preserve"> capitalist </w:t>
      </w:r>
      <w:r w:rsidRPr="009A37F8">
        <w:rPr>
          <w:rStyle w:val="StyleUnderline"/>
        </w:rPr>
        <w:t>societies</w:t>
      </w:r>
      <w:r w:rsidRPr="0045322D">
        <w:rPr>
          <w:rStyle w:val="StyleUnderline"/>
        </w:rPr>
        <w:t xml:space="preserve"> have become </w:t>
      </w:r>
      <w:r w:rsidRPr="009A37F8">
        <w:rPr>
          <w:rStyle w:val="Emphasis"/>
        </w:rPr>
        <w:t>dramatically wealthier</w:t>
      </w:r>
      <w:r w:rsidRPr="0045322D">
        <w:rPr>
          <w:sz w:val="16"/>
        </w:rPr>
        <w:t xml:space="preserve"> over the past hundred years (</w:t>
      </w:r>
      <w:r w:rsidRPr="0045322D">
        <w:rPr>
          <w:rStyle w:val="StyleUnderline"/>
        </w:rPr>
        <w:t xml:space="preserve">and wealthier than societies with alternative systems), </w:t>
      </w:r>
      <w:r w:rsidRPr="00E97FDE">
        <w:rPr>
          <w:rStyle w:val="StyleUnderline"/>
        </w:rPr>
        <w:t>this</w:t>
      </w:r>
      <w:r w:rsidRPr="0045322D">
        <w:rPr>
          <w:rStyle w:val="StyleUnderline"/>
        </w:rPr>
        <w:t xml:space="preserve"> has </w:t>
      </w:r>
      <w:r w:rsidRPr="00787C66">
        <w:rPr>
          <w:rStyle w:val="StyleUnderline"/>
          <w:highlight w:val="cyan"/>
        </w:rPr>
        <w:t xml:space="preserve">allowed </w:t>
      </w:r>
      <w:r w:rsidRPr="00787C66">
        <w:rPr>
          <w:rStyle w:val="Emphasis"/>
          <w:highlight w:val="cyan"/>
        </w:rPr>
        <w:t>larger investments</w:t>
      </w:r>
      <w:r w:rsidRPr="00787C66">
        <w:rPr>
          <w:rStyle w:val="StyleUnderline"/>
          <w:highlight w:val="cyan"/>
        </w:rPr>
        <w:t xml:space="preserve"> in public goods</w:t>
      </w:r>
      <w:r w:rsidRPr="0045322D">
        <w:rPr>
          <w:rStyle w:val="StyleUnderline"/>
        </w:rPr>
        <w:t xml:space="preserve">, which simply </w:t>
      </w:r>
      <w:r w:rsidRPr="00E97FDE">
        <w:rPr>
          <w:rStyle w:val="StyleUnderline"/>
        </w:rPr>
        <w:t xml:space="preserve">has </w:t>
      </w:r>
      <w:r w:rsidRPr="00E97FDE">
        <w:rPr>
          <w:rStyle w:val="Emphasis"/>
        </w:rPr>
        <w:t>not</w:t>
      </w:r>
      <w:r w:rsidRPr="00E97FDE">
        <w:rPr>
          <w:rStyle w:val="StyleUnderline"/>
        </w:rPr>
        <w:t xml:space="preserve"> been </w:t>
      </w:r>
      <w:r w:rsidRPr="00E97FDE">
        <w:rPr>
          <w:rStyle w:val="Emphasis"/>
        </w:rPr>
        <w:t>possible</w:t>
      </w:r>
      <w:r w:rsidRPr="00E97FDE">
        <w:rPr>
          <w:rStyle w:val="StyleUnderline"/>
        </w:rPr>
        <w:t xml:space="preserve"> in a sustained way in societies without the </w:t>
      </w:r>
      <w:r w:rsidRPr="00E97FDE">
        <w:rPr>
          <w:rStyle w:val="Emphasis"/>
        </w:rPr>
        <w:t>greater wealth</w:t>
      </w:r>
      <w:r w:rsidRPr="00E97FDE">
        <w:rPr>
          <w:rStyle w:val="StyleUnderline"/>
        </w:rPr>
        <w:t xml:space="preserve"> that </w:t>
      </w:r>
      <w:r w:rsidRPr="00E97FDE">
        <w:rPr>
          <w:rStyle w:val="Emphasis"/>
        </w:rPr>
        <w:t>cap</w:t>
      </w:r>
      <w:r w:rsidRPr="00E97FDE">
        <w:rPr>
          <w:sz w:val="16"/>
        </w:rPr>
        <w:t>italism</w:t>
      </w:r>
      <w:r w:rsidRPr="0045322D">
        <w:rPr>
          <w:sz w:val="16"/>
        </w:rPr>
        <w:t xml:space="preserve"> </w:t>
      </w:r>
      <w:r w:rsidRPr="0045322D">
        <w:rPr>
          <w:rStyle w:val="StyleUnderline"/>
        </w:rPr>
        <w:t>makes possible. Important investments</w:t>
      </w:r>
      <w:r w:rsidRPr="0045322D">
        <w:rPr>
          <w:sz w:val="16"/>
        </w:rPr>
        <w:t xml:space="preserve"> in public goods </w:t>
      </w:r>
      <w:r w:rsidRPr="0045322D">
        <w:rPr>
          <w:rStyle w:val="StyleUnderline"/>
        </w:rPr>
        <w:t>include</w:t>
      </w:r>
      <w:r w:rsidRPr="0045322D">
        <w:rPr>
          <w:sz w:val="16"/>
        </w:rPr>
        <w:t xml:space="preserve"> investments in </w:t>
      </w:r>
      <w:r w:rsidRPr="0045322D">
        <w:rPr>
          <w:rStyle w:val="StyleUnderline"/>
        </w:rPr>
        <w:t xml:space="preserve">basic </w:t>
      </w:r>
      <w:r w:rsidRPr="00787C66">
        <w:rPr>
          <w:rStyle w:val="Emphasis"/>
          <w:highlight w:val="cyan"/>
        </w:rPr>
        <w:t>medical</w:t>
      </w:r>
      <w:r w:rsidRPr="00787C66">
        <w:rPr>
          <w:rStyle w:val="StyleUnderline"/>
          <w:highlight w:val="cyan"/>
        </w:rPr>
        <w:t xml:space="preserve"> knowledge</w:t>
      </w:r>
      <w:r w:rsidRPr="0045322D">
        <w:rPr>
          <w:sz w:val="16"/>
        </w:rPr>
        <w:t xml:space="preserve">, in </w:t>
      </w:r>
      <w:r w:rsidRPr="0045322D">
        <w:rPr>
          <w:rStyle w:val="StyleUnderline"/>
        </w:rPr>
        <w:t xml:space="preserve">health and </w:t>
      </w:r>
      <w:r w:rsidRPr="00787C66">
        <w:rPr>
          <w:rStyle w:val="Emphasis"/>
          <w:highlight w:val="cyan"/>
        </w:rPr>
        <w:t>nutrition</w:t>
      </w:r>
      <w:r w:rsidRPr="00787C66">
        <w:rPr>
          <w:rStyle w:val="StyleUnderline"/>
          <w:highlight w:val="cyan"/>
        </w:rPr>
        <w:t xml:space="preserve"> programs</w:t>
      </w:r>
      <w:r w:rsidRPr="009A37F8">
        <w:rPr>
          <w:rStyle w:val="StyleUnderline"/>
        </w:rPr>
        <w:t>, and</w:t>
      </w:r>
      <w:r w:rsidRPr="009A37F8">
        <w:rPr>
          <w:sz w:val="16"/>
        </w:rPr>
        <w:t xml:space="preserve"> in</w:t>
      </w:r>
      <w:r w:rsidRPr="0045322D">
        <w:rPr>
          <w:sz w:val="16"/>
        </w:rPr>
        <w:t xml:space="preserve"> the </w:t>
      </w:r>
      <w:r w:rsidRPr="0045322D">
        <w:rPr>
          <w:rStyle w:val="StyleUnderline"/>
        </w:rPr>
        <w:t xml:space="preserve">institutional </w:t>
      </w:r>
      <w:r w:rsidRPr="00787C66">
        <w:rPr>
          <w:rStyle w:val="Emphasis"/>
          <w:highlight w:val="cyan"/>
        </w:rPr>
        <w:t>capacity</w:t>
      </w:r>
      <w:r w:rsidRPr="0045322D">
        <w:rPr>
          <w:rStyle w:val="StyleUnderline"/>
        </w:rPr>
        <w:t xml:space="preserve"> and </w:t>
      </w:r>
      <w:r w:rsidRPr="009A37F8">
        <w:rPr>
          <w:rStyle w:val="Emphasis"/>
        </w:rPr>
        <w:t>know-how</w:t>
      </w:r>
      <w:r w:rsidRPr="0045322D">
        <w:rPr>
          <w:rStyle w:val="StyleUnderline"/>
        </w:rPr>
        <w:t xml:space="preserve"> </w:t>
      </w:r>
      <w:r w:rsidRPr="00787C66">
        <w:rPr>
          <w:rStyle w:val="StyleUnderline"/>
          <w:highlight w:val="cyan"/>
        </w:rPr>
        <w:t xml:space="preserve">to </w:t>
      </w:r>
      <w:r w:rsidRPr="00787C66">
        <w:rPr>
          <w:rStyle w:val="Emphasis"/>
          <w:highlight w:val="cyan"/>
        </w:rPr>
        <w:t>regulate</w:t>
      </w:r>
      <w:r w:rsidRPr="0045322D">
        <w:rPr>
          <w:sz w:val="16"/>
        </w:rPr>
        <w:t xml:space="preserve"> society and </w:t>
      </w:r>
      <w:r w:rsidRPr="0045322D">
        <w:rPr>
          <w:rStyle w:val="StyleUnderline"/>
        </w:rPr>
        <w:t>cap</w:t>
      </w:r>
      <w:r w:rsidRPr="0045322D">
        <w:rPr>
          <w:sz w:val="16"/>
        </w:rPr>
        <w:t xml:space="preserve">italism itself. As a result, </w:t>
      </w:r>
      <w:r w:rsidRPr="00787C66">
        <w:rPr>
          <w:rStyle w:val="StyleUnderline"/>
          <w:highlight w:val="cyan"/>
        </w:rPr>
        <w:t>cap</w:t>
      </w:r>
      <w:r w:rsidRPr="0045322D">
        <w:rPr>
          <w:sz w:val="16"/>
        </w:rPr>
        <w:t xml:space="preserve">italism </w:t>
      </w:r>
      <w:r w:rsidRPr="0045322D">
        <w:rPr>
          <w:rStyle w:val="StyleUnderline"/>
        </w:rPr>
        <w:t xml:space="preserve">is a </w:t>
      </w:r>
      <w:r w:rsidRPr="00DB6E3C">
        <w:rPr>
          <w:rStyle w:val="StyleUnderline"/>
        </w:rPr>
        <w:t xml:space="preserve">primary </w:t>
      </w:r>
      <w:r w:rsidRPr="00787C66">
        <w:rPr>
          <w:rStyle w:val="Emphasis"/>
          <w:highlight w:val="cyan"/>
        </w:rPr>
        <w:t>driver</w:t>
      </w:r>
      <w:r w:rsidRPr="00787C66">
        <w:rPr>
          <w:rStyle w:val="StyleUnderline"/>
          <w:highlight w:val="cyan"/>
        </w:rPr>
        <w:t xml:space="preserve"> of</w:t>
      </w:r>
      <w:r w:rsidRPr="0045322D">
        <w:rPr>
          <w:rStyle w:val="StyleUnderline"/>
        </w:rPr>
        <w:t xml:space="preserve"> </w:t>
      </w:r>
      <w:r w:rsidRPr="009A37F8">
        <w:rPr>
          <w:rStyle w:val="Emphasis"/>
        </w:rPr>
        <w:t>positive outcomes</w:t>
      </w:r>
      <w:r w:rsidRPr="0045322D">
        <w:rPr>
          <w:rStyle w:val="StyleUnderline"/>
        </w:rPr>
        <w:t xml:space="preserve"> in </w:t>
      </w:r>
      <w:r w:rsidRPr="009A37F8">
        <w:rPr>
          <w:rStyle w:val="Emphasis"/>
        </w:rPr>
        <w:t>health</w:t>
      </w:r>
      <w:r w:rsidRPr="0045322D">
        <w:rPr>
          <w:rStyle w:val="StyleUnderline"/>
        </w:rPr>
        <w:t xml:space="preserve"> and wellbeing</w:t>
      </w:r>
      <w:r w:rsidRPr="0045322D">
        <w:rPr>
          <w:sz w:val="16"/>
        </w:rPr>
        <w:t xml:space="preserve"> (such as </w:t>
      </w:r>
      <w:r w:rsidRPr="0045322D">
        <w:rPr>
          <w:rStyle w:val="StyleUnderline"/>
        </w:rPr>
        <w:t xml:space="preserve">increased </w:t>
      </w:r>
      <w:r w:rsidRPr="00787C66">
        <w:rPr>
          <w:rStyle w:val="Emphasis"/>
          <w:highlight w:val="cyan"/>
        </w:rPr>
        <w:t>life expectancy</w:t>
      </w:r>
      <w:r w:rsidRPr="00787C66">
        <w:rPr>
          <w:rStyle w:val="StyleUnderline"/>
          <w:highlight w:val="cyan"/>
        </w:rPr>
        <w:t>, lowered</w:t>
      </w:r>
      <w:r w:rsidRPr="0045322D">
        <w:rPr>
          <w:rStyle w:val="StyleUnderline"/>
        </w:rPr>
        <w:t xml:space="preserve"> child and maternal </w:t>
      </w:r>
      <w:r w:rsidRPr="00787C66">
        <w:rPr>
          <w:rStyle w:val="Emphasis"/>
          <w:highlight w:val="cyan"/>
        </w:rPr>
        <w:t>mortality</w:t>
      </w:r>
      <w:r w:rsidRPr="00E97FDE">
        <w:rPr>
          <w:rStyle w:val="StyleUnderline"/>
        </w:rPr>
        <w:t xml:space="preserve">, adequate </w:t>
      </w:r>
      <w:r w:rsidRPr="00787C66">
        <w:rPr>
          <w:rStyle w:val="Emphasis"/>
          <w:highlight w:val="cyan"/>
        </w:rPr>
        <w:t>calories</w:t>
      </w:r>
      <w:r w:rsidRPr="0045322D">
        <w:rPr>
          <w:sz w:val="16"/>
        </w:rPr>
        <w:t xml:space="preserve"> per day, </w:t>
      </w:r>
      <w:r w:rsidRPr="00787C66">
        <w:rPr>
          <w:rStyle w:val="StyleUnderline"/>
          <w:highlight w:val="cyan"/>
        </w:rPr>
        <w:t>minimized</w:t>
      </w:r>
      <w:r w:rsidRPr="0045322D">
        <w:rPr>
          <w:rStyle w:val="StyleUnderline"/>
        </w:rPr>
        <w:t xml:space="preserve"> infectious </w:t>
      </w:r>
      <w:r w:rsidRPr="00787C66">
        <w:rPr>
          <w:rStyle w:val="Emphasis"/>
          <w:highlight w:val="cyan"/>
        </w:rPr>
        <w:t>disease</w:t>
      </w:r>
      <w:r w:rsidRPr="0045322D">
        <w:rPr>
          <w:sz w:val="16"/>
        </w:rPr>
        <w:t xml:space="preserve"> rates, </w:t>
      </w:r>
      <w:r w:rsidRPr="0045322D">
        <w:rPr>
          <w:rStyle w:val="StyleUnderline"/>
        </w:rPr>
        <w:t xml:space="preserve">a </w:t>
      </w:r>
      <w:r w:rsidRPr="00787C66">
        <w:rPr>
          <w:rStyle w:val="StyleUnderline"/>
          <w:highlight w:val="cyan"/>
        </w:rPr>
        <w:t>lower</w:t>
      </w:r>
      <w:r w:rsidRPr="0045322D">
        <w:rPr>
          <w:rStyle w:val="StyleUnderline"/>
        </w:rPr>
        <w:t xml:space="preserve"> </w:t>
      </w:r>
      <w:r w:rsidRPr="009A37F8">
        <w:rPr>
          <w:rStyle w:val="Emphasis"/>
        </w:rPr>
        <w:t>percentage</w:t>
      </w:r>
      <w:r w:rsidRPr="0045322D">
        <w:rPr>
          <w:rStyle w:val="StyleUnderline"/>
        </w:rPr>
        <w:t xml:space="preserve"> and </w:t>
      </w:r>
      <w:r w:rsidRPr="009A37F8">
        <w:rPr>
          <w:rStyle w:val="Emphasis"/>
        </w:rPr>
        <w:t>number of people</w:t>
      </w:r>
      <w:r w:rsidRPr="0045322D">
        <w:rPr>
          <w:rStyle w:val="StyleUnderline"/>
        </w:rPr>
        <w:t xml:space="preserve"> in </w:t>
      </w:r>
      <w:r w:rsidRPr="00787C66">
        <w:rPr>
          <w:rStyle w:val="Emphasis"/>
          <w:highlight w:val="cyan"/>
        </w:rPr>
        <w:t>poverty</w:t>
      </w:r>
      <w:r w:rsidRPr="0045322D">
        <w:rPr>
          <w:rStyle w:val="StyleUnderline"/>
        </w:rPr>
        <w:t>, and</w:t>
      </w:r>
      <w:r w:rsidRPr="0045322D">
        <w:rPr>
          <w:sz w:val="16"/>
        </w:rPr>
        <w:t xml:space="preserve"> more reported </w:t>
      </w:r>
      <w:r w:rsidRPr="009A37F8">
        <w:rPr>
          <w:rStyle w:val="Emphasis"/>
        </w:rPr>
        <w:t>happiness</w:t>
      </w:r>
      <w:r w:rsidRPr="0045322D">
        <w:rPr>
          <w:sz w:val="16"/>
        </w:rPr>
        <w:t xml:space="preserve">);5 </w:t>
      </w:r>
      <w:r w:rsidRPr="0045322D">
        <w:rPr>
          <w:rStyle w:val="StyleUnderline"/>
        </w:rPr>
        <w:t xml:space="preserve">and in </w:t>
      </w:r>
      <w:r w:rsidRPr="00787C66">
        <w:rPr>
          <w:rStyle w:val="Emphasis"/>
          <w:highlight w:val="cyan"/>
        </w:rPr>
        <w:t>justice</w:t>
      </w:r>
      <w:r w:rsidRPr="0045322D">
        <w:rPr>
          <w:sz w:val="16"/>
        </w:rPr>
        <w:t xml:space="preserve"> (such as </w:t>
      </w:r>
      <w:r w:rsidRPr="00787C66">
        <w:rPr>
          <w:rStyle w:val="StyleUnderline"/>
          <w:highlight w:val="cyan"/>
        </w:rPr>
        <w:t>reduced</w:t>
      </w:r>
      <w:r w:rsidRPr="0045322D">
        <w:rPr>
          <w:rStyle w:val="StyleUnderline"/>
        </w:rPr>
        <w:t xml:space="preserve"> </w:t>
      </w:r>
      <w:r w:rsidRPr="009A37F8">
        <w:rPr>
          <w:rStyle w:val="Emphasis"/>
        </w:rPr>
        <w:t>deaths</w:t>
      </w:r>
      <w:r w:rsidRPr="0045322D">
        <w:rPr>
          <w:rStyle w:val="StyleUnderline"/>
        </w:rPr>
        <w:t xml:space="preserve"> from </w:t>
      </w:r>
      <w:r w:rsidRPr="00787C66">
        <w:rPr>
          <w:rStyle w:val="Emphasis"/>
          <w:highlight w:val="cyan"/>
        </w:rPr>
        <w:t>war</w:t>
      </w:r>
      <w:r w:rsidRPr="0045322D">
        <w:rPr>
          <w:sz w:val="16"/>
        </w:rPr>
        <w:t xml:space="preserve"> and homicide; </w:t>
      </w:r>
      <w:r w:rsidRPr="00E97FDE">
        <w:rPr>
          <w:rStyle w:val="StyleUnderline"/>
        </w:rPr>
        <w:t>higher</w:t>
      </w:r>
      <w:r w:rsidRPr="0045322D">
        <w:rPr>
          <w:sz w:val="16"/>
        </w:rPr>
        <w:t xml:space="preserve"> rankings in </w:t>
      </w:r>
      <w:r w:rsidRPr="0045322D">
        <w:rPr>
          <w:rStyle w:val="StyleUnderline"/>
        </w:rPr>
        <w:t xml:space="preserve">human </w:t>
      </w:r>
      <w:r w:rsidRPr="00787C66">
        <w:rPr>
          <w:rStyle w:val="Emphasis"/>
          <w:highlight w:val="cyan"/>
        </w:rPr>
        <w:t>rights</w:t>
      </w:r>
      <w:r w:rsidRPr="0045322D">
        <w:rPr>
          <w:sz w:val="16"/>
        </w:rPr>
        <w:t xml:space="preserve"> indices; the </w:t>
      </w:r>
      <w:r w:rsidRPr="0045322D">
        <w:rPr>
          <w:rStyle w:val="StyleUnderline"/>
        </w:rPr>
        <w:t>reduced</w:t>
      </w:r>
      <w:r w:rsidRPr="0045322D">
        <w:rPr>
          <w:sz w:val="16"/>
        </w:rPr>
        <w:t xml:space="preserve"> prevalence of </w:t>
      </w:r>
      <w:r w:rsidRPr="009A37F8">
        <w:rPr>
          <w:rStyle w:val="Emphasis"/>
        </w:rPr>
        <w:t>racist</w:t>
      </w:r>
      <w:r w:rsidRPr="0045322D">
        <w:rPr>
          <w:rStyle w:val="StyleUnderline"/>
        </w:rPr>
        <w:t xml:space="preserve">, </w:t>
      </w:r>
      <w:r w:rsidRPr="009A37F8">
        <w:rPr>
          <w:rStyle w:val="Emphasis"/>
        </w:rPr>
        <w:t>sexist</w:t>
      </w:r>
      <w:r w:rsidRPr="0045322D">
        <w:rPr>
          <w:rStyle w:val="StyleUnderline"/>
        </w:rPr>
        <w:t xml:space="preserve">, </w:t>
      </w:r>
      <w:r w:rsidRPr="009A37F8">
        <w:rPr>
          <w:rStyle w:val="Emphasis"/>
        </w:rPr>
        <w:t>homophobic</w:t>
      </w:r>
      <w:r w:rsidRPr="0045322D">
        <w:rPr>
          <w:rStyle w:val="StyleUnderline"/>
        </w:rPr>
        <w:t xml:space="preserve"> opinions</w:t>
      </w:r>
      <w:r w:rsidRPr="0045322D">
        <w:rPr>
          <w:sz w:val="16"/>
        </w:rPr>
        <w:t xml:space="preserve"> in surveys; and </w:t>
      </w:r>
      <w:r w:rsidRPr="0045322D">
        <w:rPr>
          <w:rStyle w:val="StyleUnderline"/>
        </w:rPr>
        <w:t xml:space="preserve">higher </w:t>
      </w:r>
      <w:r w:rsidRPr="00E97FDE">
        <w:rPr>
          <w:rStyle w:val="Emphasis"/>
        </w:rPr>
        <w:t>literacy</w:t>
      </w:r>
      <w:r w:rsidRPr="0045322D">
        <w:rPr>
          <w:rStyle w:val="StyleUnderline"/>
        </w:rPr>
        <w:t xml:space="preserve"> rates</w:t>
      </w:r>
      <w:r w:rsidRPr="0045322D">
        <w:rPr>
          <w:sz w:val="16"/>
        </w:rPr>
        <w:t xml:space="preserve">).6 These </w:t>
      </w:r>
      <w:r w:rsidRPr="009A37F8">
        <w:rPr>
          <w:rStyle w:val="Emphasis"/>
        </w:rPr>
        <w:t>quantifiable</w:t>
      </w:r>
      <w:r w:rsidRPr="0045322D">
        <w:rPr>
          <w:rStyle w:val="StyleUnderline"/>
        </w:rPr>
        <w:t xml:space="preserve"> positive consequences of</w:t>
      </w:r>
      <w:r w:rsidRPr="0045322D">
        <w:rPr>
          <w:sz w:val="16"/>
        </w:rPr>
        <w:t xml:space="preserve"> global </w:t>
      </w:r>
      <w:r w:rsidRPr="0045322D">
        <w:rPr>
          <w:rStyle w:val="StyleUnderline"/>
        </w:rPr>
        <w:t>cap</w:t>
      </w:r>
      <w:r w:rsidRPr="0045322D">
        <w:rPr>
          <w:sz w:val="16"/>
        </w:rPr>
        <w:t xml:space="preserve">italism </w:t>
      </w:r>
      <w:r w:rsidRPr="009A37F8">
        <w:rPr>
          <w:rStyle w:val="Emphasis"/>
        </w:rPr>
        <w:t>dramatically outweigh</w:t>
      </w:r>
      <w:r w:rsidRPr="0045322D">
        <w:rPr>
          <w:sz w:val="16"/>
        </w:rPr>
        <w:t xml:space="preserve"> the </w:t>
      </w:r>
      <w:r w:rsidRPr="0045322D">
        <w:rPr>
          <w:rStyle w:val="StyleUnderline"/>
        </w:rPr>
        <w:t>negative consequences</w:t>
      </w:r>
      <w:r w:rsidRPr="0045322D">
        <w:rPr>
          <w:sz w:val="16"/>
        </w:rPr>
        <w:t xml:space="preserve"> (such as deaths from pollution in the course of development), with the result that the </w:t>
      </w:r>
      <w:r w:rsidRPr="0045322D">
        <w:rPr>
          <w:rStyle w:val="StyleUnderline"/>
        </w:rPr>
        <w:t>net benefits from cap</w:t>
      </w:r>
      <w:r w:rsidRPr="0045322D">
        <w:rPr>
          <w:sz w:val="16"/>
        </w:rPr>
        <w:t xml:space="preserve">italism in terms of health, wellbeing, and justice </w:t>
      </w:r>
      <w:r w:rsidRPr="0045322D">
        <w:rPr>
          <w:rStyle w:val="StyleUnderline"/>
        </w:rPr>
        <w:t xml:space="preserve">have been </w:t>
      </w:r>
      <w:r w:rsidRPr="009A37F8">
        <w:rPr>
          <w:rStyle w:val="Emphasis"/>
        </w:rPr>
        <w:t>greater</w:t>
      </w:r>
      <w:r w:rsidRPr="0045322D">
        <w:rPr>
          <w:rStyle w:val="StyleUnderline"/>
        </w:rPr>
        <w:t xml:space="preserve"> than they would have been under </w:t>
      </w:r>
      <w:r w:rsidRPr="009A37F8">
        <w:rPr>
          <w:rStyle w:val="Emphasis"/>
        </w:rPr>
        <w:t xml:space="preserve">any known </w:t>
      </w:r>
      <w:proofErr w:type="spellStart"/>
      <w:r w:rsidRPr="009A37F8">
        <w:rPr>
          <w:rStyle w:val="Emphasis"/>
        </w:rPr>
        <w:t>noncapitalist</w:t>
      </w:r>
      <w:proofErr w:type="spellEnd"/>
      <w:r w:rsidRPr="009A37F8">
        <w:rPr>
          <w:rStyle w:val="Emphasis"/>
        </w:rPr>
        <w:t xml:space="preserve"> approach</w:t>
      </w:r>
      <w:r w:rsidRPr="0045322D">
        <w:rPr>
          <w:sz w:val="16"/>
        </w:rPr>
        <w:t xml:space="preserve"> to structuring society.7</w:t>
      </w:r>
    </w:p>
    <w:p w14:paraId="0C2806E3" w14:textId="77777777" w:rsidR="004611CA" w:rsidRPr="008D351F" w:rsidRDefault="004611CA" w:rsidP="004611CA">
      <w:pPr>
        <w:rPr>
          <w:sz w:val="16"/>
        </w:rPr>
      </w:pPr>
      <w:r w:rsidRPr="008D351F">
        <w:rPr>
          <w:sz w:val="16"/>
        </w:rPr>
        <w:t xml:space="preserve">Premise 2. Economics, ethics, and policy. Although </w:t>
      </w:r>
      <w:r w:rsidRPr="0045322D">
        <w:rPr>
          <w:rStyle w:val="StyleUnderline"/>
        </w:rPr>
        <w:t>cap</w:t>
      </w:r>
      <w:r w:rsidRPr="008D351F">
        <w:rPr>
          <w:sz w:val="16"/>
        </w:rPr>
        <w:t xml:space="preserve">italism has often been ill-regulated and therefore failed to maximize net benefits for health, wellbeing, and justice, it </w:t>
      </w:r>
      <w:r w:rsidRPr="0045322D">
        <w:rPr>
          <w:rStyle w:val="Emphasis"/>
        </w:rPr>
        <w:t>can</w:t>
      </w:r>
      <w:r w:rsidRPr="0045322D">
        <w:rPr>
          <w:rStyle w:val="StyleUnderline"/>
        </w:rPr>
        <w:t xml:space="preserve"> become </w:t>
      </w:r>
      <w:r w:rsidRPr="0045322D">
        <w:rPr>
          <w:rStyle w:val="Emphasis"/>
        </w:rPr>
        <w:t>well-regulated</w:t>
      </w:r>
      <w:r w:rsidRPr="008D351F">
        <w:rPr>
          <w:sz w:val="16"/>
        </w:rPr>
        <w:t xml:space="preserve"> so that it maximizes these societal goals, by including mechanisms identified by economists and other policy experts that do the following:</w:t>
      </w:r>
    </w:p>
    <w:p w14:paraId="769CEEC7" w14:textId="77777777" w:rsidR="004611CA" w:rsidRPr="008D351F" w:rsidRDefault="004611CA" w:rsidP="004611CA">
      <w:pPr>
        <w:pStyle w:val="ListParagraph"/>
        <w:numPr>
          <w:ilvl w:val="0"/>
          <w:numId w:val="14"/>
        </w:numPr>
        <w:rPr>
          <w:sz w:val="16"/>
        </w:rPr>
      </w:pPr>
      <w:r w:rsidRPr="008D351F">
        <w:rPr>
          <w:sz w:val="16"/>
        </w:rPr>
        <w:t xml:space="preserve">optimally8 </w:t>
      </w:r>
      <w:r w:rsidRPr="0045322D">
        <w:rPr>
          <w:rStyle w:val="StyleUnderline"/>
        </w:rPr>
        <w:t>regulate</w:t>
      </w:r>
      <w:r w:rsidRPr="008D351F">
        <w:rPr>
          <w:sz w:val="16"/>
        </w:rPr>
        <w:t xml:space="preserve"> negative effects such as </w:t>
      </w:r>
      <w:r w:rsidRPr="0045322D">
        <w:rPr>
          <w:rStyle w:val="Emphasis"/>
        </w:rPr>
        <w:t>pollution</w:t>
      </w:r>
      <w:r w:rsidRPr="0045322D">
        <w:rPr>
          <w:rStyle w:val="StyleUnderline"/>
        </w:rPr>
        <w:t xml:space="preserve"> and </w:t>
      </w:r>
      <w:r w:rsidRPr="0045322D">
        <w:rPr>
          <w:rStyle w:val="Emphasis"/>
        </w:rPr>
        <w:t>monopoly power</w:t>
      </w:r>
      <w:r w:rsidRPr="008D351F">
        <w:rPr>
          <w:sz w:val="16"/>
        </w:rPr>
        <w:t xml:space="preserve">, and </w:t>
      </w:r>
      <w:r w:rsidRPr="0045322D">
        <w:rPr>
          <w:rStyle w:val="StyleUnderline"/>
        </w:rPr>
        <w:t xml:space="preserve">invest in </w:t>
      </w:r>
      <w:r w:rsidRPr="0045322D">
        <w:rPr>
          <w:rStyle w:val="Emphasis"/>
        </w:rPr>
        <w:t>public goods</w:t>
      </w:r>
      <w:r w:rsidRPr="008D351F">
        <w:rPr>
          <w:sz w:val="16"/>
        </w:rPr>
        <w:t xml:space="preserve"> such as education, basic healthcare, and fundamental research including biomedical knowledge (more generally, policies that correct the failures of free markets that economists have long recognized will arise from “externalities” in the absence of regulation);9</w:t>
      </w:r>
    </w:p>
    <w:p w14:paraId="7D8150F5" w14:textId="77777777" w:rsidR="004611CA" w:rsidRPr="008D351F" w:rsidRDefault="004611CA" w:rsidP="004611CA">
      <w:pPr>
        <w:pStyle w:val="ListParagraph"/>
        <w:numPr>
          <w:ilvl w:val="0"/>
          <w:numId w:val="13"/>
        </w:numPr>
        <w:rPr>
          <w:sz w:val="16"/>
        </w:rPr>
      </w:pPr>
      <w:r w:rsidRPr="0045322D">
        <w:rPr>
          <w:rStyle w:val="StyleUnderline"/>
        </w:rPr>
        <w:t xml:space="preserve">ensure </w:t>
      </w:r>
      <w:r w:rsidRPr="0045322D">
        <w:rPr>
          <w:rStyle w:val="Emphasis"/>
        </w:rPr>
        <w:t>equity</w:t>
      </w:r>
      <w:r w:rsidRPr="0045322D">
        <w:rPr>
          <w:rStyle w:val="StyleUnderline"/>
        </w:rPr>
        <w:t xml:space="preserve"> and </w:t>
      </w:r>
      <w:r w:rsidRPr="0045322D">
        <w:rPr>
          <w:rStyle w:val="Emphasis"/>
        </w:rPr>
        <w:t>distributive justice</w:t>
      </w:r>
      <w:r w:rsidRPr="008D351F">
        <w:rPr>
          <w:sz w:val="16"/>
        </w:rPr>
        <w:t xml:space="preserve"> (for example, </w:t>
      </w:r>
      <w:r w:rsidRPr="0045322D">
        <w:rPr>
          <w:rStyle w:val="StyleUnderline"/>
        </w:rPr>
        <w:t xml:space="preserve">via </w:t>
      </w:r>
      <w:r w:rsidRPr="0045322D">
        <w:rPr>
          <w:rStyle w:val="Emphasis"/>
        </w:rPr>
        <w:t>wealth redistribution</w:t>
      </w:r>
      <w:r w:rsidRPr="008D351F">
        <w:rPr>
          <w:sz w:val="16"/>
        </w:rPr>
        <w:t>);10</w:t>
      </w:r>
    </w:p>
    <w:p w14:paraId="650BD331" w14:textId="77777777" w:rsidR="004611CA" w:rsidRPr="008D351F" w:rsidRDefault="004611CA" w:rsidP="004611CA">
      <w:pPr>
        <w:pStyle w:val="ListParagraph"/>
        <w:numPr>
          <w:ilvl w:val="0"/>
          <w:numId w:val="12"/>
        </w:numPr>
        <w:rPr>
          <w:sz w:val="16"/>
        </w:rPr>
      </w:pPr>
      <w:r w:rsidRPr="0045322D">
        <w:rPr>
          <w:rStyle w:val="StyleUnderline"/>
        </w:rPr>
        <w:lastRenderedPageBreak/>
        <w:t xml:space="preserve">ensure basic </w:t>
      </w:r>
      <w:r w:rsidRPr="0045322D">
        <w:rPr>
          <w:rStyle w:val="Emphasis"/>
        </w:rPr>
        <w:t>rights</w:t>
      </w:r>
      <w:r w:rsidRPr="0045322D">
        <w:rPr>
          <w:rStyle w:val="StyleUnderline"/>
        </w:rPr>
        <w:t xml:space="preserve">, </w:t>
      </w:r>
      <w:r w:rsidRPr="0045322D">
        <w:rPr>
          <w:rStyle w:val="Emphasis"/>
        </w:rPr>
        <w:t>justice</w:t>
      </w:r>
      <w:r w:rsidRPr="0045322D">
        <w:rPr>
          <w:rStyle w:val="StyleUnderline"/>
        </w:rPr>
        <w:t xml:space="preserve">, and the </w:t>
      </w:r>
      <w:r w:rsidRPr="0045322D">
        <w:rPr>
          <w:rStyle w:val="Emphasis"/>
        </w:rPr>
        <w:t>rule of law</w:t>
      </w:r>
      <w:r w:rsidRPr="008D351F">
        <w:rPr>
          <w:sz w:val="16"/>
        </w:rPr>
        <w:t xml:space="preserve"> independent of the market (for example, by an independent judiciary, bill of rights, property rights, and redistribution and other legislation to correct historical injustices due to colonialism, racism, and correct current and historical distortions that have prevented markets from being fair);11 and</w:t>
      </w:r>
    </w:p>
    <w:p w14:paraId="11B1F950" w14:textId="77777777" w:rsidR="004611CA" w:rsidRPr="008D351F" w:rsidRDefault="004611CA" w:rsidP="004611CA">
      <w:pPr>
        <w:pStyle w:val="ListParagraph"/>
        <w:numPr>
          <w:ilvl w:val="0"/>
          <w:numId w:val="12"/>
        </w:numPr>
        <w:rPr>
          <w:sz w:val="16"/>
        </w:rPr>
      </w:pPr>
      <w:r w:rsidRPr="008D351F">
        <w:rPr>
          <w:sz w:val="16"/>
        </w:rPr>
        <w:t>ensure that there is no alternative way of structuring society that is more efficient or better promotes the equity, justice, and fairness goals outlined above (by allowing free exchange given the regulations mentioned).12</w:t>
      </w:r>
    </w:p>
    <w:p w14:paraId="73B624DC" w14:textId="77777777" w:rsidR="004611CA" w:rsidRPr="008D351F" w:rsidRDefault="004611CA" w:rsidP="004611CA">
      <w:pPr>
        <w:rPr>
          <w:sz w:val="16"/>
        </w:rPr>
      </w:pPr>
      <w:r w:rsidRPr="008D351F">
        <w:rPr>
          <w:sz w:val="16"/>
        </w:rPr>
        <w:t>To summarize the implication of the first two premises, well-</w:t>
      </w:r>
      <w:r w:rsidRPr="00787C66">
        <w:rPr>
          <w:rStyle w:val="Emphasis"/>
          <w:highlight w:val="cyan"/>
        </w:rPr>
        <w:t>regulated</w:t>
      </w:r>
      <w:r w:rsidRPr="00787C66">
        <w:rPr>
          <w:rStyle w:val="StyleUnderline"/>
          <w:highlight w:val="cyan"/>
        </w:rPr>
        <w:t xml:space="preserve"> cap</w:t>
      </w:r>
      <w:r w:rsidRPr="008D351F">
        <w:rPr>
          <w:sz w:val="16"/>
        </w:rPr>
        <w:t xml:space="preserve">italism </w:t>
      </w:r>
      <w:r w:rsidRPr="0045322D">
        <w:rPr>
          <w:rStyle w:val="StyleUnderline"/>
        </w:rPr>
        <w:t xml:space="preserve">is </w:t>
      </w:r>
      <w:r w:rsidRPr="00787C66">
        <w:rPr>
          <w:rStyle w:val="Emphasis"/>
          <w:highlight w:val="cyan"/>
        </w:rPr>
        <w:t>essential</w:t>
      </w:r>
      <w:r w:rsidRPr="00787C66">
        <w:rPr>
          <w:rStyle w:val="StyleUnderline"/>
          <w:highlight w:val="cyan"/>
        </w:rPr>
        <w:t xml:space="preserve"> to</w:t>
      </w:r>
      <w:r w:rsidRPr="0045322D">
        <w:rPr>
          <w:rStyle w:val="StyleUnderline"/>
        </w:rPr>
        <w:t xml:space="preserve"> best achieving</w:t>
      </w:r>
      <w:r w:rsidRPr="008D351F">
        <w:rPr>
          <w:sz w:val="16"/>
        </w:rPr>
        <w:t xml:space="preserve"> our </w:t>
      </w:r>
      <w:r w:rsidRPr="0045322D">
        <w:rPr>
          <w:rStyle w:val="StyleUnderline"/>
        </w:rPr>
        <w:t>ethical goals</w:t>
      </w:r>
      <w:r w:rsidRPr="008D351F">
        <w:rPr>
          <w:sz w:val="16"/>
        </w:rPr>
        <w:t xml:space="preserve">—which is true even though capitalism has certainly not always been well regulated historically. </w:t>
      </w:r>
      <w:r w:rsidRPr="00DB6E3C">
        <w:rPr>
          <w:rStyle w:val="StyleUnderline"/>
        </w:rPr>
        <w:t>Society can</w:t>
      </w:r>
      <w:r w:rsidRPr="008D351F">
        <w:rPr>
          <w:sz w:val="16"/>
        </w:rPr>
        <w:t xml:space="preserve"> still do much better and </w:t>
      </w:r>
      <w:r w:rsidRPr="00787C66">
        <w:rPr>
          <w:rStyle w:val="Emphasis"/>
          <w:highlight w:val="cyan"/>
        </w:rPr>
        <w:t>remove</w:t>
      </w:r>
      <w:r w:rsidRPr="008D351F">
        <w:rPr>
          <w:sz w:val="16"/>
        </w:rPr>
        <w:t xml:space="preserve"> the </w:t>
      </w:r>
      <w:r w:rsidRPr="00DB6E3C">
        <w:rPr>
          <w:rStyle w:val="StyleUnderline"/>
        </w:rPr>
        <w:t xml:space="preserve">large </w:t>
      </w:r>
      <w:r w:rsidRPr="00787C66">
        <w:rPr>
          <w:rStyle w:val="StyleUnderline"/>
          <w:highlight w:val="cyan"/>
        </w:rPr>
        <w:t>deficits</w:t>
      </w:r>
      <w:r w:rsidRPr="00DB6E3C">
        <w:rPr>
          <w:rStyle w:val="StyleUnderline"/>
        </w:rPr>
        <w:t xml:space="preserve"> in terms of </w:t>
      </w:r>
      <w:r w:rsidRPr="00DB6E3C">
        <w:rPr>
          <w:rStyle w:val="Emphasis"/>
        </w:rPr>
        <w:t>health</w:t>
      </w:r>
      <w:r w:rsidRPr="00DB6E3C">
        <w:rPr>
          <w:rStyle w:val="StyleUnderline"/>
        </w:rPr>
        <w:t xml:space="preserve">, wellbeing, and </w:t>
      </w:r>
      <w:r w:rsidRPr="00DB6E3C">
        <w:rPr>
          <w:rStyle w:val="Emphasis"/>
        </w:rPr>
        <w:t>justice</w:t>
      </w:r>
      <w:r w:rsidRPr="008D351F">
        <w:rPr>
          <w:sz w:val="16"/>
        </w:rPr>
        <w:t xml:space="preserve"> that exist under the current inferior and imperfect versions of capitalism.</w:t>
      </w:r>
    </w:p>
    <w:p w14:paraId="40611DE3" w14:textId="77777777" w:rsidR="0051797A" w:rsidRDefault="004611CA" w:rsidP="004611CA">
      <w:pPr>
        <w:rPr>
          <w:rStyle w:val="Emphasis"/>
        </w:rPr>
      </w:pPr>
      <w:r w:rsidRPr="0045322D">
        <w:rPr>
          <w:sz w:val="16"/>
        </w:rPr>
        <w:t xml:space="preserve">Premise 3. Development and the future. </w:t>
      </w:r>
      <w:r w:rsidRPr="0045322D">
        <w:rPr>
          <w:rStyle w:val="StyleUnderline"/>
        </w:rPr>
        <w:t>If</w:t>
      </w:r>
      <w:r w:rsidRPr="0045322D">
        <w:rPr>
          <w:sz w:val="16"/>
        </w:rPr>
        <w:t xml:space="preserve"> the global spread of </w:t>
      </w:r>
      <w:r w:rsidRPr="0045322D">
        <w:rPr>
          <w:rStyle w:val="StyleUnderline"/>
        </w:rPr>
        <w:t>cap</w:t>
      </w:r>
      <w:r w:rsidRPr="0045322D">
        <w:rPr>
          <w:sz w:val="16"/>
        </w:rPr>
        <w:t xml:space="preserve">italism </w:t>
      </w:r>
      <w:r w:rsidRPr="0045322D">
        <w:rPr>
          <w:rStyle w:val="StyleUnderline"/>
        </w:rPr>
        <w:t>is allowed to continue</w:t>
      </w:r>
      <w:r w:rsidRPr="0045322D">
        <w:rPr>
          <w:sz w:val="16"/>
        </w:rPr>
        <w:t xml:space="preserve">, desperate </w:t>
      </w:r>
      <w:r w:rsidRPr="00DB6E3C">
        <w:rPr>
          <w:rStyle w:val="Emphasis"/>
        </w:rPr>
        <w:t>poverty</w:t>
      </w:r>
      <w:r w:rsidRPr="0045322D">
        <w:rPr>
          <w:rStyle w:val="StyleUnderline"/>
        </w:rPr>
        <w:t xml:space="preserve"> can be</w:t>
      </w:r>
      <w:r w:rsidRPr="0045322D">
        <w:rPr>
          <w:sz w:val="16"/>
        </w:rPr>
        <w:t xml:space="preserve"> essentially </w:t>
      </w:r>
      <w:r w:rsidRPr="00DB6E3C">
        <w:rPr>
          <w:rStyle w:val="Emphasis"/>
        </w:rPr>
        <w:t>eliminated</w:t>
      </w:r>
      <w:r w:rsidRPr="0045322D">
        <w:rPr>
          <w:sz w:val="16"/>
        </w:rPr>
        <w:t xml:space="preserve"> in our lifetimes. Furthermore, </w:t>
      </w:r>
      <w:r w:rsidRPr="0045322D">
        <w:rPr>
          <w:rStyle w:val="StyleUnderline"/>
        </w:rPr>
        <w:t xml:space="preserve">this can be accomplished </w:t>
      </w:r>
      <w:r w:rsidRPr="00DB6E3C">
        <w:rPr>
          <w:rStyle w:val="Emphasis"/>
        </w:rPr>
        <w:t>faster</w:t>
      </w:r>
      <w:r w:rsidRPr="0045322D">
        <w:rPr>
          <w:rStyle w:val="StyleUnderline"/>
        </w:rPr>
        <w:t xml:space="preserve"> and in a </w:t>
      </w:r>
      <w:r w:rsidRPr="00DB6E3C">
        <w:rPr>
          <w:rStyle w:val="Emphasis"/>
        </w:rPr>
        <w:t>more just way</w:t>
      </w:r>
      <w:r w:rsidRPr="0045322D">
        <w:rPr>
          <w:rStyle w:val="StyleUnderline"/>
        </w:rPr>
        <w:t xml:space="preserve"> via</w:t>
      </w:r>
      <w:r w:rsidRPr="0045322D">
        <w:rPr>
          <w:sz w:val="16"/>
        </w:rPr>
        <w:t xml:space="preserve"> well-regulated global </w:t>
      </w:r>
      <w:r w:rsidRPr="0045322D">
        <w:rPr>
          <w:rStyle w:val="StyleUnderline"/>
        </w:rPr>
        <w:t>cap</w:t>
      </w:r>
      <w:r w:rsidRPr="0045322D">
        <w:rPr>
          <w:sz w:val="16"/>
        </w:rPr>
        <w:t xml:space="preserve">italism </w:t>
      </w:r>
      <w:r w:rsidRPr="0045322D">
        <w:rPr>
          <w:rStyle w:val="StyleUnderline"/>
        </w:rPr>
        <w:t xml:space="preserve">than by </w:t>
      </w:r>
      <w:r w:rsidRPr="00DB6E3C">
        <w:rPr>
          <w:rStyle w:val="Emphasis"/>
        </w:rPr>
        <w:t>any alt</w:t>
      </w:r>
      <w:r w:rsidRPr="00DB6E3C">
        <w:rPr>
          <w:rStyle w:val="StyleUnderline"/>
        </w:rPr>
        <w:t xml:space="preserve">ernatives. </w:t>
      </w:r>
      <w:r w:rsidRPr="00787C66">
        <w:rPr>
          <w:rStyle w:val="StyleUnderline"/>
          <w:highlight w:val="cyan"/>
        </w:rPr>
        <w:t>If</w:t>
      </w:r>
      <w:r w:rsidRPr="00DB6E3C">
        <w:rPr>
          <w:rStyle w:val="StyleUnderline"/>
        </w:rPr>
        <w:t xml:space="preserve"> we</w:t>
      </w:r>
      <w:r w:rsidRPr="00DB6E3C">
        <w:rPr>
          <w:sz w:val="16"/>
        </w:rPr>
        <w:t xml:space="preserve"> instead </w:t>
      </w:r>
      <w:r w:rsidRPr="00DB6E3C">
        <w:rPr>
          <w:rStyle w:val="StyleUnderline"/>
        </w:rPr>
        <w:t xml:space="preserve">opt for </w:t>
      </w:r>
      <w:r w:rsidRPr="00787C66">
        <w:rPr>
          <w:rStyle w:val="Emphasis"/>
          <w:highlight w:val="cyan"/>
        </w:rPr>
        <w:t>less</w:t>
      </w:r>
      <w:r w:rsidRPr="00787C66">
        <w:rPr>
          <w:rStyle w:val="StyleUnderline"/>
          <w:highlight w:val="cyan"/>
        </w:rPr>
        <w:t xml:space="preserve"> cap</w:t>
      </w:r>
      <w:r w:rsidRPr="00DB6E3C">
        <w:rPr>
          <w:sz w:val="16"/>
        </w:rPr>
        <w:t xml:space="preserve">italism, </w:t>
      </w:r>
      <w:r w:rsidRPr="00DB6E3C">
        <w:rPr>
          <w:rStyle w:val="StyleUnderline"/>
        </w:rPr>
        <w:t>less growth, and less globalization</w:t>
      </w:r>
      <w:r w:rsidRPr="00DB6E3C">
        <w:rPr>
          <w:sz w:val="16"/>
        </w:rPr>
        <w:t xml:space="preserve">, then desperate </w:t>
      </w:r>
      <w:r w:rsidRPr="00DB6E3C">
        <w:rPr>
          <w:rStyle w:val="StyleUnderline"/>
        </w:rPr>
        <w:t xml:space="preserve">poverty will </w:t>
      </w:r>
      <w:r w:rsidRPr="00DB6E3C">
        <w:rPr>
          <w:rStyle w:val="Emphasis"/>
        </w:rPr>
        <w:t>continue</w:t>
      </w:r>
      <w:r w:rsidRPr="00DB6E3C">
        <w:rPr>
          <w:rStyle w:val="StyleUnderline"/>
        </w:rPr>
        <w:t xml:space="preserve"> to exist for a </w:t>
      </w:r>
      <w:r w:rsidRPr="00DB6E3C">
        <w:rPr>
          <w:rStyle w:val="Emphasis"/>
        </w:rPr>
        <w:t>significant portion</w:t>
      </w:r>
      <w:r w:rsidRPr="00DB6E3C">
        <w:rPr>
          <w:rStyle w:val="StyleUnderline"/>
        </w:rPr>
        <w:t xml:space="preserve"> of the world's population into the</w:t>
      </w:r>
      <w:r w:rsidRPr="00DB6E3C">
        <w:rPr>
          <w:sz w:val="16"/>
        </w:rPr>
        <w:t xml:space="preserve"> further </w:t>
      </w:r>
      <w:r w:rsidRPr="00DB6E3C">
        <w:rPr>
          <w:rStyle w:val="StyleUnderline"/>
        </w:rPr>
        <w:t>future</w:t>
      </w:r>
      <w:r w:rsidRPr="00DB6E3C">
        <w:rPr>
          <w:sz w:val="16"/>
        </w:rPr>
        <w:t xml:space="preserve">, and the world will be a worse and less equitable place than it would have been with more capitalism. For example, </w:t>
      </w:r>
      <w:r w:rsidRPr="00DB6E3C">
        <w:rPr>
          <w:rStyle w:val="StyleUnderline"/>
        </w:rPr>
        <w:t>in a world with less cap</w:t>
      </w:r>
      <w:r w:rsidRPr="00DB6E3C">
        <w:rPr>
          <w:sz w:val="16"/>
        </w:rPr>
        <w:t xml:space="preserve">italism, </w:t>
      </w:r>
      <w:r w:rsidRPr="00DB6E3C">
        <w:rPr>
          <w:rStyle w:val="StyleUnderline"/>
        </w:rPr>
        <w:t xml:space="preserve">there would be more </w:t>
      </w:r>
      <w:r w:rsidRPr="00787C66">
        <w:rPr>
          <w:rStyle w:val="Emphasis"/>
          <w:highlight w:val="cyan"/>
        </w:rPr>
        <w:t>overpop</w:t>
      </w:r>
      <w:r w:rsidRPr="00DB6E3C">
        <w:rPr>
          <w:rStyle w:val="StyleUnderline"/>
        </w:rPr>
        <w:t xml:space="preserve">ulation, </w:t>
      </w:r>
      <w:r w:rsidRPr="00787C66">
        <w:rPr>
          <w:rStyle w:val="Emphasis"/>
          <w:highlight w:val="cyan"/>
        </w:rPr>
        <w:t>food</w:t>
      </w:r>
      <w:r w:rsidRPr="00787C66">
        <w:rPr>
          <w:rStyle w:val="StyleUnderline"/>
          <w:highlight w:val="cyan"/>
        </w:rPr>
        <w:t xml:space="preserve"> insecurity</w:t>
      </w:r>
      <w:r w:rsidRPr="0045322D">
        <w:rPr>
          <w:rStyle w:val="StyleUnderline"/>
        </w:rPr>
        <w:t xml:space="preserve">, air </w:t>
      </w:r>
      <w:r w:rsidRPr="00787C66">
        <w:rPr>
          <w:rStyle w:val="Emphasis"/>
          <w:highlight w:val="cyan"/>
        </w:rPr>
        <w:t>pollution</w:t>
      </w:r>
      <w:r w:rsidRPr="0045322D">
        <w:rPr>
          <w:rStyle w:val="StyleUnderline"/>
        </w:rPr>
        <w:t>, ill health, injustice, and other problems</w:t>
      </w:r>
      <w:r w:rsidRPr="0045322D">
        <w:rPr>
          <w:sz w:val="16"/>
        </w:rPr>
        <w:t xml:space="preserve">. In part, this is because of the factors identified by premise 1, which connect a turn away from capitalism with a turn away from continuing improvements in health, wellbeing, and justice, especially for the developing world. In addition, </w:t>
      </w:r>
      <w:r w:rsidRPr="00787C66">
        <w:rPr>
          <w:rStyle w:val="StyleUnderline"/>
          <w:highlight w:val="cyan"/>
        </w:rPr>
        <w:t xml:space="preserve">fertility </w:t>
      </w:r>
      <w:r w:rsidRPr="00787C66">
        <w:rPr>
          <w:rStyle w:val="Emphasis"/>
          <w:highlight w:val="cyan"/>
        </w:rPr>
        <w:t>declines</w:t>
      </w:r>
      <w:r w:rsidRPr="0045322D">
        <w:rPr>
          <w:rStyle w:val="StyleUnderline"/>
        </w:rPr>
        <w:t xml:space="preserve"> are also a </w:t>
      </w:r>
      <w:r w:rsidRPr="00787C66">
        <w:rPr>
          <w:rStyle w:val="StyleUnderline"/>
          <w:highlight w:val="cyan"/>
        </w:rPr>
        <w:t>consequence of</w:t>
      </w:r>
      <w:r w:rsidRPr="0045322D">
        <w:rPr>
          <w:rStyle w:val="StyleUnderline"/>
        </w:rPr>
        <w:t xml:space="preserve"> increased </w:t>
      </w:r>
      <w:r w:rsidRPr="00787C66">
        <w:rPr>
          <w:rStyle w:val="Emphasis"/>
          <w:highlight w:val="cyan"/>
        </w:rPr>
        <w:t>wealth</w:t>
      </w:r>
      <w:r w:rsidRPr="0045322D">
        <w:rPr>
          <w:rStyle w:val="StyleUnderline"/>
        </w:rPr>
        <w:t xml:space="preserve">, and the </w:t>
      </w:r>
      <w:r w:rsidRPr="00787C66">
        <w:rPr>
          <w:rStyle w:val="Emphasis"/>
          <w:highlight w:val="cyan"/>
        </w:rPr>
        <w:t>size</w:t>
      </w:r>
      <w:r w:rsidRPr="00787C66">
        <w:rPr>
          <w:rStyle w:val="StyleUnderline"/>
          <w:highlight w:val="cyan"/>
        </w:rPr>
        <w:t xml:space="preserve"> of</w:t>
      </w:r>
      <w:r w:rsidRPr="0045322D">
        <w:rPr>
          <w:rStyle w:val="StyleUnderline"/>
        </w:rPr>
        <w:t xml:space="preserve"> the </w:t>
      </w:r>
      <w:r w:rsidRPr="00787C66">
        <w:rPr>
          <w:rStyle w:val="StyleUnderline"/>
          <w:highlight w:val="cyan"/>
        </w:rPr>
        <w:t>population</w:t>
      </w:r>
      <w:r w:rsidRPr="0045322D">
        <w:rPr>
          <w:rStyle w:val="StyleUnderline"/>
        </w:rPr>
        <w:t xml:space="preserve"> is a primary </w:t>
      </w:r>
      <w:r w:rsidRPr="00787C66">
        <w:rPr>
          <w:rStyle w:val="Emphasis"/>
          <w:highlight w:val="cyan"/>
        </w:rPr>
        <w:t>determinant</w:t>
      </w:r>
      <w:r w:rsidRPr="00787C66">
        <w:rPr>
          <w:rStyle w:val="StyleUnderline"/>
          <w:highlight w:val="cyan"/>
        </w:rPr>
        <w:t xml:space="preserve"> of </w:t>
      </w:r>
      <w:r w:rsidRPr="00787C66">
        <w:rPr>
          <w:rStyle w:val="Emphasis"/>
          <w:highlight w:val="cyan"/>
        </w:rPr>
        <w:t>food demand</w:t>
      </w:r>
      <w:r w:rsidRPr="0045322D">
        <w:rPr>
          <w:rStyle w:val="StyleUnderline"/>
        </w:rPr>
        <w:t xml:space="preserve"> and other </w:t>
      </w:r>
      <w:r w:rsidRPr="00787C66">
        <w:rPr>
          <w:rStyle w:val="Emphasis"/>
          <w:highlight w:val="cyan"/>
        </w:rPr>
        <w:t>environmental stressors</w:t>
      </w:r>
      <w:r w:rsidRPr="0045322D">
        <w:rPr>
          <w:sz w:val="16"/>
        </w:rPr>
        <w:t xml:space="preserve">.13 Finally, as discussed at length in the next section of the essay, </w:t>
      </w:r>
      <w:r w:rsidRPr="0045322D">
        <w:rPr>
          <w:rStyle w:val="StyleUnderline"/>
        </w:rPr>
        <w:t>cap</w:t>
      </w:r>
      <w:r w:rsidRPr="0045322D">
        <w:rPr>
          <w:sz w:val="16"/>
        </w:rPr>
        <w:t xml:space="preserve">italism </w:t>
      </w:r>
      <w:r w:rsidRPr="0045322D">
        <w:rPr>
          <w:rStyle w:val="StyleUnderline"/>
        </w:rPr>
        <w:t xml:space="preserve">can be </w:t>
      </w:r>
      <w:r w:rsidRPr="00DB6E3C">
        <w:rPr>
          <w:rStyle w:val="Emphasis"/>
        </w:rPr>
        <w:t>naturally combined</w:t>
      </w:r>
      <w:r w:rsidRPr="0045322D">
        <w:rPr>
          <w:rStyle w:val="StyleUnderline"/>
        </w:rPr>
        <w:t xml:space="preserve"> with </w:t>
      </w:r>
      <w:r w:rsidRPr="00DB6E3C">
        <w:rPr>
          <w:rStyle w:val="Emphasis"/>
        </w:rPr>
        <w:t>optimal environmental reg</w:t>
      </w:r>
      <w:r w:rsidRPr="0045322D">
        <w:rPr>
          <w:sz w:val="16"/>
        </w:rPr>
        <w:t>ulation</w:t>
      </w:r>
      <w:r w:rsidRPr="00DB6E3C">
        <w:rPr>
          <w:rStyle w:val="Emphasis"/>
        </w:rPr>
        <w:t>s</w:t>
      </w:r>
      <w:r w:rsidRPr="0045322D">
        <w:rPr>
          <w:sz w:val="16"/>
        </w:rPr>
        <w:t xml:space="preserve">.14 </w:t>
      </w:r>
      <w:r w:rsidRPr="0045322D">
        <w:rPr>
          <w:rStyle w:val="StyleUnderline"/>
        </w:rPr>
        <w:t xml:space="preserve">Even </w:t>
      </w:r>
      <w:r w:rsidRPr="00DB6E3C">
        <w:rPr>
          <w:rStyle w:val="Emphasis"/>
        </w:rPr>
        <w:t>bracketing</w:t>
      </w:r>
      <w:r w:rsidRPr="0045322D">
        <w:rPr>
          <w:sz w:val="16"/>
        </w:rPr>
        <w:t xml:space="preserve"> anything like </w:t>
      </w:r>
      <w:r w:rsidRPr="0045322D">
        <w:rPr>
          <w:rStyle w:val="StyleUnderline"/>
        </w:rPr>
        <w:t>optimal regulation</w:t>
      </w:r>
      <w:r w:rsidRPr="0045322D">
        <w:rPr>
          <w:sz w:val="16"/>
        </w:rPr>
        <w:t xml:space="preserve">, it remains true that </w:t>
      </w:r>
      <w:r w:rsidRPr="0045322D">
        <w:rPr>
          <w:rStyle w:val="StyleUnderline"/>
        </w:rPr>
        <w:t xml:space="preserve">sufficiently </w:t>
      </w:r>
      <w:r w:rsidRPr="00787C66">
        <w:rPr>
          <w:rStyle w:val="Emphasis"/>
          <w:highlight w:val="cyan"/>
        </w:rPr>
        <w:t>wealthy</w:t>
      </w:r>
      <w:r w:rsidRPr="00787C66">
        <w:rPr>
          <w:rStyle w:val="StyleUnderline"/>
          <w:highlight w:val="cyan"/>
        </w:rPr>
        <w:t xml:space="preserve"> nations </w:t>
      </w:r>
      <w:r w:rsidRPr="00787C66">
        <w:rPr>
          <w:rStyle w:val="Emphasis"/>
          <w:highlight w:val="cyan"/>
        </w:rPr>
        <w:t>reduce</w:t>
      </w:r>
      <w:r w:rsidRPr="00DB6E3C">
        <w:rPr>
          <w:rStyle w:val="StyleUnderline"/>
        </w:rPr>
        <w:t xml:space="preserve"> environmental </w:t>
      </w:r>
      <w:r w:rsidRPr="00787C66">
        <w:rPr>
          <w:rStyle w:val="Emphasis"/>
          <w:highlight w:val="cyan"/>
        </w:rPr>
        <w:t>degradation</w:t>
      </w:r>
      <w:r w:rsidRPr="0045322D">
        <w:rPr>
          <w:rStyle w:val="StyleUnderline"/>
        </w:rPr>
        <w:t xml:space="preserve"> as they become wealthier</w:t>
      </w:r>
      <w:r w:rsidRPr="0045322D">
        <w:rPr>
          <w:sz w:val="16"/>
        </w:rPr>
        <w:t xml:space="preserve">, whereas </w:t>
      </w:r>
      <w:r w:rsidRPr="00787C66">
        <w:rPr>
          <w:rStyle w:val="Emphasis"/>
          <w:highlight w:val="cyan"/>
        </w:rPr>
        <w:t>developing</w:t>
      </w:r>
      <w:r w:rsidRPr="00787C66">
        <w:rPr>
          <w:rStyle w:val="StyleUnderline"/>
          <w:highlight w:val="cyan"/>
        </w:rPr>
        <w:t xml:space="preserve"> nations</w:t>
      </w:r>
      <w:r w:rsidRPr="0045322D">
        <w:rPr>
          <w:sz w:val="16"/>
        </w:rPr>
        <w:t xml:space="preserve"> that are </w:t>
      </w:r>
      <w:r w:rsidRPr="00787C66">
        <w:rPr>
          <w:rStyle w:val="StyleUnderline"/>
          <w:highlight w:val="cyan"/>
        </w:rPr>
        <w:t xml:space="preserve">nearing </w:t>
      </w:r>
      <w:r w:rsidRPr="00787C66">
        <w:rPr>
          <w:rStyle w:val="Emphasis"/>
          <w:highlight w:val="cyan"/>
        </w:rPr>
        <w:t>peak degradation</w:t>
      </w:r>
      <w:r w:rsidRPr="0045322D">
        <w:rPr>
          <w:rStyle w:val="StyleUnderline"/>
        </w:rPr>
        <w:t xml:space="preserve"> will </w:t>
      </w:r>
      <w:r w:rsidRPr="00DB6E3C">
        <w:rPr>
          <w:rStyle w:val="StyleUnderline"/>
        </w:rPr>
        <w:t xml:space="preserve">remain </w:t>
      </w:r>
      <w:r w:rsidRPr="00787C66">
        <w:rPr>
          <w:rStyle w:val="Emphasis"/>
          <w:highlight w:val="cyan"/>
        </w:rPr>
        <w:t>stuck</w:t>
      </w:r>
      <w:r w:rsidRPr="0045322D">
        <w:rPr>
          <w:rStyle w:val="StyleUnderline"/>
        </w:rPr>
        <w:t xml:space="preserve"> at the </w:t>
      </w:r>
      <w:r w:rsidRPr="00DB6E3C">
        <w:rPr>
          <w:rStyle w:val="Emphasis"/>
        </w:rPr>
        <w:t>worst levels of degradation</w:t>
      </w:r>
      <w:r w:rsidRPr="0045322D">
        <w:rPr>
          <w:rStyle w:val="StyleUnderline"/>
        </w:rPr>
        <w:t xml:space="preserve"> </w:t>
      </w:r>
      <w:r w:rsidRPr="00787C66">
        <w:rPr>
          <w:rStyle w:val="StyleUnderline"/>
          <w:highlight w:val="cyan"/>
        </w:rPr>
        <w:t>if</w:t>
      </w:r>
      <w:r w:rsidRPr="00DB6E3C">
        <w:rPr>
          <w:rStyle w:val="StyleUnderline"/>
        </w:rPr>
        <w:t xml:space="preserve"> we </w:t>
      </w:r>
      <w:r w:rsidRPr="00787C66">
        <w:rPr>
          <w:rStyle w:val="Emphasis"/>
          <w:highlight w:val="cyan"/>
        </w:rPr>
        <w:t>stall growth</w:t>
      </w:r>
    </w:p>
    <w:p w14:paraId="540372C1" w14:textId="77777777" w:rsidR="0051797A" w:rsidRDefault="0051797A" w:rsidP="004611CA">
      <w:pPr>
        <w:rPr>
          <w:rStyle w:val="Emphasis"/>
        </w:rPr>
      </w:pPr>
    </w:p>
    <w:p w14:paraId="2DB111F8" w14:textId="68C47683" w:rsidR="004611CA" w:rsidRPr="0051797A" w:rsidRDefault="004611CA" w:rsidP="004611CA">
      <w:pPr>
        <w:rPr>
          <w:sz w:val="16"/>
          <w:highlight w:val="green"/>
        </w:rPr>
      </w:pPr>
      <w:r w:rsidRPr="0051797A">
        <w:rPr>
          <w:rStyle w:val="StyleUnderline"/>
          <w:highlight w:val="green"/>
        </w:rPr>
        <w:t xml:space="preserve">, rather than allowing them to </w:t>
      </w:r>
      <w:r w:rsidRPr="0051797A">
        <w:rPr>
          <w:rStyle w:val="Emphasis"/>
          <w:highlight w:val="green"/>
        </w:rPr>
        <w:t>transition</w:t>
      </w:r>
      <w:r w:rsidRPr="0051797A">
        <w:rPr>
          <w:rStyle w:val="StyleUnderline"/>
          <w:highlight w:val="green"/>
        </w:rPr>
        <w:t xml:space="preserve"> to less and less degradation</w:t>
      </w:r>
      <w:r w:rsidRPr="0051797A">
        <w:rPr>
          <w:sz w:val="16"/>
          <w:highlight w:val="green"/>
        </w:rPr>
        <w:t xml:space="preserve"> in the future </w:t>
      </w:r>
      <w:r w:rsidRPr="0051797A">
        <w:rPr>
          <w:rStyle w:val="StyleUnderline"/>
          <w:highlight w:val="green"/>
        </w:rPr>
        <w:t xml:space="preserve">via </w:t>
      </w:r>
      <w:r w:rsidRPr="0051797A">
        <w:rPr>
          <w:rStyle w:val="Emphasis"/>
          <w:highlight w:val="green"/>
        </w:rPr>
        <w:t>cap</w:t>
      </w:r>
      <w:r w:rsidRPr="0051797A">
        <w:rPr>
          <w:sz w:val="16"/>
          <w:highlight w:val="green"/>
        </w:rPr>
        <w:t xml:space="preserve">italism </w:t>
      </w:r>
      <w:r w:rsidRPr="0051797A">
        <w:rPr>
          <w:rStyle w:val="StyleUnderline"/>
          <w:highlight w:val="green"/>
        </w:rPr>
        <w:t>and</w:t>
      </w:r>
      <w:r w:rsidRPr="0051797A">
        <w:rPr>
          <w:sz w:val="16"/>
          <w:highlight w:val="green"/>
        </w:rPr>
        <w:t xml:space="preserve"> economic </w:t>
      </w:r>
      <w:r w:rsidRPr="0051797A">
        <w:rPr>
          <w:rStyle w:val="StyleUnderline"/>
          <w:highlight w:val="green"/>
        </w:rPr>
        <w:t>growth</w:t>
      </w:r>
      <w:r w:rsidRPr="0051797A">
        <w:rPr>
          <w:sz w:val="16"/>
          <w:highlight w:val="green"/>
        </w:rPr>
        <w:t>.15 In contrast, well-</w:t>
      </w:r>
      <w:r w:rsidRPr="0051797A">
        <w:rPr>
          <w:rStyle w:val="StyleUnderline"/>
          <w:highlight w:val="green"/>
        </w:rPr>
        <w:t>regulated cap</w:t>
      </w:r>
      <w:r w:rsidRPr="0051797A">
        <w:rPr>
          <w:sz w:val="16"/>
          <w:highlight w:val="green"/>
        </w:rPr>
        <w:t xml:space="preserve">italism </w:t>
      </w:r>
      <w:r w:rsidRPr="0051797A">
        <w:rPr>
          <w:rStyle w:val="StyleUnderline"/>
          <w:highlight w:val="green"/>
        </w:rPr>
        <w:t xml:space="preserve">is a </w:t>
      </w:r>
      <w:r w:rsidRPr="0051797A">
        <w:rPr>
          <w:rStyle w:val="Emphasis"/>
          <w:highlight w:val="green"/>
        </w:rPr>
        <w:t>key part</w:t>
      </w:r>
      <w:r w:rsidRPr="0051797A">
        <w:rPr>
          <w:rStyle w:val="StyleUnderline"/>
          <w:highlight w:val="green"/>
        </w:rPr>
        <w:t xml:space="preserve"> of the best way of coping with these problems, as well as a key part of dealing with </w:t>
      </w:r>
      <w:r w:rsidRPr="0051797A">
        <w:rPr>
          <w:rStyle w:val="Emphasis"/>
          <w:highlight w:val="green"/>
        </w:rPr>
        <w:t>climate change</w:t>
      </w:r>
      <w:r w:rsidRPr="0051797A">
        <w:rPr>
          <w:rStyle w:val="StyleUnderline"/>
          <w:highlight w:val="green"/>
        </w:rPr>
        <w:t xml:space="preserve">, global </w:t>
      </w:r>
      <w:r w:rsidRPr="0051797A">
        <w:rPr>
          <w:rStyle w:val="Emphasis"/>
          <w:highlight w:val="green"/>
        </w:rPr>
        <w:t>food</w:t>
      </w:r>
      <w:r w:rsidRPr="0051797A">
        <w:rPr>
          <w:rStyle w:val="StyleUnderline"/>
          <w:highlight w:val="green"/>
        </w:rPr>
        <w:t xml:space="preserve"> production, and other </w:t>
      </w:r>
      <w:r w:rsidRPr="0051797A">
        <w:rPr>
          <w:rStyle w:val="Emphasis"/>
          <w:highlight w:val="green"/>
        </w:rPr>
        <w:t>specific challenges</w:t>
      </w:r>
      <w:r w:rsidRPr="0051797A">
        <w:rPr>
          <w:sz w:val="16"/>
          <w:highlight w:val="green"/>
        </w:rPr>
        <w:t>, as argued at length in the next section. Here it is important to stress that we should favor well-regulated capitalism that includes correct investments in public goods over other capitalist systems such as the neoliberalism of the recent past that promoted inadequately regulated capitalism with inadequate concern for externalities, equity, and background distortions and injustices.16</w:t>
      </w:r>
    </w:p>
    <w:p w14:paraId="7D0B2F48" w14:textId="77777777" w:rsidR="004611CA" w:rsidRPr="0051797A" w:rsidRDefault="004611CA" w:rsidP="004611CA">
      <w:pPr>
        <w:rPr>
          <w:sz w:val="16"/>
          <w:highlight w:val="green"/>
        </w:rPr>
      </w:pPr>
      <w:r w:rsidRPr="0051797A">
        <w:rPr>
          <w:sz w:val="16"/>
          <w:highlight w:val="green"/>
        </w:rPr>
        <w:lastRenderedPageBreak/>
        <w:t xml:space="preserve">Conclusion. Therefore, we should be in favor of capitalism over </w:t>
      </w:r>
      <w:proofErr w:type="spellStart"/>
      <w:r w:rsidRPr="0051797A">
        <w:rPr>
          <w:sz w:val="16"/>
          <w:highlight w:val="green"/>
        </w:rPr>
        <w:t>noncapitalism</w:t>
      </w:r>
      <w:proofErr w:type="spellEnd"/>
      <w:r w:rsidRPr="0051797A">
        <w:rPr>
          <w:sz w:val="16"/>
          <w:highlight w:val="green"/>
        </w:rPr>
        <w:t>, and we should especially favor well-regulated capitalism, which is the ethically optimal economic system and is essential to any just basic structure for society.</w:t>
      </w:r>
    </w:p>
    <w:p w14:paraId="3121D558" w14:textId="77777777" w:rsidR="004611CA" w:rsidRPr="0051797A" w:rsidRDefault="004611CA" w:rsidP="004611CA">
      <w:pPr>
        <w:rPr>
          <w:sz w:val="16"/>
          <w:highlight w:val="green"/>
        </w:rPr>
      </w:pPr>
      <w:r w:rsidRPr="0051797A">
        <w:rPr>
          <w:sz w:val="16"/>
          <w:highlight w:val="green"/>
        </w:rPr>
        <w:t>This argument is impressive because, as stated earlier in the essay, it is based on evidence that is so striking that it leads a bipartisan range of open-minded thinkers and activists to endorse well-regulated capitalism, including many of those who were not initially attracted to the view because of a reasonable concern for the societal ills with which we began. To better understand why such a range of thinkers could agree that well-regulated capitalism is best, it may help to clarify some things that are not assumed or implied by the argument for it, which could be invoked by other bad arguments for capitalism.</w:t>
      </w:r>
    </w:p>
    <w:p w14:paraId="7A0251EE" w14:textId="77777777" w:rsidR="004611CA" w:rsidRPr="0051797A" w:rsidRDefault="004611CA" w:rsidP="004611CA">
      <w:pPr>
        <w:rPr>
          <w:sz w:val="16"/>
          <w:highlight w:val="green"/>
        </w:rPr>
      </w:pPr>
      <w:r w:rsidRPr="0051797A">
        <w:rPr>
          <w:sz w:val="16"/>
          <w:highlight w:val="green"/>
        </w:rPr>
        <w:t xml:space="preserve">One thing the argument above does not assume is that health, wellbeing, or justice are the same thing as wealth, because, in fact, they are not. Instead, </w:t>
      </w:r>
      <w:r w:rsidRPr="0051797A">
        <w:rPr>
          <w:rStyle w:val="StyleUnderline"/>
          <w:highlight w:val="green"/>
        </w:rPr>
        <w:t>the argument</w:t>
      </w:r>
      <w:r w:rsidRPr="0051797A">
        <w:rPr>
          <w:sz w:val="16"/>
          <w:highlight w:val="green"/>
        </w:rPr>
        <w:t xml:space="preserve"> above </w:t>
      </w:r>
      <w:r w:rsidRPr="0051797A">
        <w:rPr>
          <w:rStyle w:val="StyleUnderline"/>
          <w:highlight w:val="green"/>
        </w:rPr>
        <w:t xml:space="preserve">relies on well-accepted, </w:t>
      </w:r>
      <w:r w:rsidRPr="0051797A">
        <w:rPr>
          <w:rStyle w:val="Emphasis"/>
          <w:highlight w:val="green"/>
        </w:rPr>
        <w:t>measurable indicators</w:t>
      </w:r>
      <w:r w:rsidRPr="0051797A">
        <w:rPr>
          <w:sz w:val="16"/>
          <w:highlight w:val="green"/>
        </w:rPr>
        <w:t xml:space="preserve"> of health and wellbeing, such as increased lifespan; decreased early childhood mortality; adequate nutrition; and other empirically measurable leading indicators of health, wellbeing, and justice.17 Similarly, </w:t>
      </w:r>
      <w:r w:rsidRPr="0051797A">
        <w:rPr>
          <w:rStyle w:val="StyleUnderline"/>
          <w:highlight w:val="green"/>
        </w:rPr>
        <w:t>the argument that cap</w:t>
      </w:r>
      <w:r w:rsidRPr="0051797A">
        <w:rPr>
          <w:sz w:val="16"/>
          <w:highlight w:val="green"/>
        </w:rPr>
        <w:t xml:space="preserve">italism </w:t>
      </w:r>
      <w:r w:rsidRPr="0051797A">
        <w:rPr>
          <w:rStyle w:val="StyleUnderline"/>
          <w:highlight w:val="green"/>
        </w:rPr>
        <w:t xml:space="preserve">promotes justice, </w:t>
      </w:r>
      <w:r w:rsidRPr="0051797A">
        <w:rPr>
          <w:rStyle w:val="Emphasis"/>
          <w:highlight w:val="green"/>
        </w:rPr>
        <w:t>peace</w:t>
      </w:r>
      <w:r w:rsidRPr="0051797A">
        <w:rPr>
          <w:rStyle w:val="StyleUnderline"/>
          <w:highlight w:val="green"/>
        </w:rPr>
        <w:t xml:space="preserve">, freedom, human rights, and tolerance relies on </w:t>
      </w:r>
      <w:r w:rsidRPr="0051797A">
        <w:rPr>
          <w:rStyle w:val="Emphasis"/>
          <w:highlight w:val="green"/>
        </w:rPr>
        <w:t>empirical metrics</w:t>
      </w:r>
      <w:r w:rsidRPr="0051797A">
        <w:rPr>
          <w:sz w:val="16"/>
          <w:highlight w:val="green"/>
        </w:rPr>
        <w:t xml:space="preserve"> for each of these.18</w:t>
      </w:r>
    </w:p>
    <w:p w14:paraId="460E03CF" w14:textId="77777777" w:rsidR="004611CA" w:rsidRPr="0051797A" w:rsidRDefault="004611CA" w:rsidP="004611CA">
      <w:pPr>
        <w:rPr>
          <w:sz w:val="16"/>
          <w:highlight w:val="green"/>
        </w:rPr>
      </w:pPr>
      <w:r w:rsidRPr="0051797A">
        <w:rPr>
          <w:sz w:val="16"/>
          <w:highlight w:val="green"/>
        </w:rPr>
        <w:t xml:space="preserve">Furthermore, the argument does not assume that because these indicators of health, wellbeing, and justice are highly correlated with high degrees of capitalism, that therefore capitalism is the direct cause of these good outcomes. Rather, the analyses suggest instead that something other than capitalism is the direct cause of societal improvements (such as improvements in knowledge and technology, public infrastructure, and good governance), and that </w:t>
      </w:r>
      <w:r w:rsidRPr="0051797A">
        <w:rPr>
          <w:rStyle w:val="StyleUnderline"/>
          <w:highlight w:val="green"/>
        </w:rPr>
        <w:t>cap</w:t>
      </w:r>
      <w:r w:rsidRPr="0051797A">
        <w:rPr>
          <w:sz w:val="16"/>
          <w:highlight w:val="green"/>
        </w:rPr>
        <w:t xml:space="preserve">italism </w:t>
      </w:r>
      <w:r w:rsidRPr="0051797A">
        <w:rPr>
          <w:rStyle w:val="StyleUnderline"/>
          <w:highlight w:val="green"/>
        </w:rPr>
        <w:t>is</w:t>
      </w:r>
      <w:r w:rsidRPr="0051797A">
        <w:rPr>
          <w:sz w:val="16"/>
          <w:highlight w:val="green"/>
        </w:rPr>
        <w:t xml:space="preserve"> simply </w:t>
      </w:r>
      <w:r w:rsidRPr="0051797A">
        <w:rPr>
          <w:rStyle w:val="StyleUnderline"/>
          <w:highlight w:val="green"/>
        </w:rPr>
        <w:t xml:space="preserve">a </w:t>
      </w:r>
      <w:r w:rsidRPr="0051797A">
        <w:rPr>
          <w:rStyle w:val="Emphasis"/>
          <w:highlight w:val="green"/>
        </w:rPr>
        <w:t>necessary condition</w:t>
      </w:r>
      <w:r w:rsidRPr="0051797A">
        <w:rPr>
          <w:rStyle w:val="StyleUnderline"/>
          <w:highlight w:val="green"/>
        </w:rPr>
        <w:t xml:space="preserve"> for</w:t>
      </w:r>
      <w:r w:rsidRPr="0051797A">
        <w:rPr>
          <w:sz w:val="16"/>
          <w:highlight w:val="green"/>
        </w:rPr>
        <w:t xml:space="preserve"> these </w:t>
      </w:r>
      <w:r w:rsidRPr="0051797A">
        <w:rPr>
          <w:rStyle w:val="StyleUnderline"/>
          <w:highlight w:val="green"/>
        </w:rPr>
        <w:t>improvements to happen</w:t>
      </w:r>
      <w:r w:rsidRPr="0051797A">
        <w:rPr>
          <w:sz w:val="16"/>
          <w:highlight w:val="green"/>
        </w:rPr>
        <w:t xml:space="preserve">.19 In other words, </w:t>
      </w:r>
      <w:r w:rsidRPr="0051797A">
        <w:rPr>
          <w:rStyle w:val="StyleUnderline"/>
          <w:highlight w:val="green"/>
        </w:rPr>
        <w:t xml:space="preserve">the richer a society is, the more it is able to </w:t>
      </w:r>
      <w:r w:rsidRPr="0051797A">
        <w:rPr>
          <w:rStyle w:val="Emphasis"/>
          <w:highlight w:val="green"/>
        </w:rPr>
        <w:t>invest</w:t>
      </w:r>
      <w:r w:rsidRPr="0051797A">
        <w:rPr>
          <w:rStyle w:val="StyleUnderline"/>
          <w:highlight w:val="green"/>
        </w:rPr>
        <w:t xml:space="preserve"> in</w:t>
      </w:r>
      <w:r w:rsidRPr="0051797A">
        <w:rPr>
          <w:sz w:val="16"/>
          <w:highlight w:val="green"/>
        </w:rPr>
        <w:t xml:space="preserve"> all of these and other </w:t>
      </w:r>
      <w:r w:rsidRPr="0051797A">
        <w:rPr>
          <w:rStyle w:val="StyleUnderline"/>
          <w:highlight w:val="green"/>
        </w:rPr>
        <w:t xml:space="preserve">things that are the </w:t>
      </w:r>
      <w:r w:rsidRPr="0051797A">
        <w:rPr>
          <w:rStyle w:val="Emphasis"/>
          <w:highlight w:val="green"/>
        </w:rPr>
        <w:t>direct causes</w:t>
      </w:r>
      <w:r w:rsidRPr="0051797A">
        <w:rPr>
          <w:rStyle w:val="StyleUnderline"/>
          <w:highlight w:val="green"/>
        </w:rPr>
        <w:t xml:space="preserve"> of health, wellbeing, and justice</w:t>
      </w:r>
      <w:r w:rsidRPr="0051797A">
        <w:rPr>
          <w:sz w:val="16"/>
          <w:highlight w:val="green"/>
        </w:rPr>
        <w:t xml:space="preserve">. But, </w:t>
      </w:r>
      <w:r w:rsidRPr="0051797A">
        <w:rPr>
          <w:rStyle w:val="StyleUnderline"/>
          <w:highlight w:val="green"/>
        </w:rPr>
        <w:t xml:space="preserve">to </w:t>
      </w:r>
      <w:r w:rsidRPr="0051797A">
        <w:rPr>
          <w:rStyle w:val="Emphasis"/>
          <w:highlight w:val="green"/>
        </w:rPr>
        <w:t>maximize investment</w:t>
      </w:r>
      <w:r w:rsidRPr="0051797A">
        <w:rPr>
          <w:sz w:val="16"/>
          <w:highlight w:val="green"/>
        </w:rPr>
        <w:t xml:space="preserve"> in these </w:t>
      </w:r>
      <w:proofErr w:type="gramStart"/>
      <w:r w:rsidRPr="0051797A">
        <w:rPr>
          <w:sz w:val="16"/>
          <w:highlight w:val="green"/>
        </w:rPr>
        <w:t>things</w:t>
      </w:r>
      <w:proofErr w:type="gramEnd"/>
      <w:r w:rsidRPr="0051797A">
        <w:rPr>
          <w:sz w:val="16"/>
          <w:highlight w:val="green"/>
        </w:rPr>
        <w:t xml:space="preserve"> </w:t>
      </w:r>
      <w:r w:rsidRPr="0051797A">
        <w:rPr>
          <w:rStyle w:val="StyleUnderline"/>
          <w:highlight w:val="green"/>
        </w:rPr>
        <w:t>societies need</w:t>
      </w:r>
      <w:r w:rsidRPr="0051797A">
        <w:rPr>
          <w:sz w:val="16"/>
          <w:highlight w:val="green"/>
        </w:rPr>
        <w:t xml:space="preserve"> well-</w:t>
      </w:r>
      <w:r w:rsidRPr="0051797A">
        <w:rPr>
          <w:rStyle w:val="Emphasis"/>
          <w:highlight w:val="green"/>
        </w:rPr>
        <w:t>regulated</w:t>
      </w:r>
      <w:r w:rsidRPr="0051797A">
        <w:rPr>
          <w:rStyle w:val="StyleUnderline"/>
          <w:highlight w:val="green"/>
        </w:rPr>
        <w:t xml:space="preserve"> cap</w:t>
      </w:r>
      <w:r w:rsidRPr="0051797A">
        <w:rPr>
          <w:sz w:val="16"/>
          <w:highlight w:val="green"/>
        </w:rPr>
        <w:t>italism.</w:t>
      </w:r>
    </w:p>
    <w:p w14:paraId="22B4E8DA" w14:textId="77777777" w:rsidR="004611CA" w:rsidRPr="0051797A" w:rsidRDefault="004611CA" w:rsidP="004611CA">
      <w:pPr>
        <w:rPr>
          <w:sz w:val="16"/>
          <w:highlight w:val="green"/>
        </w:rPr>
      </w:pPr>
      <w:r w:rsidRPr="0051797A">
        <w:rPr>
          <w:sz w:val="16"/>
          <w:highlight w:val="green"/>
        </w:rPr>
        <w:t>As part of these analyses, it is often stressed that current forms of capitalism around the world are highly defective and must be reformed in the direction of well-regulated capitalism because they lack investments in public goods, such as basic knowledge, healthcare, nutrition, other safety nets, and good governance.20 In this way, an argument for a particular kind of progressive reformism is an essential part of the analyses that lead many to endorse the more general argument for well-regulated capitalism.</w:t>
      </w:r>
    </w:p>
    <w:p w14:paraId="1155C612" w14:textId="77777777" w:rsidR="004611CA" w:rsidRPr="008D351F" w:rsidRDefault="004611CA" w:rsidP="004611CA">
      <w:pPr>
        <w:rPr>
          <w:sz w:val="16"/>
        </w:rPr>
      </w:pPr>
      <w:r w:rsidRPr="0051797A">
        <w:rPr>
          <w:sz w:val="16"/>
          <w:highlight w:val="green"/>
        </w:rPr>
        <w:t xml:space="preserve">Although these analyses are nuanced, and appropriately so, it remains the case that the things that directly lead to health, wellbeing, and justice require resources, and the best path toward generating those resources is well-regulated capitalism. And on the flip side, according to the analyses behind premise 1 described above, </w:t>
      </w:r>
      <w:r w:rsidRPr="0051797A">
        <w:rPr>
          <w:rStyle w:val="StyleUnderline"/>
          <w:highlight w:val="green"/>
        </w:rPr>
        <w:t xml:space="preserve">an </w:t>
      </w:r>
      <w:r w:rsidRPr="0051797A">
        <w:rPr>
          <w:rStyle w:val="Emphasis"/>
          <w:highlight w:val="green"/>
        </w:rPr>
        <w:t>anti-capitalist</w:t>
      </w:r>
      <w:r w:rsidRPr="0051797A">
        <w:rPr>
          <w:rStyle w:val="StyleUnderline"/>
          <w:highlight w:val="green"/>
        </w:rPr>
        <w:t xml:space="preserve"> system would not </w:t>
      </w:r>
      <w:r w:rsidRPr="0051797A">
        <w:rPr>
          <w:rStyle w:val="Emphasis"/>
          <w:highlight w:val="green"/>
        </w:rPr>
        <w:t>produce</w:t>
      </w:r>
      <w:r w:rsidRPr="0051797A">
        <w:rPr>
          <w:rStyle w:val="StyleUnderline"/>
          <w:highlight w:val="green"/>
        </w:rPr>
        <w:t xml:space="preserve"> the resources that are </w:t>
      </w:r>
      <w:r w:rsidRPr="0051797A">
        <w:rPr>
          <w:rStyle w:val="Emphasis"/>
          <w:highlight w:val="green"/>
        </w:rPr>
        <w:t>needed</w:t>
      </w:r>
      <w:r w:rsidRPr="0051797A">
        <w:rPr>
          <w:rStyle w:val="StyleUnderline"/>
          <w:highlight w:val="green"/>
        </w:rPr>
        <w:t xml:space="preserve">, and would thus be a </w:t>
      </w:r>
      <w:r w:rsidRPr="0051797A">
        <w:rPr>
          <w:rStyle w:val="Emphasis"/>
          <w:highlight w:val="green"/>
        </w:rPr>
        <w:t>disaster</w:t>
      </w:r>
      <w:r w:rsidRPr="0051797A">
        <w:rPr>
          <w:rStyle w:val="StyleUnderline"/>
          <w:highlight w:val="green"/>
        </w:rPr>
        <w:t xml:space="preserve">, especially for the </w:t>
      </w:r>
      <w:r w:rsidRPr="0051797A">
        <w:rPr>
          <w:rStyle w:val="Emphasis"/>
          <w:highlight w:val="green"/>
        </w:rPr>
        <w:t>poorest billion</w:t>
      </w:r>
      <w:r w:rsidRPr="0051797A">
        <w:rPr>
          <w:rStyle w:val="StyleUnderline"/>
          <w:highlight w:val="green"/>
        </w:rPr>
        <w:t xml:space="preserve"> people</w:t>
      </w:r>
      <w:r w:rsidRPr="0051797A">
        <w:rPr>
          <w:sz w:val="16"/>
          <w:highlight w:val="green"/>
        </w:rPr>
        <w:t xml:space="preserve"> who are most desperately in need of the resources that capitalism can create and direct, to escape from extreme poverty.21</w:t>
      </w:r>
    </w:p>
    <w:p w14:paraId="71ACACAB" w14:textId="77777777" w:rsidR="004611CA" w:rsidRPr="004611CA" w:rsidRDefault="004611CA" w:rsidP="004611CA"/>
    <w:sectPr w:rsidR="004611CA" w:rsidRPr="004611C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F92C12"/>
    <w:multiLevelType w:val="hybridMultilevel"/>
    <w:tmpl w:val="CD76D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673D5C"/>
    <w:multiLevelType w:val="hybridMultilevel"/>
    <w:tmpl w:val="79A65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9A2188"/>
    <w:multiLevelType w:val="hybridMultilevel"/>
    <w:tmpl w:val="FC54A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507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369"/>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1CA"/>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97A"/>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21B"/>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7832"/>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5070"/>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C4C"/>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2EA775"/>
  <w14:defaultImageDpi w14:val="300"/>
  <w15:docId w15:val="{17B7C0A0-AD0F-3048-A93F-AF45B1C24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5070"/>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9E50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50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E50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t"/>
    <w:basedOn w:val="Normal"/>
    <w:next w:val="Normal"/>
    <w:link w:val="Heading4Char"/>
    <w:uiPriority w:val="9"/>
    <w:unhideWhenUsed/>
    <w:qFormat/>
    <w:rsid w:val="009E507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E50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5070"/>
  </w:style>
  <w:style w:type="character" w:customStyle="1" w:styleId="Heading1Char">
    <w:name w:val="Heading 1 Char"/>
    <w:aliases w:val="Pocket Char"/>
    <w:basedOn w:val="DefaultParagraphFont"/>
    <w:link w:val="Heading1"/>
    <w:uiPriority w:val="9"/>
    <w:rsid w:val="009E507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507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E507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T Char"/>
    <w:basedOn w:val="DefaultParagraphFont"/>
    <w:link w:val="Heading4"/>
    <w:uiPriority w:val="9"/>
    <w:rsid w:val="009E507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E5070"/>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9."/>
    <w:basedOn w:val="DefaultParagraphFont"/>
    <w:uiPriority w:val="1"/>
    <w:qFormat/>
    <w:rsid w:val="009E5070"/>
    <w:rPr>
      <w:b/>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20"/>
    <w:qFormat/>
    <w:rsid w:val="009E5070"/>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9E5070"/>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TAG ,T"/>
    <w:basedOn w:val="DefaultParagraphFont"/>
    <w:uiPriority w:val="99"/>
    <w:unhideWhenUsed/>
    <w:rsid w:val="009E5070"/>
    <w:rPr>
      <w:color w:val="auto"/>
      <w:u w:val="none"/>
    </w:rPr>
  </w:style>
  <w:style w:type="paragraph" w:styleId="DocumentMap">
    <w:name w:val="Document Map"/>
    <w:basedOn w:val="Normal"/>
    <w:link w:val="DocumentMapChar"/>
    <w:uiPriority w:val="99"/>
    <w:semiHidden/>
    <w:unhideWhenUsed/>
    <w:rsid w:val="009E50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5070"/>
    <w:rPr>
      <w:rFonts w:ascii="Lucida Grande" w:hAnsi="Lucida Grande" w:cs="Lucida Grande"/>
    </w:rPr>
  </w:style>
  <w:style w:type="paragraph" w:customStyle="1" w:styleId="textbold">
    <w:name w:val="text bold"/>
    <w:basedOn w:val="Normal"/>
    <w:link w:val="Emphasis"/>
    <w:uiPriority w:val="20"/>
    <w:qFormat/>
    <w:rsid w:val="004611CA"/>
    <w:pPr>
      <w:pBdr>
        <w:top w:val="single" w:sz="8" w:space="0" w:color="auto"/>
        <w:left w:val="single" w:sz="8" w:space="0" w:color="auto"/>
        <w:bottom w:val="single" w:sz="8" w:space="0" w:color="auto"/>
        <w:right w:val="single" w:sz="8" w:space="0" w:color="auto"/>
      </w:pBdr>
      <w:spacing w:line="256" w:lineRule="auto"/>
      <w:ind w:left="720"/>
      <w:jc w:val="both"/>
    </w:pPr>
    <w:rPr>
      <w:b/>
      <w:iCs/>
      <w:u w:val="single"/>
      <w:bdr w:val="single" w:sz="8" w:space="0" w:color="auto"/>
    </w:rPr>
  </w:style>
  <w:style w:type="paragraph" w:styleId="ListParagraph">
    <w:name w:val="List Paragraph"/>
    <w:aliases w:val="6 font"/>
    <w:basedOn w:val="Normal"/>
    <w:uiPriority w:val="34"/>
    <w:unhideWhenUsed/>
    <w:qFormat/>
    <w:rsid w:val="004611CA"/>
    <w:pPr>
      <w:ind w:left="720"/>
      <w:contextualSpacing/>
    </w:pPr>
  </w:style>
  <w:style w:type="character" w:customStyle="1" w:styleId="institucion">
    <w:name w:val="institucion"/>
    <w:basedOn w:val="DefaultParagraphFont"/>
    <w:rsid w:val="004611CA"/>
  </w:style>
  <w:style w:type="paragraph" w:customStyle="1" w:styleId="Emphasis1">
    <w:name w:val="Emphasis1"/>
    <w:basedOn w:val="Normal"/>
    <w:autoRedefine/>
    <w:uiPriority w:val="20"/>
    <w:qFormat/>
    <w:rsid w:val="001F6369"/>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17/S089267942100008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united-states/2020-06-09/next-liberal-order" TargetMode="External"/><Relationship Id="rId5" Type="http://schemas.openxmlformats.org/officeDocument/2006/relationships/numbering" Target="numbering.xml"/><Relationship Id="rId10" Type="http://schemas.openxmlformats.org/officeDocument/2006/relationships/hyperlink" Target="https://www.vox.com/future-perfect/2018/10/26/18023366/far-future-effective-altruism-existential-risk-doing-good" TargetMode="External"/><Relationship Id="rId4" Type="http://schemas.openxmlformats.org/officeDocument/2006/relationships/customXml" Target="../customXml/item4.xml"/><Relationship Id="rId9" Type="http://schemas.openxmlformats.org/officeDocument/2006/relationships/hyperlink" Target="https://republicans-science.house.gov/sites/republicans.science.house.gov/files/documents/TheFutureofSpaceCommercializationFinal.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27</Pages>
  <Words>14256</Words>
  <Characters>81264</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95330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4</cp:revision>
  <dcterms:created xsi:type="dcterms:W3CDTF">2022-01-15T14:09:00Z</dcterms:created>
  <dcterms:modified xsi:type="dcterms:W3CDTF">2022-01-15T14:50:00Z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