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3730F" w14:textId="77777777" w:rsidR="00295F5E" w:rsidRDefault="00295F5E" w:rsidP="00295F5E">
      <w:pPr>
        <w:pStyle w:val="Heading3"/>
      </w:pPr>
      <w:r>
        <w:t>1AC: Innovation</w:t>
      </w:r>
    </w:p>
    <w:p w14:paraId="0951C04C" w14:textId="77777777" w:rsidR="00295F5E" w:rsidRDefault="00295F5E" w:rsidP="00295F5E">
      <w:pPr>
        <w:pStyle w:val="Heading4"/>
      </w:pPr>
      <w:r>
        <w:t xml:space="preserve">Advantage 1 is Innovation: </w:t>
      </w:r>
    </w:p>
    <w:p w14:paraId="204ADFC7" w14:textId="77777777" w:rsidR="00295F5E" w:rsidRDefault="00295F5E" w:rsidP="00295F5E">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7377A9A9" w14:textId="77777777" w:rsidR="00295F5E" w:rsidRPr="005B38BB" w:rsidRDefault="00295F5E" w:rsidP="00295F5E">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50B4A677" w14:textId="77777777" w:rsidR="00295F5E" w:rsidRDefault="00295F5E" w:rsidP="00295F5E">
      <w:pPr>
        <w:rPr>
          <w:u w:val="single"/>
        </w:rPr>
      </w:pPr>
      <w:r w:rsidRPr="00864080">
        <w:rPr>
          <w:u w:val="single"/>
        </w:rPr>
        <w:t>Drug companies</w:t>
      </w:r>
      <w:r w:rsidRPr="00864080">
        <w:rPr>
          <w:sz w:val="16"/>
        </w:rPr>
        <w:t xml:space="preserve"> </w:t>
      </w:r>
      <w:r w:rsidRPr="00864080">
        <w:rPr>
          <w:b/>
          <w:bCs/>
          <w:u w:val="single"/>
        </w:rPr>
        <w:t xml:space="preserve">have brought great </w:t>
      </w:r>
      <w:r w:rsidRPr="009D4CF3">
        <w:rPr>
          <w:b/>
          <w:bCs/>
          <w:highlight w:val="green"/>
          <w:u w:val="single"/>
        </w:rPr>
        <w:t>innovations</w:t>
      </w:r>
      <w:r w:rsidRPr="009D4CF3">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864080">
        <w:rPr>
          <w:b/>
          <w:bCs/>
          <w:u w:val="single"/>
          <w:bdr w:val="single" w:sz="4" w:space="0" w:color="auto"/>
        </w:rPr>
        <w:t xml:space="preserve">But that’s </w:t>
      </w:r>
      <w:r w:rsidRPr="009D4CF3">
        <w:rPr>
          <w:b/>
          <w:bCs/>
          <w:highlight w:val="green"/>
          <w:u w:val="single"/>
          <w:bdr w:val="single" w:sz="4" w:space="0" w:color="auto"/>
        </w:rPr>
        <w:t>not happening</w:t>
      </w:r>
      <w:r w:rsidRPr="007E660D">
        <w:rPr>
          <w:u w:val="single"/>
        </w:rPr>
        <w:t xml:space="preserve">. Instead, </w:t>
      </w:r>
      <w:r w:rsidRPr="009D4CF3">
        <w:rPr>
          <w:highlight w:val="green"/>
          <w:u w:val="single"/>
        </w:rPr>
        <w:t>drug companies build massive patent walls around their products</w:t>
      </w:r>
      <w:r w:rsidRPr="007E660D">
        <w:rPr>
          <w:u w:val="single"/>
        </w:rPr>
        <w:t xml:space="preserve">, </w:t>
      </w:r>
      <w:r w:rsidRPr="009D4CF3">
        <w:rPr>
          <w:highlight w:val="green"/>
          <w:u w:val="single"/>
        </w:rPr>
        <w:t>extending</w:t>
      </w:r>
      <w:r w:rsidRPr="007E660D">
        <w:rPr>
          <w:u w:val="single"/>
        </w:rPr>
        <w:t xml:space="preserve"> the </w:t>
      </w:r>
      <w:r w:rsidRPr="009D4CF3">
        <w:rPr>
          <w:highlight w:val="green"/>
          <w:u w:val="single"/>
        </w:rPr>
        <w:t xml:space="preserve">protection </w:t>
      </w:r>
      <w:r w:rsidRPr="009D4CF3">
        <w:rPr>
          <w:b/>
          <w:bCs/>
          <w:highlight w:val="green"/>
          <w:u w:val="single"/>
          <w:bdr w:val="single" w:sz="18" w:space="0" w:color="auto"/>
        </w:rPr>
        <w:t>over and over again</w:t>
      </w:r>
      <w:r w:rsidRPr="007E660D">
        <w:rPr>
          <w:sz w:val="16"/>
        </w:rPr>
        <w:t xml:space="preserve">. </w:t>
      </w:r>
      <w:r w:rsidRPr="007E660D">
        <w:rPr>
          <w:u w:val="single"/>
        </w:rPr>
        <w:t xml:space="preserve">Some </w:t>
      </w:r>
      <w:r w:rsidRPr="00864080">
        <w:rPr>
          <w:u w:val="single"/>
        </w:rPr>
        <w:t xml:space="preserve">modern drugs have an avalanche of U.S. patents, with expiration dates </w:t>
      </w:r>
      <w:r w:rsidRPr="00864080">
        <w:rPr>
          <w:b/>
          <w:bCs/>
          <w:u w:val="single"/>
          <w:bdr w:val="single" w:sz="4" w:space="0" w:color="auto"/>
        </w:rPr>
        <w:t>staggered across time</w:t>
      </w:r>
      <w:r w:rsidRPr="00864080">
        <w:rPr>
          <w:u w:val="single"/>
        </w:rPr>
        <w:t xml:space="preserve">. </w:t>
      </w:r>
      <w:r w:rsidRPr="00864080">
        <w:rPr>
          <w:sz w:val="16"/>
        </w:rPr>
        <w:t>For example</w:t>
      </w:r>
      <w:r w:rsidRPr="00864080">
        <w:rPr>
          <w:u w:val="single"/>
        </w:rPr>
        <w:t xml:space="preserve">, the rheumatoid arthritis drug Humira is </w:t>
      </w:r>
      <w:r w:rsidRPr="00864080">
        <w:rPr>
          <w:b/>
          <w:bCs/>
          <w:u w:val="single"/>
        </w:rPr>
        <w:t>protected by more than 100 patents</w:t>
      </w:r>
      <w:r w:rsidRPr="00864080">
        <w:rPr>
          <w:sz w:val="16"/>
        </w:rPr>
        <w:t xml:space="preserve">. </w:t>
      </w:r>
      <w:r w:rsidRPr="00864080">
        <w:rPr>
          <w:u w:val="single"/>
        </w:rPr>
        <w:t xml:space="preserve">Walls like that </w:t>
      </w:r>
      <w:r w:rsidRPr="00864080">
        <w:rPr>
          <w:b/>
          <w:bCs/>
          <w:u w:val="single"/>
        </w:rPr>
        <w:t>are insur</w:t>
      </w:r>
      <w:r w:rsidRPr="007E660D">
        <w:rPr>
          <w:b/>
          <w:bCs/>
          <w:u w:val="single"/>
        </w:rPr>
        <w:t>mountable</w:t>
      </w:r>
      <w:r w:rsidRPr="007E660D">
        <w:rPr>
          <w:u w:val="single"/>
        </w:rPr>
        <w:t xml:space="preserve">. </w:t>
      </w:r>
      <w:r w:rsidRPr="009D4CF3">
        <w:rPr>
          <w:highlight w:val="green"/>
          <w:u w:val="single"/>
        </w:rPr>
        <w:t>Rather than rewarding innovation</w:t>
      </w:r>
      <w:r w:rsidRPr="007E660D">
        <w:rPr>
          <w:u w:val="single"/>
        </w:rPr>
        <w:t xml:space="preserve">, </w:t>
      </w:r>
      <w:r w:rsidRPr="009D4CF3">
        <w:rPr>
          <w:highlight w:val="green"/>
          <w:u w:val="single"/>
        </w:rPr>
        <w:t xml:space="preserve">our patent system is </w:t>
      </w:r>
      <w:r w:rsidRPr="007E660D">
        <w:rPr>
          <w:u w:val="single"/>
        </w:rPr>
        <w:t xml:space="preserve">now </w:t>
      </w:r>
      <w:r w:rsidRPr="009D4CF3">
        <w:rPr>
          <w:b/>
          <w:bCs/>
          <w:highlight w:val="green"/>
          <w:u w:val="single"/>
          <w:bdr w:val="single" w:sz="18" w:space="0" w:color="auto"/>
        </w:rPr>
        <w:t>largely repurposing drugs</w:t>
      </w:r>
      <w:r w:rsidRPr="007E660D">
        <w:rPr>
          <w:u w:val="single"/>
        </w:rPr>
        <w:t xml:space="preserve">. </w:t>
      </w:r>
      <w:r w:rsidRPr="009D4CF3">
        <w:rPr>
          <w:highlight w:val="green"/>
          <w:u w:val="single"/>
        </w:rPr>
        <w:t>Between 2005 and 2015</w:t>
      </w:r>
      <w:r w:rsidRPr="007E660D">
        <w:rPr>
          <w:u w:val="single"/>
        </w:rPr>
        <w:t xml:space="preserve">, </w:t>
      </w:r>
      <w:r w:rsidRPr="009D4CF3">
        <w:rPr>
          <w:b/>
          <w:bCs/>
          <w:highlight w:val="green"/>
          <w:u w:val="single"/>
        </w:rPr>
        <w:t>more than three-quarters</w:t>
      </w:r>
      <w:r w:rsidRPr="009D4CF3">
        <w:rPr>
          <w:highlight w:val="green"/>
          <w:u w:val="single"/>
        </w:rPr>
        <w:t xml:space="preserve"> of </w:t>
      </w:r>
      <w:r w:rsidRPr="007E660D">
        <w:rPr>
          <w:u w:val="single"/>
        </w:rPr>
        <w:t xml:space="preserve">the </w:t>
      </w:r>
      <w:r w:rsidRPr="009D4CF3">
        <w:rPr>
          <w:highlight w:val="green"/>
          <w:u w:val="single"/>
        </w:rPr>
        <w:t xml:space="preserve">drugs associated with new patents </w:t>
      </w:r>
      <w:r w:rsidRPr="009D4CF3">
        <w:rPr>
          <w:b/>
          <w:bCs/>
          <w:highlight w:val="green"/>
          <w:u w:val="single"/>
        </w:rPr>
        <w:t>were not new ones</w:t>
      </w:r>
      <w:r w:rsidRPr="009D4CF3">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Particularly troubling</w:t>
      </w:r>
      <w:r w:rsidRPr="00864080">
        <w:rPr>
          <w:u w:val="single"/>
        </w:rPr>
        <w:t xml:space="preserve">, new patents can be </w:t>
      </w:r>
      <w:r w:rsidRPr="00864080">
        <w:rPr>
          <w:b/>
          <w:bCs/>
          <w:u w:val="single"/>
        </w:rPr>
        <w:t>obtained on minor tweaks</w:t>
      </w:r>
      <w:r w:rsidRPr="00864080">
        <w:rPr>
          <w:u w:val="single"/>
        </w:rPr>
        <w:t xml:space="preserve"> such as adjustments to dosage or delivery systems — a once-a-day pill instead of a twice-a-day one; a capsule rather than a tablet</w:t>
      </w:r>
      <w:r w:rsidRPr="00864080">
        <w:rPr>
          <w:sz w:val="16"/>
        </w:rPr>
        <w:t>. Tinkering like this may have some value to some patients, but it nowhere near justifies the rewards we lavish on companies for doing it. From</w:t>
      </w:r>
      <w:r w:rsidRPr="007E660D">
        <w:rPr>
          <w:sz w:val="16"/>
        </w:rPr>
        <w:t xml:space="preserve"> society’s standpoint, </w:t>
      </w:r>
      <w:r w:rsidRPr="007E660D">
        <w:rPr>
          <w:u w:val="single"/>
        </w:rPr>
        <w:t>incentives should drive scientists back to the lab to look for new things, not to recycle existing drugs for minimal benefit.</w:t>
      </w:r>
    </w:p>
    <w:p w14:paraId="3D62F6A0" w14:textId="77777777" w:rsidR="00295F5E" w:rsidRDefault="00295F5E" w:rsidP="00295F5E">
      <w:pPr>
        <w:pStyle w:val="Heading4"/>
      </w:pPr>
      <w:r>
        <w:t xml:space="preserve">We </w:t>
      </w:r>
      <w:r>
        <w:rPr>
          <w:u w:val="single"/>
        </w:rPr>
        <w:t>control Uniqueness</w:t>
      </w:r>
      <w:r>
        <w:t xml:space="preserve"> – 78% of New Drugs </w:t>
      </w:r>
      <w:r>
        <w:rPr>
          <w:u w:val="single"/>
        </w:rPr>
        <w:t>aren’t innovative</w:t>
      </w:r>
      <w:r>
        <w:t>.</w:t>
      </w:r>
    </w:p>
    <w:p w14:paraId="189C3856" w14:textId="77777777" w:rsidR="00295F5E" w:rsidRPr="008A0F84" w:rsidRDefault="00295F5E" w:rsidP="00295F5E">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10"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3C29F769" w14:textId="77777777" w:rsidR="00295F5E" w:rsidRPr="008A0F84" w:rsidRDefault="00295F5E" w:rsidP="00295F5E">
      <w:pPr>
        <w:rPr>
          <w:u w:val="single"/>
        </w:rPr>
      </w:pPr>
      <w:r w:rsidRPr="008A0F84">
        <w:rPr>
          <w:sz w:val="16"/>
        </w:rPr>
        <w:lastRenderedPageBreak/>
        <w:t xml:space="preserve">The drug industry talks a </w:t>
      </w:r>
      <w:r w:rsidRPr="008A0F84">
        <w:rPr>
          <w:u w:val="single"/>
        </w:rPr>
        <w:t>lot about how reforms to lower prices threaten cutting-edge breakthroughs</w:t>
      </w:r>
      <w:r w:rsidRPr="008A0F84">
        <w:rPr>
          <w:sz w:val="16"/>
        </w:rPr>
        <w:t xml:space="preserve">, but in reality, </w:t>
      </w:r>
      <w:r w:rsidRPr="009D4CF3">
        <w:rPr>
          <w:b/>
          <w:highlight w:val="green"/>
          <w:u w:val="single"/>
          <w:bdr w:val="single" w:sz="12" w:space="0" w:color="auto"/>
        </w:rPr>
        <w:t>only a fraction</w:t>
      </w:r>
      <w:r w:rsidRPr="009D4CF3">
        <w:rPr>
          <w:b/>
          <w:highlight w:val="green"/>
          <w:u w:val="single"/>
        </w:rPr>
        <w:t xml:space="preserve"> of new medications are truly innovative</w:t>
      </w:r>
      <w:r w:rsidRPr="008A0F84">
        <w:rPr>
          <w:sz w:val="16"/>
        </w:rPr>
        <w:t xml:space="preserve">. </w:t>
      </w:r>
      <w:r w:rsidRPr="009D4CF3">
        <w:rPr>
          <w:b/>
          <w:highlight w:val="green"/>
          <w:u w:val="single"/>
        </w:rPr>
        <w:t>Since 1975</w:t>
      </w:r>
      <w:r w:rsidRPr="008A0F84">
        <w:rPr>
          <w:sz w:val="16"/>
        </w:rPr>
        <w:t xml:space="preserve">, </w:t>
      </w:r>
      <w:r w:rsidRPr="009D4CF3">
        <w:rPr>
          <w:b/>
          <w:highlight w:val="green"/>
          <w:u w:val="single"/>
        </w:rPr>
        <w:t>only 10</w:t>
      </w:r>
      <w:r w:rsidRPr="008A0F84">
        <w:rPr>
          <w:sz w:val="16"/>
        </w:rPr>
        <w:t xml:space="preserve"> to 15 </w:t>
      </w:r>
      <w:r w:rsidRPr="009D4CF3">
        <w:rPr>
          <w:b/>
          <w:highlight w:val="green"/>
          <w:u w:val="single"/>
        </w:rPr>
        <w:t>percent</w:t>
      </w:r>
      <w:r w:rsidRPr="009D4CF3">
        <w:rPr>
          <w:sz w:val="16"/>
          <w:highlight w:val="green"/>
        </w:rPr>
        <w:t xml:space="preserve"> </w:t>
      </w:r>
      <w:r w:rsidRPr="008A0F84">
        <w:rPr>
          <w:sz w:val="16"/>
        </w:rPr>
        <w:t xml:space="preserve">of drugs entering the market </w:t>
      </w:r>
      <w:r w:rsidRPr="009D4CF3">
        <w:rPr>
          <w:b/>
          <w:highlight w:val="green"/>
          <w:u w:val="single"/>
        </w:rPr>
        <w:t>represented</w:t>
      </w:r>
      <w:r w:rsidRPr="009D4CF3">
        <w:rPr>
          <w:sz w:val="16"/>
          <w:highlight w:val="green"/>
        </w:rPr>
        <w:t xml:space="preserve"> </w:t>
      </w:r>
      <w:r w:rsidRPr="009D4CF3">
        <w:rPr>
          <w:b/>
          <w:highlight w:val="green"/>
          <w:u w:val="single"/>
        </w:rPr>
        <w:t>therapeutic advances</w:t>
      </w:r>
      <w:r w:rsidRPr="008A0F84">
        <w:rPr>
          <w:sz w:val="16"/>
        </w:rPr>
        <w:t xml:space="preserve">; </w:t>
      </w:r>
      <w:r w:rsidRPr="009D4CF3">
        <w:rPr>
          <w:b/>
          <w:highlight w:val="green"/>
          <w:u w:val="single"/>
        </w:rPr>
        <w:t>instead</w:t>
      </w:r>
      <w:r w:rsidRPr="008A0F84">
        <w:rPr>
          <w:sz w:val="16"/>
        </w:rPr>
        <w:t xml:space="preserve">, </w:t>
      </w:r>
      <w:r w:rsidRPr="009D4CF3">
        <w:rPr>
          <w:b/>
          <w:highlight w:val="green"/>
          <w:u w:val="single"/>
        </w:rPr>
        <w:t xml:space="preserve">drug companies prioritized the development of existing drugs with </w:t>
      </w:r>
      <w:r w:rsidRPr="009D4CF3">
        <w:rPr>
          <w:b/>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D4CF3">
        <w:rPr>
          <w:b/>
          <w:highlight w:val="green"/>
          <w:u w:val="single"/>
          <w:bdr w:val="single" w:sz="12" w:space="0" w:color="auto"/>
        </w:rPr>
        <w:t>78 percent of drug patents were related to drugs already on the market.</w:t>
      </w:r>
      <w:r w:rsidRPr="008A0F84">
        <w:rPr>
          <w:sz w:val="16"/>
        </w:rPr>
        <w:t xml:space="preserve">22 </w:t>
      </w:r>
      <w:r w:rsidRPr="009D4CF3">
        <w:rPr>
          <w:b/>
          <w:highlight w:val="green"/>
          <w:u w:val="single"/>
        </w:rPr>
        <w:t>Instead of investing in R&amp;D that could lead to new</w:t>
      </w:r>
      <w:r w:rsidRPr="009D4CF3">
        <w:rPr>
          <w:sz w:val="16"/>
          <w:highlight w:val="green"/>
        </w:rPr>
        <w:t xml:space="preserve"> </w:t>
      </w:r>
      <w:r w:rsidRPr="008A0F84">
        <w:rPr>
          <w:sz w:val="16"/>
        </w:rPr>
        <w:t xml:space="preserve">breakthrough </w:t>
      </w:r>
      <w:r w:rsidRPr="009D4CF3">
        <w:rPr>
          <w:b/>
          <w:highlight w:val="green"/>
          <w:u w:val="single"/>
        </w:rPr>
        <w:t>therapies</w:t>
      </w:r>
      <w:r w:rsidRPr="008A0F84">
        <w:rPr>
          <w:sz w:val="16"/>
        </w:rPr>
        <w:t xml:space="preserve">, </w:t>
      </w:r>
      <w:r w:rsidRPr="009D4CF3">
        <w:rPr>
          <w:b/>
          <w:highlight w:val="green"/>
          <w:u w:val="single"/>
        </w:rPr>
        <w:t xml:space="preserve">drug companies spend resources </w:t>
      </w:r>
      <w:r w:rsidRPr="009D4CF3">
        <w:rPr>
          <w:b/>
          <w:highlight w:val="green"/>
          <w:u w:val="single"/>
          <w:bdr w:val="single" w:sz="12" w:space="0" w:color="auto"/>
        </w:rPr>
        <w:t>obtaining patents on old drugs</w:t>
      </w:r>
      <w:r w:rsidRPr="009D4CF3">
        <w:rPr>
          <w:sz w:val="16"/>
          <w:highlight w:val="green"/>
        </w:rPr>
        <w:t xml:space="preserve"> </w:t>
      </w:r>
      <w:r w:rsidRPr="008A0F84">
        <w:rPr>
          <w:u w:val="single"/>
        </w:rPr>
        <w:t xml:space="preserve">— not to improve user experience — but </w:t>
      </w:r>
      <w:r w:rsidRPr="009D4CF3">
        <w:rPr>
          <w:b/>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31054B84" w14:textId="77777777" w:rsidR="00295F5E" w:rsidRDefault="00295F5E" w:rsidP="00295F5E">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332ECEA9" w14:textId="77777777" w:rsidR="00295F5E" w:rsidRPr="00791206" w:rsidRDefault="00295F5E" w:rsidP="00295F5E">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25BAFCB7" w14:textId="77777777" w:rsidR="00295F5E" w:rsidRPr="00E974A9" w:rsidRDefault="00295F5E" w:rsidP="00295F5E">
      <w:pPr>
        <w:rPr>
          <w:sz w:val="16"/>
        </w:rPr>
      </w:pPr>
      <w:r w:rsidRPr="00E974A9">
        <w:rPr>
          <w:u w:val="single"/>
        </w:rPr>
        <w:t>In 2011, Elsa Dixler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t>
      </w:r>
      <w:r w:rsidRPr="00E974A9">
        <w:rPr>
          <w:sz w:val="16"/>
        </w:rPr>
        <w:lastRenderedPageBreak/>
        <w:t xml:space="preserve">what her Part D insurance provider pays totals approximately $197,500 a year. </w:t>
      </w:r>
      <w:r w:rsidRPr="009D4CF3">
        <w:rPr>
          <w:highlight w:val="green"/>
          <w:u w:val="single"/>
        </w:rPr>
        <w:t xml:space="preserve">Revlimid </w:t>
      </w:r>
      <w:r w:rsidRPr="00864080">
        <w:rPr>
          <w:u w:val="single"/>
        </w:rPr>
        <w:t xml:space="preserve">should have </w:t>
      </w:r>
      <w:r w:rsidRPr="00864080">
        <w:rPr>
          <w:b/>
          <w:bCs/>
          <w:u w:val="single"/>
        </w:rPr>
        <w:t>been subject to competition</w:t>
      </w:r>
      <w:r w:rsidRPr="00864080">
        <w:rPr>
          <w:u w:val="single"/>
        </w:rPr>
        <w:t xml:space="preserve"> from generic drug makers starting in 2009, bringing down its cost by many orders of magnitude</w:t>
      </w:r>
      <w:r w:rsidRPr="00864080">
        <w:rPr>
          <w:sz w:val="16"/>
        </w:rPr>
        <w:t xml:space="preserve">. But </w:t>
      </w:r>
      <w:r w:rsidRPr="00864080">
        <w:rPr>
          <w:u w:val="single"/>
        </w:rPr>
        <w:t>by obtaining</w:t>
      </w:r>
      <w:r w:rsidRPr="00864080">
        <w:rPr>
          <w:sz w:val="16"/>
        </w:rPr>
        <w:t xml:space="preserve"> </w:t>
      </w:r>
      <w:r w:rsidRPr="009D4CF3">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864080">
        <w:rPr>
          <w:u w:val="single"/>
        </w:rPr>
        <w:t>its manufacturer, Celgene,</w:t>
      </w:r>
      <w:r w:rsidRPr="00E974A9">
        <w:rPr>
          <w:u w:val="single"/>
        </w:rPr>
        <w:t xml:space="preserve"> has </w:t>
      </w:r>
      <w:r w:rsidRPr="009D4CF3">
        <w:rPr>
          <w:highlight w:val="green"/>
          <w:u w:val="single"/>
        </w:rPr>
        <w:t xml:space="preserve">extended </w:t>
      </w:r>
      <w:r w:rsidRPr="00E974A9">
        <w:rPr>
          <w:u w:val="single"/>
        </w:rPr>
        <w:t xml:space="preserve">the drug’s </w:t>
      </w:r>
      <w:r w:rsidRPr="009D4CF3">
        <w:rPr>
          <w:b/>
          <w:bCs/>
          <w:highlight w:val="green"/>
          <w:u w:val="single"/>
          <w:bdr w:val="single" w:sz="4" w:space="0" w:color="auto"/>
        </w:rPr>
        <w:t>monopoly</w:t>
      </w:r>
      <w:r w:rsidRPr="009D4CF3">
        <w:rPr>
          <w:highlight w:val="green"/>
          <w:u w:val="single"/>
          <w:bdr w:val="single" w:sz="4" w:space="0" w:color="auto"/>
        </w:rPr>
        <w:t xml:space="preserve"> </w:t>
      </w:r>
      <w:r w:rsidRPr="009D4CF3">
        <w:rPr>
          <w:b/>
          <w:bCs/>
          <w:highlight w:val="green"/>
          <w:u w:val="single"/>
          <w:bdr w:val="single" w:sz="4" w:space="0" w:color="auto"/>
        </w:rPr>
        <w:t>period</w:t>
      </w:r>
      <w:r w:rsidRPr="009D4CF3">
        <w:rPr>
          <w:highlight w:val="green"/>
          <w:u w:val="single"/>
          <w:bdr w:val="single" w:sz="4" w:space="0" w:color="auto"/>
        </w:rPr>
        <w:t xml:space="preserve"> </w:t>
      </w:r>
      <w:r w:rsidRPr="009D4CF3">
        <w:rPr>
          <w:b/>
          <w:bCs/>
          <w:highlight w:val="green"/>
          <w:u w:val="single"/>
          <w:bdr w:val="single" w:sz="4" w:space="0" w:color="auto"/>
        </w:rPr>
        <w:t>by 18 years</w:t>
      </w:r>
      <w:r w:rsidRPr="009D4CF3">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w:t>
      </w:r>
      <w:r w:rsidRPr="00864080">
        <w:rPr>
          <w:u w:val="single"/>
        </w:rPr>
        <w:t xml:space="preserve">on </w:t>
      </w:r>
      <w:r w:rsidRPr="00864080">
        <w:rPr>
          <w:b/>
          <w:bCs/>
          <w:u w:val="single"/>
          <w:bdr w:val="single" w:sz="4" w:space="0" w:color="auto"/>
        </w:rPr>
        <w:t>squeezing people with cancer</w:t>
      </w:r>
      <w:r w:rsidRPr="00864080">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864080">
        <w:rPr>
          <w:u w:val="single"/>
        </w:rPr>
        <w:t>They didn’t invent a new drug, rather, they found a new use for it,” she said.</w:t>
      </w:r>
      <w:r w:rsidRPr="00864080">
        <w:rPr>
          <w:sz w:val="16"/>
        </w:rPr>
        <w:t xml:space="preserve"> “</w:t>
      </w:r>
      <w:r w:rsidRPr="00864080">
        <w:rPr>
          <w:u w:val="single"/>
        </w:rPr>
        <w:t>The cost of Revlimid has imposed constraints on our retirement</w:t>
      </w:r>
      <w:r w:rsidRPr="00864080">
        <w:rPr>
          <w:sz w:val="16"/>
        </w:rPr>
        <w:t>,” Dixler said, “but when I hear other people’s</w:t>
      </w:r>
      <w:r w:rsidRPr="00E974A9">
        <w:rPr>
          <w:sz w:val="16"/>
        </w:rPr>
        <w:t xml:space="preserve"> stories, I feel very lucky. A lot of people have been devastated financially.” </w:t>
      </w:r>
      <w:r w:rsidRPr="00E974A9">
        <w:rPr>
          <w:u w:val="single"/>
        </w:rPr>
        <w:t>Revlimid is a case study in a process known as “</w:t>
      </w:r>
      <w:r w:rsidRPr="009D4CF3">
        <w:rPr>
          <w:highlight w:val="green"/>
          <w:u w:val="single"/>
        </w:rPr>
        <w:t>evergreening</w:t>
      </w:r>
      <w:r w:rsidRPr="00E974A9">
        <w:rPr>
          <w:u w:val="single"/>
        </w:rPr>
        <w:t xml:space="preserve">” — </w:t>
      </w:r>
      <w:r w:rsidRPr="009D4CF3">
        <w:rPr>
          <w:highlight w:val="green"/>
          <w:u w:val="single"/>
        </w:rPr>
        <w:t>artificially sustaining a monopoly for</w:t>
      </w:r>
      <w:r w:rsidRPr="00E974A9">
        <w:rPr>
          <w:u w:val="single"/>
        </w:rPr>
        <w:t xml:space="preserve"> years and even </w:t>
      </w:r>
      <w:r w:rsidRPr="009D4CF3">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9D4CF3">
        <w:rPr>
          <w:highlight w:val="green"/>
          <w:u w:val="single"/>
        </w:rPr>
        <w:t xml:space="preserve">most commonly </w:t>
      </w:r>
      <w:r w:rsidRPr="00E974A9">
        <w:rPr>
          <w:u w:val="single"/>
        </w:rPr>
        <w:t xml:space="preserve">used </w:t>
      </w:r>
      <w:r w:rsidRPr="009D4CF3">
        <w:rPr>
          <w:highlight w:val="green"/>
          <w:u w:val="single"/>
        </w:rPr>
        <w:t xml:space="preserve">with blockbuster drugs </w:t>
      </w:r>
      <w:r w:rsidRPr="00E974A9">
        <w:rPr>
          <w:u w:val="single"/>
        </w:rPr>
        <w:t xml:space="preserve">generating the highest prices and profits. </w:t>
      </w:r>
      <w:r w:rsidRPr="009D4CF3">
        <w:rPr>
          <w:b/>
          <w:bCs/>
          <w:highlight w:val="green"/>
          <w:u w:val="single"/>
        </w:rPr>
        <w:t xml:space="preserve">Of </w:t>
      </w:r>
      <w:r w:rsidRPr="00E974A9">
        <w:rPr>
          <w:b/>
          <w:bCs/>
          <w:u w:val="single"/>
        </w:rPr>
        <w:t xml:space="preserve">the roughly </w:t>
      </w:r>
      <w:r w:rsidRPr="009D4CF3">
        <w:rPr>
          <w:b/>
          <w:bCs/>
          <w:highlight w:val="green"/>
          <w:u w:val="single"/>
        </w:rPr>
        <w:t>100 best-selling drugs</w:t>
      </w:r>
      <w:r w:rsidRPr="00E974A9">
        <w:rPr>
          <w:b/>
          <w:bCs/>
          <w:u w:val="single"/>
        </w:rPr>
        <w:t xml:space="preserve">, more than </w:t>
      </w:r>
      <w:r w:rsidRPr="009D4CF3">
        <w:rPr>
          <w:b/>
          <w:bCs/>
          <w:highlight w:val="green"/>
          <w:u w:val="single"/>
        </w:rPr>
        <w:t xml:space="preserve">70 percent have extended </w:t>
      </w:r>
      <w:r w:rsidRPr="00E974A9">
        <w:rPr>
          <w:b/>
          <w:bCs/>
          <w:u w:val="single"/>
        </w:rPr>
        <w:t xml:space="preserve">their </w:t>
      </w:r>
      <w:r w:rsidRPr="009D4CF3">
        <w:rPr>
          <w:b/>
          <w:bCs/>
          <w:highlight w:val="green"/>
          <w:u w:val="single"/>
        </w:rPr>
        <w:t>protection</w:t>
      </w:r>
      <w:r w:rsidRPr="009D4CF3">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w:t>
      </w:r>
      <w:r w:rsidRPr="00864080">
        <w:rPr>
          <w:u w:val="single"/>
        </w:rPr>
        <w:t>been brought into sharper focus by a groundbreaking, publicly available, comprehensive database released Thursday by the Center for Innovation at the University of California Hastings College of Law and supported by Arnold Ventures</w:t>
      </w:r>
      <w:r w:rsidRPr="00864080">
        <w:rPr>
          <w:sz w:val="16"/>
        </w:rPr>
        <w:t xml:space="preserve">. </w:t>
      </w:r>
      <w:r w:rsidRPr="00864080">
        <w:rPr>
          <w:b/>
          <w:bCs/>
          <w:u w:val="single"/>
        </w:rPr>
        <w:t>The Evergreen Drug Patent Search is the first database to exhaustively track the patent protections filed by pharmaceutical companies</w:t>
      </w:r>
      <w:r w:rsidRPr="00864080">
        <w:rPr>
          <w:sz w:val="16"/>
        </w:rPr>
        <w:t xml:space="preserve">. </w:t>
      </w:r>
      <w:r w:rsidRPr="00864080">
        <w:rPr>
          <w:u w:val="single"/>
        </w:rPr>
        <w:t>Using data from 2005 to 2018</w:t>
      </w:r>
      <w:r w:rsidRPr="00864080">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864080">
        <w:rPr>
          <w:u w:val="single"/>
        </w:rPr>
        <w:t>But it’s not what we’re seeing in the drug industry. “With evergreening, pharmaceutical companies repeatedly make slight, often trivial, modifications to drugs, dosage levels, delivery systems or other aspects to obtain new protections,”</w:t>
      </w:r>
      <w:r w:rsidRPr="00864080">
        <w:rPr>
          <w:sz w:val="16"/>
        </w:rPr>
        <w:t xml:space="preserve"> she said. “They pile these protections on over and over again — so often that 78 percent of the drugs associated with new patents were not new drugs coming on the market, but existing drugs.” </w:t>
      </w:r>
      <w:r w:rsidRPr="00864080">
        <w:rPr>
          <w:u w:val="single"/>
        </w:rPr>
        <w:t xml:space="preserve">Competition is the backbone of the U.S. economy. But it’s not what we’re </w:t>
      </w:r>
      <w:r w:rsidRPr="00864080">
        <w:rPr>
          <w:b/>
          <w:bCs/>
          <w:u w:val="single"/>
        </w:rPr>
        <w:t>seeing in the drug industry</w:t>
      </w:r>
      <w:r w:rsidRPr="00864080">
        <w:rPr>
          <w:sz w:val="16"/>
        </w:rPr>
        <w:t xml:space="preserve">. Professor Robin Feldman Director of the UC Hastings Center for Innovation In recent decades, </w:t>
      </w:r>
      <w:r w:rsidRPr="00864080">
        <w:rPr>
          <w:u w:val="single"/>
        </w:rPr>
        <w:t>evergreening has systematically undermined the Drug Price Competition and Patent Term Restoration Act of 1984</w:t>
      </w:r>
      <w:r w:rsidRPr="00E974A9">
        <w:rPr>
          <w:u w:val="single"/>
        </w:rPr>
        <w:t>,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9D4CF3">
        <w:rPr>
          <w:highlight w:val="green"/>
          <w:u w:val="single"/>
        </w:rPr>
        <w:t xml:space="preserve">Drug prices </w:t>
      </w:r>
      <w:r w:rsidRPr="00E974A9">
        <w:rPr>
          <w:u w:val="single"/>
        </w:rPr>
        <w:t xml:space="preserve">typically </w:t>
      </w:r>
      <w:r w:rsidRPr="009D4CF3">
        <w:rPr>
          <w:highlight w:val="green"/>
          <w:u w:val="single"/>
        </w:rPr>
        <w:t xml:space="preserve">drop by </w:t>
      </w:r>
      <w:r w:rsidRPr="00E974A9">
        <w:rPr>
          <w:u w:val="single"/>
        </w:rPr>
        <w:t xml:space="preserve">as much as </w:t>
      </w:r>
      <w:r w:rsidRPr="009D4CF3">
        <w:rPr>
          <w:highlight w:val="green"/>
          <w:u w:val="single"/>
        </w:rPr>
        <w:t xml:space="preserve">20 percent when </w:t>
      </w:r>
      <w:r w:rsidRPr="00E974A9">
        <w:rPr>
          <w:u w:val="single"/>
        </w:rPr>
        <w:t xml:space="preserve">the first </w:t>
      </w:r>
      <w:r w:rsidRPr="009D4CF3">
        <w:rPr>
          <w:highlight w:val="green"/>
          <w:u w:val="single"/>
        </w:rPr>
        <w:t xml:space="preserve">generic enters </w:t>
      </w:r>
      <w:r w:rsidRPr="00E974A9">
        <w:rPr>
          <w:u w:val="single"/>
        </w:rPr>
        <w:t>the market</w:t>
      </w:r>
      <w:r w:rsidRPr="00E974A9">
        <w:rPr>
          <w:b/>
          <w:bCs/>
          <w:u w:val="single"/>
          <w:bdr w:val="single" w:sz="4" w:space="0" w:color="auto"/>
        </w:rPr>
        <w:t xml:space="preserve">, and with more than one </w:t>
      </w:r>
      <w:r w:rsidRPr="00E974A9">
        <w:rPr>
          <w:b/>
          <w:bCs/>
          <w:u w:val="single"/>
          <w:bdr w:val="single" w:sz="4" w:space="0" w:color="auto"/>
        </w:rPr>
        <w:lastRenderedPageBreak/>
        <w:t>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9D4CF3">
        <w:rPr>
          <w:b/>
          <w:highlight w:val="green"/>
          <w:u w:val="single"/>
        </w:rPr>
        <w:t>database</w:t>
      </w:r>
      <w:r w:rsidRPr="009D4CF3">
        <w:rPr>
          <w:highlight w:val="green"/>
          <w:u w:val="single"/>
        </w:rPr>
        <w:t xml:space="preserve"> </w:t>
      </w:r>
      <w:r w:rsidRPr="00E974A9">
        <w:rPr>
          <w:u w:val="single"/>
        </w:rPr>
        <w:t xml:space="preserve">was </w:t>
      </w:r>
      <w:r w:rsidRPr="009D4CF3">
        <w:rPr>
          <w:b/>
          <w:highlight w:val="green"/>
          <w:u w:val="single"/>
        </w:rPr>
        <w:t>created through</w:t>
      </w:r>
      <w:r w:rsidRPr="009D4CF3">
        <w:rPr>
          <w:highlight w:val="green"/>
          <w:u w:val="single"/>
        </w:rPr>
        <w:t xml:space="preserve"> </w:t>
      </w:r>
      <w:r w:rsidRPr="00E974A9">
        <w:rPr>
          <w:u w:val="single"/>
        </w:rPr>
        <w:t xml:space="preserve">a painstaking process of </w:t>
      </w:r>
      <w:r w:rsidRPr="009D4CF3">
        <w:rPr>
          <w:b/>
          <w:highlight w:val="green"/>
          <w:u w:val="single"/>
        </w:rPr>
        <w:t>combing</w:t>
      </w:r>
      <w:r w:rsidRPr="009D4CF3">
        <w:rPr>
          <w:highlight w:val="green"/>
          <w:u w:val="single"/>
        </w:rPr>
        <w:t xml:space="preserve"> </w:t>
      </w:r>
      <w:r w:rsidRPr="00E974A9">
        <w:rPr>
          <w:u w:val="single"/>
        </w:rPr>
        <w:t xml:space="preserve">through </w:t>
      </w:r>
      <w:r w:rsidRPr="009D4CF3">
        <w:rPr>
          <w:b/>
          <w:highlight w:val="green"/>
          <w:u w:val="single"/>
        </w:rPr>
        <w:t>160,000 data points</w:t>
      </w:r>
      <w:r w:rsidRPr="009D4CF3">
        <w:rPr>
          <w:highlight w:val="green"/>
          <w:u w:val="single"/>
        </w:rPr>
        <w:t xml:space="preserve"> </w:t>
      </w:r>
      <w:r w:rsidRPr="009D4CF3">
        <w:rPr>
          <w:b/>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9D4CF3">
        <w:rPr>
          <w:b/>
          <w:highlight w:val="green"/>
          <w:u w:val="single"/>
        </w:rPr>
        <w:t>We erred on the side of underrepresenting the evergreen gain</w:t>
      </w:r>
      <w:r w:rsidRPr="009D4CF3">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D4CF3">
        <w:rPr>
          <w:highlight w:val="green"/>
          <w:u w:val="single"/>
        </w:rPr>
        <w:t xml:space="preserve">Nexium’s </w:t>
      </w:r>
      <w:r w:rsidRPr="00864080">
        <w:rPr>
          <w:u w:val="single"/>
        </w:rPr>
        <w:t>exclusivity was then</w:t>
      </w:r>
      <w:r w:rsidRPr="00E974A9">
        <w:rPr>
          <w:u w:val="single"/>
        </w:rPr>
        <w:t xml:space="preserve"> </w:t>
      </w:r>
      <w:r w:rsidRPr="009D4CF3">
        <w:rPr>
          <w:highlight w:val="green"/>
          <w:u w:val="single"/>
        </w:rPr>
        <w:t>extended by</w:t>
      </w:r>
      <w:r w:rsidRPr="00E974A9">
        <w:rPr>
          <w:u w:val="single"/>
        </w:rPr>
        <w:t xml:space="preserve"> more than </w:t>
      </w:r>
      <w:r w:rsidRPr="009D4CF3">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9D4CF3">
        <w:rPr>
          <w:highlight w:val="green"/>
          <w:u w:val="single"/>
        </w:rPr>
        <w:t>Truvada</w:t>
      </w:r>
      <w:r w:rsidRPr="00E974A9">
        <w:rPr>
          <w:u w:val="single"/>
        </w:rPr>
        <w:t xml:space="preserve">, commonly referred to as PrEP, was approved in 2004, this HIV-prevention drug was a breakthrough. But </w:t>
      </w:r>
      <w:r w:rsidRPr="009D4CF3">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w:t>
      </w:r>
      <w:r w:rsidRPr="00864080">
        <w:rPr>
          <w:sz w:val="16"/>
        </w:rPr>
        <w:t xml:space="preserve">protections since it came on the market, extending its exclusivity for more than 17 years, until July 3, 2024. In countries where generic Truvada is available, PrEP costs $100 or less per month, compared to $1,600 to $2,000 in the U.S. </w:t>
      </w:r>
      <w:r w:rsidRPr="00864080">
        <w:rPr>
          <w:u w:val="single"/>
        </w:rPr>
        <w:t xml:space="preserve">As a result, Truvada is unaffordable </w:t>
      </w:r>
      <w:r w:rsidRPr="00864080">
        <w:rPr>
          <w:u w:val="single"/>
        </w:rPr>
        <w:lastRenderedPageBreak/>
        <w:t xml:space="preserve">to many people </w:t>
      </w:r>
      <w:r w:rsidRPr="00864080">
        <w:rPr>
          <w:b/>
          <w:bCs/>
          <w:u w:val="single"/>
        </w:rPr>
        <w:t>who need protection from HIV</w:t>
      </w:r>
      <w:r w:rsidRPr="00864080">
        <w:rPr>
          <w:u w:val="single"/>
        </w:rPr>
        <w:t>. Barred from access, they are left vulnerable to infection.</w:t>
      </w:r>
      <w:r w:rsidRPr="00864080">
        <w:rPr>
          <w:sz w:val="16"/>
        </w:rPr>
        <w:t xml:space="preserve"> “</w:t>
      </w:r>
      <w:r w:rsidRPr="00864080">
        <w:rPr>
          <w:u w:val="single"/>
        </w:rPr>
        <w:t>We’re establishing a precedent that a pharmaceutical company can charge whatever it wants even as it allows an epidemic to continue, and the government refuses to intervene,” said James Krellenstein</w:t>
      </w:r>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9D4CF3">
        <w:rPr>
          <w:highlight w:val="green"/>
          <w:u w:val="single"/>
        </w:rPr>
        <w:t>EpiPen</w:t>
      </w:r>
      <w:r w:rsidRPr="009D4CF3">
        <w:rPr>
          <w:sz w:val="16"/>
          <w:highlight w:val="green"/>
        </w:rPr>
        <w:t xml:space="preserve"> </w:t>
      </w:r>
      <w:r w:rsidRPr="00E974A9">
        <w:rPr>
          <w:sz w:val="16"/>
        </w:rPr>
        <w:t>has saved the lives of countless numbers of people with deadly allergies</w:t>
      </w:r>
      <w:r w:rsidRPr="00E974A9">
        <w:rPr>
          <w:u w:val="single"/>
        </w:rPr>
        <w:t xml:space="preserve">. But it </w:t>
      </w:r>
      <w:r w:rsidRPr="00864080">
        <w:rPr>
          <w:u w:val="single"/>
        </w:rPr>
        <w:t>is protected from competition</w:t>
      </w:r>
      <w:r w:rsidRPr="00E974A9">
        <w:rPr>
          <w:u w:val="single"/>
        </w:rPr>
        <w:t xml:space="preserve"> until 2025 — </w:t>
      </w:r>
      <w:r w:rsidRPr="009D4CF3">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117DD1B9" w14:textId="77777777" w:rsidR="00295F5E" w:rsidRDefault="00295F5E" w:rsidP="00295F5E">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22E3667F" w14:textId="77777777" w:rsidR="00295F5E" w:rsidRDefault="00295F5E" w:rsidP="00295F5E">
      <w:pPr>
        <w:pStyle w:val="ListParagraph"/>
        <w:numPr>
          <w:ilvl w:val="0"/>
          <w:numId w:val="16"/>
        </w:numPr>
      </w:pPr>
      <w:r>
        <w:t>AT Advantage CPs to solve Drug Prices</w:t>
      </w:r>
    </w:p>
    <w:p w14:paraId="08DFEA23" w14:textId="77777777" w:rsidR="00295F5E" w:rsidRDefault="00295F5E" w:rsidP="00295F5E">
      <w:r w:rsidRPr="006A5D4C">
        <w:rPr>
          <w:rStyle w:val="Style13ptBold"/>
        </w:rPr>
        <w:t>Radhakrishnan 16</w:t>
      </w:r>
      <w:r>
        <w:t xml:space="preserve"> </w:t>
      </w:r>
      <w:r w:rsidRPr="006A5D4C">
        <w:t>Priti Radhakrishnan 6-14-2016 "Pharma’s secret weapon to keep drug prices high"</w:t>
      </w:r>
      <w:r>
        <w:t xml:space="preserve"> </w:t>
      </w:r>
      <w:hyperlink r:id="rId12" w:history="1">
        <w:r w:rsidRPr="00434D5E">
          <w:rPr>
            <w:rStyle w:val="Hyperlink"/>
          </w:rPr>
          <w:t>https://www.statnews.com/2016/06/14/secondary-patent-gilead-sovaldi-harvoni/</w:t>
        </w:r>
      </w:hyperlink>
      <w:r>
        <w:t xml:space="preserve"> (</w:t>
      </w:r>
      <w:r w:rsidRPr="006A5D4C">
        <w:t xml:space="preserve">Priti Radhakrishnan is cofounder and director of the Initiative for Medicines, Access &amp; Knowledge (I-MAK), a US-based nonprofit group of scientists and lawyers working globally to get people lifesaving </w:t>
      </w:r>
      <w:r w:rsidRPr="006A5D4C">
        <w:lastRenderedPageBreak/>
        <w:t>medicines. Before founding I-MAK, she worked as a health attorney in the US, Switzerland, and India.</w:t>
      </w:r>
      <w:r>
        <w:t xml:space="preserve">)//Elmer </w:t>
      </w:r>
    </w:p>
    <w:p w14:paraId="1125E595" w14:textId="77777777" w:rsidR="00295F5E" w:rsidRDefault="00295F5E" w:rsidP="00295F5E">
      <w:pPr>
        <w:rPr>
          <w:sz w:val="16"/>
        </w:rPr>
      </w:pPr>
      <w:r w:rsidRPr="006A5D4C">
        <w:rPr>
          <w:u w:val="single"/>
        </w:rPr>
        <w:t xml:space="preserve">Skyrocketing drug prices are forcing states to take </w:t>
      </w:r>
      <w:r w:rsidRPr="009D4CF3">
        <w:rPr>
          <w:b/>
          <w:bCs/>
          <w:highlight w:val="green"/>
          <w:u w:val="single"/>
        </w:rPr>
        <w:t>unprecedented measures</w:t>
      </w:r>
      <w:r w:rsidRPr="009D4CF3">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D4CF3">
        <w:rPr>
          <w:b/>
          <w:highlight w:val="green"/>
          <w:u w:val="single"/>
        </w:rPr>
        <w:t>are important steps</w:t>
      </w:r>
      <w:r w:rsidRPr="006A5D4C">
        <w:rPr>
          <w:sz w:val="16"/>
        </w:rPr>
        <w:t xml:space="preserve">. </w:t>
      </w:r>
      <w:r w:rsidRPr="009D4CF3">
        <w:rPr>
          <w:b/>
          <w:highlight w:val="green"/>
          <w:u w:val="single"/>
        </w:rPr>
        <w:t>But</w:t>
      </w:r>
      <w:r w:rsidRPr="009D4CF3">
        <w:rPr>
          <w:sz w:val="16"/>
          <w:highlight w:val="green"/>
        </w:rPr>
        <w:t xml:space="preserve"> </w:t>
      </w:r>
      <w:r w:rsidRPr="006A5D4C">
        <w:rPr>
          <w:sz w:val="16"/>
        </w:rPr>
        <w:t xml:space="preserve">they </w:t>
      </w:r>
      <w:r w:rsidRPr="009D4CF3">
        <w:rPr>
          <w:b/>
          <w:highlight w:val="green"/>
          <w:u w:val="single"/>
        </w:rPr>
        <w:t xml:space="preserve">ignore a key driver of the problem: </w:t>
      </w:r>
      <w:r w:rsidRPr="009D4CF3">
        <w:rPr>
          <w:b/>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D4CF3">
        <w:rPr>
          <w:b/>
          <w:highlight w:val="green"/>
          <w:u w:val="single"/>
        </w:rPr>
        <w:t>rarely represent anything new in terms of science</w:t>
      </w:r>
      <w:r w:rsidRPr="006A5D4C">
        <w:rPr>
          <w:u w:val="single"/>
        </w:rPr>
        <w:t xml:space="preserve">. Instead, their </w:t>
      </w:r>
      <w:r w:rsidRPr="009D4CF3">
        <w:rPr>
          <w:b/>
          <w:highlight w:val="green"/>
          <w:u w:val="single"/>
        </w:rPr>
        <w:t>purpose is to</w:t>
      </w:r>
      <w:r w:rsidRPr="009D4CF3">
        <w:rPr>
          <w:highlight w:val="green"/>
          <w:u w:val="single"/>
        </w:rPr>
        <w:t xml:space="preserve"> </w:t>
      </w:r>
      <w:r w:rsidRPr="009D4CF3">
        <w:rPr>
          <w:b/>
          <w:highlight w:val="green"/>
          <w:u w:val="single"/>
        </w:rPr>
        <w:t>prolong</w:t>
      </w:r>
      <w:r w:rsidRPr="009D4CF3">
        <w:rPr>
          <w:highlight w:val="green"/>
          <w:u w:val="single"/>
        </w:rPr>
        <w:t xml:space="preserve"> </w:t>
      </w:r>
      <w:r w:rsidRPr="009D4CF3">
        <w:rPr>
          <w:b/>
          <w:highlight w:val="green"/>
          <w:u w:val="single"/>
        </w:rPr>
        <w:t>a</w:t>
      </w:r>
      <w:r w:rsidRPr="009D4CF3">
        <w:rPr>
          <w:highlight w:val="green"/>
          <w:u w:val="single"/>
        </w:rPr>
        <w:t xml:space="preserve"> </w:t>
      </w:r>
      <w:r w:rsidRPr="006A5D4C">
        <w:rPr>
          <w:u w:val="single"/>
        </w:rPr>
        <w:t xml:space="preserve">company’s </w:t>
      </w:r>
      <w:r w:rsidRPr="009D4CF3">
        <w:rPr>
          <w:b/>
          <w:highlight w:val="green"/>
          <w:u w:val="single"/>
        </w:rPr>
        <w:t>monopoly</w:t>
      </w:r>
      <w:r w:rsidRPr="009D4CF3">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D4CF3">
        <w:rPr>
          <w:b/>
          <w:highlight w:val="green"/>
          <w:u w:val="single"/>
        </w:rPr>
        <w:t>Pharmaceutical companies love to claim that winnowing</w:t>
      </w:r>
      <w:r w:rsidRPr="009D4CF3">
        <w:rPr>
          <w:highlight w:val="green"/>
          <w:u w:val="single"/>
        </w:rPr>
        <w:t xml:space="preserve"> </w:t>
      </w:r>
      <w:r w:rsidRPr="006A5D4C">
        <w:rPr>
          <w:u w:val="single"/>
        </w:rPr>
        <w:t xml:space="preserve">their armada of </w:t>
      </w:r>
      <w:r w:rsidRPr="009D4CF3">
        <w:rPr>
          <w:b/>
          <w:bCs/>
          <w:highlight w:val="green"/>
          <w:u w:val="single"/>
        </w:rPr>
        <w:t>patents</w:t>
      </w:r>
      <w:r w:rsidRPr="009D4CF3">
        <w:rPr>
          <w:b/>
          <w:highlight w:val="green"/>
          <w:u w:val="single"/>
        </w:rPr>
        <w:t xml:space="preserve"> would be a disincentive to innovation </w:t>
      </w:r>
      <w:r w:rsidRPr="006A5D4C">
        <w:rPr>
          <w:u w:val="single"/>
        </w:rPr>
        <w:t xml:space="preserve">and would limit research into new drugs. </w:t>
      </w:r>
      <w:r w:rsidRPr="009D4CF3">
        <w:rPr>
          <w:b/>
          <w:highlight w:val="green"/>
          <w:u w:val="single"/>
        </w:rPr>
        <w:t>Don’t believe it</w:t>
      </w:r>
      <w:r w:rsidRPr="006A5D4C">
        <w:rPr>
          <w:u w:val="single"/>
        </w:rPr>
        <w:t xml:space="preserve">. </w:t>
      </w:r>
      <w:r w:rsidRPr="009D4CF3">
        <w:rPr>
          <w:b/>
          <w:highlight w:val="green"/>
          <w:u w:val="single"/>
        </w:rPr>
        <w:t xml:space="preserve">The industry devotes </w:t>
      </w:r>
      <w:r w:rsidRPr="009D4CF3">
        <w:rPr>
          <w:b/>
          <w:highlight w:val="green"/>
          <w:u w:val="single"/>
          <w:bdr w:val="single" w:sz="4" w:space="0" w:color="auto"/>
        </w:rPr>
        <w:t>shockingly little funding to research and development</w:t>
      </w:r>
      <w:r w:rsidRPr="006A5D4C">
        <w:rPr>
          <w:u w:val="single"/>
        </w:rPr>
        <w:t xml:space="preserve">. Companies </w:t>
      </w:r>
      <w:r w:rsidRPr="009D4CF3">
        <w:rPr>
          <w:b/>
          <w:highlight w:val="green"/>
          <w:u w:val="single"/>
        </w:rPr>
        <w:t>spend</w:t>
      </w:r>
      <w:r w:rsidRPr="009D4CF3">
        <w:rPr>
          <w:highlight w:val="green"/>
          <w:u w:val="single"/>
        </w:rPr>
        <w:t xml:space="preserve"> </w:t>
      </w:r>
      <w:r w:rsidRPr="006A5D4C">
        <w:rPr>
          <w:u w:val="single"/>
        </w:rPr>
        <w:t xml:space="preserve">roughly </w:t>
      </w:r>
      <w:r w:rsidRPr="009D4CF3">
        <w:rPr>
          <w:b/>
          <w:highlight w:val="green"/>
          <w:u w:val="single"/>
        </w:rPr>
        <w:t>one-third</w:t>
      </w:r>
      <w:r w:rsidRPr="009D4CF3">
        <w:rPr>
          <w:highlight w:val="green"/>
          <w:u w:val="single"/>
        </w:rPr>
        <w:t xml:space="preserve"> </w:t>
      </w:r>
      <w:r w:rsidRPr="006A5D4C">
        <w:rPr>
          <w:u w:val="single"/>
        </w:rPr>
        <w:t xml:space="preserve">of their revenues </w:t>
      </w:r>
      <w:r w:rsidRPr="009D4CF3">
        <w:rPr>
          <w:b/>
          <w:highlight w:val="green"/>
          <w:u w:val="single"/>
        </w:rPr>
        <w:t>on marketing</w:t>
      </w:r>
      <w:r w:rsidRPr="009D4CF3">
        <w:rPr>
          <w:highlight w:val="green"/>
          <w:u w:val="single"/>
        </w:rPr>
        <w:t xml:space="preserve"> </w:t>
      </w:r>
      <w:r w:rsidRPr="009D4CF3">
        <w:rPr>
          <w:b/>
          <w:highlight w:val="green"/>
          <w:u w:val="single"/>
        </w:rPr>
        <w:t>and only half as much on research</w:t>
      </w:r>
      <w:r w:rsidRPr="009D4CF3">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D4CF3">
        <w:rPr>
          <w:b/>
          <w:highlight w:val="green"/>
          <w:u w:val="single"/>
        </w:rPr>
        <w:t xml:space="preserve">research funding </w:t>
      </w:r>
      <w:r w:rsidRPr="006A5D4C">
        <w:rPr>
          <w:u w:val="single"/>
        </w:rPr>
        <w:t xml:space="preserve">has been </w:t>
      </w:r>
      <w:r w:rsidRPr="009D4CF3">
        <w:rPr>
          <w:b/>
          <w:highlight w:val="green"/>
          <w:u w:val="single"/>
        </w:rPr>
        <w:t>declining for more than a decade</w:t>
      </w:r>
      <w:r w:rsidRPr="006A5D4C">
        <w:rPr>
          <w:u w:val="single"/>
        </w:rPr>
        <w:t xml:space="preserve">, </w:t>
      </w:r>
      <w:r w:rsidRPr="009D4CF3">
        <w:rPr>
          <w:b/>
          <w:highlight w:val="green"/>
          <w:u w:val="single"/>
        </w:rPr>
        <w:t>while</w:t>
      </w:r>
      <w:r w:rsidRPr="009D4CF3">
        <w:rPr>
          <w:highlight w:val="green"/>
          <w:u w:val="single"/>
        </w:rPr>
        <w:t xml:space="preserve"> </w:t>
      </w:r>
      <w:r w:rsidRPr="006A5D4C">
        <w:rPr>
          <w:u w:val="single"/>
        </w:rPr>
        <w:t xml:space="preserve">strategies of </w:t>
      </w:r>
      <w:r w:rsidRPr="009D4CF3">
        <w:rPr>
          <w:b/>
          <w:highlight w:val="green"/>
          <w:u w:val="single"/>
        </w:rPr>
        <w:t>secondary patenting have steadily increased.</w:t>
      </w:r>
      <w:r w:rsidRPr="009D4CF3">
        <w:rPr>
          <w:highlight w:val="green"/>
          <w:u w:val="single"/>
        </w:rPr>
        <w:t xml:space="preserve"> </w:t>
      </w:r>
      <w:r w:rsidRPr="006A5D4C">
        <w:rPr>
          <w:u w:val="single"/>
        </w:rPr>
        <w:t xml:space="preserve">We support patents — just not </w:t>
      </w:r>
      <w:r w:rsidRPr="006A5D4C">
        <w:rPr>
          <w:u w:val="single"/>
        </w:rPr>
        <w:lastRenderedPageBreak/>
        <w:t>those that are unmerited and that unjustly prolong companies’ market power and prevent legitimate competition</w:t>
      </w:r>
      <w:r w:rsidRPr="006A5D4C">
        <w:rPr>
          <w:sz w:val="16"/>
        </w:rPr>
        <w:t>.</w:t>
      </w:r>
    </w:p>
    <w:p w14:paraId="75E546B0" w14:textId="77777777" w:rsidR="00295F5E" w:rsidRDefault="00295F5E" w:rsidP="00295F5E">
      <w:pPr>
        <w:pStyle w:val="Heading4"/>
      </w:pPr>
      <w:r>
        <w:t xml:space="preserve">Patents incentivize </w:t>
      </w:r>
      <w:r>
        <w:rPr>
          <w:u w:val="single"/>
        </w:rPr>
        <w:t>Negative Innovation</w:t>
      </w:r>
      <w:r>
        <w:t>.</w:t>
      </w:r>
    </w:p>
    <w:p w14:paraId="77D5CBAA" w14:textId="77777777" w:rsidR="00295F5E" w:rsidRPr="00F80F73" w:rsidRDefault="00295F5E" w:rsidP="00295F5E">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13"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5FF3312A" w14:textId="77777777" w:rsidR="00295F5E" w:rsidRPr="0037420D" w:rsidRDefault="00295F5E" w:rsidP="00295F5E">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innovation1 .</w:t>
      </w:r>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9D4CF3">
        <w:rPr>
          <w:b/>
          <w:highlight w:val="green"/>
          <w:u w:val="single"/>
        </w:rPr>
        <w:t>same incentives</w:t>
      </w:r>
      <w:r w:rsidRPr="009D4CF3">
        <w:rPr>
          <w:sz w:val="16"/>
          <w:highlight w:val="green"/>
        </w:rPr>
        <w:t xml:space="preserve"> </w:t>
      </w:r>
      <w:r w:rsidRPr="0037420D">
        <w:rPr>
          <w:sz w:val="16"/>
        </w:rPr>
        <w:t xml:space="preserve">can also </w:t>
      </w:r>
      <w:r w:rsidRPr="009D4CF3">
        <w:rPr>
          <w:b/>
          <w:highlight w:val="green"/>
          <w:u w:val="single"/>
        </w:rPr>
        <w:t>result in</w:t>
      </w:r>
      <w:r w:rsidRPr="009D4CF3">
        <w:rPr>
          <w:sz w:val="16"/>
          <w:highlight w:val="green"/>
        </w:rPr>
        <w:t xml:space="preserve"> </w:t>
      </w:r>
      <w:r w:rsidRPr="0037420D">
        <w:rPr>
          <w:sz w:val="16"/>
        </w:rPr>
        <w:t xml:space="preserve">a range of undesirable consequences, including excessive development of </w:t>
      </w:r>
      <w:r w:rsidRPr="009D4CF3">
        <w:rPr>
          <w:b/>
          <w:highlight w:val="green"/>
          <w:u w:val="single"/>
          <w:bdr w:val="single" w:sz="18" w:space="0" w:color="auto"/>
        </w:rPr>
        <w:t>similar (but not better) products</w:t>
      </w:r>
      <w:r w:rsidRPr="009D4CF3">
        <w:rPr>
          <w:sz w:val="16"/>
          <w:highlight w:val="green"/>
        </w:rPr>
        <w:t xml:space="preserve"> </w:t>
      </w:r>
      <w:r w:rsidRPr="0037420D">
        <w:rPr>
          <w:sz w:val="16"/>
        </w:rPr>
        <w:t xml:space="preserve">(‘me-too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E27FEE">
        <w:rPr>
          <w:u w:val="single"/>
        </w:rPr>
        <w:t xml:space="preserve">Similarly, drug companies will </w:t>
      </w:r>
      <w:r w:rsidRPr="009D4CF3">
        <w:rPr>
          <w:b/>
          <w:highlight w:val="green"/>
          <w:u w:val="single"/>
        </w:rPr>
        <w:t>not research the utility of a known</w:t>
      </w:r>
      <w:r w:rsidRPr="009D4CF3">
        <w:rPr>
          <w:highlight w:val="green"/>
          <w:u w:val="single"/>
        </w:rPr>
        <w:t xml:space="preserve"> </w:t>
      </w:r>
      <w:r w:rsidRPr="00E27FEE">
        <w:rPr>
          <w:u w:val="single"/>
        </w:rPr>
        <w:t>(</w:t>
      </w:r>
      <w:r w:rsidRPr="009D4CF3">
        <w:rPr>
          <w:b/>
          <w:highlight w:val="green"/>
          <w:u w:val="single"/>
        </w:rPr>
        <w:t>and hence unpatentable) chemical</w:t>
      </w:r>
      <w:r w:rsidRPr="00E27FEE">
        <w:rPr>
          <w:u w:val="single"/>
        </w:rPr>
        <w:t>, since the ability to obtain patent protection is central to their business model5</w:t>
      </w:r>
      <w:r w:rsidRPr="0037420D">
        <w:rPr>
          <w:sz w:val="16"/>
        </w:rPr>
        <w:t xml:space="preserve"> . </w:t>
      </w:r>
      <w:r w:rsidRPr="00E27FEE">
        <w:rPr>
          <w:u w:val="single"/>
        </w:rPr>
        <w:t>Past literature has highlighted these problems but has largely overlooked the problem of ‘</w:t>
      </w:r>
      <w:r w:rsidRPr="009D4CF3">
        <w:rPr>
          <w:b/>
          <w:highlight w:val="green"/>
          <w:u w:val="single"/>
          <w:bdr w:val="single" w:sz="18" w:space="0" w:color="auto"/>
        </w:rPr>
        <w:t>negative innovation’</w:t>
      </w:r>
      <w:r w:rsidRPr="00E27FEE">
        <w:rPr>
          <w:u w:val="single"/>
        </w:rPr>
        <w:t xml:space="preserve">, in which </w:t>
      </w:r>
      <w:r w:rsidRPr="009D4CF3">
        <w:rPr>
          <w:b/>
          <w:highlight w:val="green"/>
          <w:u w:val="single"/>
        </w:rPr>
        <w:t>patent</w:t>
      </w:r>
      <w:r w:rsidRPr="009D4CF3">
        <w:rPr>
          <w:highlight w:val="green"/>
          <w:u w:val="single"/>
        </w:rPr>
        <w:t xml:space="preserve"> </w:t>
      </w:r>
      <w:r w:rsidRPr="00E27FEE">
        <w:rPr>
          <w:u w:val="single"/>
        </w:rPr>
        <w:t xml:space="preserve">law </w:t>
      </w:r>
      <w:r w:rsidRPr="009D4CF3">
        <w:rPr>
          <w:b/>
          <w:highlight w:val="green"/>
          <w:u w:val="single"/>
        </w:rPr>
        <w:t xml:space="preserve">drives innovation into spaces that are </w:t>
      </w:r>
      <w:r w:rsidRPr="009D4CF3">
        <w:rPr>
          <w:b/>
          <w:highlight w:val="green"/>
          <w:u w:val="single"/>
          <w:bdr w:val="single" w:sz="18" w:space="0" w:color="auto"/>
        </w:rPr>
        <w:t>affirmatively harmful to patients</w:t>
      </w:r>
      <w:r w:rsidRPr="00E27FEE">
        <w:rPr>
          <w:u w:val="single"/>
        </w:rPr>
        <w:t xml:space="preserve">. By this, we mean </w:t>
      </w:r>
      <w:r w:rsidRPr="009D4CF3">
        <w:rPr>
          <w:b/>
          <w:highlight w:val="green"/>
          <w:u w:val="single"/>
        </w:rPr>
        <w:t>scenarios</w:t>
      </w:r>
      <w:r w:rsidRPr="009D4CF3">
        <w:rPr>
          <w:highlight w:val="green"/>
          <w:u w:val="single"/>
        </w:rPr>
        <w:t xml:space="preserve"> </w:t>
      </w:r>
      <w:r w:rsidRPr="009D4CF3">
        <w:rPr>
          <w:b/>
          <w:highlight w:val="green"/>
          <w:u w:val="single"/>
        </w:rPr>
        <w:t>whereby</w:t>
      </w:r>
      <w:r w:rsidRPr="009D4CF3">
        <w:rPr>
          <w:highlight w:val="green"/>
          <w:u w:val="single"/>
        </w:rPr>
        <w:t xml:space="preserve"> </w:t>
      </w:r>
      <w:r w:rsidRPr="009D4CF3">
        <w:rPr>
          <w:b/>
          <w:bCs/>
          <w:highlight w:val="green"/>
          <w:u w:val="single"/>
        </w:rPr>
        <w:t>patents</w:t>
      </w:r>
      <w:r w:rsidRPr="009D4CF3">
        <w:rPr>
          <w:b/>
          <w:highlight w:val="green"/>
          <w:u w:val="single"/>
        </w:rPr>
        <w:t xml:space="preserve"> create incentives to bring a product to market in a way that is </w:t>
      </w:r>
      <w:r w:rsidRPr="00E27FEE">
        <w:rPr>
          <w:u w:val="single"/>
        </w:rPr>
        <w:t xml:space="preserve">relatively </w:t>
      </w:r>
      <w:r w:rsidRPr="009D4CF3">
        <w:rPr>
          <w:b/>
          <w:highlight w:val="green"/>
          <w:u w:val="single"/>
        </w:rPr>
        <w:t>harmful to consumers</w:t>
      </w:r>
      <w:r w:rsidRPr="00E27FEE">
        <w:rPr>
          <w:u w:val="single"/>
        </w:rPr>
        <w:t>,</w:t>
      </w:r>
      <w:r w:rsidRPr="0037420D">
        <w:rPr>
          <w:sz w:val="16"/>
        </w:rPr>
        <w:t xml:space="preserve"> and the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system8 . All of these scenarios are different in kind from negative innovation, which results in a harmful (but profitable) product. </w:t>
      </w:r>
      <w:r w:rsidRPr="00E27FEE">
        <w:rPr>
          <w:u w:val="single"/>
        </w:rPr>
        <w:t>We focus on this dangerous but overlooked space of the patent landscape, wherein patents themselves lead fairly directly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E27FEE">
        <w:rPr>
          <w:u w:val="single"/>
        </w:rPr>
        <w:t xml:space="preserve">While ibrutinib is effective, it, like all anticancer agents, is toxic. It is all the more puzzling, then, that ibrutinib’s recommended dosage appears to be </w:t>
      </w:r>
      <w:r w:rsidRPr="00E27FEE">
        <w:rPr>
          <w:u w:val="single"/>
        </w:rPr>
        <w:lastRenderedPageBreak/>
        <w:t>substantially higher than necessary to achieve the necessary therapeutic effect—or at least, what evidence is available points to that conclusion9 .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9D4CF3">
        <w:rPr>
          <w:b/>
          <w:bCs/>
          <w:highlight w:val="green"/>
          <w:u w:val="single"/>
        </w:rPr>
        <w:t>Only the highest doses</w:t>
      </w:r>
      <w:r w:rsidRPr="00E27FEE">
        <w:rPr>
          <w:u w:val="single"/>
        </w:rPr>
        <w:t>—420 mg and higher—</w:t>
      </w:r>
      <w:r w:rsidRPr="009D4CF3">
        <w:rPr>
          <w:b/>
          <w:bCs/>
          <w:highlight w:val="green"/>
          <w:u w:val="single"/>
        </w:rPr>
        <w:t>were granted</w:t>
      </w:r>
      <w:r w:rsidRPr="009D4CF3">
        <w:rPr>
          <w:highlight w:val="green"/>
          <w:u w:val="single"/>
        </w:rPr>
        <w:t xml:space="preserve"> </w:t>
      </w:r>
      <w:r w:rsidRPr="00E27FEE">
        <w:rPr>
          <w:u w:val="single"/>
        </w:rPr>
        <w:t xml:space="preserve">in the issued method of </w:t>
      </w:r>
      <w:r w:rsidRPr="009D4CF3">
        <w:rPr>
          <w:b/>
          <w:bCs/>
          <w:highlight w:val="green"/>
          <w:u w:val="single"/>
        </w:rPr>
        <w:t>treatment patent16</w:t>
      </w:r>
      <w:r w:rsidRPr="00E27FEE">
        <w:rPr>
          <w:u w:val="single"/>
        </w:rPr>
        <w:t xml:space="preserve">. </w:t>
      </w:r>
      <w:r w:rsidRPr="009D4CF3">
        <w:rPr>
          <w:b/>
          <w:bCs/>
          <w:highlight w:val="green"/>
          <w:u w:val="single"/>
        </w:rPr>
        <w:t xml:space="preserve">Patent </w:t>
      </w:r>
      <w:r w:rsidRPr="0037420D">
        <w:rPr>
          <w:b/>
          <w:bCs/>
          <w:u w:val="single"/>
        </w:rPr>
        <w:t xml:space="preserve">law thus created </w:t>
      </w:r>
      <w:r w:rsidRPr="009D4CF3">
        <w:rPr>
          <w:b/>
          <w:bCs/>
          <w:highlight w:val="green"/>
          <w:u w:val="single"/>
        </w:rPr>
        <w:t xml:space="preserve">incentives to pursue a higher, more toxic dose </w:t>
      </w:r>
      <w:r w:rsidRPr="0037420D">
        <w:rPr>
          <w:b/>
          <w:bCs/>
          <w:u w:val="single"/>
        </w:rPr>
        <w:t>rather than the lower doses the FDA suggested be explored</w:t>
      </w:r>
      <w:r w:rsidRPr="00E27FEE">
        <w:rPr>
          <w:u w:val="single"/>
        </w:rPr>
        <w:t xml:space="preserve">. </w:t>
      </w:r>
      <w:r w:rsidRPr="0037420D">
        <w:rPr>
          <w:sz w:val="16"/>
        </w:rPr>
        <w:t xml:space="preserve">And, adding insult to injury, </w:t>
      </w:r>
      <w:r w:rsidRPr="009D4CF3">
        <w:rPr>
          <w:b/>
          <w:highlight w:val="green"/>
          <w:u w:val="single"/>
        </w:rPr>
        <w:t xml:space="preserve">once the patent was issued </w:t>
      </w:r>
      <w:r w:rsidRPr="0037420D">
        <w:rPr>
          <w:sz w:val="16"/>
        </w:rPr>
        <w:t xml:space="preserve">with narrower claims covering the high doses only, </w:t>
      </w:r>
      <w:r w:rsidRPr="009D4CF3">
        <w:rPr>
          <w:b/>
          <w:highlight w:val="green"/>
          <w:u w:val="single"/>
        </w:rPr>
        <w:t>the drug sponsor</w:t>
      </w:r>
      <w:r w:rsidRPr="009D4CF3">
        <w:rPr>
          <w:highlight w:val="green"/>
          <w:u w:val="single"/>
        </w:rPr>
        <w:t xml:space="preserve"> </w:t>
      </w:r>
      <w:r w:rsidRPr="0037420D">
        <w:rPr>
          <w:u w:val="single"/>
        </w:rPr>
        <w:t xml:space="preserve">not only lacked incentives to explore the possibility of lower doses, it </w:t>
      </w:r>
      <w:r w:rsidRPr="009D4CF3">
        <w:rPr>
          <w:b/>
          <w:highlight w:val="green"/>
          <w:u w:val="single"/>
        </w:rPr>
        <w:t>had an active incentive not to explore</w:t>
      </w:r>
      <w:r w:rsidRPr="009D4CF3">
        <w:rPr>
          <w:highlight w:val="green"/>
          <w:u w:val="single"/>
        </w:rPr>
        <w:t xml:space="preserve"> </w:t>
      </w:r>
      <w:r w:rsidRPr="0037420D">
        <w:rPr>
          <w:u w:val="single"/>
        </w:rPr>
        <w:t xml:space="preserve">those </w:t>
      </w:r>
      <w:r w:rsidRPr="009D4CF3">
        <w:rPr>
          <w:b/>
          <w:highlight w:val="green"/>
          <w:u w:val="single"/>
        </w:rPr>
        <w:t>doses</w:t>
      </w:r>
      <w:r w:rsidRPr="009D4CF3">
        <w:rPr>
          <w:highlight w:val="green"/>
          <w:u w:val="single"/>
        </w:rPr>
        <w:t xml:space="preserve"> </w:t>
      </w:r>
      <w:r w:rsidRPr="009D4CF3">
        <w:rPr>
          <w:b/>
          <w:highlight w:val="green"/>
          <w:u w:val="single"/>
        </w:rPr>
        <w:t>because evidence that lower doses were safe</w:t>
      </w:r>
      <w:r w:rsidRPr="009D4CF3">
        <w:rPr>
          <w:highlight w:val="green"/>
          <w:u w:val="single"/>
        </w:rPr>
        <w:t xml:space="preserve"> </w:t>
      </w:r>
      <w:r w:rsidRPr="0037420D">
        <w:rPr>
          <w:u w:val="single"/>
        </w:rPr>
        <w:t xml:space="preserve">and effective </w:t>
      </w:r>
      <w:r w:rsidRPr="009D4CF3">
        <w:rPr>
          <w:b/>
          <w:highlight w:val="green"/>
          <w:u w:val="single"/>
        </w:rPr>
        <w:t>would</w:t>
      </w:r>
      <w:r w:rsidRPr="009D4CF3">
        <w:rPr>
          <w:highlight w:val="green"/>
          <w:u w:val="single"/>
        </w:rPr>
        <w:t xml:space="preserve"> </w:t>
      </w:r>
      <w:r w:rsidRPr="0037420D">
        <w:rPr>
          <w:u w:val="single"/>
        </w:rPr>
        <w:t xml:space="preserve">sharply </w:t>
      </w:r>
      <w:r w:rsidRPr="009D4CF3">
        <w:rPr>
          <w:b/>
          <w:highlight w:val="gree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w:t>
      </w:r>
      <w:r w:rsidRPr="0037420D">
        <w:rPr>
          <w:sz w:val="16"/>
        </w:rPr>
        <w:lastRenderedPageBreak/>
        <w:t xml:space="preserve">safety and efficacy. Millions of women received the birth control pill Enovid (mestranol/ noretynodrel), containing ten times the necessary dose, before studies pointed to a concerning risk of blood clots19. </w:t>
      </w:r>
      <w:r w:rsidRPr="00E27FEE">
        <w:rPr>
          <w:u w:val="single"/>
        </w:rPr>
        <w:t xml:space="preserve">In another sign of negative innovation, </w:t>
      </w:r>
      <w:r w:rsidRPr="009D4CF3">
        <w:rPr>
          <w:b/>
          <w:highlight w:val="green"/>
          <w:u w:val="single"/>
        </w:rPr>
        <w:t>Gilead</w:t>
      </w:r>
      <w:r w:rsidRPr="009D4CF3">
        <w:rPr>
          <w:highlight w:val="green"/>
          <w:u w:val="single"/>
        </w:rPr>
        <w:t xml:space="preserve"> </w:t>
      </w:r>
      <w:r w:rsidRPr="00E27FEE">
        <w:rPr>
          <w:u w:val="single"/>
        </w:rPr>
        <w:t xml:space="preserve">Sciences is alleged to have </w:t>
      </w:r>
      <w:r w:rsidRPr="009D4CF3">
        <w:rPr>
          <w:b/>
          <w:highlight w:val="green"/>
          <w:u w:val="single"/>
        </w:rPr>
        <w:t>intentionally delayed a less-toxic version of its HIV medicine</w:t>
      </w:r>
      <w:r w:rsidRPr="009D4CF3">
        <w:rPr>
          <w:highlight w:val="green"/>
          <w:u w:val="single"/>
        </w:rPr>
        <w:t xml:space="preserve"> </w:t>
      </w:r>
      <w:r w:rsidRPr="009D4CF3">
        <w:rPr>
          <w:b/>
          <w:highlight w:val="gree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were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0FB21491" w14:textId="77777777" w:rsidR="00295F5E" w:rsidRDefault="00295F5E" w:rsidP="00295F5E">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3DCBBF44" w14:textId="77777777" w:rsidR="00295F5E" w:rsidRPr="00E2724F" w:rsidRDefault="00295F5E" w:rsidP="00295F5E">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4" w:history="1">
        <w:r w:rsidRPr="004D0B79">
          <w:rPr>
            <w:rStyle w:val="Hyperlink"/>
          </w:rPr>
          <w:t>https://abcnews.go.com/Health/amidst-superbug-crisis-scientists-urge-innovation/story?id=62763415</w:t>
        </w:r>
      </w:hyperlink>
      <w:r>
        <w:t xml:space="preserve">] Dhruv </w:t>
      </w:r>
    </w:p>
    <w:p w14:paraId="4C755D35" w14:textId="77777777" w:rsidR="00295F5E" w:rsidRPr="001948D4" w:rsidRDefault="00295F5E" w:rsidP="00295F5E">
      <w:pPr>
        <w:rPr>
          <w:sz w:val="16"/>
        </w:rPr>
      </w:pPr>
      <w:hyperlink r:id="rId15"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D4CF3">
        <w:rPr>
          <w:rStyle w:val="StyleUnderline"/>
          <w:highlight w:val="green"/>
        </w:rPr>
        <w:t xml:space="preserve">the </w:t>
      </w:r>
      <w:hyperlink r:id="rId16" w:tgtFrame="_blank" w:history="1">
        <w:r w:rsidRPr="009D4CF3">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7"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D4CF3">
        <w:rPr>
          <w:rStyle w:val="StyleUnderline"/>
          <w:highlight w:val="green"/>
        </w:rPr>
        <w:t xml:space="preserve">represents a </w:t>
      </w:r>
      <w:r w:rsidRPr="009D4CF3">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D4CF3">
        <w:rPr>
          <w:rStyle w:val="Emphasis"/>
          <w:highlight w:val="green"/>
        </w:rPr>
        <w:t>rising</w:t>
      </w:r>
      <w:r w:rsidRPr="003C32B5">
        <w:rPr>
          <w:rStyle w:val="Emphasis"/>
        </w:rPr>
        <w:t xml:space="preserve"> rates</w:t>
      </w:r>
      <w:r w:rsidRPr="003C32B5">
        <w:rPr>
          <w:rStyle w:val="StyleUnderline"/>
        </w:rPr>
        <w:t xml:space="preserve"> of </w:t>
      </w:r>
      <w:r w:rsidRPr="009D4CF3">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9D4CF3">
        <w:rPr>
          <w:rStyle w:val="StyleUnderline"/>
          <w:highlight w:val="green"/>
        </w:rPr>
        <w:t xml:space="preserve">may cause </w:t>
      </w:r>
      <w:r w:rsidRPr="009D4CF3">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D4CF3">
        <w:rPr>
          <w:rStyle w:val="StyleUnderline"/>
          <w:highlight w:val="green"/>
        </w:rPr>
        <w:t>resistance develops when germs</w:t>
      </w:r>
      <w:r w:rsidRPr="003C32B5">
        <w:rPr>
          <w:sz w:val="16"/>
        </w:rPr>
        <w:t xml:space="preserve"> like bacteria and fungi are able to “</w:t>
      </w:r>
      <w:r w:rsidRPr="009D4CF3">
        <w:rPr>
          <w:rStyle w:val="StyleUnderline"/>
          <w:highlight w:val="green"/>
        </w:rPr>
        <w:t>defeat</w:t>
      </w:r>
      <w:r w:rsidRPr="003C32B5">
        <w:rPr>
          <w:sz w:val="16"/>
        </w:rPr>
        <w:t xml:space="preserve"> the </w:t>
      </w:r>
      <w:r w:rsidRPr="009D4CF3">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8"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9" w:history="1">
        <w:r w:rsidRPr="003C32B5">
          <w:rPr>
            <w:rStyle w:val="Hyperlink"/>
            <w:sz w:val="16"/>
            <w:szCs w:val="18"/>
          </w:rPr>
          <w:t xml:space="preserve">(MORE: Melissa Rivers talks about her </w:t>
        </w:r>
        <w:r w:rsidRPr="003C32B5">
          <w:rPr>
            <w:rStyle w:val="Hyperlink"/>
            <w:sz w:val="16"/>
            <w:szCs w:val="18"/>
          </w:rPr>
          <w:lastRenderedPageBreak/>
          <w:t>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9D4CF3">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D4CF3">
        <w:rPr>
          <w:rStyle w:val="StyleUnderline"/>
          <w:highlight w:val="green"/>
        </w:rPr>
        <w:t xml:space="preserve">development of </w:t>
      </w:r>
      <w:r w:rsidRPr="009D4CF3">
        <w:rPr>
          <w:rStyle w:val="Emphasis"/>
          <w:highlight w:val="green"/>
        </w:rPr>
        <w:t>new</w:t>
      </w:r>
      <w:r w:rsidRPr="003C32B5">
        <w:rPr>
          <w:rStyle w:val="Emphasis"/>
        </w:rPr>
        <w:t xml:space="preserve"> antimicrobial </w:t>
      </w:r>
      <w:r w:rsidRPr="009D4CF3">
        <w:rPr>
          <w:rStyle w:val="Emphasis"/>
          <w:highlight w:val="green"/>
        </w:rPr>
        <w:t>medications</w:t>
      </w:r>
      <w:r w:rsidRPr="003C32B5">
        <w:rPr>
          <w:rStyle w:val="StyleUnderline"/>
        </w:rPr>
        <w:t xml:space="preserve">, </w:t>
      </w:r>
      <w:r w:rsidRPr="009D4CF3">
        <w:rPr>
          <w:rStyle w:val="Emphasis"/>
          <w:highlight w:val="green"/>
        </w:rPr>
        <w:t>vaccines</w:t>
      </w:r>
      <w:r w:rsidRPr="003C32B5">
        <w:rPr>
          <w:rStyle w:val="StyleUnderline"/>
        </w:rPr>
        <w:t xml:space="preserve">, </w:t>
      </w:r>
      <w:r w:rsidRPr="009D4CF3">
        <w:rPr>
          <w:rStyle w:val="StyleUnderline"/>
          <w:highlight w:val="green"/>
        </w:rPr>
        <w:t>and</w:t>
      </w:r>
      <w:r w:rsidRPr="003C32B5">
        <w:rPr>
          <w:rStyle w:val="StyleUnderline"/>
        </w:rPr>
        <w:t xml:space="preserve"> careful </w:t>
      </w:r>
      <w:r w:rsidRPr="009D4CF3">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D4CF3">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D4CF3">
        <w:rPr>
          <w:rStyle w:val="StyleUnderline"/>
          <w:highlight w:val="green"/>
        </w:rPr>
        <w:t>challenges</w:t>
      </w:r>
      <w:r w:rsidRPr="003C32B5">
        <w:rPr>
          <w:rStyle w:val="StyleUnderline"/>
        </w:rPr>
        <w:t xml:space="preserve"> of antimicrobial resistance</w:t>
      </w:r>
      <w:r w:rsidRPr="003C32B5">
        <w:rPr>
          <w:sz w:val="16"/>
        </w:rPr>
        <w:t xml:space="preserve">” </w:t>
      </w:r>
      <w:r w:rsidRPr="009D4CF3">
        <w:rPr>
          <w:rStyle w:val="StyleUnderline"/>
          <w:highlight w:val="green"/>
        </w:rPr>
        <w:t>are</w:t>
      </w:r>
      <w:r w:rsidRPr="003C32B5">
        <w:rPr>
          <w:sz w:val="16"/>
        </w:rPr>
        <w:t xml:space="preserve"> “</w:t>
      </w:r>
      <w:r w:rsidRPr="009D4CF3">
        <w:rPr>
          <w:rStyle w:val="Emphasis"/>
          <w:highlight w:val="green"/>
        </w:rPr>
        <w:t>not insurmountable</w:t>
      </w:r>
      <w:r w:rsidRPr="003C32B5">
        <w:rPr>
          <w:sz w:val="16"/>
        </w:rPr>
        <w:t xml:space="preserve">,” and that </w:t>
      </w:r>
      <w:r w:rsidRPr="003C32B5">
        <w:rPr>
          <w:rStyle w:val="StyleUnderline"/>
        </w:rPr>
        <w:t xml:space="preserve">coordinated </w:t>
      </w:r>
      <w:r w:rsidRPr="009D4CF3">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D4CF3">
        <w:rPr>
          <w:rStyle w:val="Emphasis"/>
          <w:highlight w:val="green"/>
        </w:rPr>
        <w:t>secure the future</w:t>
      </w:r>
      <w:r w:rsidRPr="009D4CF3">
        <w:rPr>
          <w:rStyle w:val="StyleUnderline"/>
          <w:highlight w:val="green"/>
        </w:rPr>
        <w:t xml:space="preserve"> from drug-resistant diseases</w:t>
      </w:r>
      <w:r w:rsidRPr="003C32B5">
        <w:rPr>
          <w:sz w:val="16"/>
        </w:rPr>
        <w:t>.”</w:t>
      </w:r>
    </w:p>
    <w:p w14:paraId="4D859B5C" w14:textId="77777777" w:rsidR="00295F5E" w:rsidRPr="00E2724F" w:rsidRDefault="00295F5E" w:rsidP="00295F5E">
      <w:pPr>
        <w:pStyle w:val="Heading4"/>
      </w:pPr>
      <w:r>
        <w:t xml:space="preserve">Extinction - generic defense doesn’t apply. </w:t>
      </w:r>
    </w:p>
    <w:p w14:paraId="19A601D9" w14:textId="77777777" w:rsidR="00295F5E" w:rsidRPr="00A10F89" w:rsidRDefault="00295F5E" w:rsidP="00295F5E">
      <w:r w:rsidRPr="00A10F89">
        <w:rPr>
          <w:rStyle w:val="Style13ptBold"/>
        </w:rPr>
        <w:t>Srivatsa 17</w:t>
      </w:r>
      <w:r>
        <w:t xml:space="preserve"> Kadiyali Srivatsa 1-12-2017 “</w:t>
      </w:r>
      <w:r w:rsidRPr="00587797">
        <w:t>Superbug Pandemics and How to Prevent Them</w:t>
      </w:r>
      <w:r>
        <w:t xml:space="preserve">” </w:t>
      </w:r>
      <w:hyperlink r:id="rId20"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10A1AB1D" w14:textId="77777777" w:rsidR="00295F5E" w:rsidRPr="00A10F89" w:rsidRDefault="00295F5E" w:rsidP="00295F5E">
      <w:pPr>
        <w:rPr>
          <w:b/>
          <w:iCs/>
          <w:u w:val="single"/>
          <w:bdr w:val="single" w:sz="18" w:space="0" w:color="auto"/>
        </w:rPr>
      </w:pPr>
      <w:r w:rsidRPr="00A10F89">
        <w:rPr>
          <w:rStyle w:val="StyleUnderline"/>
          <w:sz w:val="24"/>
        </w:rPr>
        <w:t xml:space="preserve">It is by now no secret that </w:t>
      </w:r>
      <w:r w:rsidRPr="009D4CF3">
        <w:rPr>
          <w:rStyle w:val="StyleUnderline"/>
          <w:sz w:val="24"/>
          <w:highlight w:val="green"/>
        </w:rPr>
        <w:t>the</w:t>
      </w:r>
      <w:r w:rsidRPr="00A10F89">
        <w:rPr>
          <w:rStyle w:val="StyleUnderline"/>
          <w:sz w:val="24"/>
        </w:rPr>
        <w:t xml:space="preserve"> human </w:t>
      </w:r>
      <w:r w:rsidRPr="009D4CF3">
        <w:rPr>
          <w:rStyle w:val="StyleUnderline"/>
          <w:sz w:val="24"/>
          <w:highlight w:val="green"/>
        </w:rPr>
        <w:t>species is locked in a race</w:t>
      </w:r>
      <w:r w:rsidRPr="00A10F89">
        <w:rPr>
          <w:rStyle w:val="StyleUnderline"/>
          <w:sz w:val="24"/>
        </w:rPr>
        <w:t xml:space="preserve"> of its own making </w:t>
      </w:r>
      <w:r w:rsidRPr="009D4CF3">
        <w:rPr>
          <w:rStyle w:val="StyleUnderline"/>
          <w:sz w:val="24"/>
          <w:highlight w:val="green"/>
        </w:rPr>
        <w:t>with “</w:t>
      </w:r>
      <w:r w:rsidRPr="009D4CF3">
        <w:rPr>
          <w:rStyle w:val="StyleUnderline"/>
          <w:bCs/>
          <w:sz w:val="24"/>
          <w:highlight w:val="green"/>
        </w:rPr>
        <w:t>superbugs</w:t>
      </w:r>
      <w:r w:rsidRPr="009D4CF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D4CF3">
        <w:rPr>
          <w:rStyle w:val="StyleUnderline"/>
          <w:sz w:val="24"/>
          <w:highlight w:val="green"/>
        </w:rPr>
        <w:t>an</w:t>
      </w:r>
      <w:r w:rsidRPr="00A10F89">
        <w:rPr>
          <w:rStyle w:val="StyleUnderline"/>
          <w:sz w:val="24"/>
        </w:rPr>
        <w:t xml:space="preserve"> </w:t>
      </w:r>
      <w:r w:rsidRPr="009D4CF3">
        <w:rPr>
          <w:rStyle w:val="Emphasis"/>
          <w:sz w:val="24"/>
          <w:highlight w:val="green"/>
        </w:rPr>
        <w:t>existential threat</w:t>
      </w:r>
      <w:r w:rsidRPr="00A10F89">
        <w:rPr>
          <w:rStyle w:val="StyleUnderline"/>
          <w:sz w:val="24"/>
        </w:rPr>
        <w:t xml:space="preserve"> largely </w:t>
      </w:r>
      <w:r w:rsidRPr="009D4CF3">
        <w:rPr>
          <w:rStyle w:val="StyleUnderline"/>
          <w:sz w:val="24"/>
          <w:highlight w:val="green"/>
        </w:rPr>
        <w:t>of its</w:t>
      </w:r>
      <w:r w:rsidRPr="00A10F89">
        <w:rPr>
          <w:rStyle w:val="StyleUnderline"/>
          <w:sz w:val="24"/>
        </w:rPr>
        <w:t xml:space="preserve"> </w:t>
      </w:r>
      <w:r w:rsidRPr="009D4CF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9D4CF3">
        <w:rPr>
          <w:rStyle w:val="StyleUnderline"/>
          <w:sz w:val="24"/>
          <w:highlight w:val="green"/>
        </w:rPr>
        <w:t>a</w:t>
      </w:r>
      <w:r w:rsidRPr="00A10F89">
        <w:rPr>
          <w:rStyle w:val="StyleUnderline"/>
          <w:sz w:val="24"/>
        </w:rPr>
        <w:t xml:space="preserve"> </w:t>
      </w:r>
      <w:r w:rsidRPr="009D4CF3">
        <w:rPr>
          <w:rStyle w:val="Emphasis"/>
          <w:sz w:val="24"/>
          <w:highlight w:val="green"/>
        </w:rPr>
        <w:t>high-probability, high-impact event</w:t>
      </w:r>
      <w:r w:rsidRPr="00A10F89">
        <w:rPr>
          <w:rStyle w:val="StyleUnderline"/>
          <w:sz w:val="24"/>
        </w:rPr>
        <w:t xml:space="preserve"> </w:t>
      </w:r>
      <w:r w:rsidRPr="009D4CF3">
        <w:rPr>
          <w:rStyle w:val="StyleUnderline"/>
          <w:sz w:val="24"/>
          <w:highlight w:val="green"/>
        </w:rPr>
        <w:t>that people</w:t>
      </w:r>
      <w:r w:rsidRPr="00A10F89">
        <w:rPr>
          <w:rStyle w:val="StyleUnderline"/>
          <w:sz w:val="24"/>
        </w:rPr>
        <w:t xml:space="preserve"> manage to </w:t>
      </w:r>
      <w:r w:rsidRPr="009D4CF3">
        <w:rPr>
          <w:rStyle w:val="Emphasis"/>
          <w:sz w:val="24"/>
          <w:highlight w:val="green"/>
        </w:rPr>
        <w:t>ignore anyway</w:t>
      </w:r>
      <w:r w:rsidRPr="00A10F89">
        <w:rPr>
          <w:rStyle w:val="StyleUnderline"/>
          <w:sz w:val="24"/>
        </w:rPr>
        <w:t xml:space="preserve"> </w:t>
      </w:r>
      <w:r w:rsidRPr="009D4CF3">
        <w:rPr>
          <w:rStyle w:val="StyleUnderline"/>
          <w:sz w:val="24"/>
          <w:highlight w:val="green"/>
        </w:rPr>
        <w:t>for</w:t>
      </w:r>
      <w:r w:rsidRPr="00A10F89">
        <w:rPr>
          <w:rStyle w:val="StyleUnderline"/>
          <w:sz w:val="24"/>
        </w:rPr>
        <w:t xml:space="preserve"> a raft of </w:t>
      </w:r>
      <w:r w:rsidRPr="009D4CF3">
        <w:rPr>
          <w:rStyle w:val="Emphasis"/>
          <w:sz w:val="24"/>
          <w:highlight w:val="green"/>
        </w:rPr>
        <w:t xml:space="preserve">social-psychological </w:t>
      </w:r>
      <w:r w:rsidRPr="009D4CF3">
        <w:rPr>
          <w:rStyle w:val="Emphasis"/>
          <w:sz w:val="24"/>
          <w:highlight w:val="green"/>
        </w:rPr>
        <w:lastRenderedPageBreak/>
        <w:t>reasons</w:t>
      </w:r>
      <w:r w:rsidRPr="00A10F89">
        <w:rPr>
          <w:rStyle w:val="StyleUnderline"/>
          <w:sz w:val="24"/>
        </w:rPr>
        <w:t xml:space="preserve">.2 </w:t>
      </w:r>
      <w:r w:rsidRPr="009D4CF3">
        <w:rPr>
          <w:rStyle w:val="StyleUnderline"/>
          <w:sz w:val="24"/>
          <w:highlight w:val="green"/>
        </w:rPr>
        <w:t>A pandemic</w:t>
      </w:r>
      <w:r w:rsidRPr="00A10F89">
        <w:rPr>
          <w:rStyle w:val="StyleUnderline"/>
          <w:sz w:val="24"/>
        </w:rPr>
        <w:t xml:space="preserve"> is a quintessential gray rhino, for it </w:t>
      </w:r>
      <w:r w:rsidRPr="009D4CF3">
        <w:rPr>
          <w:rStyle w:val="StyleUnderline"/>
          <w:sz w:val="24"/>
          <w:highlight w:val="green"/>
        </w:rPr>
        <w:t xml:space="preserve">is no longer a matter of if but of </w:t>
      </w:r>
      <w:r w:rsidRPr="009D4CF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D4CF3">
        <w:rPr>
          <w:rStyle w:val="Emphasis"/>
          <w:sz w:val="24"/>
          <w:highlight w:val="green"/>
        </w:rPr>
        <w:t>most predictable catastrophe in</w:t>
      </w:r>
      <w:r w:rsidRPr="00A10F89">
        <w:rPr>
          <w:rStyle w:val="StyleUnderline"/>
          <w:sz w:val="24"/>
        </w:rPr>
        <w:t xml:space="preserve"> the </w:t>
      </w:r>
      <w:r w:rsidRPr="009D4CF3">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D4CF3">
        <w:rPr>
          <w:rStyle w:val="StyleUnderline"/>
          <w:sz w:val="24"/>
          <w:highlight w:val="green"/>
        </w:rPr>
        <w:t>hospitals</w:t>
      </w:r>
      <w:r w:rsidRPr="00A10F89">
        <w:rPr>
          <w:rStyle w:val="StyleUnderline"/>
          <w:sz w:val="24"/>
        </w:rPr>
        <w:t xml:space="preserve"> have </w:t>
      </w:r>
      <w:r w:rsidRPr="009D4CF3">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D4CF3">
        <w:rPr>
          <w:rStyle w:val="StyleUnderline"/>
          <w:sz w:val="24"/>
          <w:highlight w:val="green"/>
        </w:rPr>
        <w:t>Overuse</w:t>
      </w:r>
      <w:r w:rsidRPr="00A10F89">
        <w:rPr>
          <w:rStyle w:val="StyleUnderline"/>
          <w:sz w:val="24"/>
        </w:rPr>
        <w:t xml:space="preserve"> of antibiotics and commercial products containing them has </w:t>
      </w:r>
      <w:r w:rsidRPr="009D4CF3">
        <w:rPr>
          <w:rStyle w:val="StyleUnderline"/>
          <w:sz w:val="24"/>
          <w:highlight w:val="green"/>
        </w:rPr>
        <w:t>helped superbugs</w:t>
      </w:r>
      <w:r w:rsidRPr="00A10F89">
        <w:rPr>
          <w:rStyle w:val="StyleUnderline"/>
          <w:sz w:val="24"/>
        </w:rPr>
        <w:t xml:space="preserve"> to </w:t>
      </w:r>
      <w:r w:rsidRPr="009D4CF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D4CF3">
        <w:rPr>
          <w:rStyle w:val="Emphasis"/>
          <w:sz w:val="24"/>
          <w:highlight w:val="green"/>
        </w:rPr>
        <w:t>something as simple as a minor cut could</w:t>
      </w:r>
      <w:r w:rsidRPr="00A10F89">
        <w:rPr>
          <w:rStyle w:val="Emphasis"/>
          <w:sz w:val="24"/>
        </w:rPr>
        <w:t xml:space="preserve"> again </w:t>
      </w:r>
      <w:r w:rsidRPr="009D4CF3">
        <w:rPr>
          <w:rStyle w:val="Emphasis"/>
          <w:sz w:val="24"/>
          <w:highlight w:val="green"/>
        </w:rPr>
        <w:t>become life-threatening if</w:t>
      </w:r>
      <w:r w:rsidRPr="00A10F89">
        <w:rPr>
          <w:rStyle w:val="Emphasis"/>
          <w:sz w:val="24"/>
        </w:rPr>
        <w:t xml:space="preserve"> it becomes </w:t>
      </w:r>
      <w:r w:rsidRPr="009D4CF3">
        <w:rPr>
          <w:rStyle w:val="Emphasis"/>
          <w:sz w:val="24"/>
          <w:highlight w:val="green"/>
        </w:rPr>
        <w:t>infected</w:t>
      </w:r>
      <w:r w:rsidRPr="0010630F">
        <w:rPr>
          <w:sz w:val="16"/>
        </w:rPr>
        <w:t xml:space="preserve">. </w:t>
      </w:r>
      <w:r w:rsidRPr="00A10F89">
        <w:rPr>
          <w:rStyle w:val="StyleUnderline"/>
          <w:sz w:val="24"/>
        </w:rPr>
        <w:t xml:space="preserve">Few non-medical </w:t>
      </w:r>
      <w:r w:rsidRPr="00A10F89">
        <w:rPr>
          <w:rStyle w:val="StyleUnderline"/>
          <w:sz w:val="24"/>
        </w:rPr>
        <w:lastRenderedPageBreak/>
        <w:t xml:space="preserve">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w:t>
      </w:r>
      <w:r w:rsidRPr="0010630F">
        <w:rPr>
          <w:sz w:val="16"/>
        </w:rPr>
        <w:lastRenderedPageBreak/>
        <w:t xml:space="preserve">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w:t>
      </w:r>
      <w:r w:rsidRPr="0010630F">
        <w:rPr>
          <w:sz w:val="16"/>
        </w:rPr>
        <w:lastRenderedPageBreak/>
        <w:t xml:space="preserve">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D4CF3">
        <w:rPr>
          <w:rStyle w:val="StyleUnderline"/>
          <w:bCs/>
          <w:sz w:val="24"/>
          <w:highlight w:val="green"/>
        </w:rPr>
        <w:t xml:space="preserve">WHO </w:t>
      </w:r>
      <w:r w:rsidRPr="0010630F">
        <w:rPr>
          <w:rStyle w:val="StyleUnderline"/>
          <w:bCs/>
          <w:sz w:val="24"/>
        </w:rPr>
        <w:t xml:space="preserve">is </w:t>
      </w:r>
      <w:r w:rsidRPr="009D4CF3">
        <w:rPr>
          <w:rStyle w:val="StyleUnderline"/>
          <w:bCs/>
          <w:sz w:val="24"/>
          <w:highlight w:val="green"/>
        </w:rPr>
        <w:t xml:space="preserve">under-resourced </w:t>
      </w:r>
      <w:r w:rsidRPr="0010630F">
        <w:rPr>
          <w:rStyle w:val="StyleUnderline"/>
          <w:bCs/>
          <w:sz w:val="24"/>
        </w:rPr>
        <w:t xml:space="preserve">for the problems it is meant to solve. </w:t>
      </w:r>
      <w:r w:rsidRPr="009D4CF3">
        <w:rPr>
          <w:rStyle w:val="StyleUnderline"/>
          <w:bCs/>
          <w:sz w:val="24"/>
          <w:highlight w:val="green"/>
        </w:rPr>
        <w:t>Funding comes from voluntary donations</w:t>
      </w:r>
      <w:r w:rsidRPr="0010630F">
        <w:rPr>
          <w:rStyle w:val="StyleUnderline"/>
          <w:bCs/>
          <w:sz w:val="24"/>
        </w:rPr>
        <w:t xml:space="preserve">, and there is </w:t>
      </w:r>
      <w:r w:rsidRPr="009D4CF3">
        <w:rPr>
          <w:rStyle w:val="StyleUnderline"/>
          <w:bCs/>
          <w:sz w:val="24"/>
          <w:highlight w:val="green"/>
        </w:rPr>
        <w:t xml:space="preserve">no mechanism by which </w:t>
      </w:r>
      <w:r w:rsidRPr="0010630F">
        <w:rPr>
          <w:rStyle w:val="StyleUnderline"/>
          <w:bCs/>
          <w:sz w:val="24"/>
        </w:rPr>
        <w:t xml:space="preserve">it can quickly </w:t>
      </w:r>
      <w:r w:rsidRPr="009D4CF3">
        <w:rPr>
          <w:rStyle w:val="StyleUnderline"/>
          <w:bCs/>
          <w:sz w:val="24"/>
          <w:highlight w:val="green"/>
        </w:rPr>
        <w:t xml:space="preserve">scale up </w:t>
      </w:r>
      <w:r w:rsidRPr="0010630F">
        <w:rPr>
          <w:rStyle w:val="StyleUnderline"/>
          <w:bCs/>
          <w:sz w:val="24"/>
        </w:rPr>
        <w:t xml:space="preserve">its efforts during an emergency. The </w:t>
      </w:r>
      <w:r w:rsidRPr="009D4CF3">
        <w:rPr>
          <w:rStyle w:val="StyleUnderline"/>
          <w:bCs/>
          <w:sz w:val="24"/>
          <w:highlight w:val="green"/>
        </w:rPr>
        <w:t xml:space="preserve">result is </w:t>
      </w:r>
      <w:r w:rsidRPr="0010630F">
        <w:rPr>
          <w:rStyle w:val="StyleUnderline"/>
          <w:bCs/>
          <w:sz w:val="24"/>
        </w:rPr>
        <w:t xml:space="preserve">that its </w:t>
      </w:r>
      <w:r w:rsidRPr="009D4CF3">
        <w:rPr>
          <w:rStyle w:val="StyleUnderline"/>
          <w:bCs/>
          <w:sz w:val="24"/>
          <w:highlight w:val="green"/>
        </w:rPr>
        <w:t>response</w:t>
      </w:r>
      <w:r w:rsidRPr="0010630F">
        <w:rPr>
          <w:rStyle w:val="StyleUnderline"/>
          <w:bCs/>
          <w:sz w:val="24"/>
        </w:rPr>
        <w:t xml:space="preserve"> to the next major disease outbreak </w:t>
      </w:r>
      <w:r w:rsidRPr="009D4CF3">
        <w:rPr>
          <w:rStyle w:val="StyleUnderline"/>
          <w:bCs/>
          <w:sz w:val="24"/>
          <w:highlight w:val="green"/>
        </w:rPr>
        <w:t xml:space="preserve">is </w:t>
      </w:r>
      <w:r w:rsidRPr="0010630F">
        <w:rPr>
          <w:rStyle w:val="StyleUnderline"/>
          <w:bCs/>
          <w:sz w:val="24"/>
        </w:rPr>
        <w:t xml:space="preserve">likely to be as </w:t>
      </w:r>
      <w:r w:rsidRPr="009D4CF3">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D4CF3">
        <w:rPr>
          <w:rStyle w:val="Emphasis"/>
          <w:sz w:val="24"/>
          <w:highlight w:val="green"/>
        </w:rPr>
        <w:t>superbugs are evolving</w:t>
      </w:r>
      <w:r w:rsidRPr="00A10F89">
        <w:rPr>
          <w:rStyle w:val="Emphasis"/>
          <w:sz w:val="24"/>
        </w:rPr>
        <w:t xml:space="preserve">. Epidemiological </w:t>
      </w:r>
      <w:r w:rsidRPr="009D4CF3">
        <w:rPr>
          <w:rStyle w:val="Emphasis"/>
          <w:sz w:val="24"/>
          <w:highlight w:val="green"/>
        </w:rPr>
        <w:t xml:space="preserve">models </w:t>
      </w:r>
      <w:r w:rsidRPr="00A10F89">
        <w:rPr>
          <w:rStyle w:val="Emphasis"/>
          <w:sz w:val="24"/>
        </w:rPr>
        <w:t xml:space="preserve">now </w:t>
      </w:r>
      <w:r w:rsidRPr="009D4CF3">
        <w:rPr>
          <w:rStyle w:val="Emphasis"/>
          <w:sz w:val="24"/>
          <w:highlight w:val="green"/>
        </w:rPr>
        <w:t xml:space="preserve">predict </w:t>
      </w:r>
      <w:r w:rsidRPr="00A10F89">
        <w:rPr>
          <w:rStyle w:val="Emphasis"/>
          <w:sz w:val="24"/>
        </w:rPr>
        <w:t xml:space="preserve">how an algorithmic process of </w:t>
      </w:r>
      <w:r w:rsidRPr="009D4CF3">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D4CF3">
        <w:rPr>
          <w:rStyle w:val="Emphasis"/>
          <w:sz w:val="24"/>
          <w:highlight w:val="green"/>
        </w:rPr>
        <w:t>move through the modern world</w:t>
      </w:r>
      <w:r w:rsidRPr="00A10F89">
        <w:rPr>
          <w:rStyle w:val="Emphasis"/>
          <w:sz w:val="24"/>
        </w:rPr>
        <w:t xml:space="preserve">. </w:t>
      </w:r>
      <w:r w:rsidRPr="009D4CF3">
        <w:rPr>
          <w:rStyle w:val="Emphasis"/>
          <w:sz w:val="24"/>
          <w:highlight w:val="green"/>
        </w:rPr>
        <w:t xml:space="preserve">All urban centers </w:t>
      </w:r>
      <w:r w:rsidRPr="00A10F89">
        <w:rPr>
          <w:rStyle w:val="Emphasis"/>
          <w:sz w:val="24"/>
        </w:rPr>
        <w:t xml:space="preserve">around the entire globe </w:t>
      </w:r>
      <w:r w:rsidRPr="009D4CF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D4CF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D4CF3">
        <w:rPr>
          <w:rStyle w:val="Emphasis"/>
          <w:sz w:val="24"/>
          <w:highlight w:val="green"/>
        </w:rPr>
        <w:t xml:space="preserve">could kill </w:t>
      </w:r>
      <w:r w:rsidRPr="00A10F89">
        <w:rPr>
          <w:rStyle w:val="Emphasis"/>
          <w:sz w:val="24"/>
        </w:rPr>
        <w:t xml:space="preserve">more than </w:t>
      </w:r>
      <w:r w:rsidRPr="009D4CF3">
        <w:rPr>
          <w:rStyle w:val="Emphasis"/>
          <w:sz w:val="24"/>
          <w:highlight w:val="green"/>
        </w:rPr>
        <w:t xml:space="preserve">33 million </w:t>
      </w:r>
      <w:r w:rsidRPr="00A10F89">
        <w:rPr>
          <w:rStyle w:val="Emphasis"/>
          <w:sz w:val="24"/>
        </w:rPr>
        <w:t xml:space="preserve">people </w:t>
      </w:r>
      <w:r w:rsidRPr="009D4CF3">
        <w:rPr>
          <w:rStyle w:val="Emphasis"/>
          <w:sz w:val="24"/>
          <w:highlight w:val="green"/>
        </w:rPr>
        <w:t xml:space="preserve">in </w:t>
      </w:r>
      <w:r w:rsidRPr="00A10F89">
        <w:rPr>
          <w:rStyle w:val="Emphasis"/>
          <w:sz w:val="24"/>
        </w:rPr>
        <w:t xml:space="preserve">250 </w:t>
      </w:r>
      <w:r w:rsidRPr="009D4CF3">
        <w:rPr>
          <w:rStyle w:val="Emphasis"/>
          <w:sz w:val="24"/>
          <w:highlight w:val="green"/>
        </w:rPr>
        <w:t>days</w:t>
      </w:r>
      <w:r w:rsidRPr="00A10F89">
        <w:rPr>
          <w:rStyle w:val="Emphasis"/>
          <w:sz w:val="24"/>
        </w:rPr>
        <w:t>.3</w:t>
      </w:r>
    </w:p>
    <w:p w14:paraId="252E43BD" w14:textId="77777777" w:rsidR="00295F5E" w:rsidRDefault="00295F5E" w:rsidP="00295F5E">
      <w:pPr>
        <w:pStyle w:val="Heading4"/>
      </w:pPr>
      <w:r w:rsidRPr="001A5EBB">
        <w:lastRenderedPageBreak/>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7AE97915" w14:textId="77777777" w:rsidR="00295F5E" w:rsidRPr="00BF0E80" w:rsidRDefault="00295F5E" w:rsidP="00295F5E">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69D70925" w14:textId="77777777" w:rsidR="00295F5E" w:rsidRPr="00BF0E80" w:rsidRDefault="00295F5E" w:rsidP="00295F5E">
      <w:pPr>
        <w:rPr>
          <w:sz w:val="16"/>
        </w:rPr>
      </w:pPr>
      <w:r w:rsidRPr="00BF0E80">
        <w:rPr>
          <w:sz w:val="16"/>
        </w:rPr>
        <w:t xml:space="preserve">3.1 Current risks Pandemic 3.1.4 Global </w:t>
      </w:r>
      <w:r w:rsidRPr="009D4CF3">
        <w:rPr>
          <w:b/>
          <w:highlight w:val="green"/>
          <w:u w:val="single"/>
        </w:rPr>
        <w:t>A pandemic</w:t>
      </w:r>
      <w:r w:rsidRPr="00BF0E80">
        <w:rPr>
          <w:sz w:val="16"/>
        </w:rPr>
        <w:t xml:space="preserve"> (from Greek πᾶν, pan, “all”, and δῆμος demos, “people”) is an epidemic of infectious disease that has spread through human populations across a large region; for instance several continents, or even </w:t>
      </w:r>
      <w:r w:rsidRPr="009D4CF3">
        <w:rPr>
          <w:b/>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9D4CF3">
        <w:rPr>
          <w:b/>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9D4CF3">
        <w:rPr>
          <w:b/>
          <w:highlight w:val="green"/>
          <w:u w:val="single"/>
        </w:rPr>
        <w:t>Plotting</w:t>
      </w:r>
      <w:r w:rsidRPr="009D4CF3">
        <w:rPr>
          <w:highlight w:val="green"/>
          <w:u w:val="single"/>
        </w:rPr>
        <w:t xml:space="preserve"> </w:t>
      </w:r>
      <w:r w:rsidRPr="00BF0E80">
        <w:rPr>
          <w:u w:val="single"/>
        </w:rPr>
        <w:t xml:space="preserve">historic epidemic </w:t>
      </w:r>
      <w:r w:rsidRPr="009D4CF3">
        <w:rPr>
          <w:b/>
          <w:highlight w:val="green"/>
          <w:u w:val="single"/>
        </w:rPr>
        <w:t>fatalities</w:t>
      </w:r>
      <w:r w:rsidRPr="009D4CF3">
        <w:rPr>
          <w:highlight w:val="green"/>
          <w:u w:val="single"/>
        </w:rPr>
        <w:t xml:space="preserve"> </w:t>
      </w:r>
      <w:r w:rsidRPr="00BF0E80">
        <w:rPr>
          <w:u w:val="single"/>
        </w:rPr>
        <w:t xml:space="preserve">on a log scale </w:t>
      </w:r>
      <w:r w:rsidRPr="009D4CF3">
        <w:rPr>
          <w:b/>
          <w:highlight w:val="green"/>
          <w:u w:val="single"/>
        </w:rPr>
        <w:t>reveals</w:t>
      </w:r>
      <w:r w:rsidRPr="009D4CF3">
        <w:rPr>
          <w:highlight w:val="green"/>
          <w:u w:val="single"/>
        </w:rPr>
        <w:t xml:space="preserve"> </w:t>
      </w:r>
      <w:r w:rsidRPr="00BF0E80">
        <w:rPr>
          <w:u w:val="single"/>
        </w:rPr>
        <w:t xml:space="preserve">that these tend to follow </w:t>
      </w:r>
      <w:r w:rsidRPr="009D4CF3">
        <w:rPr>
          <w:b/>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9D4CF3">
        <w:rPr>
          <w:b/>
          <w:highlight w:val="green"/>
          <w:u w:val="single"/>
        </w:rPr>
        <w:t>heavy-tailed</w:t>
      </w:r>
      <w:r w:rsidRPr="00BF0E80">
        <w:rPr>
          <w:sz w:val="16"/>
        </w:rPr>
        <w:t xml:space="preserve">262 </w:t>
      </w:r>
      <w:r w:rsidRPr="009D4CF3">
        <w:rPr>
          <w:b/>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u w:val="single"/>
        </w:rPr>
        <w:t>the majority</w:t>
      </w:r>
      <w:r w:rsidRPr="00BF0E80">
        <w:rPr>
          <w:sz w:val="16"/>
        </w:rPr>
        <w:t xml:space="preserve"> of people who </w:t>
      </w:r>
      <w:r w:rsidRPr="00BF0E80">
        <w:rPr>
          <w:b/>
          <w:u w:val="single"/>
        </w:rPr>
        <w:t>will die</w:t>
      </w:r>
      <w:r w:rsidRPr="00BF0E80">
        <w:rPr>
          <w:sz w:val="16"/>
        </w:rPr>
        <w:t xml:space="preserve"> from epidemics will likely die </w:t>
      </w:r>
      <w:r w:rsidRPr="00BF0E80">
        <w:rPr>
          <w:b/>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9D4CF3">
        <w:rPr>
          <w:b/>
          <w:highlight w:val="green"/>
          <w:u w:val="single"/>
          <w:bdr w:val="single" w:sz="12" w:space="0" w:color="auto"/>
        </w:rPr>
        <w:t>greater probability than usually assumed</w:t>
      </w:r>
      <w:r w:rsidRPr="00BF0E80">
        <w:rPr>
          <w:u w:val="single"/>
        </w:rPr>
        <w:t xml:space="preserve">. </w:t>
      </w:r>
      <w:r w:rsidRPr="009D4CF3">
        <w:rPr>
          <w:b/>
          <w:highlight w:val="green"/>
          <w:u w:val="single"/>
        </w:rPr>
        <w:t>All the features</w:t>
      </w:r>
      <w:r w:rsidRPr="009D4CF3">
        <w:rPr>
          <w:highlight w:val="green"/>
          <w:u w:val="single"/>
        </w:rPr>
        <w:t xml:space="preserve"> </w:t>
      </w:r>
      <w:r w:rsidRPr="00BF0E80">
        <w:rPr>
          <w:u w:val="single"/>
        </w:rPr>
        <w:t xml:space="preserve">of an extremely devastating disease </w:t>
      </w:r>
      <w:r w:rsidRPr="009D4CF3">
        <w:rPr>
          <w:b/>
          <w:highlight w:val="green"/>
          <w:u w:val="single"/>
        </w:rPr>
        <w:t>already exist</w:t>
      </w:r>
      <w:r w:rsidRPr="009D4CF3">
        <w:rPr>
          <w:highlight w:val="green"/>
          <w:u w:val="single"/>
        </w:rPr>
        <w:t xml:space="preserve"> </w:t>
      </w:r>
      <w:r w:rsidRPr="00BF0E80">
        <w:rPr>
          <w:u w:val="single"/>
        </w:rPr>
        <w:t xml:space="preserve">in nature: essentially </w:t>
      </w:r>
      <w:r w:rsidRPr="009D4CF3">
        <w:rPr>
          <w:b/>
          <w:highlight w:val="green"/>
          <w:u w:val="single"/>
        </w:rPr>
        <w:t>incurable</w:t>
      </w:r>
      <w:r w:rsidRPr="009D4CF3">
        <w:rPr>
          <w:highlight w:val="green"/>
          <w:u w:val="single"/>
        </w:rPr>
        <w:t xml:space="preserve"> </w:t>
      </w:r>
      <w:r w:rsidRPr="00BF0E80">
        <w:rPr>
          <w:u w:val="single"/>
        </w:rPr>
        <w:t xml:space="preserve">(Ebola268), nearly </w:t>
      </w:r>
      <w:r w:rsidRPr="009D4CF3">
        <w:rPr>
          <w:b/>
          <w:highlight w:val="green"/>
          <w:u w:val="single"/>
        </w:rPr>
        <w:t>always fatal</w:t>
      </w:r>
      <w:r w:rsidRPr="009D4CF3">
        <w:rPr>
          <w:highlight w:val="green"/>
          <w:u w:val="single"/>
        </w:rPr>
        <w:t xml:space="preserve"> </w:t>
      </w:r>
      <w:r w:rsidRPr="00BF0E80">
        <w:rPr>
          <w:u w:val="single"/>
        </w:rPr>
        <w:t xml:space="preserve">(rabies269), </w:t>
      </w:r>
      <w:r w:rsidRPr="009D4CF3">
        <w:rPr>
          <w:b/>
          <w:highlight w:val="green"/>
          <w:u w:val="single"/>
        </w:rPr>
        <w:t>extremely infectious</w:t>
      </w:r>
      <w:r w:rsidRPr="009D4CF3">
        <w:rPr>
          <w:highlight w:val="green"/>
          <w:u w:val="single"/>
        </w:rPr>
        <w:t xml:space="preserve"> </w:t>
      </w:r>
      <w:r w:rsidRPr="00BF0E80">
        <w:rPr>
          <w:u w:val="single"/>
        </w:rPr>
        <w:t xml:space="preserve">(common cold270), and </w:t>
      </w:r>
      <w:r w:rsidRPr="009D4CF3">
        <w:rPr>
          <w:b/>
          <w:highlight w:val="green"/>
          <w:u w:val="single"/>
        </w:rPr>
        <w:t>long incubation periods</w:t>
      </w:r>
      <w:r w:rsidRPr="009D4CF3">
        <w:rPr>
          <w:highlight w:val="green"/>
          <w:u w:val="single"/>
        </w:rPr>
        <w:t xml:space="preserve"> </w:t>
      </w:r>
      <w:r w:rsidRPr="00BF0E80">
        <w:rPr>
          <w:u w:val="single"/>
        </w:rPr>
        <w:t xml:space="preserve">(HIV271). </w:t>
      </w:r>
      <w:r w:rsidRPr="009D4CF3">
        <w:rPr>
          <w:b/>
          <w:highlight w:val="green"/>
          <w:u w:val="single"/>
        </w:rPr>
        <w:t>If a pathogen</w:t>
      </w:r>
      <w:r w:rsidRPr="009D4CF3">
        <w:rPr>
          <w:highlight w:val="green"/>
          <w:u w:val="single"/>
        </w:rPr>
        <w:t xml:space="preserve"> </w:t>
      </w:r>
      <w:r w:rsidRPr="00BF0E80">
        <w:rPr>
          <w:u w:val="single"/>
        </w:rPr>
        <w:t xml:space="preserve">were to emerge that somehow </w:t>
      </w:r>
      <w:r w:rsidRPr="009D4CF3">
        <w:rPr>
          <w:b/>
          <w:highlight w:val="green"/>
          <w:u w:val="single"/>
        </w:rPr>
        <w:t>combined these</w:t>
      </w:r>
      <w:r w:rsidRPr="009D4CF3">
        <w:rPr>
          <w:highlight w:val="green"/>
          <w:u w:val="single"/>
        </w:rPr>
        <w:t xml:space="preserve"> </w:t>
      </w:r>
      <w:r w:rsidRPr="00BF0E80">
        <w:rPr>
          <w:u w:val="single"/>
        </w:rPr>
        <w:t xml:space="preserve">features (and </w:t>
      </w:r>
      <w:r w:rsidRPr="009D4CF3">
        <w:rPr>
          <w:b/>
          <w:highlight w:val="green"/>
          <w:u w:val="single"/>
        </w:rPr>
        <w:t>influenza</w:t>
      </w:r>
      <w:r w:rsidRPr="009D4CF3">
        <w:rPr>
          <w:highlight w:val="green"/>
          <w:u w:val="single"/>
        </w:rPr>
        <w:t xml:space="preserve"> </w:t>
      </w:r>
      <w:r w:rsidRPr="00BF0E80">
        <w:rPr>
          <w:u w:val="single"/>
        </w:rPr>
        <w:t xml:space="preserve">has </w:t>
      </w:r>
      <w:r w:rsidRPr="009D4CF3">
        <w:rPr>
          <w:b/>
          <w:highlight w:val="green"/>
          <w:u w:val="single"/>
        </w:rPr>
        <w:t>demonstrated antigenic shift</w:t>
      </w:r>
      <w:r w:rsidRPr="00BF0E80">
        <w:rPr>
          <w:u w:val="single"/>
        </w:rPr>
        <w:t xml:space="preserve">, the </w:t>
      </w:r>
      <w:r w:rsidRPr="009D4CF3">
        <w:rPr>
          <w:b/>
          <w:highlight w:val="green"/>
          <w:u w:val="single"/>
        </w:rPr>
        <w:t>ability to combine features from different viruses</w:t>
      </w:r>
      <w:r w:rsidRPr="00BF0E80">
        <w:rPr>
          <w:b/>
          <w:u w:val="single"/>
        </w:rPr>
        <w:t>272</w:t>
      </w:r>
      <w:r w:rsidRPr="00BF0E80">
        <w:rPr>
          <w:u w:val="single"/>
        </w:rPr>
        <w:t xml:space="preserve">), </w:t>
      </w:r>
      <w:r w:rsidRPr="009D4CF3">
        <w:rPr>
          <w:b/>
          <w:highlight w:val="green"/>
          <w:u w:val="single"/>
          <w:bdr w:val="single" w:sz="12" w:space="0" w:color="auto"/>
        </w:rPr>
        <w:t>its death toll would be extreme</w:t>
      </w:r>
      <w:r w:rsidRPr="00BF0E80">
        <w:rPr>
          <w:sz w:val="16"/>
        </w:rPr>
        <w:t xml:space="preserve">. Many relevant features of </w:t>
      </w:r>
      <w:r w:rsidRPr="009D4CF3">
        <w:rPr>
          <w:b/>
          <w:highlight w:val="green"/>
          <w:u w:val="single"/>
        </w:rPr>
        <w:t>the world have</w:t>
      </w:r>
      <w:r w:rsidRPr="00BF0E80">
        <w:rPr>
          <w:sz w:val="16"/>
        </w:rPr>
        <w:t xml:space="preserve"> </w:t>
      </w:r>
      <w:r w:rsidRPr="009D4CF3">
        <w:rPr>
          <w:b/>
          <w:highlight w:val="green"/>
          <w:u w:val="single"/>
        </w:rPr>
        <w:t>changed</w:t>
      </w:r>
      <w:r w:rsidRPr="00BF0E80">
        <w:rPr>
          <w:sz w:val="16"/>
        </w:rPr>
        <w:t xml:space="preserve"> considerably, </w:t>
      </w:r>
      <w:r w:rsidRPr="009D4CF3">
        <w:rPr>
          <w:b/>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9D4CF3">
        <w:rPr>
          <w:b/>
          <w:highlight w:val="green"/>
          <w:u w:val="single"/>
        </w:rPr>
        <w:t>modern transport</w:t>
      </w:r>
      <w:r w:rsidRPr="009D4CF3">
        <w:rPr>
          <w:highlight w:val="green"/>
          <w:u w:val="single"/>
        </w:rPr>
        <w:t xml:space="preserve"> </w:t>
      </w:r>
      <w:r w:rsidRPr="00BF0E80">
        <w:rPr>
          <w:u w:val="single"/>
        </w:rPr>
        <w:t xml:space="preserve">and </w:t>
      </w:r>
      <w:r w:rsidRPr="009D4CF3">
        <w:rPr>
          <w:b/>
          <w:highlight w:val="green"/>
          <w:u w:val="single"/>
        </w:rPr>
        <w:t>dense</w:t>
      </w:r>
      <w:r w:rsidRPr="009D4CF3">
        <w:rPr>
          <w:highlight w:val="green"/>
          <w:u w:val="single"/>
        </w:rPr>
        <w:t xml:space="preserve"> </w:t>
      </w:r>
      <w:r w:rsidRPr="00BF0E80">
        <w:rPr>
          <w:u w:val="single"/>
        </w:rPr>
        <w:t xml:space="preserve">human </w:t>
      </w:r>
      <w:r w:rsidRPr="009D4CF3">
        <w:rPr>
          <w:b/>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9D4CF3">
        <w:rPr>
          <w:b/>
          <w:highlight w:val="green"/>
          <w:u w:val="single"/>
        </w:rPr>
        <w:t>ripple effect</w:t>
      </w:r>
      <w:r w:rsidRPr="009D4CF3">
        <w:rPr>
          <w:highlight w:val="green"/>
          <w:u w:val="single"/>
        </w:rPr>
        <w:t xml:space="preserve"> </w:t>
      </w:r>
      <w:r w:rsidRPr="00BF0E80">
        <w:rPr>
          <w:u w:val="single"/>
        </w:rPr>
        <w:t xml:space="preserve">of the fatalities </w:t>
      </w:r>
      <w:r w:rsidRPr="00BF0E80">
        <w:rPr>
          <w:u w:val="single"/>
        </w:rPr>
        <w:lastRenderedPageBreak/>
        <w:t xml:space="preserve">and the policy responses. These would include </w:t>
      </w:r>
      <w:r w:rsidRPr="009D4CF3">
        <w:rPr>
          <w:b/>
          <w:highlight w:val="green"/>
          <w:u w:val="single"/>
          <w:bdr w:val="single" w:sz="12" w:space="0" w:color="auto"/>
        </w:rPr>
        <w:t>political and agricultural disruption</w:t>
      </w:r>
      <w:r w:rsidRPr="009D4CF3">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9D4CF3">
        <w:rPr>
          <w:b/>
          <w:highlight w:val="green"/>
          <w:u w:val="single"/>
        </w:rPr>
        <w:t>epidemic fragments</w:t>
      </w:r>
      <w:r w:rsidRPr="009D4CF3">
        <w:rPr>
          <w:highlight w:val="green"/>
          <w:u w:val="single"/>
        </w:rPr>
        <w:t xml:space="preserve"> </w:t>
      </w:r>
      <w:r w:rsidRPr="00BF0E80">
        <w:rPr>
          <w:u w:val="single"/>
        </w:rPr>
        <w:t xml:space="preserve">and diminishes </w:t>
      </w:r>
      <w:r w:rsidRPr="009D4CF3">
        <w:rPr>
          <w:b/>
          <w:highlight w:val="green"/>
          <w:u w:val="single"/>
        </w:rPr>
        <w:t xml:space="preserve">human society to the extent that recovery becomes </w:t>
      </w:r>
      <w:r w:rsidRPr="009D4CF3">
        <w:rPr>
          <w:b/>
          <w:bCs/>
          <w:highlight w:val="green"/>
          <w:u w:val="single"/>
        </w:rPr>
        <w:t>impossible</w:t>
      </w:r>
      <w:r w:rsidRPr="00BF0E80">
        <w:rPr>
          <w:b/>
          <w:bCs/>
          <w:u w:val="single"/>
        </w:rPr>
        <w:t xml:space="preserve">277 </w:t>
      </w:r>
      <w:r w:rsidRPr="009D4CF3">
        <w:rPr>
          <w:b/>
          <w:bCs/>
          <w:highlight w:val="green"/>
          <w:u w:val="single"/>
        </w:rPr>
        <w:t>before humanity succumbs to other risks (such as</w:t>
      </w:r>
      <w:r w:rsidRPr="009D4CF3">
        <w:rPr>
          <w:highlight w:val="green"/>
          <w:u w:val="single"/>
        </w:rPr>
        <w:t xml:space="preserve"> </w:t>
      </w:r>
      <w:r w:rsidRPr="009D4CF3">
        <w:rPr>
          <w:b/>
          <w:highlight w:val="green"/>
          <w:u w:val="single"/>
        </w:rPr>
        <w:t>climate</w:t>
      </w:r>
      <w:r w:rsidRPr="009D4CF3">
        <w:rPr>
          <w:highlight w:val="green"/>
          <w:u w:val="single"/>
        </w:rPr>
        <w:t xml:space="preserve"> </w:t>
      </w:r>
      <w:r w:rsidRPr="00BF0E80">
        <w:rPr>
          <w:u w:val="single"/>
        </w:rPr>
        <w:t xml:space="preserve">change </w:t>
      </w:r>
      <w:r w:rsidRPr="009D4CF3">
        <w:rPr>
          <w:b/>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7986CDA5" w14:textId="77777777" w:rsidR="00295F5E" w:rsidRDefault="00295F5E" w:rsidP="00295F5E">
      <w:pPr>
        <w:pStyle w:val="Heading4"/>
      </w:pPr>
      <w:r>
        <w:t xml:space="preserve">We’re on the Brink – </w:t>
      </w:r>
      <w:r>
        <w:rPr>
          <w:u w:val="single"/>
        </w:rPr>
        <w:t>new diseases</w:t>
      </w:r>
      <w:r>
        <w:t xml:space="preserve"> are </w:t>
      </w:r>
      <w:r>
        <w:rPr>
          <w:u w:val="single"/>
        </w:rPr>
        <w:t>emerging</w:t>
      </w:r>
      <w:r>
        <w:t>.</w:t>
      </w:r>
    </w:p>
    <w:p w14:paraId="438C20C9" w14:textId="77777777" w:rsidR="00295F5E" w:rsidRDefault="00295F5E" w:rsidP="00295F5E">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71D2A3F2" w14:textId="77777777" w:rsidR="00295F5E" w:rsidRDefault="00295F5E" w:rsidP="00295F5E">
      <w:pPr>
        <w:rPr>
          <w:u w:val="single"/>
        </w:rPr>
      </w:pPr>
      <w:r w:rsidRPr="00BB6EBB">
        <w:rPr>
          <w:sz w:val="16"/>
        </w:rPr>
        <w:t xml:space="preserve">A </w:t>
      </w:r>
      <w:r w:rsidRPr="009D4CF3">
        <w:rPr>
          <w:b/>
          <w:highlight w:val="green"/>
          <w:u w:val="single"/>
        </w:rPr>
        <w:t>woman</w:t>
      </w:r>
      <w:r w:rsidRPr="009D4CF3">
        <w:rPr>
          <w:sz w:val="16"/>
          <w:highlight w:val="green"/>
        </w:rPr>
        <w:t xml:space="preserve"> </w:t>
      </w:r>
      <w:r w:rsidRPr="00BB6EBB">
        <w:rPr>
          <w:sz w:val="16"/>
        </w:rPr>
        <w:t xml:space="preserve">in a remote town in the Democratic Republic of Congo has been </w:t>
      </w:r>
      <w:r w:rsidRPr="009D4CF3">
        <w:rPr>
          <w:b/>
          <w:highlight w:val="green"/>
          <w:u w:val="single"/>
        </w:rPr>
        <w:t>showing</w:t>
      </w:r>
      <w:r w:rsidRPr="009D4CF3">
        <w:rPr>
          <w:sz w:val="16"/>
          <w:highlight w:val="green"/>
        </w:rPr>
        <w:t xml:space="preserve"> </w:t>
      </w:r>
      <w:r w:rsidRPr="00BB6EBB">
        <w:rPr>
          <w:sz w:val="16"/>
        </w:rPr>
        <w:t xml:space="preserve">symptoms of hemorrhagic fever, which scientists fear may be a </w:t>
      </w:r>
      <w:r w:rsidRPr="009D4CF3">
        <w:rPr>
          <w:b/>
          <w:highlight w:val="green"/>
          <w:u w:val="single"/>
        </w:rPr>
        <w:t xml:space="preserve">sign of a new deadly virus, </w:t>
      </w:r>
      <w:r w:rsidRPr="009D4CF3">
        <w:rPr>
          <w:b/>
          <w:highlight w:val="green"/>
          <w:u w:val="single"/>
          <w:bdr w:val="single" w:sz="12" w:space="0" w:color="auto"/>
        </w:rPr>
        <w:t>termed ‘Disease X’,</w:t>
      </w:r>
      <w:r w:rsidRPr="009D4CF3">
        <w:rPr>
          <w:sz w:val="16"/>
          <w:highlight w:val="green"/>
        </w:rPr>
        <w:t xml:space="preserve"> </w:t>
      </w:r>
      <w:r w:rsidRPr="00BB6EBB">
        <w:rPr>
          <w:sz w:val="16"/>
        </w:rPr>
        <w:t xml:space="preserve">which could be </w:t>
      </w:r>
      <w:r w:rsidRPr="009D4CF3">
        <w:rPr>
          <w:b/>
          <w:highlight w:val="green"/>
          <w:u w:val="single"/>
        </w:rPr>
        <w:t>as contagious as</w:t>
      </w:r>
      <w:r w:rsidRPr="009D4CF3">
        <w:rPr>
          <w:sz w:val="16"/>
          <w:highlight w:val="green"/>
        </w:rPr>
        <w:t xml:space="preserve"> </w:t>
      </w:r>
      <w:r w:rsidRPr="009D4CF3">
        <w:rPr>
          <w:b/>
          <w:highlight w:val="green"/>
          <w:u w:val="single"/>
        </w:rPr>
        <w:t>COVID</w:t>
      </w:r>
      <w:r w:rsidRPr="00BB6EBB">
        <w:rPr>
          <w:sz w:val="16"/>
        </w:rPr>
        <w:t xml:space="preserve">-19 virus </w:t>
      </w:r>
      <w:r w:rsidRPr="009D4CF3">
        <w:rPr>
          <w:b/>
          <w:highlight w:val="green"/>
          <w:u w:val="single"/>
        </w:rPr>
        <w:t>but have Ebola’s fatality</w:t>
      </w:r>
      <w:r w:rsidRPr="009D4CF3">
        <w:rPr>
          <w:sz w:val="16"/>
          <w:highlight w:val="green"/>
        </w:rPr>
        <w:t xml:space="preserve"> </w:t>
      </w:r>
      <w:r w:rsidRPr="009D4CF3">
        <w:rPr>
          <w:b/>
          <w:highlight w:val="green"/>
          <w:u w:val="single"/>
        </w:rPr>
        <w:t>rate of</w:t>
      </w:r>
      <w:r w:rsidRPr="009D4CF3">
        <w:rPr>
          <w:sz w:val="16"/>
          <w:highlight w:val="green"/>
        </w:rPr>
        <w:t xml:space="preserve"> </w:t>
      </w:r>
      <w:r w:rsidRPr="00BB6EBB">
        <w:rPr>
          <w:sz w:val="16"/>
        </w:rPr>
        <w:t>50-</w:t>
      </w:r>
      <w:r w:rsidRPr="009D4CF3">
        <w:rPr>
          <w:b/>
          <w:highlight w:val="gree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9D4CF3">
        <w:rPr>
          <w:b/>
          <w:highlight w:val="green"/>
          <w:u w:val="single"/>
        </w:rPr>
        <w:t>that deadly virus</w:t>
      </w:r>
      <w:r w:rsidRPr="00BB6EBB">
        <w:rPr>
          <w:u w:val="single"/>
        </w:rPr>
        <w:t xml:space="preserve">, one of many that </w:t>
      </w:r>
      <w:r w:rsidRPr="009D4CF3">
        <w:rPr>
          <w:b/>
          <w:highlight w:val="green"/>
          <w:u w:val="single"/>
        </w:rPr>
        <w:t>could emerge from the</w:t>
      </w:r>
      <w:r w:rsidRPr="009D4CF3">
        <w:rPr>
          <w:highlight w:val="green"/>
          <w:u w:val="single"/>
        </w:rPr>
        <w:t xml:space="preserve"> </w:t>
      </w:r>
      <w:r w:rsidRPr="00BB6EBB">
        <w:rPr>
          <w:u w:val="single"/>
        </w:rPr>
        <w:t xml:space="preserve">African tropical </w:t>
      </w:r>
      <w:r w:rsidRPr="009D4CF3">
        <w:rPr>
          <w:b/>
          <w:highlight w:val="green"/>
          <w:u w:val="single"/>
        </w:rPr>
        <w:t>rainforests</w:t>
      </w:r>
      <w:r w:rsidRPr="00BB6EBB">
        <w:rPr>
          <w:u w:val="single"/>
        </w:rPr>
        <w:t xml:space="preserve">. “We are now </w:t>
      </w:r>
      <w:r w:rsidRPr="009D4CF3">
        <w:rPr>
          <w:b/>
          <w:highlight w:val="green"/>
          <w:u w:val="single"/>
        </w:rPr>
        <w:t xml:space="preserve">in a world </w:t>
      </w:r>
      <w:r w:rsidRPr="009D4CF3">
        <w:rPr>
          <w:b/>
          <w:highlight w:val="green"/>
          <w:u w:val="single"/>
          <w:bdr w:val="single" w:sz="12" w:space="0" w:color="auto"/>
        </w:rPr>
        <w:t>where new pathogens will come out</w:t>
      </w:r>
      <w:r w:rsidRPr="00BB6EBB">
        <w:rPr>
          <w:u w:val="single"/>
        </w:rPr>
        <w:t xml:space="preserve">. And that is what </w:t>
      </w:r>
      <w:r w:rsidRPr="009D4CF3">
        <w:rPr>
          <w:b/>
          <w:highlight w:val="green"/>
          <w:u w:val="single"/>
        </w:rPr>
        <w:t>constitutes</w:t>
      </w:r>
      <w:r w:rsidRPr="009D4CF3">
        <w:rPr>
          <w:highlight w:val="green"/>
          <w:u w:val="single"/>
        </w:rPr>
        <w:t xml:space="preserve"> </w:t>
      </w:r>
      <w:r w:rsidRPr="00BB6EBB">
        <w:rPr>
          <w:u w:val="single"/>
        </w:rPr>
        <w:t xml:space="preserve">a </w:t>
      </w:r>
      <w:r w:rsidRPr="009D4CF3">
        <w:rPr>
          <w:b/>
          <w:highlight w:val="gree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9D4CF3">
        <w:rPr>
          <w:b/>
          <w:highlight w:val="green"/>
          <w:u w:val="single"/>
        </w:rPr>
        <w:t xml:space="preserve">these new viruses </w:t>
      </w:r>
      <w:r w:rsidRPr="00BB6EBB">
        <w:rPr>
          <w:u w:val="single"/>
        </w:rPr>
        <w:t xml:space="preserve">could be </w:t>
      </w:r>
      <w:r w:rsidRPr="009D4CF3">
        <w:rPr>
          <w:b/>
          <w:highlight w:val="green"/>
          <w:u w:val="single"/>
        </w:rPr>
        <w:t>much deadlier than Covid-19</w:t>
      </w:r>
      <w:r w:rsidRPr="00BB6EBB">
        <w:rPr>
          <w:u w:val="single"/>
        </w:rPr>
        <w:t xml:space="preserve">. The scientist has warned of </w:t>
      </w:r>
      <w:r w:rsidRPr="009D4CF3">
        <w:rPr>
          <w:b/>
          <w:highlight w:val="green"/>
          <w:u w:val="single"/>
        </w:rPr>
        <w:t>many</w:t>
      </w:r>
      <w:r w:rsidRPr="009D4CF3">
        <w:rPr>
          <w:highlight w:val="green"/>
          <w:u w:val="single"/>
        </w:rPr>
        <w:t xml:space="preserve"> </w:t>
      </w:r>
      <w:r w:rsidRPr="00BB6EBB">
        <w:rPr>
          <w:u w:val="single"/>
        </w:rPr>
        <w:t xml:space="preserve">animal-based </w:t>
      </w:r>
      <w:r w:rsidRPr="009D4CF3">
        <w:rPr>
          <w:b/>
          <w:highlight w:val="green"/>
          <w:u w:val="single"/>
        </w:rPr>
        <w:t>viruses</w:t>
      </w:r>
      <w:r w:rsidRPr="009D4CF3">
        <w:rPr>
          <w:highlight w:val="green"/>
          <w:u w:val="single"/>
        </w:rPr>
        <w:t xml:space="preserve"> </w:t>
      </w:r>
      <w:r w:rsidRPr="00BB6EBB">
        <w:rPr>
          <w:u w:val="single"/>
        </w:rPr>
        <w:t xml:space="preserve">or those viruses that </w:t>
      </w:r>
      <w:r w:rsidRPr="009D4CF3">
        <w:rPr>
          <w:b/>
          <w:highlight w:val="green"/>
          <w:u w:val="single"/>
        </w:rPr>
        <w:t>can jump the species barrier</w:t>
      </w:r>
      <w:r w:rsidRPr="009D4CF3">
        <w:rPr>
          <w:highlight w:val="green"/>
          <w:u w:val="single"/>
        </w:rPr>
        <w:t xml:space="preserve"> </w:t>
      </w:r>
      <w:r w:rsidRPr="00BB6EBB">
        <w:rPr>
          <w:u w:val="single"/>
        </w:rPr>
        <w:t>and infect humans. He said that Covid-19 is among those diseases, along with rabies and yellow fever.</w:t>
      </w:r>
    </w:p>
    <w:p w14:paraId="38E86E74" w14:textId="77777777" w:rsidR="00295F5E" w:rsidRDefault="00295F5E" w:rsidP="00295F5E">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47E23593" w14:textId="77777777" w:rsidR="00295F5E" w:rsidRPr="00CB1B2A" w:rsidRDefault="00295F5E" w:rsidP="00295F5E">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4C2E35A6" w14:textId="77777777" w:rsidR="00295F5E" w:rsidRPr="00CB1B2A" w:rsidRDefault="00295F5E" w:rsidP="00295F5E">
      <w:pPr>
        <w:rPr>
          <w:sz w:val="16"/>
        </w:rPr>
      </w:pPr>
      <w:r w:rsidRPr="00CB1B2A">
        <w:rPr>
          <w:sz w:val="16"/>
        </w:rPr>
        <w:lastRenderedPageBreak/>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9D4CF3">
        <w:rPr>
          <w:rStyle w:val="Emphasis"/>
          <w:highlight w:val="green"/>
        </w:rPr>
        <w:t>r</w:t>
      </w:r>
      <w:r w:rsidRPr="00CB1B2A">
        <w:rPr>
          <w:rStyle w:val="Emphasis"/>
        </w:rPr>
        <w:t xml:space="preserve">esearch </w:t>
      </w:r>
      <w:r w:rsidRPr="009D4CF3">
        <w:rPr>
          <w:rStyle w:val="Emphasis"/>
          <w:highlight w:val="green"/>
        </w:rPr>
        <w:t>and d</w:t>
      </w:r>
      <w:r w:rsidRPr="00CB1B2A">
        <w:rPr>
          <w:rStyle w:val="Emphasis"/>
        </w:rPr>
        <w:t>evelopment agenda</w:t>
      </w:r>
      <w:r w:rsidRPr="00CB1B2A">
        <w:rPr>
          <w:sz w:val="16"/>
        </w:rPr>
        <w:t xml:space="preserve"> </w:t>
      </w:r>
      <w:r w:rsidRPr="009D4CF3">
        <w:rPr>
          <w:rStyle w:val="StyleUnderline"/>
          <w:highlight w:val="green"/>
        </w:rPr>
        <w:t>for</w:t>
      </w:r>
      <w:r w:rsidRPr="00CB1B2A">
        <w:rPr>
          <w:sz w:val="16"/>
        </w:rPr>
        <w:t xml:space="preserve"> the </w:t>
      </w:r>
      <w:r w:rsidRPr="009D4CF3">
        <w:rPr>
          <w:rStyle w:val="StyleUnderline"/>
          <w:bCs/>
          <w:highlight w:val="green"/>
        </w:rPr>
        <w:t>NTDs</w:t>
      </w:r>
      <w:r w:rsidRPr="009D4CF3">
        <w:rPr>
          <w:rStyle w:val="StyleUnderline"/>
          <w:highlight w:val="green"/>
        </w:rPr>
        <w:t xml:space="preserve"> in the U</w:t>
      </w:r>
      <w:r w:rsidRPr="00CB1B2A">
        <w:rPr>
          <w:rStyle w:val="StyleUnderline"/>
        </w:rPr>
        <w:t xml:space="preserve">nited </w:t>
      </w:r>
      <w:r w:rsidRPr="009D4CF3">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9D4CF3">
        <w:rPr>
          <w:rStyle w:val="StyleUnderline"/>
          <w:highlight w:val="green"/>
        </w:rPr>
        <w:t xml:space="preserve">need </w:t>
      </w:r>
      <w:r w:rsidRPr="009D4CF3">
        <w:rPr>
          <w:rStyle w:val="Emphasis"/>
          <w:highlight w:val="green"/>
        </w:rPr>
        <w:t>new</w:t>
      </w:r>
      <w:r w:rsidRPr="00CB1B2A">
        <w:rPr>
          <w:rStyle w:val="Emphasis"/>
        </w:rPr>
        <w:t xml:space="preserve"> and improved </w:t>
      </w:r>
      <w:r w:rsidRPr="009D4CF3">
        <w:rPr>
          <w:rStyle w:val="Emphasis"/>
          <w:highlight w:val="green"/>
        </w:rPr>
        <w:t>treatments and vaccines</w:t>
      </w:r>
      <w:r w:rsidRPr="00CB1B2A">
        <w:rPr>
          <w:sz w:val="16"/>
        </w:rPr>
        <w:t xml:space="preserve">. </w:t>
      </w:r>
      <w:r w:rsidRPr="00CB1B2A">
        <w:rPr>
          <w:rStyle w:val="StyleUnderline"/>
        </w:rPr>
        <w:t xml:space="preserve">Because the </w:t>
      </w:r>
      <w:r w:rsidRPr="009D4CF3">
        <w:rPr>
          <w:rStyle w:val="StyleUnderline"/>
          <w:highlight w:val="green"/>
        </w:rPr>
        <w:t>NTDs</w:t>
      </w:r>
      <w:r w:rsidRPr="00CB1B2A">
        <w:rPr>
          <w:rStyle w:val="StyleUnderline"/>
        </w:rPr>
        <w:t xml:space="preserve"> are poverty-related diseases, they often </w:t>
      </w:r>
      <w:r w:rsidRPr="009D4CF3">
        <w:rPr>
          <w:rStyle w:val="Emphasis"/>
          <w:highlight w:val="green"/>
        </w:rPr>
        <w:t>fly below the radar</w:t>
      </w:r>
      <w:r w:rsidRPr="00CB1B2A">
        <w:rPr>
          <w:rStyle w:val="StyleUnderline"/>
        </w:rPr>
        <w:t xml:space="preserve"> screen </w:t>
      </w:r>
      <w:r w:rsidRPr="009D4CF3">
        <w:rPr>
          <w:rStyle w:val="StyleUnderline"/>
          <w:highlight w:val="green"/>
        </w:rPr>
        <w:t>of</w:t>
      </w:r>
      <w:r w:rsidRPr="00CB1B2A">
        <w:rPr>
          <w:rStyle w:val="StyleUnderline"/>
        </w:rPr>
        <w:t xml:space="preserve"> the major </w:t>
      </w:r>
      <w:r w:rsidRPr="009D4CF3">
        <w:rPr>
          <w:rStyle w:val="StyleUnderline"/>
          <w:highlight w:val="green"/>
        </w:rPr>
        <w:t>pharma</w:t>
      </w:r>
      <w:r w:rsidRPr="00CB1B2A">
        <w:rPr>
          <w:rStyle w:val="StyleUnderline"/>
        </w:rPr>
        <w:t xml:space="preserve">ceutical </w:t>
      </w:r>
      <w:r w:rsidRPr="009D4CF3">
        <w:rPr>
          <w:rStyle w:val="StyleUnderline"/>
          <w:highlight w:val="green"/>
        </w:rPr>
        <w:t xml:space="preserve">companies and are </w:t>
      </w:r>
      <w:r w:rsidRPr="009D4CF3">
        <w:rPr>
          <w:rStyle w:val="Emphasis"/>
          <w:highlight w:val="green"/>
        </w:rPr>
        <w:t>not prioritized</w:t>
      </w:r>
      <w:r w:rsidRPr="009D4CF3">
        <w:rPr>
          <w:sz w:val="16"/>
          <w:highlight w:val="green"/>
        </w:rPr>
        <w:t xml:space="preserve">. </w:t>
      </w:r>
      <w:r w:rsidRPr="009D4CF3">
        <w:rPr>
          <w:rStyle w:val="StyleUnderline"/>
          <w:highlight w:val="green"/>
        </w:rPr>
        <w:t>Thus,</w:t>
      </w:r>
      <w:r w:rsidRPr="00CB1B2A">
        <w:rPr>
          <w:rStyle w:val="StyleUnderline"/>
        </w:rPr>
        <w:t xml:space="preserve"> the </w:t>
      </w:r>
      <w:r w:rsidRPr="009D4CF3">
        <w:rPr>
          <w:rStyle w:val="StyleUnderline"/>
          <w:highlight w:val="green"/>
        </w:rPr>
        <w:t>drugs</w:t>
      </w:r>
      <w:r w:rsidRPr="00CB1B2A">
        <w:rPr>
          <w:rStyle w:val="StyleUnderline"/>
        </w:rPr>
        <w:t xml:space="preserve"> used to treat these illnesses </w:t>
      </w:r>
      <w:r w:rsidRPr="009D4CF3">
        <w:rPr>
          <w:rStyle w:val="StyleUnderline"/>
          <w:highlight w:val="green"/>
        </w:rPr>
        <w:t xml:space="preserve">are </w:t>
      </w:r>
      <w:r w:rsidRPr="009D4CF3">
        <w:rPr>
          <w:rStyle w:val="Emphasis"/>
          <w:highlight w:val="green"/>
        </w:rPr>
        <w:t>not</w:t>
      </w:r>
      <w:r w:rsidRPr="00CB1B2A">
        <w:rPr>
          <w:rStyle w:val="Emphasis"/>
        </w:rPr>
        <w:t xml:space="preserve"> widely </w:t>
      </w:r>
      <w:r w:rsidRPr="009D4CF3">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lastRenderedPageBreak/>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w:t>
      </w:r>
      <w:r w:rsidRPr="00860251">
        <w:rPr>
          <w:sz w:val="16"/>
        </w:rPr>
        <w:lastRenderedPageBreak/>
        <w:t xml:space="preserve">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w:t>
      </w:r>
      <w:r w:rsidRPr="00860251">
        <w:rPr>
          <w:sz w:val="16"/>
        </w:rPr>
        <w:lastRenderedPageBreak/>
        <w:t xml:space="preserve">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w:t>
      </w:r>
      <w:r w:rsidRPr="00860251">
        <w:rPr>
          <w:rStyle w:val="StyleUnderline"/>
        </w:rPr>
        <w:lastRenderedPageBreak/>
        <w:t xml:space="preserve">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9D4CF3">
        <w:rPr>
          <w:rStyle w:val="StyleUnderline"/>
          <w:highlight w:val="gree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9D4CF3">
        <w:rPr>
          <w:rStyle w:val="StyleUnderline"/>
          <w:highlight w:val="green"/>
        </w:rPr>
        <w:t>need</w:t>
      </w:r>
      <w:r w:rsidRPr="00CB1B2A">
        <w:rPr>
          <w:rStyle w:val="StyleUnderline"/>
        </w:rPr>
        <w:t xml:space="preserve"> increasingly </w:t>
      </w:r>
      <w:r w:rsidRPr="009D4CF3">
        <w:rPr>
          <w:rStyle w:val="StyleUnderline"/>
          <w:highlight w:val="green"/>
        </w:rPr>
        <w:t>to recognize the</w:t>
      </w:r>
      <w:r w:rsidRPr="00CB1B2A">
        <w:rPr>
          <w:rStyle w:val="StyleUnderline"/>
        </w:rPr>
        <w:t xml:space="preserve"> hidden </w:t>
      </w:r>
      <w:r w:rsidRPr="009D4CF3">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9D4CF3">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9D4CF3">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9D4CF3">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9D4CF3">
        <w:rPr>
          <w:rStyle w:val="Emphasis"/>
          <w:highlight w:val="green"/>
        </w:rPr>
        <w:t>toward</w:t>
      </w:r>
      <w:r w:rsidRPr="00CB1B2A">
        <w:rPr>
          <w:rStyle w:val="Emphasis"/>
        </w:rPr>
        <w:t xml:space="preserve"> </w:t>
      </w:r>
      <w:r w:rsidRPr="009D4CF3">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9D4CF3">
        <w:rPr>
          <w:rStyle w:val="StyleUnderline"/>
          <w:highlight w:val="green"/>
        </w:rPr>
        <w:t xml:space="preserve">could result in </w:t>
      </w:r>
      <w:r w:rsidRPr="009D4CF3">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9D4CF3">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9D4CF3">
        <w:rPr>
          <w:rStyle w:val="Emphasis"/>
          <w:highlight w:val="green"/>
        </w:rPr>
        <w:t>the US government</w:t>
      </w:r>
      <w:r w:rsidRPr="00CB1B2A">
        <w:rPr>
          <w:sz w:val="16"/>
        </w:rPr>
        <w:t xml:space="preserve"> </w:t>
      </w:r>
      <w:r w:rsidRPr="00CB1B2A">
        <w:rPr>
          <w:rStyle w:val="StyleUnderline"/>
        </w:rPr>
        <w:t xml:space="preserve">conducted </w:t>
      </w:r>
      <w:r w:rsidRPr="009D4CF3">
        <w:rPr>
          <w:rStyle w:val="StyleUnderline"/>
          <w:highlight w:val="green"/>
        </w:rPr>
        <w:t>in partnership with other nations</w:t>
      </w:r>
      <w:r w:rsidRPr="00CB1B2A">
        <w:rPr>
          <w:sz w:val="16"/>
        </w:rPr>
        <w:t xml:space="preserve"> and </w:t>
      </w:r>
      <w:r w:rsidRPr="00CB1B2A">
        <w:rPr>
          <w:sz w:val="16"/>
        </w:rPr>
        <w:lastRenderedPageBreak/>
        <w:t xml:space="preserve">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9D4CF3">
        <w:rPr>
          <w:rStyle w:val="StyleUnderline"/>
          <w:highlight w:val="green"/>
        </w:rPr>
        <w:t>can</w:t>
      </w:r>
      <w:r w:rsidRPr="00CB1B2A">
        <w:rPr>
          <w:sz w:val="16"/>
        </w:rPr>
        <w:t xml:space="preserve"> be as much as 24% in low- and middle-income countries; (2) implementation of a “grand convergence” in global health through </w:t>
      </w:r>
      <w:r w:rsidRPr="009D4CF3">
        <w:rPr>
          <w:rStyle w:val="Emphasis"/>
          <w:highlight w:val="green"/>
        </w:rPr>
        <w:t>scale-up</w:t>
      </w:r>
      <w:r w:rsidRPr="00CB1B2A">
        <w:rPr>
          <w:rStyle w:val="Emphasis"/>
        </w:rPr>
        <w:t xml:space="preserve"> of </w:t>
      </w:r>
      <w:r w:rsidRPr="009D4CF3">
        <w:rPr>
          <w:rStyle w:val="Emphasis"/>
          <w:highlight w:val="green"/>
        </w:rPr>
        <w:t>health tech</w:t>
      </w:r>
      <w:r w:rsidRPr="00CB1B2A">
        <w:rPr>
          <w:rStyle w:val="Emphasis"/>
        </w:rPr>
        <w:t>nologies</w:t>
      </w:r>
      <w:r w:rsidRPr="00CB1B2A">
        <w:rPr>
          <w:sz w:val="16"/>
        </w:rPr>
        <w:t xml:space="preserve"> </w:t>
      </w:r>
      <w:r w:rsidRPr="009D4CF3">
        <w:rPr>
          <w:rStyle w:val="StyleUnderline"/>
          <w:highlight w:val="green"/>
        </w:rPr>
        <w:t xml:space="preserve">and </w:t>
      </w:r>
      <w:r w:rsidRPr="009D4CF3">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9D4CF3">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9D4CF3">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9D4CF3">
        <w:rPr>
          <w:rStyle w:val="StyleUnderline"/>
          <w:highlight w:val="green"/>
        </w:rPr>
        <w:t>codevelopment</w:t>
      </w:r>
      <w:r w:rsidRPr="00CB1B2A">
        <w:rPr>
          <w:sz w:val="16"/>
        </w:rPr>
        <w:t xml:space="preserve"> of lifesaving vaccines </w:t>
      </w:r>
      <w:r w:rsidRPr="009D4CF3">
        <w:rPr>
          <w:rStyle w:val="StyleUnderline"/>
          <w:highlight w:val="green"/>
        </w:rPr>
        <w:t>between scientists</w:t>
      </w:r>
      <w:r w:rsidRPr="00CB1B2A">
        <w:rPr>
          <w:sz w:val="16"/>
        </w:rPr>
        <w:t xml:space="preserve"> of different nations, but particularly </w:t>
      </w:r>
      <w:r w:rsidRPr="009D4CF3">
        <w:rPr>
          <w:rStyle w:val="StyleUnderline"/>
          <w:highlight w:val="green"/>
        </w:rPr>
        <w:t>from nations with</w:t>
      </w:r>
      <w:r w:rsidRPr="00CB1B2A">
        <w:rPr>
          <w:rStyle w:val="StyleUnderline"/>
        </w:rPr>
        <w:t xml:space="preserve"> </w:t>
      </w:r>
      <w:r w:rsidRPr="00CB1B2A">
        <w:rPr>
          <w:rStyle w:val="Emphasis"/>
        </w:rPr>
        <w:t xml:space="preserve">strained or evenly </w:t>
      </w:r>
      <w:r w:rsidRPr="009D4CF3">
        <w:rPr>
          <w:rStyle w:val="Emphasis"/>
          <w:highlight w:val="green"/>
        </w:rPr>
        <w:t>openly contentious</w:t>
      </w:r>
      <w:r w:rsidRPr="00CB1B2A">
        <w:rPr>
          <w:rStyle w:val="Emphasis"/>
        </w:rPr>
        <w:t xml:space="preserve"> international </w:t>
      </w:r>
      <w:r w:rsidRPr="009D4CF3">
        <w:rPr>
          <w:rStyle w:val="Emphasis"/>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9D4CF3">
        <w:rPr>
          <w:rStyle w:val="StyleUnderline"/>
          <w:highlight w:val="green"/>
        </w:rPr>
        <w:t>create</w:t>
      </w:r>
      <w:r w:rsidRPr="009D4CF3">
        <w:rPr>
          <w:sz w:val="16"/>
          <w:highlight w:val="green"/>
        </w:rPr>
        <w:t xml:space="preserve"> </w:t>
      </w:r>
      <w:r w:rsidRPr="009D4CF3">
        <w:rPr>
          <w:rStyle w:val="Emphasis"/>
          <w:highlight w:val="green"/>
        </w:rPr>
        <w:t>new NTD tech</w:t>
      </w:r>
      <w:r w:rsidRPr="00CB1B2A">
        <w:rPr>
          <w:rStyle w:val="Emphasis"/>
        </w:rPr>
        <w:t>nologies</w:t>
      </w:r>
      <w:r w:rsidRPr="00CB1B2A">
        <w:rPr>
          <w:sz w:val="16"/>
        </w:rPr>
        <w:t xml:space="preserve"> </w:t>
      </w:r>
      <w:r w:rsidRPr="009D4CF3">
        <w:rPr>
          <w:rStyle w:val="StyleUnderline"/>
          <w:highlight w:val="green"/>
        </w:rPr>
        <w:t>for</w:t>
      </w:r>
      <w:r w:rsidRPr="00CB1B2A">
        <w:rPr>
          <w:sz w:val="16"/>
        </w:rPr>
        <w:t xml:space="preserve"> some of </w:t>
      </w:r>
      <w:r w:rsidRPr="009D4CF3">
        <w:rPr>
          <w:rStyle w:val="StyleUnderline"/>
          <w:highlight w:val="green"/>
        </w:rPr>
        <w:t>the</w:t>
      </w:r>
      <w:r w:rsidRPr="009D4CF3">
        <w:rPr>
          <w:sz w:val="16"/>
          <w:highlight w:val="green"/>
        </w:rPr>
        <w:t xml:space="preserve"> </w:t>
      </w:r>
      <w:r w:rsidRPr="009D4CF3">
        <w:rPr>
          <w:rStyle w:val="Emphasis"/>
          <w:highlight w:val="green"/>
        </w:rPr>
        <w:t>worst-off</w:t>
      </w:r>
      <w:r w:rsidRPr="00CB1B2A">
        <w:rPr>
          <w:rStyle w:val="Emphasis"/>
        </w:rPr>
        <w:t xml:space="preserve"> </w:t>
      </w:r>
      <w:r w:rsidRPr="00CB1B2A">
        <w:rPr>
          <w:sz w:val="16"/>
        </w:rPr>
        <w:t xml:space="preserve">Muslim-majority </w:t>
      </w:r>
      <w:r w:rsidRPr="009D4CF3">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23CCF4B4" w14:textId="77777777" w:rsidR="00295F5E" w:rsidRDefault="00295F5E" w:rsidP="00295F5E">
      <w:pPr>
        <w:pStyle w:val="Heading4"/>
      </w:pPr>
      <w:r>
        <w:lastRenderedPageBreak/>
        <w:t xml:space="preserve">Public Health Diplomacy solves </w:t>
      </w:r>
      <w:r>
        <w:rPr>
          <w:u w:val="single"/>
        </w:rPr>
        <w:t>Existential Threats</w:t>
      </w:r>
      <w:r>
        <w:t>.</w:t>
      </w:r>
    </w:p>
    <w:p w14:paraId="08D4573D" w14:textId="77777777" w:rsidR="00295F5E" w:rsidRPr="004578B0" w:rsidRDefault="00295F5E" w:rsidP="00295F5E">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55237B54" w14:textId="77777777" w:rsidR="00295F5E" w:rsidRPr="00864080" w:rsidRDefault="00295F5E" w:rsidP="00295F5E">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9D4CF3">
        <w:rPr>
          <w:b/>
          <w:highlight w:val="green"/>
          <w:u w:val="single"/>
        </w:rPr>
        <w:t>Health</w:t>
      </w:r>
      <w:r w:rsidRPr="004578B0">
        <w:rPr>
          <w:sz w:val="16"/>
        </w:rPr>
        <w:t xml:space="preserve"> security </w:t>
      </w:r>
      <w:r w:rsidRPr="009D4CF3">
        <w:rPr>
          <w:b/>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9D4CF3">
        <w:rPr>
          <w:b/>
          <w:highlight w:val="green"/>
          <w:u w:val="single"/>
        </w:rPr>
        <w:t>Medicine</w:t>
      </w:r>
      <w:r w:rsidRPr="004578B0">
        <w:rPr>
          <w:u w:val="single"/>
        </w:rPr>
        <w:t xml:space="preserve"> is one of the earliest and greatest human achievements because it is a </w:t>
      </w:r>
      <w:r w:rsidRPr="009D4CF3">
        <w:rPr>
          <w:b/>
          <w:highlight w:val="green"/>
          <w:u w:val="single"/>
        </w:rPr>
        <w:t>co-operative enterprise</w:t>
      </w:r>
      <w:r w:rsidRPr="004578B0">
        <w:rPr>
          <w:u w:val="single"/>
        </w:rPr>
        <w:t xml:space="preserve"> involving highly skilled individuals; </w:t>
      </w:r>
      <w:r w:rsidRPr="009D4CF3">
        <w:rPr>
          <w:highlight w:val="green"/>
          <w:u w:val="single"/>
        </w:rPr>
        <w:t>and</w:t>
      </w:r>
      <w:r w:rsidRPr="004578B0">
        <w:rPr>
          <w:u w:val="single"/>
        </w:rPr>
        <w:t xml:space="preserve"> it is </w:t>
      </w:r>
      <w:r w:rsidRPr="009D4CF3">
        <w:rPr>
          <w:b/>
          <w:highlight w:val="green"/>
          <w:u w:val="single"/>
        </w:rPr>
        <w:t>as a result</w:t>
      </w:r>
      <w:r w:rsidRPr="004578B0">
        <w:rPr>
          <w:u w:val="single"/>
        </w:rPr>
        <w:t xml:space="preserve"> of cooperation –</w:t>
      </w:r>
      <w:r w:rsidRPr="004578B0">
        <w:rPr>
          <w:sz w:val="16"/>
        </w:rPr>
        <w:t xml:space="preserve"> and our unusual ability for complex language – that cumulative </w:t>
      </w:r>
      <w:r w:rsidRPr="009D4CF3">
        <w:rPr>
          <w:b/>
          <w:highlight w:val="green"/>
          <w:u w:val="single"/>
          <w:bdr w:val="single" w:sz="12" w:space="0" w:color="auto"/>
        </w:rPr>
        <w:t>civilisation is possible</w:t>
      </w:r>
      <w:r w:rsidRPr="004578B0">
        <w:rPr>
          <w:sz w:val="16"/>
        </w:rPr>
        <w:t xml:space="preserve">. In the age of globalisation, it is </w:t>
      </w:r>
      <w:r w:rsidRPr="009D4CF3">
        <w:rPr>
          <w:b/>
          <w:highlight w:val="green"/>
          <w:u w:val="single"/>
        </w:rPr>
        <w:t>health security</w:t>
      </w:r>
      <w:r w:rsidRPr="004578B0">
        <w:rPr>
          <w:sz w:val="16"/>
        </w:rPr>
        <w:t xml:space="preserve">, a recent Lancet editorial stated, that “is now the </w:t>
      </w:r>
      <w:r w:rsidRPr="009D4CF3">
        <w:rPr>
          <w:b/>
          <w:highlight w:val="green"/>
          <w:u w:val="single"/>
          <w:bdr w:val="single" w:sz="12" w:space="0" w:color="auto"/>
        </w:rPr>
        <w:t>most important foreign policy issue</w:t>
      </w:r>
      <w:r w:rsidRPr="004578B0">
        <w:rPr>
          <w:sz w:val="16"/>
        </w:rPr>
        <w:t xml:space="preserve"> of our time”. The rapid emergence and re-emergence of pathogenic infectious </w:t>
      </w:r>
      <w:r w:rsidRPr="009D4CF3">
        <w:rPr>
          <w:b/>
          <w:highlight w:val="green"/>
          <w:u w:val="single"/>
        </w:rPr>
        <w:t>disease</w:t>
      </w:r>
      <w:r w:rsidRPr="004578B0">
        <w:rPr>
          <w:u w:val="single"/>
        </w:rPr>
        <w:t xml:space="preserve">, of which Zika is the most recent, the slow but steady cumulative acts of nature associated with </w:t>
      </w:r>
      <w:r w:rsidRPr="009D4CF3">
        <w:rPr>
          <w:b/>
          <w:highlight w:val="green"/>
          <w:u w:val="single"/>
        </w:rPr>
        <w:t>climate change</w:t>
      </w:r>
      <w:r w:rsidRPr="004578B0">
        <w:rPr>
          <w:u w:val="single"/>
        </w:rPr>
        <w:t xml:space="preserve">, high-risk </w:t>
      </w:r>
      <w:r w:rsidRPr="009D4CF3">
        <w:rPr>
          <w:b/>
          <w:highlight w:val="green"/>
          <w:u w:val="single"/>
        </w:rPr>
        <w:t>forced migration</w:t>
      </w:r>
      <w:r w:rsidRPr="004578B0">
        <w:rPr>
          <w:u w:val="single"/>
        </w:rPr>
        <w:t xml:space="preserve"> caused by desperation and war, the creeping reality of </w:t>
      </w:r>
      <w:r w:rsidRPr="009D4CF3">
        <w:rPr>
          <w:b/>
          <w:highlight w:val="green"/>
          <w:u w:val="single"/>
        </w:rPr>
        <w:t>biochemical terror and</w:t>
      </w:r>
      <w:r w:rsidRPr="004578B0">
        <w:rPr>
          <w:u w:val="single"/>
        </w:rPr>
        <w:t xml:space="preserve"> the threat of </w:t>
      </w:r>
      <w:r w:rsidRPr="009D4CF3">
        <w:rPr>
          <w:b/>
          <w:highlight w:val="green"/>
          <w:u w:val="single"/>
        </w:rPr>
        <w:t>nuclear war, propel human survival</w:t>
      </w:r>
      <w:r w:rsidRPr="004578B0">
        <w:rPr>
          <w:u w:val="single"/>
        </w:rPr>
        <w:t xml:space="preserve"> and well-being </w:t>
      </w:r>
      <w:r w:rsidRPr="009D4CF3">
        <w:rPr>
          <w:b/>
          <w:highlight w:val="green"/>
          <w:u w:val="single"/>
        </w:rPr>
        <w:t>to the frontline</w:t>
      </w:r>
      <w:r w:rsidRPr="004578B0">
        <w:rPr>
          <w:sz w:val="16"/>
        </w:rPr>
        <w:t xml:space="preserve"> of what today must be everybody’s concern. The field of </w:t>
      </w:r>
      <w:r w:rsidRPr="009D4CF3">
        <w:rPr>
          <w:b/>
          <w:highlight w:val="green"/>
          <w:u w:val="single"/>
        </w:rPr>
        <w:t>health diplomacy provides</w:t>
      </w:r>
      <w:r w:rsidRPr="004578B0">
        <w:rPr>
          <w:sz w:val="16"/>
        </w:rPr>
        <w:t xml:space="preserve"> an </w:t>
      </w:r>
      <w:r w:rsidRPr="009D4CF3">
        <w:rPr>
          <w:b/>
          <w:highlight w:val="green"/>
          <w:u w:val="single"/>
        </w:rPr>
        <w:t>unprecedented opportunity to build</w:t>
      </w:r>
      <w:r w:rsidRPr="004578B0">
        <w:rPr>
          <w:sz w:val="16"/>
        </w:rPr>
        <w:t xml:space="preserve"> human </w:t>
      </w:r>
      <w:r w:rsidRPr="009D4CF3">
        <w:rPr>
          <w:b/>
          <w:highlight w:val="green"/>
          <w:u w:val="single"/>
        </w:rPr>
        <w:t>solidarity</w:t>
      </w:r>
      <w:r w:rsidRPr="004578B0">
        <w:rPr>
          <w:sz w:val="16"/>
        </w:rPr>
        <w:t xml:space="preserve">. </w:t>
      </w:r>
      <w:r w:rsidRPr="004578B0">
        <w:rPr>
          <w:u w:val="single"/>
        </w:rPr>
        <w:t xml:space="preserve">It is an area of human endeavour that </w:t>
      </w:r>
      <w:r w:rsidRPr="009D4CF3">
        <w:rPr>
          <w:b/>
          <w:highlight w:val="green"/>
          <w:u w:val="single"/>
        </w:rPr>
        <w:t>cuts through</w:t>
      </w:r>
      <w:r w:rsidRPr="004578B0">
        <w:rPr>
          <w:u w:val="single"/>
        </w:rPr>
        <w:t xml:space="preserve"> inherited </w:t>
      </w:r>
      <w:r w:rsidRPr="009D4CF3">
        <w:rPr>
          <w:b/>
          <w:highlight w:val="green"/>
          <w:u w:val="single"/>
        </w:rPr>
        <w:t>antagonisms</w:t>
      </w:r>
      <w:r w:rsidRPr="009D4CF3">
        <w:rPr>
          <w:highlight w:val="green"/>
          <w:u w:val="single"/>
        </w:rPr>
        <w:t xml:space="preserve">. </w:t>
      </w:r>
      <w:r w:rsidRPr="004578B0">
        <w:rPr>
          <w:u w:val="single"/>
        </w:rPr>
        <w:t xml:space="preserve">Governments that offer </w:t>
      </w:r>
      <w:r w:rsidRPr="009D4CF3">
        <w:rPr>
          <w:b/>
          <w:highlight w:val="green"/>
          <w:u w:val="single"/>
        </w:rPr>
        <w:t>health improvements</w:t>
      </w:r>
      <w:r w:rsidRPr="004578B0">
        <w:rPr>
          <w:u w:val="single"/>
        </w:rPr>
        <w:t xml:space="preserve"> as part of aid to nations with whom they wish to </w:t>
      </w:r>
      <w:r w:rsidRPr="009D4CF3">
        <w:rPr>
          <w:b/>
          <w:highlight w:val="green"/>
          <w:u w:val="single"/>
        </w:rPr>
        <w:t>develop</w:t>
      </w:r>
      <w:r w:rsidRPr="004578B0">
        <w:rPr>
          <w:u w:val="single"/>
        </w:rPr>
        <w:t xml:space="preserve"> stronger </w:t>
      </w:r>
      <w:r w:rsidRPr="009D4CF3">
        <w:rPr>
          <w:b/>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54F927D1" w14:textId="60D8D7B1" w:rsidR="00295F5E" w:rsidRDefault="00295F5E" w:rsidP="00295F5E">
      <w:pPr>
        <w:pStyle w:val="Heading3"/>
      </w:pPr>
      <w:r>
        <w:lastRenderedPageBreak/>
        <w:t>1AC: Plan</w:t>
      </w:r>
    </w:p>
    <w:p w14:paraId="757970B0" w14:textId="77777777" w:rsidR="00295F5E" w:rsidRDefault="00295F5E" w:rsidP="00295F5E">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 for patent originators. </w:t>
      </w:r>
    </w:p>
    <w:p w14:paraId="4EE50221" w14:textId="77777777" w:rsidR="00295F5E" w:rsidRPr="006C53E1" w:rsidRDefault="00295F5E" w:rsidP="00295F5E">
      <w:pPr>
        <w:pStyle w:val="Heading4"/>
      </w:pPr>
      <w:r>
        <w:t xml:space="preserve">The Plan </w:t>
      </w:r>
      <w:r>
        <w:rPr>
          <w:u w:val="single"/>
        </w:rPr>
        <w:t>solves Evergreening</w:t>
      </w:r>
      <w:r>
        <w:t>.</w:t>
      </w:r>
    </w:p>
    <w:p w14:paraId="428F7EEF" w14:textId="77777777" w:rsidR="00295F5E" w:rsidRPr="005B38BB" w:rsidRDefault="00295F5E" w:rsidP="00295F5E">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1"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16057397" w14:textId="77777777" w:rsidR="00295F5E" w:rsidRPr="0072187F" w:rsidRDefault="00295F5E" w:rsidP="00295F5E">
      <w:pPr>
        <w:rPr>
          <w:sz w:val="16"/>
        </w:rPr>
      </w:pPr>
      <w:r w:rsidRPr="0072187F">
        <w:rPr>
          <w:u w:val="single"/>
        </w:rPr>
        <w:t xml:space="preserve">I believe that </w:t>
      </w:r>
      <w:r w:rsidRPr="009D4CF3">
        <w:rPr>
          <w:highlight w:val="green"/>
          <w:u w:val="single"/>
        </w:rPr>
        <w:t xml:space="preserve">one period of protection </w:t>
      </w:r>
      <w:r w:rsidRPr="009D4CF3">
        <w:rPr>
          <w:b/>
          <w:bCs/>
          <w:highlight w:val="green"/>
          <w:u w:val="single"/>
          <w:bdr w:val="single" w:sz="4" w:space="0" w:color="auto"/>
        </w:rPr>
        <w:t>should be enough</w:t>
      </w:r>
      <w:r w:rsidRPr="0072187F">
        <w:rPr>
          <w:u w:val="single"/>
        </w:rPr>
        <w:t xml:space="preserve">. We should </w:t>
      </w:r>
      <w:r w:rsidRPr="009D4CF3">
        <w:rPr>
          <w:highlight w:val="green"/>
          <w:u w:val="single"/>
        </w:rPr>
        <w:t xml:space="preserve">make </w:t>
      </w:r>
      <w:r w:rsidRPr="0072187F">
        <w:rPr>
          <w:u w:val="single"/>
        </w:rPr>
        <w:t xml:space="preserve">the </w:t>
      </w:r>
      <w:r w:rsidRPr="009D4CF3">
        <w:rPr>
          <w:highlight w:val="green"/>
          <w:u w:val="single"/>
        </w:rPr>
        <w:t xml:space="preserve">legal changes </w:t>
      </w:r>
      <w:r w:rsidRPr="0072187F">
        <w:rPr>
          <w:u w:val="single"/>
        </w:rPr>
        <w:t xml:space="preserve">necessary </w:t>
      </w:r>
      <w:r w:rsidRPr="009D4CF3">
        <w:rPr>
          <w:highlight w:val="green"/>
          <w:u w:val="single"/>
        </w:rPr>
        <w:t xml:space="preserve">to prevent companies </w:t>
      </w:r>
      <w:r w:rsidRPr="009D4CF3">
        <w:rPr>
          <w:b/>
          <w:bCs/>
          <w:highlight w:val="green"/>
          <w:u w:val="single"/>
        </w:rPr>
        <w:t>from building patent walls</w:t>
      </w:r>
      <w:r w:rsidRPr="009D4CF3">
        <w:rPr>
          <w:highlight w:val="green"/>
          <w:u w:val="single"/>
        </w:rPr>
        <w:t xml:space="preserve"> </w:t>
      </w:r>
      <w:r w:rsidRPr="0072187F">
        <w:rPr>
          <w:u w:val="single"/>
        </w:rPr>
        <w:t xml:space="preserve">and piling up mountains of rights. This could be </w:t>
      </w:r>
      <w:r w:rsidRPr="009D4CF3">
        <w:rPr>
          <w:highlight w:val="green"/>
          <w:u w:val="single"/>
        </w:rPr>
        <w:t xml:space="preserve">accomplished </w:t>
      </w:r>
      <w:r w:rsidRPr="009D4CF3">
        <w:rPr>
          <w:b/>
          <w:bCs/>
          <w:highlight w:val="green"/>
          <w:u w:val="single"/>
          <w:bdr w:val="single" w:sz="4" w:space="0" w:color="auto"/>
        </w:rPr>
        <w:t>by a “one-and-done” approach</w:t>
      </w:r>
      <w:r w:rsidRPr="009D4CF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D4CF3">
        <w:rPr>
          <w:highlight w:val="green"/>
          <w:u w:val="single"/>
        </w:rPr>
        <w:t>The result</w:t>
      </w:r>
      <w:r w:rsidRPr="0072187F">
        <w:rPr>
          <w:u w:val="single"/>
        </w:rPr>
        <w:t xml:space="preserve">, however, </w:t>
      </w:r>
      <w:r w:rsidRPr="009D4CF3">
        <w:rPr>
          <w:highlight w:val="green"/>
          <w:u w:val="single"/>
        </w:rPr>
        <w:t xml:space="preserve">is that a </w:t>
      </w:r>
      <w:r w:rsidRPr="0072187F">
        <w:rPr>
          <w:u w:val="single"/>
        </w:rPr>
        <w:t xml:space="preserve">pharmaceutical </w:t>
      </w:r>
      <w:r w:rsidRPr="009D4CF3">
        <w:rPr>
          <w:highlight w:val="green"/>
          <w:u w:val="single"/>
        </w:rPr>
        <w:t xml:space="preserve">company chooses whether </w:t>
      </w:r>
      <w:r w:rsidRPr="0072187F">
        <w:rPr>
          <w:u w:val="single"/>
        </w:rPr>
        <w:t xml:space="preserve">its period of </w:t>
      </w:r>
      <w:r w:rsidRPr="009D4CF3">
        <w:rPr>
          <w:highlight w:val="green"/>
          <w:u w:val="single"/>
        </w:rPr>
        <w:t>exclusivity would be a patent</w:t>
      </w:r>
      <w:r w:rsidRPr="0072187F">
        <w:rPr>
          <w:u w:val="single"/>
        </w:rPr>
        <w:t xml:space="preserve">, an </w:t>
      </w:r>
      <w:r w:rsidRPr="009D4CF3">
        <w:rPr>
          <w:highlight w:val="green"/>
          <w:u w:val="single"/>
        </w:rPr>
        <w:t>orphan drug designation</w:t>
      </w:r>
      <w:r w:rsidRPr="0072187F">
        <w:rPr>
          <w:u w:val="single"/>
        </w:rPr>
        <w:t xml:space="preserve">, a period of </w:t>
      </w:r>
      <w:r w:rsidRPr="009D4CF3">
        <w:rPr>
          <w:highlight w:val="green"/>
          <w:u w:val="single"/>
        </w:rPr>
        <w:t xml:space="preserve">data exclusivity </w:t>
      </w:r>
      <w:r w:rsidRPr="0072187F">
        <w:rPr>
          <w:u w:val="single"/>
        </w:rPr>
        <w:t xml:space="preserve">(in which no generic is allowed to use the original drug’s safety and effectiveness data), or something else — </w:t>
      </w:r>
      <w:r w:rsidRPr="009D4CF3">
        <w:rPr>
          <w:highlight w:val="green"/>
          <w:u w:val="single"/>
        </w:rPr>
        <w:t xml:space="preserve">but </w:t>
      </w:r>
      <w:r w:rsidRPr="009D4CF3">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D4CF3">
        <w:rPr>
          <w:highlight w:val="green"/>
          <w:u w:val="single"/>
        </w:rPr>
        <w:t>Implementing</w:t>
      </w:r>
      <w:r w:rsidRPr="009D4CF3">
        <w:rPr>
          <w:sz w:val="16"/>
          <w:highlight w:val="green"/>
        </w:rPr>
        <w:t xml:space="preserve"> </w:t>
      </w:r>
      <w:r w:rsidRPr="0072187F">
        <w:rPr>
          <w:sz w:val="16"/>
        </w:rPr>
        <w:t xml:space="preserve">a </w:t>
      </w:r>
      <w:r w:rsidRPr="009D4CF3">
        <w:rPr>
          <w:highlight w:val="green"/>
          <w:u w:val="single"/>
        </w:rPr>
        <w:t>one-and-done</w:t>
      </w:r>
      <w:r w:rsidRPr="009D4CF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D4CF3">
        <w:rPr>
          <w:highlight w:val="green"/>
          <w:u w:val="single"/>
        </w:rPr>
        <w:t xml:space="preserve">through </w:t>
      </w:r>
      <w:r w:rsidRPr="009D4CF3">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w:t>
      </w:r>
      <w:r w:rsidRPr="0072187F">
        <w:rPr>
          <w:sz w:val="16"/>
        </w:rPr>
        <w:lastRenderedPageBreak/>
        <w:t xml:space="preserve">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A301662" w14:textId="77777777" w:rsidR="00295F5E" w:rsidRDefault="00295F5E" w:rsidP="00295F5E">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51D7A616" w14:textId="77777777" w:rsidR="00295F5E" w:rsidRPr="00791206" w:rsidRDefault="00295F5E" w:rsidP="00295F5E">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590B76D4" w14:textId="77777777" w:rsidR="00295F5E" w:rsidRPr="00FF3724" w:rsidRDefault="00295F5E" w:rsidP="00295F5E">
      <w:pPr>
        <w:rPr>
          <w:u w:val="single"/>
        </w:rPr>
      </w:pPr>
      <w:r w:rsidRPr="0072187F">
        <w:rPr>
          <w:u w:val="single"/>
        </w:rPr>
        <w:t>At issue in the Indian case was “</w:t>
      </w:r>
      <w:r w:rsidRPr="009D4CF3">
        <w:rPr>
          <w:highlight w:val="green"/>
          <w:u w:val="single"/>
        </w:rPr>
        <w:t>evergreening</w:t>
      </w:r>
      <w:r w:rsidRPr="0072187F">
        <w:rPr>
          <w:u w:val="single"/>
        </w:rPr>
        <w:t xml:space="preserve">,” </w:t>
      </w:r>
      <w:r w:rsidRPr="009D4CF3">
        <w:rPr>
          <w:highlight w:val="green"/>
          <w:u w:val="single"/>
        </w:rPr>
        <w:t xml:space="preserve">a </w:t>
      </w:r>
      <w:r w:rsidRPr="0072187F">
        <w:rPr>
          <w:u w:val="single"/>
        </w:rPr>
        <w:t xml:space="preserve">now </w:t>
      </w:r>
      <w:r w:rsidRPr="009D4CF3">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D4CF3">
        <w:rPr>
          <w:highlight w:val="green"/>
          <w:u w:val="single"/>
        </w:rPr>
        <w:t>Manufacturers</w:t>
      </w:r>
      <w:r w:rsidRPr="0072187F">
        <w:rPr>
          <w:u w:val="single"/>
        </w:rPr>
        <w:t xml:space="preserve">, in defence of these practices, predictably </w:t>
      </w:r>
      <w:r w:rsidRPr="009D4CF3">
        <w:rPr>
          <w:highlight w:val="green"/>
          <w:u w:val="single"/>
        </w:rPr>
        <w:t xml:space="preserve">tout </w:t>
      </w:r>
      <w:r w:rsidRPr="0072187F">
        <w:rPr>
          <w:u w:val="single"/>
        </w:rPr>
        <w:t xml:space="preserve">the </w:t>
      </w:r>
      <w:r w:rsidRPr="009D4CF3">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D4CF3">
        <w:rPr>
          <w:highlight w:val="green"/>
          <w:u w:val="single"/>
        </w:rPr>
        <w:t>new versions are</w:t>
      </w:r>
      <w:r w:rsidRPr="009D4CF3">
        <w:rPr>
          <w:sz w:val="16"/>
          <w:highlight w:val="green"/>
        </w:rPr>
        <w:t xml:space="preserve"> </w:t>
      </w:r>
      <w:r w:rsidRPr="00BA5EC6">
        <w:rPr>
          <w:sz w:val="16"/>
        </w:rPr>
        <w:t>by definition “</w:t>
      </w:r>
      <w:r w:rsidRPr="009D4CF3">
        <w:rPr>
          <w:b/>
          <w:bCs/>
          <w:highlight w:val="green"/>
          <w:u w:val="single"/>
        </w:rPr>
        <w:t>me too” drugs</w:t>
      </w:r>
      <w:r w:rsidRPr="009D4CF3">
        <w:rPr>
          <w:highlight w:val="green"/>
          <w:u w:val="single"/>
        </w:rPr>
        <w:t xml:space="preserve">, </w:t>
      </w:r>
      <w:r w:rsidRPr="00BA5EC6">
        <w:rPr>
          <w:u w:val="single"/>
        </w:rPr>
        <w:t xml:space="preserve">and demonstration that the resulting </w:t>
      </w:r>
      <w:r w:rsidRPr="009D4CF3">
        <w:rPr>
          <w:b/>
          <w:bCs/>
          <w:highlight w:val="green"/>
          <w:u w:val="single"/>
        </w:rPr>
        <w:t>incremental benefits</w:t>
      </w:r>
      <w:r w:rsidRPr="009D4CF3">
        <w:rPr>
          <w:highlight w:val="green"/>
          <w:u w:val="single"/>
        </w:rPr>
        <w:t xml:space="preserve"> </w:t>
      </w:r>
      <w:r w:rsidRPr="00BA5EC6">
        <w:rPr>
          <w:u w:val="single"/>
        </w:rPr>
        <w:t xml:space="preserve">in efficacy and safety are clinically meaningful </w:t>
      </w:r>
      <w:r w:rsidRPr="009D4CF3">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D4CF3">
        <w:rPr>
          <w:highlight w:val="green"/>
          <w:u w:val="single"/>
        </w:rPr>
        <w:t xml:space="preserve">Rather than </w:t>
      </w:r>
      <w:r w:rsidRPr="00BA5EC6">
        <w:rPr>
          <w:u w:val="single"/>
        </w:rPr>
        <w:t xml:space="preserve">the </w:t>
      </w:r>
      <w:r w:rsidRPr="009D4CF3">
        <w:rPr>
          <w:highlight w:val="green"/>
          <w:u w:val="single"/>
        </w:rPr>
        <w:t xml:space="preserve">marginal benefits </w:t>
      </w:r>
      <w:r w:rsidRPr="00BA5EC6">
        <w:rPr>
          <w:u w:val="single"/>
        </w:rPr>
        <w:t xml:space="preserve">accrued </w:t>
      </w:r>
      <w:r w:rsidRPr="009D4CF3">
        <w:rPr>
          <w:highlight w:val="green"/>
          <w:u w:val="single"/>
        </w:rPr>
        <w:t xml:space="preserve">from tinkering </w:t>
      </w:r>
      <w:r w:rsidRPr="00BA5EC6">
        <w:rPr>
          <w:u w:val="single"/>
        </w:rPr>
        <w:t xml:space="preserve">with already effective agents, </w:t>
      </w:r>
      <w:r w:rsidRPr="009D4CF3">
        <w:rPr>
          <w:highlight w:val="green"/>
          <w:u w:val="single"/>
        </w:rPr>
        <w:t xml:space="preserve">patients </w:t>
      </w:r>
      <w:r w:rsidRPr="00BA5EC6">
        <w:rPr>
          <w:u w:val="single"/>
        </w:rPr>
        <w:t xml:space="preserve">worldwide </w:t>
      </w:r>
      <w:r w:rsidRPr="009D4CF3">
        <w:rPr>
          <w:highlight w:val="green"/>
          <w:u w:val="single"/>
        </w:rPr>
        <w:t xml:space="preserve">are in desperate need of </w:t>
      </w:r>
      <w:r w:rsidRPr="00BA5EC6">
        <w:rPr>
          <w:u w:val="single"/>
        </w:rPr>
        <w:t xml:space="preserve">new </w:t>
      </w:r>
      <w:r w:rsidRPr="009D4CF3">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D4CF3">
        <w:rPr>
          <w:highlight w:val="green"/>
          <w:u w:val="single"/>
        </w:rPr>
        <w:t>developing</w:t>
      </w:r>
      <w:r w:rsidRPr="009D4CF3">
        <w:rPr>
          <w:sz w:val="16"/>
          <w:highlight w:val="green"/>
        </w:rPr>
        <w:t xml:space="preserve"> </w:t>
      </w:r>
      <w:r w:rsidRPr="009D4CF3">
        <w:rPr>
          <w:highlight w:val="green"/>
          <w:u w:val="single"/>
        </w:rPr>
        <w:t>truly innovative drugs is</w:t>
      </w:r>
      <w:r w:rsidRPr="009D4CF3">
        <w:rPr>
          <w:sz w:val="16"/>
          <w:highlight w:val="green"/>
        </w:rPr>
        <w:t xml:space="preserve"> </w:t>
      </w:r>
      <w:r w:rsidRPr="00BA5EC6">
        <w:rPr>
          <w:sz w:val="16"/>
        </w:rPr>
        <w:t xml:space="preserve">undeniably a </w:t>
      </w:r>
      <w:r w:rsidRPr="009D4CF3">
        <w:rPr>
          <w:highlight w:val="green"/>
          <w:u w:val="single"/>
        </w:rPr>
        <w:t>high-risk</w:t>
      </w:r>
      <w:r w:rsidRPr="009D4CF3">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D4CF3">
        <w:rPr>
          <w:highlight w:val="green"/>
          <w:u w:val="single"/>
        </w:rPr>
        <w:t xml:space="preserve">companies must </w:t>
      </w:r>
      <w:r w:rsidRPr="00BA5EC6">
        <w:rPr>
          <w:u w:val="single"/>
        </w:rPr>
        <w:t xml:space="preserve">continue to </w:t>
      </w:r>
      <w:r w:rsidRPr="009D4CF3">
        <w:rPr>
          <w:highlight w:val="green"/>
          <w:u w:val="single"/>
        </w:rPr>
        <w:t xml:space="preserve">perceive </w:t>
      </w:r>
      <w:r w:rsidRPr="009D4CF3">
        <w:rPr>
          <w:b/>
          <w:bCs/>
          <w:highlight w:val="green"/>
          <w:u w:val="single"/>
        </w:rPr>
        <w:t>sufficient incentives</w:t>
      </w:r>
      <w:r w:rsidRPr="009D4CF3">
        <w:rPr>
          <w:highlight w:val="green"/>
          <w:u w:val="single"/>
        </w:rPr>
        <w:t xml:space="preserve"> </w:t>
      </w:r>
      <w:r w:rsidRPr="00BA5EC6">
        <w:rPr>
          <w:u w:val="single"/>
        </w:rPr>
        <w:t xml:space="preserve">to continue investing in innovation. Indeed, there is evidence that the </w:t>
      </w:r>
      <w:r w:rsidRPr="009D4CF3">
        <w:rPr>
          <w:highlight w:val="green"/>
          <w:u w:val="single"/>
        </w:rPr>
        <w:t xml:space="preserve">prospect of future evergreening has become </w:t>
      </w:r>
      <w:r w:rsidRPr="00BA5EC6">
        <w:rPr>
          <w:u w:val="single"/>
        </w:rPr>
        <w:t xml:space="preserve">part of the incentive </w:t>
      </w:r>
      <w:r w:rsidRPr="009D4CF3">
        <w:rPr>
          <w:highlight w:val="green"/>
          <w:u w:val="single"/>
        </w:rPr>
        <w:t xml:space="preserve">calculation </w:t>
      </w:r>
      <w:r w:rsidRPr="00BA5EC6">
        <w:rPr>
          <w:u w:val="single"/>
        </w:rPr>
        <w:t>for innovative drug development</w:t>
      </w:r>
      <w:r w:rsidRPr="00BA5EC6">
        <w:rPr>
          <w:sz w:val="16"/>
        </w:rPr>
        <w:t xml:space="preserve">.4 But surely it is </w:t>
      </w:r>
      <w:r w:rsidRPr="009D4CF3">
        <w:rPr>
          <w:highlight w:val="green"/>
          <w:u w:val="single"/>
        </w:rPr>
        <w:t>perverse to</w:t>
      </w:r>
      <w:r w:rsidRPr="009D4CF3">
        <w:rPr>
          <w:sz w:val="16"/>
          <w:highlight w:val="green"/>
        </w:rPr>
        <w:t xml:space="preserve"> </w:t>
      </w:r>
      <w:r w:rsidRPr="00BA5EC6">
        <w:rPr>
          <w:sz w:val="16"/>
        </w:rPr>
        <w:t xml:space="preserve">extend unpredictably a period of patent protection that the government intended to be clearly defined and predictable, and to </w:t>
      </w:r>
      <w:r w:rsidRPr="009D4CF3">
        <w:rPr>
          <w:highlight w:val="green"/>
          <w:u w:val="single"/>
        </w:rPr>
        <w:t>maintain incentives</w:t>
      </w:r>
      <w:r w:rsidRPr="009D4CF3">
        <w:rPr>
          <w:sz w:val="16"/>
          <w:highlight w:val="green"/>
        </w:rPr>
        <w:t xml:space="preserve"> </w:t>
      </w:r>
      <w:r w:rsidRPr="009D4CF3">
        <w:rPr>
          <w:highlight w:val="green"/>
          <w:u w:val="single"/>
        </w:rPr>
        <w:t>that drive companies to divert</w:t>
      </w:r>
      <w:r w:rsidRPr="009D4CF3">
        <w:rPr>
          <w:sz w:val="16"/>
          <w:highlight w:val="green"/>
        </w:rPr>
        <w:t xml:space="preserve"> </w:t>
      </w:r>
      <w:r w:rsidRPr="00BA5EC6">
        <w:rPr>
          <w:sz w:val="16"/>
        </w:rPr>
        <w:t xml:space="preserve">their </w:t>
      </w:r>
      <w:r w:rsidRPr="009D4CF3">
        <w:rPr>
          <w:b/>
          <w:bCs/>
          <w:highlight w:val="green"/>
          <w:u w:val="single"/>
        </w:rPr>
        <w:t>drug-development resources away from innovation</w:t>
      </w:r>
      <w:r w:rsidRPr="009D4CF3">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w:t>
      </w:r>
      <w:r w:rsidRPr="00BA5EC6">
        <w:rPr>
          <w:u w:val="single"/>
        </w:rPr>
        <w:lastRenderedPageBreak/>
        <w:t xml:space="preserve">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D4CF3">
        <w:rPr>
          <w:b/>
          <w:bCs/>
          <w:highlight w:val="green"/>
          <w:u w:val="single"/>
        </w:rPr>
        <w:t>denying future patents for modifications</w:t>
      </w:r>
      <w:r w:rsidRPr="009D4CF3">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D4CF3">
        <w:rPr>
          <w:highlight w:val="green"/>
          <w:u w:val="single"/>
        </w:rPr>
        <w:t xml:space="preserve">would </w:t>
      </w:r>
      <w:r w:rsidRPr="00BA5EC6">
        <w:rPr>
          <w:u w:val="single"/>
        </w:rPr>
        <w:t xml:space="preserve">likely </w:t>
      </w:r>
      <w:r w:rsidRPr="009D4CF3">
        <w:rPr>
          <w:highlight w:val="green"/>
          <w:u w:val="single"/>
        </w:rPr>
        <w:t xml:space="preserve">reduce </w:t>
      </w:r>
      <w:r w:rsidRPr="00BA5EC6">
        <w:rPr>
          <w:u w:val="single"/>
        </w:rPr>
        <w:t xml:space="preserve">the </w:t>
      </w:r>
      <w:r w:rsidRPr="009D4CF3">
        <w:rPr>
          <w:b/>
          <w:bCs/>
          <w:highlight w:val="green"/>
          <w:u w:val="single"/>
        </w:rPr>
        <w:t>extensive patent litigation</w:t>
      </w:r>
      <w:r w:rsidRPr="009D4CF3">
        <w:rPr>
          <w:highlight w:val="green"/>
          <w:u w:val="single"/>
        </w:rPr>
        <w:t xml:space="preserve"> that contributes to </w:t>
      </w:r>
      <w:r w:rsidRPr="00BA5EC6">
        <w:rPr>
          <w:u w:val="single"/>
        </w:rPr>
        <w:t xml:space="preserve">the </w:t>
      </w:r>
      <w:r w:rsidRPr="009D4CF3">
        <w:rPr>
          <w:b/>
          <w:bCs/>
          <w:highlight w:val="green"/>
          <w:u w:val="single"/>
        </w:rPr>
        <w:t>high prices of generic drugs</w:t>
      </w:r>
      <w:r w:rsidRPr="009D4CF3">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27DA7EE1" w14:textId="77777777" w:rsidR="00295F5E" w:rsidRPr="007A7EF4" w:rsidRDefault="00295F5E" w:rsidP="00295F5E"/>
    <w:p w14:paraId="36D8E153" w14:textId="5520B3E2" w:rsidR="004731B1" w:rsidRDefault="002C664D" w:rsidP="004731B1">
      <w:pPr>
        <w:pStyle w:val="Heading3"/>
      </w:pPr>
      <w:r>
        <w:lastRenderedPageBreak/>
        <w:t xml:space="preserve">1AC: </w:t>
      </w:r>
      <w:r w:rsidR="004731B1">
        <w:t>Framing</w:t>
      </w:r>
    </w:p>
    <w:p w14:paraId="158A7AC8" w14:textId="7117BDCA" w:rsidR="004731B1" w:rsidRDefault="004731B1" w:rsidP="004731B1">
      <w:pPr>
        <w:pStyle w:val="Heading4"/>
        <w:rPr>
          <w:rFonts w:asciiTheme="minorHAnsi" w:hAnsiTheme="minorHAnsi" w:cstheme="minorHAnsi"/>
        </w:rPr>
      </w:pPr>
      <w:r w:rsidRPr="000A27D4">
        <w:rPr>
          <w:rFonts w:asciiTheme="minorHAnsi" w:hAnsiTheme="minorHAnsi" w:cstheme="minorHAnsi"/>
        </w:rPr>
        <w:t xml:space="preserve">The standard is maximizing expected wellbeing – that means act hedonism. </w:t>
      </w:r>
    </w:p>
    <w:p w14:paraId="7C950B77" w14:textId="77777777" w:rsidR="004731B1" w:rsidRPr="00361031" w:rsidRDefault="004731B1" w:rsidP="004731B1">
      <w:pPr>
        <w:pStyle w:val="Heading4"/>
        <w:rPr>
          <w:rFonts w:cs="Calibri"/>
        </w:rPr>
      </w:pPr>
      <w:r>
        <w:rPr>
          <w:rFonts w:cs="Calibri"/>
        </w:rPr>
        <w:t xml:space="preserve">1] </w:t>
      </w:r>
      <w:r w:rsidRPr="00361031">
        <w:rPr>
          <w:rFonts w:cs="Calibri"/>
        </w:rPr>
        <w:t xml:space="preserve">Util is key to </w:t>
      </w:r>
      <w:r w:rsidRPr="00361031">
        <w:rPr>
          <w:rFonts w:cs="Calibri"/>
          <w:u w:val="single"/>
        </w:rPr>
        <w:t>debates about IP</w:t>
      </w:r>
      <w:r w:rsidRPr="00361031">
        <w:rPr>
          <w:rFonts w:cs="Calibri"/>
        </w:rPr>
        <w:t>.</w:t>
      </w:r>
    </w:p>
    <w:p w14:paraId="7CE5D900" w14:textId="77777777" w:rsidR="004731B1" w:rsidRPr="00361031" w:rsidRDefault="004731B1" w:rsidP="004731B1">
      <w:r w:rsidRPr="00361031">
        <w:rPr>
          <w:rStyle w:val="Style13ptBold"/>
        </w:rPr>
        <w:t>Kar 19</w:t>
      </w:r>
      <w:r w:rsidRPr="00361031">
        <w:t xml:space="preserve"> [Mohit; Writer at the Original Position; “Utilitarianism in the Context of Intellectual Property,” The Original Position; 9/18/19; </w:t>
      </w:r>
      <w:hyperlink r:id="rId22" w:history="1">
        <w:r w:rsidRPr="00361031">
          <w:rPr>
            <w:rStyle w:val="Hyperlink"/>
          </w:rPr>
          <w:t>https://originalpositionnluj.wordpress.com/2019/09/18/utilitarianism-in-the-context-of-intellectual-property/</w:t>
        </w:r>
      </w:hyperlink>
      <w:r w:rsidRPr="00361031">
        <w:t>] Justin</w:t>
      </w:r>
    </w:p>
    <w:p w14:paraId="18C2D01C" w14:textId="77777777" w:rsidR="004731B1" w:rsidRPr="00361031" w:rsidRDefault="004731B1" w:rsidP="004731B1">
      <w:pPr>
        <w:rPr>
          <w:rStyle w:val="Emphasis"/>
        </w:rPr>
      </w:pPr>
      <w:r w:rsidRPr="00361031">
        <w:rPr>
          <w:sz w:val="16"/>
        </w:rPr>
        <w:t xml:space="preserve">Jeremy Bentham is known as the founder of modern utilitarianism. He believed in </w:t>
      </w:r>
      <w:r w:rsidRPr="00361031">
        <w:rPr>
          <w:u w:val="single"/>
        </w:rPr>
        <w:t xml:space="preserve">production of the </w:t>
      </w:r>
      <w:r w:rsidRPr="00361031">
        <w:rPr>
          <w:rStyle w:val="Emphasis"/>
        </w:rPr>
        <w:t>greatest possible quantity of happiness</w:t>
      </w:r>
      <w:r w:rsidRPr="00361031">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361031">
        <w:rPr>
          <w:u w:val="single"/>
        </w:rPr>
        <w:t xml:space="preserve">analysis of the </w:t>
      </w:r>
      <w:r w:rsidRPr="00361031">
        <w:rPr>
          <w:highlight w:val="green"/>
          <w:u w:val="single"/>
        </w:rPr>
        <w:t>util</w:t>
      </w:r>
      <w:r w:rsidRPr="004D4D43">
        <w:rPr>
          <w:u w:val="single"/>
        </w:rPr>
        <w:t>itarian theory as pro</w:t>
      </w:r>
      <w:r w:rsidRPr="00361031">
        <w:rPr>
          <w:u w:val="single"/>
        </w:rPr>
        <w:t xml:space="preserve">posed by Jeremy Bentham and its </w:t>
      </w:r>
      <w:r w:rsidRPr="00361031">
        <w:rPr>
          <w:rStyle w:val="Emphasis"/>
          <w:highlight w:val="green"/>
        </w:rPr>
        <w:t>interplay with I</w:t>
      </w:r>
      <w:r w:rsidRPr="004D4D43">
        <w:rPr>
          <w:rStyle w:val="Emphasis"/>
        </w:rPr>
        <w:t>ntellectual</w:t>
      </w:r>
      <w:r w:rsidRPr="00361031">
        <w:rPr>
          <w:rStyle w:val="Emphasis"/>
          <w:highlight w:val="green"/>
        </w:rPr>
        <w:t xml:space="preserve"> P</w:t>
      </w:r>
      <w:r w:rsidRPr="004D4D43">
        <w:rPr>
          <w:rStyle w:val="Emphasis"/>
        </w:rPr>
        <w:t>roperty.</w:t>
      </w:r>
    </w:p>
    <w:p w14:paraId="04B6866F" w14:textId="77777777" w:rsidR="004731B1" w:rsidRPr="00361031" w:rsidRDefault="004731B1" w:rsidP="004731B1">
      <w:pPr>
        <w:rPr>
          <w:sz w:val="16"/>
        </w:rPr>
      </w:pPr>
      <w:r w:rsidRPr="00361031">
        <w:rPr>
          <w:sz w:val="16"/>
        </w:rPr>
        <w:t xml:space="preserve">According to utilitarians, </w:t>
      </w:r>
      <w:r w:rsidRPr="00361031">
        <w:rPr>
          <w:u w:val="single"/>
        </w:rPr>
        <w:t xml:space="preserve">the </w:t>
      </w:r>
      <w:r w:rsidRPr="004D4D43">
        <w:rPr>
          <w:u w:val="single"/>
        </w:rPr>
        <w:t>main purpose of property rights is the</w:t>
      </w:r>
      <w:r w:rsidRPr="00361031">
        <w:rPr>
          <w:u w:val="single"/>
        </w:rPr>
        <w:t xml:space="preserve"> </w:t>
      </w:r>
      <w:r w:rsidRPr="00361031">
        <w:rPr>
          <w:rStyle w:val="Emphasis"/>
          <w:highlight w:val="green"/>
        </w:rPr>
        <w:t>maximization of</w:t>
      </w:r>
      <w:r w:rsidRPr="00361031">
        <w:rPr>
          <w:rStyle w:val="Emphasis"/>
        </w:rPr>
        <w:t xml:space="preserve"> common </w:t>
      </w:r>
      <w:r w:rsidRPr="00361031">
        <w:rPr>
          <w:rStyle w:val="Emphasis"/>
          <w:highlight w:val="green"/>
        </w:rPr>
        <w:t>well-being</w:t>
      </w:r>
      <w:r w:rsidRPr="00361031">
        <w:rPr>
          <w:sz w:val="16"/>
        </w:rPr>
        <w:t xml:space="preserve">.[i] According to Jeremy Bentham, the common well-being here mentioned is the good for the greatest number of people in a population. He defined the principle of </w:t>
      </w:r>
      <w:r w:rsidRPr="00361031">
        <w:rPr>
          <w:highlight w:val="green"/>
          <w:u w:val="single"/>
        </w:rPr>
        <w:t>utility</w:t>
      </w:r>
      <w:r w:rsidRPr="00361031">
        <w:rPr>
          <w:u w:val="single"/>
        </w:rPr>
        <w:t xml:space="preserve"> as carrying an </w:t>
      </w:r>
      <w:r w:rsidRPr="00361031">
        <w:rPr>
          <w:rStyle w:val="Emphasis"/>
        </w:rPr>
        <w:t>object of production</w:t>
      </w:r>
      <w:r w:rsidRPr="00361031">
        <w:rPr>
          <w:u w:val="single"/>
        </w:rPr>
        <w:t xml:space="preserve"> of maximum happiness in a given time in a particular society</w:t>
      </w:r>
      <w:r w:rsidRPr="00361031">
        <w:rPr>
          <w:sz w:val="16"/>
        </w:rPr>
        <w:t>.[ii]</w:t>
      </w:r>
    </w:p>
    <w:p w14:paraId="69501601" w14:textId="77777777" w:rsidR="004731B1" w:rsidRPr="00361031" w:rsidRDefault="004731B1" w:rsidP="004731B1">
      <w:pPr>
        <w:rPr>
          <w:sz w:val="16"/>
        </w:rPr>
      </w:pPr>
      <w:r w:rsidRPr="00361031">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p>
    <w:p w14:paraId="406921B8" w14:textId="77777777" w:rsidR="004731B1" w:rsidRPr="00361031" w:rsidRDefault="004731B1" w:rsidP="004731B1">
      <w:pPr>
        <w:rPr>
          <w:sz w:val="16"/>
        </w:rPr>
      </w:pPr>
      <w:r w:rsidRPr="00361031">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p>
    <w:p w14:paraId="1C3F6544" w14:textId="77777777" w:rsidR="004731B1" w:rsidRPr="00361031" w:rsidRDefault="004731B1" w:rsidP="004731B1">
      <w:pPr>
        <w:rPr>
          <w:sz w:val="16"/>
        </w:rPr>
      </w:pPr>
      <w:r w:rsidRPr="00361031">
        <w:rPr>
          <w:sz w:val="16"/>
        </w:rPr>
        <w:t xml:space="preserve">Transposing this theory to intellectual property rights, for the maximization of common welfare to be made, </w:t>
      </w:r>
      <w:r w:rsidRPr="00361031">
        <w:rPr>
          <w:u w:val="single"/>
        </w:rPr>
        <w:t xml:space="preserve">the </w:t>
      </w:r>
      <w:r w:rsidRPr="00361031">
        <w:rPr>
          <w:highlight w:val="green"/>
          <w:u w:val="single"/>
        </w:rPr>
        <w:t>legislators</w:t>
      </w:r>
      <w:r w:rsidRPr="00361031">
        <w:rPr>
          <w:u w:val="single"/>
        </w:rPr>
        <w:t xml:space="preserve"> should </w:t>
      </w:r>
      <w:r w:rsidRPr="00361031">
        <w:rPr>
          <w:rStyle w:val="Emphasis"/>
          <w:highlight w:val="green"/>
        </w:rPr>
        <w:t xml:space="preserve">strike a balance </w:t>
      </w:r>
      <w:r w:rsidRPr="004D4D43">
        <w:rPr>
          <w:rStyle w:val="Emphasis"/>
        </w:rPr>
        <w:t>between, the monopoly of rights to stimulate creation and giving access to the</w:t>
      </w:r>
      <w:r w:rsidRPr="00361031">
        <w:rPr>
          <w:rStyle w:val="Emphasis"/>
        </w:rPr>
        <w:t xml:space="preserve"> population to inventions</w:t>
      </w:r>
      <w:r w:rsidRPr="00361031">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p>
    <w:p w14:paraId="471C97E0" w14:textId="77777777" w:rsidR="004731B1" w:rsidRPr="004D4D43" w:rsidRDefault="004731B1" w:rsidP="004731B1">
      <w:pPr>
        <w:rPr>
          <w:rStyle w:val="Emphasis"/>
        </w:rPr>
      </w:pPr>
      <w:r w:rsidRPr="00361031">
        <w:rPr>
          <w:sz w:val="16"/>
        </w:rPr>
        <w:lastRenderedPageBreak/>
        <w:t xml:space="preserve">The contemporary version of this theory has been presented to us by William Landes and Richard Posner in two separate works, one on copyright and the </w:t>
      </w:r>
      <w:r w:rsidRPr="004D4D43">
        <w:rPr>
          <w:sz w:val="16"/>
        </w:rPr>
        <w:t xml:space="preserve">other on trademark law.[ix] </w:t>
      </w:r>
      <w:r w:rsidRPr="004D4D43">
        <w:rPr>
          <w:rStyle w:val="Emphasis"/>
        </w:rPr>
        <w:t>Economic analysis of intellectual property rights presented by these two authors demonstrates that the protection of intellectual property may be too expensive</w:t>
      </w:r>
      <w:r w:rsidRPr="004D4D43">
        <w:rPr>
          <w:u w:val="single"/>
        </w:rPr>
        <w:t xml:space="preserve"> for society and it limits the use of products</w:t>
      </w:r>
      <w:r w:rsidRPr="004D4D43">
        <w:rPr>
          <w:sz w:val="16"/>
        </w:rPr>
        <w:t xml:space="preserve">. If we extrapolate a little, this contemporary </w:t>
      </w:r>
      <w:r w:rsidRPr="004D4D43">
        <w:rPr>
          <w:u w:val="single"/>
        </w:rPr>
        <w:t xml:space="preserve">utilitarian vision can assert that the products by intellectuals should be easily copied since the copies of a product do not prevent the use of the </w:t>
      </w:r>
      <w:r w:rsidRPr="004D4D43">
        <w:rPr>
          <w:rStyle w:val="Emphasis"/>
        </w:rPr>
        <w:t>same product by several people.</w:t>
      </w:r>
    </w:p>
    <w:p w14:paraId="2EFB52BA" w14:textId="77777777" w:rsidR="004731B1" w:rsidRPr="004D4D43" w:rsidRDefault="004731B1" w:rsidP="004731B1">
      <w:pPr>
        <w:rPr>
          <w:sz w:val="16"/>
        </w:rPr>
      </w:pPr>
      <w:r w:rsidRPr="004D4D43">
        <w:rPr>
          <w:sz w:val="16"/>
        </w:rPr>
        <w:t>William Landes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language.[xii]</w:t>
      </w:r>
    </w:p>
    <w:p w14:paraId="7AA1880D" w14:textId="77777777" w:rsidR="004731B1" w:rsidRPr="004D4D43" w:rsidRDefault="004731B1" w:rsidP="004731B1">
      <w:pPr>
        <w:rPr>
          <w:sz w:val="16"/>
        </w:rPr>
      </w:pPr>
      <w:r w:rsidRPr="004D4D43">
        <w:rPr>
          <w:u w:val="single"/>
        </w:rPr>
        <w:t xml:space="preserve">Suppose the utilitarian theory – that of Bentham, or Posner’ and Landes’ – would be applied to intellectual property as it stands today: the </w:t>
      </w:r>
      <w:r w:rsidRPr="004D4D43">
        <w:rPr>
          <w:rStyle w:val="Emphasis"/>
        </w:rPr>
        <w:t>benefits</w:t>
      </w:r>
      <w:r w:rsidRPr="004D4D43">
        <w:rPr>
          <w:u w:val="single"/>
        </w:rPr>
        <w:t xml:space="preserve"> that would be brought to society by this analysis would be the </w:t>
      </w:r>
      <w:r w:rsidRPr="004D4D43">
        <w:rPr>
          <w:rStyle w:val="Emphasis"/>
        </w:rPr>
        <w:t>incentive for creativity</w:t>
      </w:r>
      <w:r w:rsidRPr="004D4D43">
        <w:rPr>
          <w:u w:val="single"/>
        </w:rPr>
        <w:t xml:space="preserve">, the </w:t>
      </w:r>
      <w:r w:rsidRPr="004D4D43">
        <w:rPr>
          <w:rStyle w:val="Emphasis"/>
        </w:rPr>
        <w:t>optimization of production</w:t>
      </w:r>
      <w:r w:rsidRPr="004D4D43">
        <w:rPr>
          <w:u w:val="single"/>
        </w:rPr>
        <w:t xml:space="preserve"> and the </w:t>
      </w:r>
      <w:r w:rsidRPr="004D4D43">
        <w:rPr>
          <w:rStyle w:val="Emphasis"/>
        </w:rPr>
        <w:t>disappearance or diminution of similar inventions</w:t>
      </w:r>
      <w:r w:rsidRPr="004D4D43">
        <w:rPr>
          <w:sz w:val="16"/>
        </w:rPr>
        <w:t xml:space="preserve"> made by different individuals.</w:t>
      </w:r>
    </w:p>
    <w:p w14:paraId="21ED5CCD" w14:textId="77777777" w:rsidR="004731B1" w:rsidRPr="004D4D43" w:rsidRDefault="004731B1" w:rsidP="004731B1">
      <w:pPr>
        <w:rPr>
          <w:sz w:val="16"/>
        </w:rPr>
      </w:pPr>
      <w:r w:rsidRPr="004D4D43">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p>
    <w:p w14:paraId="2A0DE48A" w14:textId="77777777" w:rsidR="004731B1" w:rsidRPr="004D4D43" w:rsidRDefault="004731B1" w:rsidP="004731B1">
      <w:pPr>
        <w:rPr>
          <w:sz w:val="16"/>
        </w:rPr>
      </w:pPr>
      <w:r w:rsidRPr="004D4D43">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72054138" w14:textId="77777777" w:rsidR="004731B1" w:rsidRPr="004D4D43" w:rsidRDefault="004731B1" w:rsidP="004731B1">
      <w:pPr>
        <w:rPr>
          <w:sz w:val="16"/>
        </w:rPr>
      </w:pPr>
      <w:r w:rsidRPr="004D4D43">
        <w:rPr>
          <w:sz w:val="16"/>
        </w:rPr>
        <w:t>CONCLUSION</w:t>
      </w:r>
    </w:p>
    <w:p w14:paraId="4EA3FF4C" w14:textId="77777777" w:rsidR="004731B1" w:rsidRPr="00361031" w:rsidRDefault="004731B1" w:rsidP="004731B1">
      <w:r w:rsidRPr="004D4D43">
        <w:rPr>
          <w:u w:val="single"/>
        </w:rPr>
        <w:t>Utilitarianism, as it stands today</w:t>
      </w:r>
      <w:r w:rsidRPr="00361031">
        <w:rPr>
          <w:u w:val="single"/>
        </w:rPr>
        <w:t xml:space="preserve">, is </w:t>
      </w:r>
      <w:r w:rsidRPr="00361031">
        <w:rPr>
          <w:rStyle w:val="Emphasis"/>
          <w:highlight w:val="green"/>
        </w:rPr>
        <w:t>intimately linked to</w:t>
      </w:r>
      <w:r w:rsidRPr="00361031">
        <w:rPr>
          <w:rStyle w:val="Emphasis"/>
        </w:rPr>
        <w:t xml:space="preserve"> the information obtained from the use of </w:t>
      </w:r>
      <w:r w:rsidRPr="00361031">
        <w:rPr>
          <w:rStyle w:val="Emphasis"/>
          <w:highlight w:val="green"/>
        </w:rPr>
        <w:t>intellectual</w:t>
      </w:r>
      <w:r w:rsidRPr="00361031">
        <w:rPr>
          <w:rStyle w:val="Emphasis"/>
        </w:rPr>
        <w:t xml:space="preserve"> property </w:t>
      </w:r>
      <w:r w:rsidRPr="00361031">
        <w:rPr>
          <w:rStyle w:val="Emphasis"/>
          <w:highlight w:val="green"/>
        </w:rPr>
        <w:t>monopolies</w:t>
      </w:r>
      <w:r w:rsidRPr="00361031">
        <w:rPr>
          <w:sz w:val="16"/>
        </w:rPr>
        <w:t xml:space="preserve">.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w:t>
      </w:r>
      <w:r w:rsidRPr="00361031">
        <w:rPr>
          <w:sz w:val="16"/>
        </w:rPr>
        <w:lastRenderedPageBreak/>
        <w:t>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0485ED7D" w14:textId="77777777" w:rsidR="004731B1" w:rsidRPr="00361031" w:rsidRDefault="004731B1" w:rsidP="004731B1">
      <w:pPr>
        <w:pStyle w:val="Heading4"/>
        <w:rPr>
          <w:rFonts w:cs="Calibri"/>
          <w:color w:val="000000" w:themeColor="text1"/>
        </w:rPr>
      </w:pPr>
      <w:r w:rsidRPr="00361031">
        <w:rPr>
          <w:rFonts w:cs="Calibri"/>
          <w:color w:val="000000" w:themeColor="text1"/>
        </w:rPr>
        <w:t xml:space="preserve">Outweighs – </w:t>
      </w:r>
    </w:p>
    <w:p w14:paraId="20F496F3" w14:textId="77777777" w:rsidR="004731B1" w:rsidRPr="00361031" w:rsidRDefault="004731B1" w:rsidP="004731B1">
      <w:pPr>
        <w:pStyle w:val="Heading4"/>
        <w:rPr>
          <w:rFonts w:cs="Calibri"/>
          <w:color w:val="000000" w:themeColor="text1"/>
        </w:rPr>
      </w:pPr>
      <w:r w:rsidRPr="00361031">
        <w:rPr>
          <w:rFonts w:cs="Calibri"/>
          <w:color w:val="000000" w:themeColor="text1"/>
        </w:rPr>
        <w:t xml:space="preserve">A] Most articles about IP are </w:t>
      </w:r>
      <w:r w:rsidRPr="00361031">
        <w:rPr>
          <w:rFonts w:cs="Calibri"/>
          <w:color w:val="000000" w:themeColor="text1"/>
          <w:u w:val="single"/>
        </w:rPr>
        <w:t>written through util</w:t>
      </w:r>
      <w:r w:rsidRPr="00361031">
        <w:rPr>
          <w:rFonts w:cs="Calibri"/>
          <w:color w:val="000000" w:themeColor="text1"/>
        </w:rPr>
        <w:t xml:space="preserve"> – means other frameworks can </w:t>
      </w:r>
      <w:r w:rsidRPr="00361031">
        <w:rPr>
          <w:rFonts w:cs="Calibri"/>
          <w:color w:val="000000" w:themeColor="text1"/>
          <w:u w:val="single"/>
        </w:rPr>
        <w:t>never</w:t>
      </w:r>
      <w:r w:rsidRPr="00361031">
        <w:rPr>
          <w:rFonts w:cs="Calibri"/>
          <w:color w:val="000000" w:themeColor="text1"/>
        </w:rPr>
        <w:t xml:space="preserve"> engage with core questions of the lit and decks predictability – equal topic lit means </w:t>
      </w:r>
      <w:r w:rsidRPr="00361031">
        <w:rPr>
          <w:rFonts w:cs="Calibri"/>
          <w:color w:val="000000" w:themeColor="text1"/>
          <w:u w:val="single"/>
        </w:rPr>
        <w:t>fair ground</w:t>
      </w:r>
      <w:r w:rsidRPr="00361031">
        <w:rPr>
          <w:rFonts w:cs="Calibri"/>
          <w:color w:val="000000" w:themeColor="text1"/>
        </w:rPr>
        <w:t>.</w:t>
      </w:r>
    </w:p>
    <w:p w14:paraId="624FA724" w14:textId="77777777" w:rsidR="004731B1" w:rsidRPr="00B7324F" w:rsidRDefault="004731B1" w:rsidP="004731B1">
      <w:pPr>
        <w:pStyle w:val="Heading4"/>
        <w:rPr>
          <w:rFonts w:cs="Calibri"/>
          <w:color w:val="000000" w:themeColor="text1"/>
        </w:rPr>
      </w:pPr>
      <w:r w:rsidRPr="00361031">
        <w:rPr>
          <w:rFonts w:cs="Calibri"/>
          <w:color w:val="000000" w:themeColor="text1"/>
        </w:rPr>
        <w:t xml:space="preserve">B] </w:t>
      </w:r>
      <w:r w:rsidRPr="00361031">
        <w:rPr>
          <w:rFonts w:cs="Calibri"/>
          <w:color w:val="000000" w:themeColor="text1"/>
          <w:u w:val="single"/>
        </w:rPr>
        <w:t>TJFs first</w:t>
      </w:r>
      <w:r w:rsidRPr="00361031">
        <w:rPr>
          <w:rFonts w:cs="Calibri"/>
          <w:color w:val="000000" w:themeColor="text1"/>
        </w:rPr>
        <w:t xml:space="preserve"> – substance begs the question of a framework being </w:t>
      </w:r>
      <w:r w:rsidRPr="00361031">
        <w:rPr>
          <w:rFonts w:cs="Calibri"/>
          <w:color w:val="000000" w:themeColor="text1"/>
          <w:u w:val="single"/>
        </w:rPr>
        <w:t>good</w:t>
      </w:r>
      <w:r w:rsidRPr="00361031">
        <w:rPr>
          <w:rFonts w:cs="Calibri"/>
          <w:color w:val="000000" w:themeColor="text1"/>
        </w:rPr>
        <w:t xml:space="preserve"> for debate</w:t>
      </w:r>
    </w:p>
    <w:p w14:paraId="24CBF921" w14:textId="77777777" w:rsidR="004731B1" w:rsidRPr="000A27D4" w:rsidRDefault="004731B1" w:rsidP="004731B1">
      <w:pPr>
        <w:pStyle w:val="Heading4"/>
        <w:rPr>
          <w:rFonts w:asciiTheme="minorHAnsi" w:hAnsiTheme="minorHAnsi" w:cstheme="minorHAnsi"/>
        </w:rPr>
      </w:pPr>
      <w:r w:rsidRPr="000A27D4">
        <w:rPr>
          <w:rFonts w:asciiTheme="minorHAnsi" w:hAnsiTheme="minorHAnsi" w:cstheme="minorHAnsi"/>
        </w:rPr>
        <w:t xml:space="preserve">2] Lexical pre-requisite: preventing death is a prior question to all other ethical theories. </w:t>
      </w:r>
    </w:p>
    <w:p w14:paraId="402133CA" w14:textId="77777777" w:rsidR="004731B1" w:rsidRPr="000A27D4" w:rsidRDefault="004731B1" w:rsidP="004731B1">
      <w:pPr>
        <w:rPr>
          <w:rFonts w:asciiTheme="minorHAnsi" w:hAnsiTheme="minorHAnsi" w:cstheme="minorHAnsi"/>
        </w:rPr>
      </w:pPr>
      <w:r w:rsidRPr="000A27D4">
        <w:rPr>
          <w:rFonts w:asciiTheme="minorHAnsi" w:hAnsiTheme="minorHAnsi" w:cstheme="minorHAnsi"/>
        </w:rPr>
        <w:t xml:space="preserve">Craig </w:t>
      </w:r>
      <w:r w:rsidRPr="000A27D4">
        <w:rPr>
          <w:rFonts w:asciiTheme="minorHAnsi" w:hAnsiTheme="minorHAnsi" w:cstheme="minorHAnsi"/>
          <w:b/>
          <w:bCs/>
          <w:sz w:val="24"/>
          <w:u w:val="single"/>
        </w:rPr>
        <w:t>Paterson</w:t>
      </w:r>
      <w:r w:rsidRPr="000A27D4">
        <w:rPr>
          <w:rFonts w:asciiTheme="minorHAnsi" w:hAnsiTheme="minorHAnsi" w:cstheme="minorHAnsi"/>
        </w:rPr>
        <w:t xml:space="preserve"> (20</w:t>
      </w:r>
      <w:r w:rsidRPr="000A27D4">
        <w:rPr>
          <w:rFonts w:asciiTheme="minorHAnsi" w:hAnsiTheme="minorHAnsi" w:cstheme="minorHAnsi"/>
          <w:b/>
          <w:bCs/>
          <w:sz w:val="24"/>
          <w:u w:val="single"/>
        </w:rPr>
        <w:t>03</w:t>
      </w:r>
      <w:r w:rsidRPr="000A27D4">
        <w:rPr>
          <w:rFonts w:asciiTheme="minorHAnsi" w:hAnsiTheme="minorHAnsi" w:cstheme="minorHAnsi"/>
        </w:rPr>
        <w:t>, Department of Philosophy, Providence College, Rhode Island. “A Life Not Worth Living?”, Studies in Christian Ethics, https://pubmed.ncbi.nlm.nih.gov/15000090/)</w:t>
      </w:r>
    </w:p>
    <w:p w14:paraId="54CCAD30" w14:textId="77777777" w:rsidR="004731B1" w:rsidRPr="000A27D4" w:rsidRDefault="004731B1" w:rsidP="004731B1">
      <w:pPr>
        <w:rPr>
          <w:rFonts w:asciiTheme="minorHAnsi" w:hAnsiTheme="minorHAnsi" w:cstheme="minorHAnsi"/>
          <w:sz w:val="16"/>
          <w:szCs w:val="16"/>
        </w:rPr>
      </w:pPr>
      <w:r w:rsidRPr="000A27D4">
        <w:rPr>
          <w:rFonts w:asciiTheme="minorHAnsi" w:hAnsiTheme="minorHAnsi" w:cstheme="minorHAnsi"/>
          <w:sz w:val="16"/>
          <w:szCs w:val="16"/>
        </w:rPr>
        <w:t xml:space="preserve">Contrary to those accounts, I would argue that it is </w:t>
      </w:r>
      <w:r w:rsidRPr="000A27D4">
        <w:rPr>
          <w:rStyle w:val="StyleUnderline"/>
          <w:rFonts w:asciiTheme="minorHAnsi" w:hAnsiTheme="minorHAnsi" w:cstheme="minorHAnsi"/>
          <w:highlight w:val="green"/>
        </w:rPr>
        <w:t>death</w:t>
      </w:r>
      <w:r w:rsidRPr="000A27D4">
        <w:rPr>
          <w:rStyle w:val="StyleUnderline"/>
          <w:rFonts w:asciiTheme="minorHAnsi" w:hAnsiTheme="minorHAnsi" w:cstheme="minorHAnsi"/>
        </w:rPr>
        <w:t xml:space="preserve"> </w:t>
      </w:r>
      <w:r w:rsidRPr="000A27D4">
        <w:rPr>
          <w:rFonts w:asciiTheme="minorHAnsi" w:hAnsiTheme="minorHAnsi" w:cstheme="minorHAnsi"/>
          <w:sz w:val="16"/>
          <w:szCs w:val="16"/>
        </w:rPr>
        <w:t xml:space="preserve">per se that </w:t>
      </w:r>
      <w:r w:rsidRPr="000A27D4">
        <w:rPr>
          <w:rStyle w:val="StyleUnderline"/>
          <w:rFonts w:asciiTheme="minorHAnsi" w:hAnsiTheme="minorHAnsi" w:cstheme="minorHAnsi"/>
        </w:rPr>
        <w:t xml:space="preserve">is </w:t>
      </w:r>
      <w:r w:rsidRPr="000A27D4">
        <w:rPr>
          <w:rFonts w:asciiTheme="minorHAnsi" w:hAnsiTheme="minorHAnsi" w:cstheme="minorHAnsi"/>
          <w:sz w:val="16"/>
          <w:szCs w:val="16"/>
        </w:rPr>
        <w:t xml:space="preserve">really </w:t>
      </w:r>
      <w:r w:rsidRPr="000A27D4">
        <w:rPr>
          <w:rStyle w:val="StyleUnderline"/>
          <w:rFonts w:asciiTheme="minorHAnsi" w:hAnsiTheme="minorHAnsi" w:cstheme="minorHAnsi"/>
        </w:rPr>
        <w:t xml:space="preserve">the objective evil </w:t>
      </w:r>
      <w:r w:rsidRPr="000A27D4">
        <w:rPr>
          <w:rFonts w:asciiTheme="minorHAnsi" w:hAnsiTheme="minorHAnsi" w:cstheme="minorHAnsi"/>
          <w:sz w:val="16"/>
          <w:szCs w:val="16"/>
        </w:rPr>
        <w:t>for us,</w:t>
      </w:r>
      <w:r w:rsidRPr="000A27D4">
        <w:rPr>
          <w:rStyle w:val="StyleUnderline"/>
          <w:rFonts w:asciiTheme="minorHAnsi" w:hAnsiTheme="minorHAnsi" w:cstheme="minorHAnsi"/>
        </w:rPr>
        <w:t xml:space="preserve"> not because it </w:t>
      </w:r>
      <w:r w:rsidRPr="000A27D4">
        <w:rPr>
          <w:rStyle w:val="StyleUnderline"/>
          <w:rFonts w:asciiTheme="minorHAnsi" w:hAnsiTheme="minorHAnsi" w:cstheme="minorHAnsi"/>
          <w:highlight w:val="green"/>
        </w:rPr>
        <w:t>deprives us of</w:t>
      </w:r>
      <w:r w:rsidRPr="000A27D4">
        <w:rPr>
          <w:rStyle w:val="StyleUnderline"/>
          <w:rFonts w:asciiTheme="minorHAnsi" w:hAnsiTheme="minorHAnsi" w:cstheme="minorHAnsi"/>
        </w:rPr>
        <w:t xml:space="preserve"> a </w:t>
      </w:r>
      <w:r w:rsidRPr="000A27D4">
        <w:rPr>
          <w:rFonts w:asciiTheme="minorHAnsi" w:hAnsiTheme="minorHAnsi" w:cstheme="minorHAnsi"/>
          <w:sz w:val="16"/>
          <w:szCs w:val="16"/>
        </w:rPr>
        <w:t xml:space="preserve">prospective </w:t>
      </w:r>
      <w:r w:rsidRPr="000A27D4">
        <w:rPr>
          <w:rStyle w:val="StyleUnderline"/>
          <w:rFonts w:asciiTheme="minorHAnsi" w:hAnsiTheme="minorHAnsi" w:cstheme="minorHAnsi"/>
          <w:highlight w:val="green"/>
        </w:rPr>
        <w:t>future</w:t>
      </w:r>
      <w:r w:rsidRPr="000A27D4">
        <w:rPr>
          <w:rStyle w:val="StyleUnderline"/>
          <w:rFonts w:asciiTheme="minorHAnsi" w:hAnsiTheme="minorHAnsi" w:cstheme="minorHAnsi"/>
        </w:rPr>
        <w:t xml:space="preserve"> of overall </w:t>
      </w:r>
      <w:r w:rsidRPr="000A27D4">
        <w:rPr>
          <w:rStyle w:val="StyleUnderline"/>
          <w:rFonts w:asciiTheme="minorHAnsi" w:hAnsiTheme="minorHAnsi" w:cstheme="minorHAnsi"/>
          <w:highlight w:val="green"/>
        </w:rPr>
        <w:t>good</w:t>
      </w:r>
      <w:r w:rsidRPr="000A27D4">
        <w:rPr>
          <w:rFonts w:asciiTheme="minorHAnsi" w:hAnsiTheme="minorHAnsi" w:cstheme="minorHAnsi"/>
          <w:sz w:val="16"/>
          <w:szCs w:val="16"/>
        </w:rPr>
        <w:t xml:space="preserve"> judged better than the alter- native of non-being. </w:t>
      </w:r>
      <w:r w:rsidRPr="000A27D4">
        <w:rPr>
          <w:rStyle w:val="StyleUnderline"/>
          <w:rFonts w:asciiTheme="minorHAnsi" w:hAnsiTheme="minorHAnsi" w:cstheme="minorHAnsi"/>
        </w:rPr>
        <w:t xml:space="preserve">It cannot be about harm to a former person who has ceased to exist, for no person actually suffers from the sub-sequent non-participation. Rather, death in itself is </w:t>
      </w:r>
      <w:r w:rsidRPr="000A27D4">
        <w:rPr>
          <w:rFonts w:asciiTheme="minorHAnsi" w:hAnsiTheme="minorHAnsi" w:cstheme="minorHAnsi"/>
          <w:sz w:val="16"/>
          <w:szCs w:val="16"/>
        </w:rPr>
        <w:t xml:space="preserve">an </w:t>
      </w:r>
      <w:r w:rsidRPr="000A27D4">
        <w:rPr>
          <w:rStyle w:val="StyleUnderline"/>
          <w:rFonts w:asciiTheme="minorHAnsi" w:hAnsiTheme="minorHAnsi" w:cstheme="minorHAnsi"/>
        </w:rPr>
        <w:t xml:space="preserve">evil </w:t>
      </w:r>
      <w:r w:rsidRPr="000A27D4">
        <w:rPr>
          <w:rFonts w:asciiTheme="minorHAnsi" w:hAnsiTheme="minorHAnsi" w:cstheme="minorHAnsi"/>
          <w:sz w:val="16"/>
          <w:szCs w:val="16"/>
        </w:rPr>
        <w:t xml:space="preserve">to us </w:t>
      </w:r>
      <w:r w:rsidRPr="000A27D4">
        <w:rPr>
          <w:rStyle w:val="StyleUnderline"/>
          <w:rFonts w:asciiTheme="minorHAnsi" w:hAnsiTheme="minorHAnsi" w:cstheme="minorHAnsi"/>
        </w:rPr>
        <w:t xml:space="preserve">because </w:t>
      </w:r>
      <w:r w:rsidRPr="000A27D4">
        <w:rPr>
          <w:rStyle w:val="StyleUnderline"/>
          <w:rFonts w:asciiTheme="minorHAnsi" w:hAnsiTheme="minorHAnsi" w:cstheme="minorHAnsi"/>
          <w:highlight w:val="green"/>
        </w:rPr>
        <w:t xml:space="preserve">it </w:t>
      </w:r>
      <w:r w:rsidRPr="000A27D4">
        <w:rPr>
          <w:rStyle w:val="StyleUnderline"/>
          <w:rFonts w:asciiTheme="minorHAnsi" w:hAnsiTheme="minorHAnsi" w:cstheme="minorHAnsi"/>
        </w:rPr>
        <w:t xml:space="preserve">ontologically </w:t>
      </w:r>
      <w:r w:rsidRPr="000A27D4">
        <w:rPr>
          <w:rStyle w:val="StyleUnderline"/>
          <w:rFonts w:asciiTheme="minorHAnsi" w:hAnsiTheme="minorHAnsi" w:cstheme="minorHAnsi"/>
          <w:highlight w:val="green"/>
        </w:rPr>
        <w:t xml:space="preserve">destroys the </w:t>
      </w:r>
      <w:r w:rsidRPr="000A27D4">
        <w:rPr>
          <w:rStyle w:val="StyleUnderline"/>
          <w:rFonts w:asciiTheme="minorHAnsi" w:hAnsiTheme="minorHAnsi" w:cstheme="minorHAnsi"/>
        </w:rPr>
        <w:t xml:space="preserve">current existent </w:t>
      </w:r>
      <w:r w:rsidRPr="000A27D4">
        <w:rPr>
          <w:rStyle w:val="StyleUnderline"/>
          <w:rFonts w:asciiTheme="minorHAnsi" w:hAnsiTheme="minorHAnsi" w:cstheme="minorHAnsi"/>
          <w:highlight w:val="green"/>
        </w:rPr>
        <w:t xml:space="preserve">subject </w:t>
      </w:r>
      <w:r w:rsidRPr="000A27D4">
        <w:rPr>
          <w:rStyle w:val="StyleUnderline"/>
          <w:rFonts w:asciiTheme="minorHAnsi" w:hAnsiTheme="minorHAnsi" w:cstheme="minorHAnsi"/>
        </w:rPr>
        <w:t xml:space="preserve">— it is the ultimate </w:t>
      </w:r>
      <w:r w:rsidRPr="000A27D4">
        <w:rPr>
          <w:rFonts w:asciiTheme="minorHAnsi" w:hAnsiTheme="minorHAnsi" w:cstheme="minorHAnsi"/>
          <w:sz w:val="16"/>
          <w:szCs w:val="16"/>
        </w:rPr>
        <w:t xml:space="preserve">in </w:t>
      </w:r>
      <w:r w:rsidRPr="000A27D4">
        <w:rPr>
          <w:rStyle w:val="StyleUnderline"/>
          <w:rFonts w:asciiTheme="minorHAnsi" w:hAnsiTheme="minorHAnsi" w:cstheme="minorHAnsi"/>
        </w:rPr>
        <w:t>metaphysical lightening strike</w:t>
      </w:r>
      <w:r w:rsidRPr="000A27D4">
        <w:rPr>
          <w:rFonts w:asciiTheme="minorHAnsi" w:hAnsiTheme="minorHAnsi" w:cstheme="minorHAnsi"/>
          <w:sz w:val="16"/>
          <w:szCs w:val="16"/>
        </w:rPr>
        <w:t xml:space="preserve">s.80 The evil of death is truly an ontological evil borne by the person who already exists, </w:t>
      </w:r>
      <w:r w:rsidRPr="000A27D4">
        <w:rPr>
          <w:rStyle w:val="StyleUnderline"/>
          <w:rFonts w:asciiTheme="minorHAnsi" w:hAnsiTheme="minorHAnsi" w:cstheme="minorHAnsi"/>
        </w:rPr>
        <w:t xml:space="preserve">independently of calculations about better or worse possible lives. </w:t>
      </w:r>
      <w:r w:rsidRPr="000A27D4">
        <w:rPr>
          <w:rFonts w:asciiTheme="minorHAnsi" w:hAnsiTheme="minorHAnsi" w:cstheme="minorHAnsi"/>
          <w:sz w:val="16"/>
          <w:szCs w:val="16"/>
        </w:rPr>
        <w:t xml:space="preserve">Such an evil need not be consciously experienced in order to be an evil for the kind of being a human person is. </w:t>
      </w:r>
      <w:r w:rsidRPr="000A27D4">
        <w:rPr>
          <w:rStyle w:val="StyleUnderline"/>
          <w:rFonts w:asciiTheme="minorHAnsi" w:hAnsiTheme="minorHAnsi" w:cstheme="minorHAnsi"/>
          <w:highlight w:val="green"/>
        </w:rPr>
        <w:t xml:space="preserve">Death is </w:t>
      </w:r>
      <w:r w:rsidRPr="000A27D4">
        <w:rPr>
          <w:rFonts w:asciiTheme="minorHAnsi" w:hAnsiTheme="minorHAnsi" w:cstheme="minorHAnsi"/>
          <w:sz w:val="16"/>
          <w:szCs w:val="16"/>
        </w:rPr>
        <w:t xml:space="preserve">an evil because of the change in kind it brings about, a change that is </w:t>
      </w:r>
      <w:r w:rsidRPr="000A27D4">
        <w:rPr>
          <w:rStyle w:val="StyleUnderline"/>
          <w:rFonts w:asciiTheme="minorHAnsi" w:hAnsiTheme="minorHAnsi" w:cstheme="minorHAnsi"/>
          <w:highlight w:val="green"/>
        </w:rPr>
        <w:t xml:space="preserve">destructive of the </w:t>
      </w:r>
      <w:r w:rsidRPr="000A27D4">
        <w:rPr>
          <w:rStyle w:val="StyleUnderline"/>
          <w:rFonts w:asciiTheme="minorHAnsi" w:hAnsiTheme="minorHAnsi" w:cstheme="minorHAnsi"/>
        </w:rPr>
        <w:t xml:space="preserve">type of </w:t>
      </w:r>
      <w:r w:rsidRPr="000A27D4">
        <w:rPr>
          <w:rStyle w:val="StyleUnderline"/>
          <w:rFonts w:asciiTheme="minorHAnsi" w:hAnsiTheme="minorHAnsi" w:cstheme="minorHAnsi"/>
          <w:highlight w:val="green"/>
        </w:rPr>
        <w:t>entity that we</w:t>
      </w:r>
      <w:r w:rsidRPr="000A27D4">
        <w:rPr>
          <w:rStyle w:val="StyleUnderline"/>
          <w:rFonts w:asciiTheme="minorHAnsi" w:hAnsiTheme="minorHAnsi" w:cstheme="minorHAnsi"/>
        </w:rPr>
        <w:t xml:space="preserve"> </w:t>
      </w:r>
      <w:r w:rsidRPr="000A27D4">
        <w:rPr>
          <w:rFonts w:asciiTheme="minorHAnsi" w:hAnsiTheme="minorHAnsi" w:cstheme="minorHAnsi"/>
          <w:sz w:val="16"/>
          <w:szCs w:val="16"/>
        </w:rPr>
        <w:t xml:space="preserve">essentially </w:t>
      </w:r>
      <w:r w:rsidRPr="000A27D4">
        <w:rPr>
          <w:rStyle w:val="StyleUnderline"/>
          <w:rFonts w:asciiTheme="minorHAnsi" w:hAnsiTheme="minorHAnsi" w:cstheme="minorHAnsi"/>
          <w:highlight w:val="green"/>
        </w:rPr>
        <w:t>are</w:t>
      </w:r>
      <w:r w:rsidRPr="000A27D4">
        <w:rPr>
          <w:rStyle w:val="StyleUnderline"/>
          <w:rFonts w:asciiTheme="minorHAnsi" w:hAnsiTheme="minorHAnsi" w:cstheme="minorHAnsi"/>
        </w:rPr>
        <w:t xml:space="preserve">. </w:t>
      </w:r>
      <w:r w:rsidRPr="000A27D4">
        <w:rPr>
          <w:rFonts w:asciiTheme="minorHAnsi" w:hAnsiTheme="minorHAnsi" w:cstheme="minorHAnsi"/>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0A27D4">
        <w:rPr>
          <w:rStyle w:val="StyleUnderline"/>
          <w:rFonts w:asciiTheme="minorHAnsi" w:hAnsiTheme="minorHAnsi" w:cstheme="minorHAnsi"/>
        </w:rPr>
        <w:t xml:space="preserve">What is crucially at stake here, </w:t>
      </w:r>
      <w:r w:rsidRPr="000A27D4">
        <w:rPr>
          <w:rFonts w:asciiTheme="minorHAnsi" w:hAnsiTheme="minorHAnsi" w:cstheme="minorHAnsi"/>
          <w:sz w:val="16"/>
          <w:szCs w:val="16"/>
        </w:rPr>
        <w:t xml:space="preserve">and is dialectically supportive of the self-evidency of the basic good of human life, </w:t>
      </w:r>
      <w:r w:rsidRPr="000A27D4">
        <w:rPr>
          <w:rStyle w:val="StyleUnderline"/>
          <w:rFonts w:asciiTheme="minorHAnsi" w:hAnsiTheme="minorHAnsi" w:cstheme="minorHAnsi"/>
        </w:rPr>
        <w:t xml:space="preserve">is that death is a radical interference with the current life process </w:t>
      </w:r>
      <w:r w:rsidRPr="000A27D4">
        <w:rPr>
          <w:rFonts w:asciiTheme="minorHAnsi" w:hAnsiTheme="minorHAnsi" w:cstheme="minorHAnsi"/>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0A27D4">
        <w:rPr>
          <w:rStyle w:val="StyleUnderline"/>
          <w:rFonts w:asciiTheme="minorHAnsi" w:hAnsiTheme="minorHAnsi" w:cstheme="minorHAnsi"/>
        </w:rPr>
        <w:t xml:space="preserve"> </w:t>
      </w:r>
      <w:r w:rsidRPr="000A27D4">
        <w:rPr>
          <w:rStyle w:val="StyleUnderline"/>
          <w:rFonts w:asciiTheme="minorHAnsi" w:hAnsiTheme="minorHAnsi" w:cstheme="minorHAnsi"/>
          <w:highlight w:val="green"/>
        </w:rPr>
        <w:t xml:space="preserve">any </w:t>
      </w:r>
      <w:r w:rsidRPr="000A27D4">
        <w:rPr>
          <w:rFonts w:asciiTheme="minorHAnsi" w:hAnsiTheme="minorHAnsi" w:cstheme="minorHAnsi"/>
          <w:sz w:val="16"/>
          <w:szCs w:val="16"/>
        </w:rPr>
        <w:t>intentional</w:t>
      </w:r>
      <w:r w:rsidRPr="000A27D4">
        <w:rPr>
          <w:rStyle w:val="StyleUnderline"/>
          <w:rFonts w:asciiTheme="minorHAnsi" w:hAnsiTheme="minorHAnsi" w:cstheme="minorHAnsi"/>
        </w:rPr>
        <w:t xml:space="preserve"> </w:t>
      </w:r>
      <w:r w:rsidRPr="000A27D4">
        <w:rPr>
          <w:rStyle w:val="StyleUnderline"/>
          <w:rFonts w:asciiTheme="minorHAnsi" w:hAnsiTheme="minorHAnsi" w:cstheme="minorHAnsi"/>
          <w:highlight w:val="green"/>
        </w:rPr>
        <w:t xml:space="preserve">rejection of </w:t>
      </w:r>
      <w:r w:rsidRPr="000A27D4">
        <w:rPr>
          <w:rFonts w:asciiTheme="minorHAnsi" w:hAnsiTheme="minorHAnsi" w:cstheme="minorHAnsi"/>
          <w:sz w:val="16"/>
          <w:szCs w:val="16"/>
        </w:rPr>
        <w:t>human</w:t>
      </w:r>
      <w:r w:rsidRPr="000A27D4">
        <w:rPr>
          <w:rStyle w:val="StyleUnderline"/>
          <w:rFonts w:asciiTheme="minorHAnsi" w:hAnsiTheme="minorHAnsi" w:cstheme="minorHAnsi"/>
        </w:rPr>
        <w:t xml:space="preserve"> </w:t>
      </w:r>
      <w:r w:rsidRPr="000A27D4">
        <w:rPr>
          <w:rStyle w:val="StyleUnderline"/>
          <w:rFonts w:asciiTheme="minorHAnsi" w:hAnsiTheme="minorHAnsi" w:cstheme="minorHAnsi"/>
          <w:highlight w:val="green"/>
        </w:rPr>
        <w:t xml:space="preserve">life </w:t>
      </w:r>
      <w:r w:rsidRPr="000A27D4">
        <w:rPr>
          <w:rFonts w:asciiTheme="minorHAnsi" w:hAnsiTheme="minorHAnsi" w:cstheme="minorHAnsi"/>
          <w:sz w:val="16"/>
          <w:szCs w:val="16"/>
        </w:rPr>
        <w:t>itself</w:t>
      </w:r>
      <w:r w:rsidRPr="000A27D4">
        <w:rPr>
          <w:rStyle w:val="StyleUnderline"/>
          <w:rFonts w:asciiTheme="minorHAnsi" w:hAnsiTheme="minorHAnsi" w:cstheme="minorHAnsi"/>
        </w:rPr>
        <w:t xml:space="preserve"> </w:t>
      </w:r>
      <w:r w:rsidRPr="000A27D4">
        <w:rPr>
          <w:rStyle w:val="StyleUnderline"/>
          <w:rFonts w:asciiTheme="minorHAnsi" w:hAnsiTheme="minorHAnsi" w:cstheme="minorHAnsi"/>
          <w:highlight w:val="green"/>
        </w:rPr>
        <w:t xml:space="preserve">cannot </w:t>
      </w:r>
      <w:r w:rsidRPr="000A27D4">
        <w:rPr>
          <w:rFonts w:asciiTheme="minorHAnsi" w:hAnsiTheme="minorHAnsi" w:cstheme="minorHAnsi"/>
          <w:sz w:val="16"/>
          <w:szCs w:val="16"/>
        </w:rPr>
        <w:t>therefore</w:t>
      </w:r>
      <w:r w:rsidRPr="000A27D4">
        <w:rPr>
          <w:rStyle w:val="StyleUnderline"/>
          <w:rFonts w:asciiTheme="minorHAnsi" w:hAnsiTheme="minorHAnsi" w:cstheme="minorHAnsi"/>
        </w:rPr>
        <w:t xml:space="preserve"> </w:t>
      </w:r>
      <w:r w:rsidRPr="000A27D4">
        <w:rPr>
          <w:rStyle w:val="StyleUnderline"/>
          <w:rFonts w:asciiTheme="minorHAnsi" w:hAnsiTheme="minorHAnsi" w:cstheme="minorHAnsi"/>
          <w:highlight w:val="green"/>
        </w:rPr>
        <w:t xml:space="preserve">be warranted since it is </w:t>
      </w:r>
      <w:r w:rsidRPr="000A27D4">
        <w:rPr>
          <w:rStyle w:val="StyleUnderline"/>
          <w:rFonts w:asciiTheme="minorHAnsi" w:hAnsiTheme="minorHAnsi" w:cstheme="minorHAnsi"/>
        </w:rPr>
        <w:t xml:space="preserve">an expression of </w:t>
      </w:r>
      <w:r w:rsidRPr="000A27D4">
        <w:rPr>
          <w:rStyle w:val="StyleUnderline"/>
          <w:rFonts w:asciiTheme="minorHAnsi" w:hAnsiTheme="minorHAnsi" w:cstheme="minorHAnsi"/>
          <w:highlight w:val="green"/>
        </w:rPr>
        <w:t>a</w:t>
      </w:r>
      <w:r w:rsidRPr="000A27D4">
        <w:rPr>
          <w:rStyle w:val="StyleUnderline"/>
          <w:rFonts w:asciiTheme="minorHAnsi" w:hAnsiTheme="minorHAnsi" w:cstheme="minorHAnsi"/>
        </w:rPr>
        <w:t>n</w:t>
      </w:r>
      <w:r w:rsidRPr="000A27D4">
        <w:rPr>
          <w:rStyle w:val="StyleUnderline"/>
          <w:rFonts w:asciiTheme="minorHAnsi" w:hAnsiTheme="minorHAnsi" w:cstheme="minorHAnsi"/>
          <w:highlight w:val="green"/>
        </w:rPr>
        <w:t xml:space="preserve"> ultimate disvalue for the subject</w:t>
      </w:r>
      <w:r w:rsidRPr="000A27D4">
        <w:rPr>
          <w:rFonts w:asciiTheme="minorHAnsi" w:hAnsiTheme="minorHAnsi" w:cstheme="minorHAnsi"/>
          <w:sz w:val="16"/>
          <w:szCs w:val="16"/>
        </w:rPr>
        <w:t>, namely,</w:t>
      </w:r>
      <w:r w:rsidRPr="000A27D4">
        <w:rPr>
          <w:rStyle w:val="StyleUnderline"/>
          <w:rFonts w:asciiTheme="minorHAnsi" w:hAnsiTheme="minorHAnsi" w:cstheme="minorHAnsi"/>
        </w:rPr>
        <w:t xml:space="preserve"> the destruction of the present person</w:t>
      </w:r>
      <w:r w:rsidRPr="000A27D4">
        <w:rPr>
          <w:rFonts w:asciiTheme="minorHAnsi" w:hAnsiTheme="minorHAnsi" w:cstheme="minorHAnsi"/>
          <w:sz w:val="16"/>
          <w:szCs w:val="16"/>
        </w:rPr>
        <w:t>;</w:t>
      </w:r>
      <w:r w:rsidRPr="000A27D4">
        <w:rPr>
          <w:rStyle w:val="StyleUnderline"/>
          <w:rFonts w:asciiTheme="minorHAnsi" w:hAnsiTheme="minorHAnsi" w:cstheme="minorHAnsi"/>
        </w:rPr>
        <w:t xml:space="preserve"> a radical ontological good that we cannot begin to weigh </w:t>
      </w:r>
      <w:r w:rsidRPr="000A27D4">
        <w:rPr>
          <w:rFonts w:asciiTheme="minorHAnsi" w:hAnsiTheme="minorHAnsi" w:cstheme="minorHAnsi"/>
          <w:sz w:val="16"/>
          <w:szCs w:val="16"/>
        </w:rPr>
        <w:t>objectively</w:t>
      </w:r>
      <w:r w:rsidRPr="000A27D4">
        <w:rPr>
          <w:rStyle w:val="StyleUnderline"/>
          <w:rFonts w:asciiTheme="minorHAnsi" w:hAnsiTheme="minorHAnsi" w:cstheme="minorHAnsi"/>
        </w:rPr>
        <w:t xml:space="preserve"> against the travails of life </w:t>
      </w:r>
      <w:r w:rsidRPr="000A27D4">
        <w:rPr>
          <w:rFonts w:asciiTheme="minorHAnsi" w:hAnsiTheme="minorHAnsi" w:cstheme="minorHAnsi"/>
          <w:sz w:val="16"/>
          <w:szCs w:val="16"/>
        </w:rPr>
        <w:t xml:space="preserve">in a rational manner. To deal with the sources of disvalue (pain, suffering, etc.) we should not seek to irrationally destroy the person, the very source and condition of all human possibility.82 </w:t>
      </w:r>
    </w:p>
    <w:p w14:paraId="4B1CFE5A" w14:textId="77777777" w:rsidR="004731B1" w:rsidRPr="000A27D4" w:rsidRDefault="004731B1" w:rsidP="004731B1">
      <w:pPr>
        <w:pStyle w:val="Heading4"/>
        <w:rPr>
          <w:rFonts w:asciiTheme="minorHAnsi" w:hAnsiTheme="minorHAnsi" w:cstheme="minorHAnsi"/>
          <w:b w:val="0"/>
        </w:rPr>
      </w:pPr>
      <w:r w:rsidRPr="000A27D4">
        <w:rPr>
          <w:rFonts w:asciiTheme="minorHAnsi" w:hAnsiTheme="minorHAnsi" w:cstheme="minorHAnsi"/>
        </w:rPr>
        <w:lastRenderedPageBreak/>
        <w:t>3] Only pleasure and pain are intrinsically valuable – all other frameworks collapse.</w:t>
      </w:r>
    </w:p>
    <w:p w14:paraId="32569C76" w14:textId="77777777" w:rsidR="004731B1" w:rsidRPr="000A27D4" w:rsidRDefault="004731B1" w:rsidP="004731B1">
      <w:pPr>
        <w:rPr>
          <w:rFonts w:asciiTheme="minorHAnsi" w:hAnsiTheme="minorHAnsi" w:cstheme="minorHAnsi"/>
        </w:rPr>
      </w:pPr>
      <w:r w:rsidRPr="000A27D4">
        <w:rPr>
          <w:rStyle w:val="Style13ptBold"/>
          <w:rFonts w:asciiTheme="minorHAnsi" w:hAnsiTheme="minorHAnsi" w:cstheme="minorHAnsi"/>
        </w:rPr>
        <w:t>Moen 16</w:t>
      </w:r>
      <w:r w:rsidRPr="000A27D4">
        <w:rPr>
          <w:rFonts w:asciiTheme="minorHAnsi" w:hAnsiTheme="minorHAnsi" w:cstheme="minorHAnsi"/>
        </w:rPr>
        <w:t xml:space="preserve"> [Ole Martin Moen, Research Fellow in Philosophy at University of Oslo “An Argument for Hedonism” Journal of Value Inquiry (Springer), 50 (2) 2016: 267–281]</w:t>
      </w:r>
    </w:p>
    <w:p w14:paraId="3FBD2592" w14:textId="77777777" w:rsidR="004731B1" w:rsidRPr="000A27D4" w:rsidRDefault="004731B1" w:rsidP="004731B1">
      <w:pPr>
        <w:rPr>
          <w:rStyle w:val="StyleUnderline"/>
          <w:rFonts w:asciiTheme="minorHAnsi" w:hAnsiTheme="minorHAnsi" w:cstheme="minorHAnsi"/>
        </w:rPr>
      </w:pPr>
      <w:r w:rsidRPr="000A27D4">
        <w:rPr>
          <w:rFonts w:asciiTheme="minorHAnsi" w:hAnsiTheme="minorHAnsi" w:cstheme="minorHAnsi"/>
        </w:rPr>
        <w:t xml:space="preserve">Let us start by observing, empirically, that </w:t>
      </w:r>
      <w:r w:rsidRPr="000A27D4">
        <w:rPr>
          <w:rStyle w:val="StyleUnderline"/>
          <w:rFonts w:asciiTheme="minorHAnsi" w:hAnsiTheme="minorHAnsi" w:cstheme="minorHAnsi"/>
        </w:rPr>
        <w:t xml:space="preserve">a widely shared judgment about intrinsic value and disvalue is that </w:t>
      </w:r>
      <w:r w:rsidRPr="000A27D4">
        <w:rPr>
          <w:rStyle w:val="StyleUnderline"/>
          <w:rFonts w:asciiTheme="minorHAnsi" w:hAnsiTheme="minorHAnsi" w:cstheme="minorHAnsi"/>
          <w:highlight w:val="green"/>
        </w:rPr>
        <w:t>pleasure is intrinsically valuable and pain is intrinsically disvaluable</w:t>
      </w:r>
      <w:r w:rsidRPr="000A27D4">
        <w:rPr>
          <w:rStyle w:val="StyleUnderline"/>
          <w:rFonts w:asciiTheme="minorHAnsi" w:hAnsiTheme="minorHAnsi" w:cstheme="minorHAnsi"/>
        </w:rPr>
        <w:t>.</w:t>
      </w:r>
      <w:r w:rsidRPr="000A27D4">
        <w:rPr>
          <w:rFonts w:asciiTheme="minorHAnsi" w:hAnsiTheme="minorHAnsi" w:cstheme="minorHAnsi"/>
        </w:rPr>
        <w:t xml:space="preserve"> </w:t>
      </w:r>
      <w:r w:rsidRPr="000A27D4">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0A27D4">
        <w:rPr>
          <w:rFonts w:asciiTheme="minorHAnsi" w:hAnsiTheme="minorHAnsi" w:cstheme="minorHAnsi"/>
        </w:rPr>
        <w:t xml:space="preserve"> This inclusion makes intuitive sense, moreover, for </w:t>
      </w:r>
      <w:r w:rsidRPr="000A27D4">
        <w:rPr>
          <w:rStyle w:val="StyleUnderline"/>
          <w:rFonts w:asciiTheme="minorHAnsi" w:hAnsiTheme="minorHAnsi" w:cstheme="minorHAnsi"/>
          <w:highlight w:val="green"/>
        </w:rPr>
        <w:t>there is something undeniably good about</w:t>
      </w:r>
      <w:r w:rsidRPr="000A27D4">
        <w:rPr>
          <w:rStyle w:val="StyleUnderline"/>
          <w:rFonts w:asciiTheme="minorHAnsi" w:hAnsiTheme="minorHAnsi" w:cstheme="minorHAnsi"/>
        </w:rPr>
        <w:t xml:space="preserve"> the way </w:t>
      </w:r>
      <w:r w:rsidRPr="000A27D4">
        <w:rPr>
          <w:rStyle w:val="StyleUnderline"/>
          <w:rFonts w:asciiTheme="minorHAnsi" w:hAnsiTheme="minorHAnsi" w:cstheme="minorHAnsi"/>
          <w:highlight w:val="green"/>
        </w:rPr>
        <w:t>pleasure</w:t>
      </w:r>
      <w:r w:rsidRPr="000A27D4">
        <w:rPr>
          <w:rStyle w:val="StyleUnderline"/>
          <w:rFonts w:asciiTheme="minorHAnsi" w:hAnsiTheme="minorHAnsi" w:cstheme="minorHAnsi"/>
        </w:rPr>
        <w:t xml:space="preserve"> feels </w:t>
      </w:r>
      <w:r w:rsidRPr="000A27D4">
        <w:rPr>
          <w:rStyle w:val="StyleUnderline"/>
          <w:rFonts w:asciiTheme="minorHAnsi" w:hAnsiTheme="minorHAnsi" w:cstheme="minorHAnsi"/>
          <w:highlight w:val="green"/>
        </w:rPr>
        <w:t>and something undeniably bad about</w:t>
      </w:r>
      <w:r w:rsidRPr="000A27D4">
        <w:rPr>
          <w:rStyle w:val="StyleUnderline"/>
          <w:rFonts w:asciiTheme="minorHAnsi" w:hAnsiTheme="minorHAnsi" w:cstheme="minorHAnsi"/>
        </w:rPr>
        <w:t xml:space="preserve"> the way </w:t>
      </w:r>
      <w:r w:rsidRPr="000A27D4">
        <w:rPr>
          <w:rStyle w:val="StyleUnderline"/>
          <w:rFonts w:asciiTheme="minorHAnsi" w:hAnsiTheme="minorHAnsi" w:cstheme="minorHAnsi"/>
          <w:highlight w:val="green"/>
        </w:rPr>
        <w:t>pain</w:t>
      </w:r>
      <w:r w:rsidRPr="000A27D4">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0A27D4">
        <w:rPr>
          <w:rFonts w:asciiTheme="minorHAnsi" w:hAnsiTheme="minorHAnsi" w:cstheme="minorHAnsi"/>
        </w:rPr>
        <w:t xml:space="preserve"> “Pleasure” and “pain” are here understood inclusively, as encompassing anything hedonically positive and anything hedonically negative.2 </w:t>
      </w:r>
      <w:r w:rsidRPr="000A27D4">
        <w:rPr>
          <w:rStyle w:val="StyleUnderline"/>
          <w:rFonts w:asciiTheme="minorHAnsi" w:hAnsiTheme="minorHAnsi" w:cstheme="minorHAnsi"/>
        </w:rPr>
        <w:t xml:space="preserve">The special </w:t>
      </w:r>
      <w:r w:rsidRPr="000A27D4">
        <w:rPr>
          <w:rStyle w:val="StyleUnderline"/>
          <w:rFonts w:asciiTheme="minorHAnsi" w:hAnsiTheme="minorHAnsi" w:cstheme="minorHAnsi"/>
          <w:highlight w:val="green"/>
        </w:rPr>
        <w:t>value statuses of pleasure and pain are manifested in how we treat</w:t>
      </w:r>
      <w:r w:rsidRPr="000A27D4">
        <w:rPr>
          <w:rStyle w:val="StyleUnderline"/>
          <w:rFonts w:asciiTheme="minorHAnsi" w:hAnsiTheme="minorHAnsi" w:cstheme="minorHAnsi"/>
        </w:rPr>
        <w:t xml:space="preserve"> these </w:t>
      </w:r>
      <w:r w:rsidRPr="000A27D4">
        <w:rPr>
          <w:rStyle w:val="StyleUnderline"/>
          <w:rFonts w:asciiTheme="minorHAnsi" w:hAnsiTheme="minorHAnsi" w:cstheme="minorHAnsi"/>
          <w:highlight w:val="green"/>
        </w:rPr>
        <w:t xml:space="preserve">experiences </w:t>
      </w:r>
      <w:r w:rsidRPr="000A27D4">
        <w:rPr>
          <w:rStyle w:val="StyleUnderline"/>
          <w:rFonts w:asciiTheme="minorHAnsi" w:hAnsiTheme="minorHAnsi" w:cstheme="minorHAnsi"/>
        </w:rPr>
        <w:t>in our everyday reasoning about values.</w:t>
      </w:r>
      <w:r w:rsidRPr="000A27D4">
        <w:rPr>
          <w:rFonts w:asciiTheme="minorHAnsi" w:hAnsiTheme="minorHAnsi" w:cstheme="minorHAnsi"/>
        </w:rPr>
        <w:t xml:space="preserve"> If you tell me that you are heading for the convenience store, </w:t>
      </w:r>
      <w:r w:rsidRPr="000A27D4">
        <w:rPr>
          <w:rStyle w:val="StyleUnderline"/>
          <w:rFonts w:asciiTheme="minorHAnsi" w:hAnsiTheme="minorHAnsi" w:cstheme="minorHAnsi"/>
        </w:rPr>
        <w:t>I might ask: “What for?” This is a reasonable question, for when you go to the convenience store you usually do so</w:t>
      </w:r>
      <w:r w:rsidRPr="000A27D4">
        <w:rPr>
          <w:rFonts w:asciiTheme="minorHAnsi" w:hAnsiTheme="minorHAnsi" w:cstheme="minorHAnsi"/>
        </w:rPr>
        <w:t xml:space="preserve">, not merely for the sake of going to the convenience store, but </w:t>
      </w:r>
      <w:r w:rsidRPr="000A27D4">
        <w:rPr>
          <w:rStyle w:val="StyleUnderline"/>
          <w:rFonts w:asciiTheme="minorHAnsi" w:hAnsiTheme="minorHAnsi" w:cstheme="minorHAnsi"/>
        </w:rPr>
        <w:t>for the sake of achieving something further that you deem to be valuable.</w:t>
      </w:r>
      <w:r w:rsidRPr="000A27D4">
        <w:rPr>
          <w:rFonts w:asciiTheme="minorHAnsi" w:hAnsiTheme="minorHAnsi" w:cstheme="min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0A27D4">
        <w:rPr>
          <w:rStyle w:val="StyleUnderline"/>
          <w:rFonts w:asciiTheme="minorHAnsi" w:hAnsiTheme="minorHAnsi" w:cstheme="minorHAnsi"/>
        </w:rPr>
        <w:t xml:space="preserve">If I then proceed by asking “But what is the pleasure of drinking the soda good for?” the discussion is likely to reach an awkward end. The reason is that the </w:t>
      </w:r>
      <w:r w:rsidRPr="000A27D4">
        <w:rPr>
          <w:rStyle w:val="StyleUnderline"/>
          <w:rFonts w:asciiTheme="minorHAnsi" w:hAnsiTheme="minorHAnsi" w:cstheme="minorHAnsi"/>
          <w:highlight w:val="green"/>
        </w:rPr>
        <w:t>pleasure is not good for anything further</w:t>
      </w:r>
      <w:r w:rsidRPr="000A27D4">
        <w:rPr>
          <w:rStyle w:val="StyleUnderline"/>
          <w:rFonts w:asciiTheme="minorHAnsi" w:hAnsiTheme="minorHAnsi" w:cstheme="minorHAnsi"/>
        </w:rPr>
        <w:t>; it is simply that for which going to the convenience store and buying the soda is good.</w:t>
      </w:r>
      <w:r w:rsidRPr="000A27D4">
        <w:rPr>
          <w:rFonts w:asciiTheme="minorHAnsi" w:hAnsiTheme="minorHAnsi" w:cstheme="minorHAnsi"/>
        </w:rPr>
        <w:t>3 As Aristotle observes</w:t>
      </w:r>
      <w:r w:rsidRPr="000A27D4">
        <w:rPr>
          <w:rStyle w:val="StyleUnderline"/>
          <w:rFonts w:asciiTheme="minorHAnsi" w:hAnsiTheme="minorHAnsi" w:cstheme="minorHAnsi"/>
        </w:rPr>
        <w:t>: “We never ask [a man] what his end is in being pleased, because we assume that pleasure is choice worthy in itself.</w:t>
      </w:r>
      <w:r w:rsidRPr="000A27D4">
        <w:rPr>
          <w:rFonts w:asciiTheme="minorHAnsi" w:hAnsiTheme="minorHAnsi" w:cstheme="min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w:t>
      </w:r>
      <w:r w:rsidRPr="000A27D4">
        <w:rPr>
          <w:rFonts w:asciiTheme="minorHAnsi" w:hAnsiTheme="minorHAnsi" w:cstheme="minorHAnsi"/>
        </w:rPr>
        <w:lastRenderedPageBreak/>
        <w:t xml:space="preserve">everyday reasoning about values, it seems that </w:t>
      </w:r>
      <w:r w:rsidRPr="000A27D4">
        <w:rPr>
          <w:rStyle w:val="StyleUnderline"/>
          <w:rFonts w:asciiTheme="minorHAnsi" w:hAnsiTheme="minorHAnsi" w:cstheme="minorHAnsi"/>
          <w:highlight w:val="green"/>
        </w:rPr>
        <w:t>pleasure and pain</w:t>
      </w:r>
      <w:r w:rsidRPr="000A27D4">
        <w:rPr>
          <w:rStyle w:val="StyleUnderline"/>
          <w:rFonts w:asciiTheme="minorHAnsi" w:hAnsiTheme="minorHAnsi" w:cstheme="minorHAnsi"/>
        </w:rPr>
        <w:t xml:space="preserve"> are </w:t>
      </w:r>
      <w:r w:rsidRPr="000A27D4">
        <w:rPr>
          <w:rStyle w:val="StyleUnderline"/>
          <w:rFonts w:asciiTheme="minorHAnsi" w:hAnsiTheme="minorHAnsi" w:cstheme="minorHAnsi"/>
          <w:highlight w:val="green"/>
        </w:rPr>
        <w:t>both</w:t>
      </w:r>
      <w:r w:rsidRPr="000A27D4">
        <w:rPr>
          <w:rStyle w:val="StyleUnderline"/>
          <w:rFonts w:asciiTheme="minorHAnsi" w:hAnsiTheme="minorHAnsi" w:cstheme="minorHAnsi"/>
        </w:rPr>
        <w:t xml:space="preserve"> places where we </w:t>
      </w:r>
      <w:r w:rsidRPr="000A27D4">
        <w:rPr>
          <w:rStyle w:val="StyleUnderline"/>
          <w:rFonts w:asciiTheme="minorHAnsi" w:hAnsiTheme="minorHAnsi" w:cstheme="minorHAnsi"/>
          <w:highlight w:val="green"/>
        </w:rPr>
        <w:t>reach the end of the line in matters of value.</w:t>
      </w:r>
      <w:r w:rsidRPr="000A27D4">
        <w:rPr>
          <w:rStyle w:val="StyleUnderline"/>
          <w:rFonts w:asciiTheme="minorHAnsi" w:hAnsiTheme="minorHAnsi" w:cstheme="minorHAnsi"/>
        </w:rPr>
        <w:t xml:space="preserve"> </w:t>
      </w:r>
    </w:p>
    <w:p w14:paraId="56572F8C" w14:textId="77777777" w:rsidR="004731B1" w:rsidRPr="000A27D4" w:rsidRDefault="004731B1" w:rsidP="004731B1">
      <w:pPr>
        <w:pStyle w:val="Heading4"/>
        <w:rPr>
          <w:rFonts w:asciiTheme="minorHAnsi" w:hAnsiTheme="minorHAnsi" w:cstheme="minorHAnsi"/>
        </w:rPr>
      </w:pPr>
      <w:r w:rsidRPr="000A27D4">
        <w:rPr>
          <w:rFonts w:asciiTheme="minorHAnsi" w:hAnsiTheme="minorHAnsi" w:cstheme="minorHAnsi"/>
        </w:rPr>
        <w:t xml:space="preserve">4] Extinction first – </w:t>
      </w:r>
    </w:p>
    <w:p w14:paraId="69C80212" w14:textId="77777777" w:rsidR="004731B1" w:rsidRPr="000A27D4" w:rsidRDefault="004731B1" w:rsidP="004731B1">
      <w:pPr>
        <w:pStyle w:val="Heading4"/>
        <w:rPr>
          <w:rFonts w:asciiTheme="minorHAnsi" w:hAnsiTheme="minorHAnsi" w:cstheme="minorHAnsi"/>
        </w:rPr>
      </w:pPr>
      <w:r w:rsidRPr="000A27D4">
        <w:rPr>
          <w:rFonts w:asciiTheme="minorHAnsi" w:hAnsiTheme="minorHAnsi" w:cstheme="minorHAnsi"/>
        </w:rPr>
        <w:t>A] Forecloses future improvement – we can never improve society because our impact is irreversible</w:t>
      </w:r>
    </w:p>
    <w:p w14:paraId="3904622D" w14:textId="77777777" w:rsidR="004731B1" w:rsidRPr="000A27D4" w:rsidRDefault="004731B1" w:rsidP="004731B1">
      <w:pPr>
        <w:pStyle w:val="Heading4"/>
        <w:rPr>
          <w:rFonts w:asciiTheme="minorHAnsi" w:hAnsiTheme="minorHAnsi" w:cstheme="minorHAnsi"/>
        </w:rPr>
      </w:pPr>
      <w:r w:rsidRPr="000A27D4">
        <w:rPr>
          <w:rFonts w:asciiTheme="minorHAnsi" w:hAnsiTheme="minorHAnsi" w:cstheme="minorHAnsi"/>
        </w:rPr>
        <w:t>B] Turns suffering – mass death causes suffering because people can’t get access to resources and basic necessities</w:t>
      </w:r>
    </w:p>
    <w:p w14:paraId="783738ED" w14:textId="77777777" w:rsidR="004731B1" w:rsidRPr="000A27D4" w:rsidRDefault="004731B1" w:rsidP="004731B1">
      <w:pPr>
        <w:pStyle w:val="Heading4"/>
        <w:rPr>
          <w:rFonts w:asciiTheme="minorHAnsi" w:hAnsiTheme="minorHAnsi" w:cstheme="minorHAnsi"/>
        </w:rPr>
      </w:pPr>
      <w:r w:rsidRPr="000A27D4">
        <w:rPr>
          <w:rFonts w:asciiTheme="minorHAnsi" w:hAnsiTheme="minorHAnsi" w:cstheme="minorHAnsi"/>
        </w:rPr>
        <w:t>C]  Moral obligation – allowing people to die is unethical and should be prevented because it creates ethics towards other people</w:t>
      </w:r>
    </w:p>
    <w:p w14:paraId="798FE178" w14:textId="77777777" w:rsidR="004731B1" w:rsidRPr="000A27D4" w:rsidRDefault="004731B1" w:rsidP="004731B1">
      <w:pPr>
        <w:pStyle w:val="Heading4"/>
        <w:rPr>
          <w:rFonts w:asciiTheme="minorHAnsi" w:hAnsiTheme="minorHAnsi" w:cstheme="minorHAnsi"/>
        </w:rPr>
      </w:pPr>
      <w:r w:rsidRPr="000A27D4">
        <w:rPr>
          <w:rFonts w:asciiTheme="minorHAnsi" w:hAnsiTheme="minorHAnsi" w:cstheme="minorHAnsi"/>
        </w:rPr>
        <w:t>D] Objectivity – body count is the most objective way to calculate impacts because comparing suffering is unethical</w:t>
      </w:r>
    </w:p>
    <w:p w14:paraId="1FC99EB9" w14:textId="77777777" w:rsidR="004731B1" w:rsidRDefault="004731B1" w:rsidP="004731B1">
      <w:pPr>
        <w:pStyle w:val="Heading4"/>
        <w:rPr>
          <w:rFonts w:asciiTheme="minorHAnsi" w:hAnsiTheme="minorHAnsi" w:cstheme="minorHAnsi"/>
        </w:rPr>
      </w:pPr>
      <w:r w:rsidRPr="000A27D4">
        <w:rPr>
          <w:rFonts w:asciiTheme="minorHAnsi" w:hAnsiTheme="minorHAnsi" w:cstheme="minorHAnsi"/>
        </w:rPr>
        <w:t>E] Moral uncertainty – if we’re unsure about which interpretation of the world is true – we ought to preserve the world to keep debating about it</w:t>
      </w:r>
    </w:p>
    <w:p w14:paraId="14DAE8DD" w14:textId="77777777" w:rsidR="004731B1" w:rsidRPr="00361031" w:rsidRDefault="004731B1" w:rsidP="004731B1">
      <w:pPr>
        <w:pStyle w:val="Heading4"/>
      </w:pPr>
      <w:r>
        <w:t xml:space="preserve">5] </w:t>
      </w:r>
      <w:r w:rsidRPr="00361031">
        <w:t xml:space="preserve">No </w:t>
      </w:r>
      <w:r w:rsidRPr="00361031">
        <w:rPr>
          <w:u w:val="single"/>
        </w:rPr>
        <w:t>intent-foresight</w:t>
      </w:r>
      <w:r w:rsidRPr="00361031">
        <w:t xml:space="preserve"> distinction for states.</w:t>
      </w:r>
    </w:p>
    <w:p w14:paraId="2D242EF8" w14:textId="77777777" w:rsidR="004731B1" w:rsidRPr="00361031" w:rsidRDefault="004731B1" w:rsidP="004731B1">
      <w:pPr>
        <w:rPr>
          <w:rStyle w:val="StyleUnderline"/>
          <w:b w:val="0"/>
          <w:sz w:val="16"/>
        </w:rPr>
      </w:pPr>
      <w:r w:rsidRPr="00361031">
        <w:rPr>
          <w:rStyle w:val="Style13ptBold"/>
        </w:rPr>
        <w:t xml:space="preserve">Enoch 07 </w:t>
      </w:r>
      <w:r w:rsidRPr="00361031">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602A9AE9" w14:textId="77777777" w:rsidR="004731B1" w:rsidRDefault="004731B1" w:rsidP="004731B1">
      <w:pPr>
        <w:rPr>
          <w:rStyle w:val="StyleUnderline"/>
        </w:rPr>
      </w:pPr>
      <w:r w:rsidRPr="00361031">
        <w:t xml:space="preserve">The general difficulty of the intending-foreseeing distinction here stemmed, you will recall, from the feeling that </w:t>
      </w:r>
      <w:r w:rsidRPr="00361031">
        <w:rPr>
          <w:rStyle w:val="StyleUnderline"/>
          <w:highlight w:val="green"/>
        </w:rPr>
        <w:t>attempting to pick and choose among</w:t>
      </w:r>
      <w:r w:rsidRPr="00361031">
        <w:rPr>
          <w:rStyle w:val="StyleUnderline"/>
        </w:rPr>
        <w:t xml:space="preserve"> the </w:t>
      </w:r>
      <w:r w:rsidRPr="00361031">
        <w:rPr>
          <w:rStyle w:val="StyleUnderline"/>
          <w:highlight w:val="green"/>
        </w:rPr>
        <w:t>foreseen consequences</w:t>
      </w:r>
      <w:r w:rsidRPr="00361031">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361031">
        <w:rPr>
          <w:rStyle w:val="StyleUnderline"/>
          <w:highlight w:val="green"/>
        </w:rPr>
        <w:t>evade responsibility,</w:t>
      </w:r>
      <w:r w:rsidRPr="00361031">
        <w:rPr>
          <w:rStyle w:val="StyleUnderline"/>
        </w:rPr>
        <w:t xml:space="preserve"> and so thinking about the distinction in terms of responsibility serves </w:t>
      </w:r>
      <w:r w:rsidRPr="00361031">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w:t>
      </w:r>
      <w:r w:rsidRPr="00361031">
        <w:lastRenderedPageBreak/>
        <w:t xml:space="preserve">doing them”; id. at 1511. http://journals.cambridge.org Downloaded: 03 Aug 2014 IP address: 134.153.184.170 Intending, Foreseeing, and the State 91 </w:t>
      </w:r>
      <w:r w:rsidRPr="00361031">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361031">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361031">
        <w:rPr>
          <w:rStyle w:val="StyleUnderline"/>
        </w:rPr>
        <w:t>states—are not entitled to settle</w:t>
      </w:r>
      <w:r w:rsidRPr="00361031">
        <w:t xml:space="preserve"> for.</w:t>
      </w:r>
      <w:r w:rsidRPr="00361031">
        <w:rPr>
          <w:rStyle w:val="StyleUnderline"/>
        </w:rPr>
        <w:t xml:space="preserve">44 </w:t>
      </w:r>
      <w:r w:rsidRPr="00361031">
        <w:rPr>
          <w:rStyle w:val="StyleUnderline"/>
          <w:highlight w:val="green"/>
        </w:rPr>
        <w:t>In making policy decisions</w:t>
      </w:r>
      <w:r w:rsidRPr="00361031">
        <w:rPr>
          <w:rStyle w:val="StyleUnderline"/>
        </w:rPr>
        <w:t xml:space="preserve">, it is precisely </w:t>
      </w:r>
      <w:r w:rsidRPr="00361031">
        <w:rPr>
          <w:rStyle w:val="StyleUnderline"/>
          <w:highlight w:val="green"/>
        </w:rPr>
        <w:t>the global</w:t>
      </w:r>
      <w:r w:rsidRPr="00361031">
        <w:rPr>
          <w:rStyle w:val="StyleUnderline"/>
        </w:rPr>
        <w:t xml:space="preserve"> (or at least statewide, or nationwide, or something of this sort) </w:t>
      </w:r>
      <w:r w:rsidRPr="00361031">
        <w:rPr>
          <w:rStyle w:val="StyleUnderline"/>
          <w:highlight w:val="green"/>
        </w:rPr>
        <w:t>perspective that must be undertaken</w:t>
      </w:r>
      <w:r w:rsidRPr="00361031">
        <w:t xml:space="preserve">. Perhaps, for instance, an individual doctor is entitled to give her patient a scarce drug without thinking about tomorrow’s patients (I say “perhaps” because I am genuinely not sure about this), but surely </w:t>
      </w:r>
      <w:r w:rsidRPr="00361031">
        <w:rPr>
          <w:rStyle w:val="StyleUnderline"/>
          <w:highlight w:val="green"/>
        </w:rPr>
        <w:t>when a state</w:t>
      </w:r>
      <w:r w:rsidRPr="00361031">
        <w:rPr>
          <w:rStyle w:val="StyleUnderline"/>
        </w:rPr>
        <w:t xml:space="preserve"> committee tries to </w:t>
      </w:r>
      <w:r w:rsidRPr="00361031">
        <w:rPr>
          <w:rStyle w:val="StyleUnderline"/>
          <w:highlight w:val="green"/>
        </w:rPr>
        <w:t>formulate rules for</w:t>
      </w:r>
      <w:r w:rsidRPr="00361031">
        <w:rPr>
          <w:rStyle w:val="StyleUnderline"/>
        </w:rPr>
        <w:t xml:space="preserve"> the </w:t>
      </w:r>
      <w:r w:rsidRPr="00361031">
        <w:rPr>
          <w:rStyle w:val="StyleUnderline"/>
          <w:highlight w:val="green"/>
        </w:rPr>
        <w:t>allocation of scarce</w:t>
      </w:r>
      <w:r w:rsidRPr="00361031">
        <w:rPr>
          <w:rStyle w:val="StyleUnderline"/>
        </w:rPr>
        <w:t xml:space="preserve"> medical </w:t>
      </w:r>
      <w:r w:rsidRPr="00361031">
        <w:rPr>
          <w:rStyle w:val="StyleUnderline"/>
          <w:highlight w:val="green"/>
        </w:rPr>
        <w:t>drugs</w:t>
      </w:r>
      <w:r w:rsidRPr="00361031">
        <w:rPr>
          <w:rStyle w:val="StyleUnderline"/>
        </w:rPr>
        <w:t xml:space="preserve"> and treatments, </w:t>
      </w:r>
      <w:r w:rsidRPr="00361031">
        <w:rPr>
          <w:rStyle w:val="StyleUnderline"/>
          <w:highlight w:val="green"/>
        </w:rPr>
        <w:t>it cannot hide behind the intending-foreseeing distinction</w:t>
      </w:r>
      <w:r w:rsidRPr="00361031">
        <w:rPr>
          <w:rStyle w:val="StyleUnderline"/>
        </w:rPr>
        <w:t xml:space="preserve">, arguing that if it allows45 the doctor to give the drug to today’s patient, the death of tomorrow’s patient is merely foreseen and not intended. </w:t>
      </w:r>
      <w:r w:rsidRPr="00361031">
        <w:rPr>
          <w:rStyle w:val="StyleUnderline"/>
          <w:highlight w:val="green"/>
        </w:rPr>
        <w:t xml:space="preserve">When making a policy-decision, </w:t>
      </w:r>
      <w:r w:rsidRPr="00361031">
        <w:rPr>
          <w:rStyle w:val="StyleUnderline"/>
        </w:rPr>
        <w:t xml:space="preserve">this is clearly unacceptable. </w:t>
      </w:r>
      <w:r w:rsidRPr="00361031">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61031">
        <w:rPr>
          <w:rStyle w:val="StyleUnderline"/>
        </w:rPr>
        <w:t xml:space="preserve">states and </w:t>
      </w:r>
      <w:r w:rsidRPr="00361031">
        <w:rPr>
          <w:rStyle w:val="StyleUnderline"/>
          <w:highlight w:val="green"/>
        </w:rPr>
        <w:t>governments</w:t>
      </w:r>
      <w:r w:rsidRPr="00361031">
        <w:rPr>
          <w:rStyle w:val="StyleUnderline"/>
        </w:rPr>
        <w:t>.</w:t>
      </w:r>
      <w:r w:rsidRPr="00361031">
        <w:t xml:space="preserve"> </w:t>
      </w:r>
      <w:r w:rsidRPr="00361031">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361031">
        <w:rPr>
          <w:rStyle w:val="StyleUnderline"/>
          <w:highlight w:val="green"/>
        </w:rPr>
        <w:t>have</w:t>
      </w:r>
      <w:r w:rsidRPr="00361031">
        <w:rPr>
          <w:rStyle w:val="StyleUnderline"/>
        </w:rPr>
        <w:t xml:space="preserve"> much more </w:t>
      </w:r>
      <w:r w:rsidRPr="00361031">
        <w:rPr>
          <w:rStyle w:val="StyleUnderline"/>
          <w:highlight w:val="green"/>
        </w:rPr>
        <w:t>comprehensive responsibilities</w:t>
      </w:r>
      <w:r w:rsidRPr="00361031">
        <w:rPr>
          <w:rStyle w:val="StyleUnderline"/>
        </w:rPr>
        <w:t xml:space="preserve"> than individuals do. Hiding behind </w:t>
      </w:r>
      <w:r w:rsidRPr="00361031">
        <w:rPr>
          <w:rStyle w:val="StyleUnderline"/>
          <w:highlight w:val="green"/>
        </w:rPr>
        <w:t xml:space="preserve">the </w:t>
      </w:r>
      <w:r w:rsidRPr="00361031">
        <w:rPr>
          <w:rStyle w:val="StyleUnderline"/>
        </w:rPr>
        <w:t xml:space="preserve">intending-foreseeing </w:t>
      </w:r>
      <w:r w:rsidRPr="00361031">
        <w:rPr>
          <w:rStyle w:val="StyleUnderline"/>
          <w:highlight w:val="green"/>
        </w:rPr>
        <w:t>distinction</w:t>
      </w:r>
      <w:r w:rsidRPr="00361031">
        <w:rPr>
          <w:rStyle w:val="StyleUnderline"/>
        </w:rPr>
        <w:t xml:space="preserve"> thus more clearly </w:t>
      </w:r>
      <w:r w:rsidRPr="00361031">
        <w:rPr>
          <w:rStyle w:val="StyleUnderline"/>
          <w:highlight w:val="green"/>
        </w:rPr>
        <w:t>constitutes an evasion of responsibility</w:t>
      </w:r>
      <w:r w:rsidRPr="00361031">
        <w:rPr>
          <w:rStyle w:val="StyleUnderline"/>
        </w:rPr>
        <w:t xml:space="preserve"> in the case of the former. So the evading-responsibility worry has much more force against the intending-foreseeing distinction </w:t>
      </w:r>
      <w:r w:rsidRPr="00361031">
        <w:rPr>
          <w:rStyle w:val="StyleUnderline"/>
          <w:highlight w:val="green"/>
        </w:rPr>
        <w:t>when applied to state action</w:t>
      </w:r>
      <w:r w:rsidRPr="00361031">
        <w:rPr>
          <w:rStyle w:val="StyleUnderline"/>
        </w:rPr>
        <w:t xml:space="preserve"> than elsewhere.</w:t>
      </w:r>
    </w:p>
    <w:p w14:paraId="5D85CD09" w14:textId="77777777" w:rsidR="004731B1" w:rsidRDefault="004731B1" w:rsidP="004731B1">
      <w:pPr>
        <w:pStyle w:val="Heading4"/>
      </w:pPr>
      <w:r w:rsidRPr="008B2E09">
        <w:lastRenderedPageBreak/>
        <w:t>6] States</w:t>
      </w:r>
      <w:r>
        <w:t xml:space="preserve"> must use util – they seek practical benefits for constituents and aren’t unified agents so they don’t have intentions. No calc indicts since states use util successfully all the time and they just prove util’s hard to use not impossible.</w:t>
      </w:r>
    </w:p>
    <w:p w14:paraId="05C49DE5" w14:textId="0553CA9C" w:rsidR="00E42E4C" w:rsidRDefault="001472AC" w:rsidP="001472AC">
      <w:pPr>
        <w:pStyle w:val="Heading3"/>
      </w:pPr>
      <w:r>
        <w:lastRenderedPageBreak/>
        <w:t>1AC: Underview</w:t>
      </w:r>
    </w:p>
    <w:p w14:paraId="7A9082F5" w14:textId="3CDAA8A6" w:rsidR="001472AC" w:rsidRPr="001472AC" w:rsidRDefault="001472AC" w:rsidP="001472AC">
      <w:pPr>
        <w:pStyle w:val="Heading4"/>
      </w:pPr>
      <w:r w:rsidRPr="001472AC">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e) comes first – it’s a bigger percentage of the 1AR than 1NC which means there’s more abuse if I’m devoting a larger fraction of time and only the 2N has time to win multiple layers, </w:t>
      </w:r>
      <w:r>
        <w:t>f</w:t>
      </w:r>
      <w:r w:rsidRPr="001472AC">
        <w:t>) voters – fairness because debate’s a game that needs rules to evaluate it and education since it gives us portable skills for life like research and thinking.</w:t>
      </w:r>
    </w:p>
    <w:sectPr w:rsidR="001472AC" w:rsidRPr="001472A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8"/>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49D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72A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5F5E"/>
    <w:rsid w:val="0029647A"/>
    <w:rsid w:val="00296504"/>
    <w:rsid w:val="002B5511"/>
    <w:rsid w:val="002B7ACF"/>
    <w:rsid w:val="002C664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1B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49D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1F519A"/>
  <w14:defaultImageDpi w14:val="300"/>
  <w15:docId w15:val="{0776EB3A-CB23-3046-8722-5DBED817B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31B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9149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149D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149D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T"/>
    <w:basedOn w:val="Normal"/>
    <w:next w:val="Normal"/>
    <w:link w:val="Heading4Char"/>
    <w:uiPriority w:val="9"/>
    <w:unhideWhenUsed/>
    <w:qFormat/>
    <w:rsid w:val="009149D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149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49D0"/>
  </w:style>
  <w:style w:type="character" w:customStyle="1" w:styleId="Heading1Char">
    <w:name w:val="Heading 1 Char"/>
    <w:aliases w:val="Pocket Char"/>
    <w:basedOn w:val="DefaultParagraphFont"/>
    <w:link w:val="Heading1"/>
    <w:uiPriority w:val="9"/>
    <w:rsid w:val="009149D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149D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149D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TAG Char"/>
    <w:basedOn w:val="DefaultParagraphFont"/>
    <w:link w:val="Heading4"/>
    <w:uiPriority w:val="9"/>
    <w:rsid w:val="009149D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149D0"/>
    <w:rPr>
      <w:b/>
      <w:sz w:val="26"/>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8"/>
    <w:basedOn w:val="DefaultParagraphFont"/>
    <w:uiPriority w:val="1"/>
    <w:qFormat/>
    <w:rsid w:val="009149D0"/>
    <w:rPr>
      <w:b/>
      <w:sz w:val="26"/>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9149D0"/>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9149D0"/>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9149D0"/>
    <w:rPr>
      <w:color w:val="auto"/>
      <w:u w:val="none"/>
    </w:rPr>
  </w:style>
  <w:style w:type="paragraph" w:styleId="DocumentMap">
    <w:name w:val="Document Map"/>
    <w:basedOn w:val="Normal"/>
    <w:link w:val="DocumentMapChar"/>
    <w:uiPriority w:val="99"/>
    <w:semiHidden/>
    <w:unhideWhenUsed/>
    <w:rsid w:val="009149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49D0"/>
    <w:rPr>
      <w:rFonts w:ascii="Lucida Grande" w:hAnsi="Lucida Grande" w:cs="Lucida Grande"/>
    </w:rPr>
  </w:style>
  <w:style w:type="paragraph" w:customStyle="1" w:styleId="textbold">
    <w:name w:val="text bold"/>
    <w:basedOn w:val="Normal"/>
    <w:link w:val="Emphasis"/>
    <w:uiPriority w:val="20"/>
    <w:qFormat/>
    <w:rsid w:val="004731B1"/>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Tags,Card"/>
    <w:basedOn w:val="Heading1"/>
    <w:link w:val="Hyperlink"/>
    <w:autoRedefine/>
    <w:uiPriority w:val="6"/>
    <w:qFormat/>
    <w:rsid w:val="004731B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295F5E"/>
    <w:rPr>
      <w:color w:val="605E5C"/>
      <w:shd w:val="clear" w:color="auto" w:fill="E1DFDD"/>
    </w:rPr>
  </w:style>
  <w:style w:type="paragraph" w:styleId="ListParagraph">
    <w:name w:val="List Paragraph"/>
    <w:aliases w:val="6 font"/>
    <w:basedOn w:val="Normal"/>
    <w:uiPriority w:val="99"/>
    <w:unhideWhenUsed/>
    <w:qFormat/>
    <w:rsid w:val="00295F5E"/>
    <w:pPr>
      <w:ind w:left="720"/>
      <w:contextualSpacing/>
    </w:pPr>
  </w:style>
  <w:style w:type="paragraph" w:customStyle="1" w:styleId="Emphasis1">
    <w:name w:val="Emphasis1"/>
    <w:basedOn w:val="Normal"/>
    <w:uiPriority w:val="7"/>
    <w:qFormat/>
    <w:rsid w:val="00295F5E"/>
    <w:pPr>
      <w:pBdr>
        <w:top w:val="single" w:sz="12" w:space="1" w:color="auto"/>
        <w:left w:val="single" w:sz="12" w:space="4" w:color="auto"/>
        <w:bottom w:val="single" w:sz="12" w:space="1" w:color="auto"/>
        <w:right w:val="single" w:sz="12" w:space="4" w:color="auto"/>
      </w:pBdr>
      <w:ind w:left="720"/>
      <w:jc w:val="both"/>
    </w:pPr>
    <w:rPr>
      <w:b/>
      <w:iCs/>
      <w:u w:val="single"/>
      <w:bdr w:val="single" w:sz="18" w:space="0" w:color="auto"/>
    </w:rPr>
  </w:style>
  <w:style w:type="paragraph" w:customStyle="1" w:styleId="UnderlinePara">
    <w:name w:val="Underline Para"/>
    <w:basedOn w:val="Normal"/>
    <w:uiPriority w:val="6"/>
    <w:qFormat/>
    <w:rsid w:val="00295F5E"/>
    <w:pPr>
      <w:widowControl w:val="0"/>
      <w:suppressAutoHyphens/>
      <w:spacing w:after="200"/>
      <w:contextualSpacing/>
    </w:pPr>
    <w:rPr>
      <w:rFonts w:asciiTheme="minorHAnsi" w:hAnsiTheme="minorHAnsi" w:cstheme="minorBidi"/>
      <w:u w:val="single"/>
    </w:rPr>
  </w:style>
  <w:style w:type="character" w:styleId="Strong">
    <w:name w:val="Strong"/>
    <w:basedOn w:val="DefaultParagraphFont"/>
    <w:uiPriority w:val="22"/>
    <w:qFormat/>
    <w:rsid w:val="00295F5E"/>
    <w:rPr>
      <w:b/>
      <w:bCs/>
    </w:rPr>
  </w:style>
  <w:style w:type="character" w:customStyle="1" w:styleId="wikiexternallink">
    <w:name w:val="wikiexternallink"/>
    <w:basedOn w:val="DefaultParagraphFont"/>
    <w:rsid w:val="00295F5E"/>
  </w:style>
  <w:style w:type="character" w:customStyle="1" w:styleId="wikigeneratedlinkcontent">
    <w:name w:val="wikigeneratedlinkcontent"/>
    <w:basedOn w:val="DefaultParagraphFont"/>
    <w:rsid w:val="00295F5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295F5E"/>
    <w:rPr>
      <w:rFonts w:eastAsiaTheme="minorHAnsi"/>
      <w:sz w:val="26"/>
      <w:szCs w:val="22"/>
      <w:u w:val="single"/>
    </w:rPr>
  </w:style>
  <w:style w:type="paragraph" w:customStyle="1" w:styleId="Tag2">
    <w:name w:val="Tag2"/>
    <w:basedOn w:val="Normal"/>
    <w:qFormat/>
    <w:rsid w:val="00295F5E"/>
    <w:rPr>
      <w:rFonts w:ascii="Arial" w:hAnsi="Arial" w:cs="Arial"/>
      <w:b/>
      <w:sz w:val="20"/>
    </w:rPr>
  </w:style>
  <w:style w:type="paragraph" w:customStyle="1" w:styleId="cardtext">
    <w:name w:val="card text"/>
    <w:basedOn w:val="Normal"/>
    <w:link w:val="cardtextChar"/>
    <w:qFormat/>
    <w:rsid w:val="00295F5E"/>
    <w:pPr>
      <w:ind w:left="288" w:right="288"/>
    </w:pPr>
  </w:style>
  <w:style w:type="character" w:customStyle="1" w:styleId="cardtextChar">
    <w:name w:val="card text Char"/>
    <w:link w:val="cardtext"/>
    <w:rsid w:val="00295F5E"/>
    <w:rPr>
      <w:rFonts w:ascii="Calibri" w:hAnsi="Calibri" w:cs="Calibri"/>
      <w:sz w:val="26"/>
    </w:rPr>
  </w:style>
  <w:style w:type="character" w:customStyle="1" w:styleId="latin24compacttimestamp-2v7xiq">
    <w:name w:val="latin24compacttimestamp-2v7xiq"/>
    <w:basedOn w:val="DefaultParagraphFont"/>
    <w:rsid w:val="00295F5E"/>
  </w:style>
  <w:style w:type="paragraph" w:customStyle="1" w:styleId="Emphasize">
    <w:name w:val="Emphasize"/>
    <w:basedOn w:val="Normal"/>
    <w:uiPriority w:val="7"/>
    <w:qFormat/>
    <w:rsid w:val="00295F5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45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87-021-00999-0.pdf" TargetMode="External"/><Relationship Id="rId18" Type="http://schemas.openxmlformats.org/officeDocument/2006/relationships/hyperlink" Target="https://www.who.int/news-room/detail/27-02-2017-who-publishes-list-of-bacteria-for-which-new-antibiotics-are-urgently-needed" TargetMode="External"/><Relationship Id="rId3" Type="http://schemas.openxmlformats.org/officeDocument/2006/relationships/customXml" Target="../customXml/item3.xml"/><Relationship Id="rId21" Type="http://schemas.openxmlformats.org/officeDocument/2006/relationships/hyperlink" Target="https://www.statnews.com/2019/02/11/drug-patent-protection-one-done/" TargetMode="Externa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antimicrobial-resistance/interagency-coordination-group/IACG_final_report_EN.pdf?ua=1" TargetMode="External"/><Relationship Id="rId2" Type="http://schemas.openxmlformats.org/officeDocument/2006/relationships/customXml" Target="../customXml/item2.xml"/><Relationship Id="rId16" Type="http://schemas.openxmlformats.org/officeDocument/2006/relationships/hyperlink" Target="https://abcnews.go.com/Health/superbug-fungus-global-health-threat-600-us-infected/story?id=62297532" TargetMode="External"/><Relationship Id="rId20" Type="http://schemas.openxmlformats.org/officeDocument/2006/relationships/hyperlink" Target="https://www.the-american-interest.com/2017/01/12/superbug-pandemics-and-how-to-prevent-the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bcnews.go.com/Politics/amal-clooney-angelina-jolie-speak-us-weighed-vetoing/story?id=62574726" TargetMode="External"/><Relationship Id="rId23" Type="http://schemas.openxmlformats.org/officeDocument/2006/relationships/fontTable" Target="fontTable.xml"/><Relationship Id="rId10" Type="http://schemas.openxmlformats.org/officeDocument/2006/relationships/hyperlink" Target="https://patientsforaffordabledrugs.org/2021/02/03/innovation-report/" TargetMode="External"/><Relationship Id="rId19" Type="http://schemas.openxmlformats.org/officeDocument/2006/relationships/hyperlink" Target="https://abcnews.go.com/Health/melissa-rivers-talks-fathers-suicide-dr-jennifer-ashton/story?id=62733179&amp;cid=clicksource_26_null_headlines_hed"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Health/amidst-superbug-crisis-scientists-urge-innovation/story?id=62763415" TargetMode="External"/><Relationship Id="rId22" Type="http://schemas.openxmlformats.org/officeDocument/2006/relationships/hyperlink" Target="https://originalpositionnluj.wordpress.com/2019/09/18/utilitarianism-in-the-context-of-intellectual-proper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34</Pages>
  <Words>21407</Words>
  <Characters>118596</Characters>
  <Application>Microsoft Office Word</Application>
  <DocSecurity>0</DocSecurity>
  <Lines>1446</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139885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4</cp:revision>
  <dcterms:created xsi:type="dcterms:W3CDTF">2021-10-08T23:04:00Z</dcterms:created>
  <dcterms:modified xsi:type="dcterms:W3CDTF">2021-10-08T23:29:00Z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