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lastRenderedPageBreak/>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w:t>
      </w:r>
      <w:r w:rsidRPr="00D9212A">
        <w:rPr>
          <w:sz w:val="16"/>
        </w:rPr>
        <w:lastRenderedPageBreak/>
        <w:t>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704B823" w14:textId="77777777" w:rsidR="00025958" w:rsidRDefault="00025958" w:rsidP="0002595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57B4BFB7" w14:textId="7BF27C3D"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34AD43" w14:textId="77777777" w:rsidR="00463B66" w:rsidRPr="001F1EF8" w:rsidRDefault="00463B66" w:rsidP="00463B66">
      <w:pPr>
        <w:pStyle w:val="Heading4"/>
      </w:pPr>
      <w:r>
        <w:t xml:space="preserve">Satellite collapse </w:t>
      </w:r>
      <w:r>
        <w:rPr>
          <w:u w:val="single"/>
        </w:rPr>
        <w:t>ensures</w:t>
      </w:r>
      <w:r>
        <w:t xml:space="preserve"> nuclear miscalculation. </w:t>
      </w:r>
    </w:p>
    <w:p w14:paraId="76E7DCF2" w14:textId="77777777" w:rsidR="00463B66" w:rsidRPr="002F7FDF" w:rsidRDefault="00463B66" w:rsidP="00463B6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4" w:history="1">
        <w:r w:rsidRPr="005773F3">
          <w:rPr>
            <w:rStyle w:val="Hyperlink"/>
          </w:rPr>
          <w:t>https://www.baen.com/living_without_satellites</w:t>
        </w:r>
      </w:hyperlink>
      <w:r>
        <w:t xml:space="preserve">. </w:t>
      </w:r>
    </w:p>
    <w:p w14:paraId="3814288D" w14:textId="77777777" w:rsidR="00463B66" w:rsidRDefault="00463B66" w:rsidP="00463B66">
      <w:pPr>
        <w:rPr>
          <w:rStyle w:val="StyleUnderline"/>
        </w:rPr>
      </w:pPr>
      <w:r w:rsidRPr="00280F6C">
        <w:rPr>
          <w:rStyle w:val="StyleUnderline"/>
          <w:highlight w:val="green"/>
        </w:rPr>
        <w:t>Satellite</w:t>
      </w:r>
      <w:r w:rsidRPr="002F7FDF">
        <w:rPr>
          <w:rStyle w:val="StyleUnderline"/>
        </w:rPr>
        <w:t xml:space="preserve"> imagery is </w:t>
      </w:r>
      <w:r w:rsidRPr="00280F6C">
        <w:rPr>
          <w:rStyle w:val="StyleUnderline"/>
          <w:highlight w:val="green"/>
        </w:rPr>
        <w:t>used by</w:t>
      </w:r>
      <w:r w:rsidRPr="002F7FDF">
        <w:rPr>
          <w:rStyle w:val="StyleUnderline"/>
        </w:rPr>
        <w:t xml:space="preserve"> the </w:t>
      </w:r>
      <w:r w:rsidRPr="00280F6C">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280F6C">
        <w:rPr>
          <w:rStyle w:val="StyleUnderline"/>
          <w:highlight w:val="green"/>
        </w:rPr>
        <w:t>to maintain</w:t>
      </w:r>
      <w:r w:rsidRPr="002F7FDF">
        <w:rPr>
          <w:rStyle w:val="StyleUnderline"/>
        </w:rPr>
        <w:t xml:space="preserve"> the </w:t>
      </w:r>
      <w:r w:rsidRPr="00280F6C">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280F6C">
        <w:rPr>
          <w:rStyle w:val="StyleUnderline"/>
          <w:highlight w:val="green"/>
        </w:rPr>
        <w:t>adversaries</w:t>
      </w:r>
      <w:r w:rsidRPr="002F7FDF">
        <w:rPr>
          <w:rStyle w:val="StyleUnderline"/>
        </w:rPr>
        <w:t xml:space="preserve"> </w:t>
      </w:r>
      <w:r w:rsidRPr="00280F6C">
        <w:rPr>
          <w:rStyle w:val="StyleUnderline"/>
          <w:highlight w:val="green"/>
        </w:rPr>
        <w:t>can’t hide what they’re doing</w:t>
      </w:r>
      <w:r w:rsidRPr="002F7FDF">
        <w:rPr>
          <w:rStyle w:val="StyleUnderline"/>
        </w:rPr>
        <w:t xml:space="preserve">, where their armies are moving </w:t>
      </w:r>
      <w:r w:rsidRPr="00280F6C">
        <w:rPr>
          <w:rStyle w:val="StyleUnderline"/>
          <w:highlight w:val="green"/>
        </w:rPr>
        <w:t>and</w:t>
      </w:r>
      <w:r w:rsidRPr="002F7FDF">
        <w:rPr>
          <w:rStyle w:val="StyleUnderline"/>
        </w:rPr>
        <w:t xml:space="preserve"> what they are doing with their civilian and </w:t>
      </w:r>
      <w:r w:rsidRPr="00280F6C">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280F6C">
        <w:rPr>
          <w:rStyle w:val="StyleUnderline"/>
          <w:highlight w:val="green"/>
        </w:rPr>
        <w:t>danger of</w:t>
      </w:r>
      <w:r w:rsidRPr="002F7FDF">
        <w:rPr>
          <w:rStyle w:val="StyleUnderline"/>
        </w:rPr>
        <w:t xml:space="preserve"> surprise </w:t>
      </w:r>
      <w:r w:rsidRPr="00280F6C">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280F6C">
        <w:rPr>
          <w:rStyle w:val="Emphasis"/>
          <w:highlight w:val="green"/>
        </w:rPr>
        <w:t>(MAD)</w:t>
      </w:r>
      <w:r w:rsidRPr="002F7FDF">
        <w:rPr>
          <w:rStyle w:val="Emphasis"/>
        </w:rPr>
        <w:t xml:space="preserve"> </w:t>
      </w:r>
      <w:r w:rsidRPr="00280F6C">
        <w:rPr>
          <w:rStyle w:val="Emphasis"/>
          <w:highlight w:val="green"/>
        </w:rPr>
        <w:t>only works if</w:t>
      </w:r>
      <w:r w:rsidRPr="002F7FDF">
        <w:rPr>
          <w:rStyle w:val="Emphasis"/>
        </w:rPr>
        <w:t xml:space="preserve"> </w:t>
      </w:r>
      <w:r w:rsidRPr="00280F6C">
        <w:rPr>
          <w:rStyle w:val="Emphasis"/>
          <w:highlight w:val="green"/>
        </w:rPr>
        <w:t>both sides</w:t>
      </w:r>
      <w:r w:rsidRPr="002F7FDF">
        <w:rPr>
          <w:rStyle w:val="Emphasis"/>
        </w:rPr>
        <w:t xml:space="preserve"> </w:t>
      </w:r>
      <w:r w:rsidRPr="00280F6C">
        <w:rPr>
          <w:rStyle w:val="Emphasis"/>
          <w:highlight w:val="green"/>
        </w:rPr>
        <w:t>know</w:t>
      </w:r>
      <w:r w:rsidRPr="002F7FDF">
        <w:rPr>
          <w:rStyle w:val="Emphasis"/>
        </w:rPr>
        <w:t xml:space="preserve"> </w:t>
      </w:r>
      <w:r w:rsidRPr="00280F6C">
        <w:rPr>
          <w:rStyle w:val="Emphasis"/>
          <w:highlight w:val="green"/>
        </w:rPr>
        <w:t>whether</w:t>
      </w:r>
      <w:r w:rsidRPr="002F7FDF">
        <w:rPr>
          <w:rStyle w:val="Emphasis"/>
        </w:rPr>
        <w:t xml:space="preserve"> or not </w:t>
      </w:r>
      <w:r w:rsidRPr="00280F6C">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280F6C">
        <w:rPr>
          <w:rStyle w:val="StyleUnderline"/>
          <w:highlight w:val="green"/>
        </w:rPr>
        <w:t>making</w:t>
      </w:r>
      <w:r w:rsidRPr="002F7FDF">
        <w:rPr>
          <w:rStyle w:val="StyleUnderline"/>
        </w:rPr>
        <w:t xml:space="preserve"> an </w:t>
      </w:r>
      <w:r w:rsidRPr="00280F6C">
        <w:rPr>
          <w:rStyle w:val="Emphasis"/>
          <w:highlight w:val="green"/>
        </w:rPr>
        <w:t>accidental war</w:t>
      </w:r>
      <w:r w:rsidRPr="00280F6C">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280F6C">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280F6C">
        <w:rPr>
          <w:rStyle w:val="Emphasis"/>
          <w:highlight w:val="green"/>
        </w:rPr>
        <w:t>dependent on space</w:t>
      </w:r>
      <w:r w:rsidRPr="002F7FDF">
        <w:rPr>
          <w:rStyle w:val="Emphasis"/>
        </w:rPr>
        <w:t xml:space="preserve"> </w:t>
      </w:r>
      <w:r w:rsidRPr="00280F6C">
        <w:rPr>
          <w:rStyle w:val="Emphasis"/>
          <w:highlight w:val="green"/>
        </w:rPr>
        <w:t>satellites</w:t>
      </w:r>
      <w:r w:rsidRPr="002F7FDF">
        <w:rPr>
          <w:sz w:val="14"/>
        </w:rPr>
        <w:t xml:space="preserve">. We space advocates should celebrate our success and be terrified of it at the same time. </w:t>
      </w:r>
      <w:r w:rsidRPr="00280F6C">
        <w:rPr>
          <w:rStyle w:val="StyleUnderline"/>
          <w:highlight w:val="green"/>
        </w:rPr>
        <w:t>Should we lose</w:t>
      </w:r>
      <w:r w:rsidRPr="002F7FDF">
        <w:rPr>
          <w:rStyle w:val="StyleUnderline"/>
        </w:rPr>
        <w:t xml:space="preserve"> these fragile </w:t>
      </w:r>
      <w:r w:rsidRPr="00280F6C">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280F6C">
        <w:rPr>
          <w:rStyle w:val="Emphasis"/>
          <w:highlight w:val="green"/>
        </w:rPr>
        <w:t>Lives would be</w:t>
      </w:r>
      <w:r w:rsidRPr="002F7FDF">
        <w:rPr>
          <w:rStyle w:val="Emphasis"/>
        </w:rPr>
        <w:t xml:space="preserve"> put </w:t>
      </w:r>
      <w:r w:rsidRPr="00280F6C">
        <w:rPr>
          <w:rStyle w:val="Emphasis"/>
          <w:highlight w:val="green"/>
        </w:rPr>
        <w:t>at risk</w:t>
      </w:r>
      <w:r w:rsidRPr="002F7FDF">
        <w:rPr>
          <w:rStyle w:val="StyleUnderline"/>
        </w:rPr>
        <w:t xml:space="preserve"> and the productivity of our farming would dramatically decrease (weather satellite loss). The </w:t>
      </w:r>
      <w:r w:rsidRPr="00280F6C">
        <w:rPr>
          <w:rStyle w:val="StyleUnderline"/>
          <w:highlight w:val="green"/>
        </w:rPr>
        <w:t>risk of</w:t>
      </w:r>
      <w:r w:rsidRPr="002F7FDF">
        <w:rPr>
          <w:rStyle w:val="StyleUnderline"/>
        </w:rPr>
        <w:t xml:space="preserve"> war, including </w:t>
      </w:r>
      <w:r w:rsidRPr="00280F6C">
        <w:rPr>
          <w:rStyle w:val="Emphasis"/>
          <w:highlight w:val="green"/>
        </w:rPr>
        <w:t>nuclear war, would increase</w:t>
      </w:r>
      <w:r w:rsidRPr="002F7FDF">
        <w:rPr>
          <w:rStyle w:val="StyleUnderline"/>
        </w:rPr>
        <w:t xml:space="preserve"> (loss of spy satellites) </w:t>
      </w:r>
      <w:r w:rsidRPr="00280F6C">
        <w:rPr>
          <w:rStyle w:val="StyleUnderline"/>
          <w:highlight w:val="green"/>
        </w:rPr>
        <w:t>and</w:t>
      </w:r>
      <w:r w:rsidRPr="002F7FDF">
        <w:rPr>
          <w:rStyle w:val="StyleUnderline"/>
        </w:rPr>
        <w:t xml:space="preserve"> our </w:t>
      </w:r>
      <w:r w:rsidRPr="00280F6C">
        <w:rPr>
          <w:rStyle w:val="StyleUnderline"/>
          <w:highlight w:val="green"/>
        </w:rPr>
        <w:t>military’s ability to react</w:t>
      </w:r>
      <w:r w:rsidRPr="002F7FDF">
        <w:rPr>
          <w:rStyle w:val="StyleUnderline"/>
        </w:rPr>
        <w:t xml:space="preserve"> to crises </w:t>
      </w:r>
      <w:r w:rsidRPr="00280F6C">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280F6C">
        <w:rPr>
          <w:rStyle w:val="StyleUnderline"/>
          <w:highlight w:val="green"/>
        </w:rPr>
        <w:t>reduced</w:t>
      </w:r>
      <w:r w:rsidRPr="002F7FDF">
        <w:rPr>
          <w:rStyle w:val="StyleUnderline"/>
        </w:rPr>
        <w:t xml:space="preserve"> (loss of military logistics and intelligence gathering satellites).</w:t>
      </w:r>
    </w:p>
    <w:p w14:paraId="141FEC1F" w14:textId="7BE033EB" w:rsidR="00463B66" w:rsidRDefault="00463B66" w:rsidP="00463B66">
      <w:pPr>
        <w:pStyle w:val="Heading4"/>
      </w:pPr>
      <w:r>
        <w:t>Kessler syndrome ensures cascading impacts - satellites solve every impact, including military readiness, internet, and space weather.</w:t>
      </w:r>
    </w:p>
    <w:p w14:paraId="27B2230D" w14:textId="77777777" w:rsidR="00463B66" w:rsidRPr="00C0171A" w:rsidRDefault="00463B66" w:rsidP="00463B66">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 xml:space="preserve">Senior staff reporter at Gizmodo </w:t>
      </w:r>
      <w:r w:rsidRPr="0001386E">
        <w:lastRenderedPageBreak/>
        <w:t>specializing in astronomy, space exploration, SETI, archaeology, bioethics, animal intelligence, human enhancement, and risks posed by AI and other advanced tech.</w:t>
      </w:r>
      <w:r>
        <w:t xml:space="preserve">)//Elmer </w:t>
      </w:r>
    </w:p>
    <w:p w14:paraId="77F76FA1" w14:textId="77777777" w:rsidR="00463B66" w:rsidRPr="007349AD" w:rsidRDefault="00463B66" w:rsidP="00463B66">
      <w:pPr>
        <w:rPr>
          <w:sz w:val="16"/>
        </w:rPr>
      </w:pPr>
      <w:r w:rsidRPr="0001386E">
        <w:rPr>
          <w:rStyle w:val="StyleUnderline"/>
        </w:rPr>
        <w:t xml:space="preserve">Lastly, there’s the </w:t>
      </w:r>
      <w:hyperlink r:id="rId16" w:tgtFrame="_blank" w:history="1">
        <w:r w:rsidRPr="00280F6C">
          <w:rPr>
            <w:rStyle w:val="Emphasis"/>
            <w:highlight w:val="green"/>
            <w:bdr w:val="single" w:sz="18" w:space="0" w:color="auto"/>
          </w:rPr>
          <w:t>Kessler Syndrome</w:t>
        </w:r>
      </w:hyperlink>
      <w:r w:rsidRPr="00432CD3">
        <w:rPr>
          <w:rStyle w:val="Emphasis"/>
          <w:bdr w:val="single" w:sz="18" w:space="0" w:color="auto"/>
        </w:rPr>
        <w:t xml:space="preserve"> to </w:t>
      </w:r>
      <w:r w:rsidRPr="00280F6C">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280F6C">
        <w:rPr>
          <w:rStyle w:val="Emphasis"/>
          <w:highlight w:val="green"/>
        </w:rPr>
        <w:t>formed</w:t>
      </w:r>
      <w:r w:rsidRPr="0001386E">
        <w:rPr>
          <w:rStyle w:val="StyleUnderline"/>
        </w:rPr>
        <w:t xml:space="preserve"> an ever-growing cloud of orbiting space </w:t>
      </w:r>
      <w:r w:rsidRPr="00280F6C">
        <w:rPr>
          <w:rStyle w:val="Emphasis"/>
          <w:highlight w:val="green"/>
        </w:rPr>
        <w:t>debris</w:t>
      </w:r>
      <w:r w:rsidRPr="0001386E">
        <w:rPr>
          <w:rStyle w:val="StyleUnderline"/>
        </w:rPr>
        <w:t xml:space="preserve">. </w:t>
      </w:r>
      <w:r w:rsidRPr="00280F6C">
        <w:rPr>
          <w:rStyle w:val="Emphasis"/>
          <w:highlight w:val="green"/>
        </w:rPr>
        <w:t>Anything in the cloud’s wake</w:t>
      </w:r>
      <w:r w:rsidRPr="0001386E">
        <w:rPr>
          <w:rStyle w:val="StyleUnderline"/>
        </w:rPr>
        <w:t xml:space="preserve"> — </w:t>
      </w:r>
      <w:r w:rsidRPr="00280F6C">
        <w:rPr>
          <w:rStyle w:val="Emphasis"/>
          <w:highlight w:val="green"/>
        </w:rPr>
        <w:t>including satellites,</w:t>
      </w:r>
      <w:r w:rsidRPr="0001386E">
        <w:rPr>
          <w:rStyle w:val="StyleUnderline"/>
        </w:rPr>
        <w:t xml:space="preserve"> space stations, and astronauts — </w:t>
      </w:r>
      <w:r w:rsidRPr="00280F6C">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280F6C">
        <w:rPr>
          <w:rStyle w:val="Emphasis"/>
          <w:highlight w:val="green"/>
        </w:rPr>
        <w:t>instigate</w:t>
      </w:r>
      <w:r w:rsidRPr="0001386E">
        <w:rPr>
          <w:rStyle w:val="StyleUnderline"/>
        </w:rPr>
        <w:t xml:space="preserve"> a tremendous </w:t>
      </w:r>
      <w:r w:rsidRPr="00280F6C">
        <w:rPr>
          <w:rStyle w:val="Emphasis"/>
          <w:highlight w:val="green"/>
        </w:rPr>
        <w:t>disruption to</w:t>
      </w:r>
      <w:r w:rsidRPr="00432CD3">
        <w:rPr>
          <w:rStyle w:val="StyleUnderline"/>
        </w:rPr>
        <w:t xml:space="preserve"> our current mode </w:t>
      </w:r>
      <w:r w:rsidRPr="00280F6C">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280F6C">
        <w:rPr>
          <w:rStyle w:val="Emphasis"/>
          <w:highlight w:val="green"/>
        </w:rPr>
        <w:t>dramatic reduction in our ability to communicate</w:t>
      </w:r>
      <w:r w:rsidRPr="0001386E">
        <w:rPr>
          <w:rStyle w:val="StyleUnderline"/>
        </w:rPr>
        <w:t xml:space="preserve">, </w:t>
      </w:r>
      <w:r w:rsidRPr="00280F6C">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280F6C">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280F6C">
        <w:rPr>
          <w:rStyle w:val="Emphasis"/>
          <w:highlight w:val="green"/>
        </w:rPr>
        <w:t>Hundreds of millions of Internet connections</w:t>
      </w:r>
      <w:r w:rsidRPr="0001386E">
        <w:rPr>
          <w:rStyle w:val="StyleUnderline"/>
        </w:rPr>
        <w:t xml:space="preserve"> </w:t>
      </w:r>
      <w:r w:rsidRPr="00280F6C">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 xml:space="preserve">Maps We would also lose the Global Positioning System. In the years since its inception, GPS has become ubiquitous, and a surprising number of systems have become reliant on it. “Apart from the fact that everyone has forgotten to navigate without GPS in their cars, many </w:t>
      </w:r>
      <w:r w:rsidRPr="007349AD">
        <w:rPr>
          <w:rStyle w:val="StyleUnderline"/>
        </w:rPr>
        <w:lastRenderedPageBreak/>
        <w:t>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280F6C">
        <w:rPr>
          <w:rStyle w:val="StyleUnderline"/>
          <w:highlight w:val="green"/>
        </w:rPr>
        <w:t>disruptions</w:t>
      </w:r>
      <w:r w:rsidRPr="0001386E">
        <w:rPr>
          <w:rStyle w:val="StyleUnderline"/>
        </w:rPr>
        <w:t xml:space="preserve"> could </w:t>
      </w:r>
      <w:r w:rsidRPr="00280F6C">
        <w:rPr>
          <w:rStyle w:val="StyleUnderline"/>
          <w:highlight w:val="green"/>
        </w:rPr>
        <w:t>affect</w:t>
      </w:r>
      <w:r w:rsidRPr="0001386E">
        <w:rPr>
          <w:rStyle w:val="StyleUnderline"/>
        </w:rPr>
        <w:t xml:space="preserve"> everything from </w:t>
      </w:r>
      <w:r w:rsidRPr="00280F6C">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280F6C">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280F6C">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280F6C">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280F6C">
        <w:rPr>
          <w:rStyle w:val="StyleUnderline"/>
          <w:highlight w:val="green"/>
        </w:rPr>
        <w:t>drones</w:t>
      </w:r>
      <w:r w:rsidRPr="0001386E">
        <w:rPr>
          <w:rStyle w:val="StyleUnderline"/>
        </w:rPr>
        <w:t xml:space="preserve">, our </w:t>
      </w:r>
      <w:r w:rsidRPr="00280F6C">
        <w:rPr>
          <w:rStyle w:val="StyleUnderline"/>
          <w:highlight w:val="green"/>
        </w:rPr>
        <w:t>missiles</w:t>
      </w:r>
      <w:r w:rsidRPr="0001386E">
        <w:rPr>
          <w:rStyle w:val="StyleUnderline"/>
        </w:rPr>
        <w:t xml:space="preserve">, even our </w:t>
      </w:r>
      <w:r w:rsidRPr="00280F6C">
        <w:rPr>
          <w:rStyle w:val="StyleUnderline"/>
          <w:highlight w:val="green"/>
        </w:rPr>
        <w:t xml:space="preserve">ground units </w:t>
      </w:r>
      <w:r w:rsidRPr="007349AD">
        <w:rPr>
          <w:rStyle w:val="StyleUnderline"/>
        </w:rPr>
        <w:t xml:space="preserve">wouldn’t be able to operate the way we plan. It would </w:t>
      </w:r>
      <w:r w:rsidRPr="007349AD">
        <w:rPr>
          <w:rStyle w:val="StyleUnderline"/>
        </w:rPr>
        <w:lastRenderedPageBreak/>
        <w:t>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280F6C">
        <w:rPr>
          <w:rStyle w:val="StyleUnderline"/>
          <w:highlight w:val="green"/>
        </w:rPr>
        <w:t>dependent on satellites</w:t>
      </w:r>
      <w:r w:rsidRPr="0001386E">
        <w:rPr>
          <w:rStyle w:val="StyleUnderline"/>
        </w:rPr>
        <w:t xml:space="preserve"> </w:t>
      </w:r>
      <w:r w:rsidRPr="00280F6C">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280F6C">
        <w:rPr>
          <w:rStyle w:val="StyleUnderline"/>
          <w:highlight w:val="green"/>
        </w:rPr>
        <w:t>monitor space weather</w:t>
      </w:r>
      <w:r w:rsidRPr="0001386E">
        <w:rPr>
          <w:rStyle w:val="StyleUnderline"/>
        </w:rPr>
        <w:t xml:space="preserve">, </w:t>
      </w:r>
      <w:r w:rsidRPr="00280F6C">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20952101" w14:textId="77777777" w:rsidR="00463B66" w:rsidRDefault="00463B66" w:rsidP="00025958">
      <w:pPr>
        <w:rPr>
          <w:sz w:val="16"/>
        </w:rPr>
      </w:pP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w:t>
      </w:r>
      <w:r w:rsidRPr="00EE4443">
        <w:lastRenderedPageBreak/>
        <w:t xml:space="preserve">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9"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4F61D042" w14:textId="77777777" w:rsidR="00723CC2" w:rsidRPr="00701C45" w:rsidRDefault="00723CC2" w:rsidP="00723CC2">
      <w:pPr>
        <w:pStyle w:val="Heading4"/>
        <w:rPr>
          <w:bCs w:val="0"/>
          <w:u w:val="single"/>
        </w:rPr>
      </w:pPr>
      <w:r w:rsidRPr="00701C45">
        <w:t xml:space="preserve">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767F6650" w14:textId="77777777" w:rsidR="00723CC2" w:rsidRPr="00701C45" w:rsidRDefault="00723CC2" w:rsidP="00723CC2">
      <w:pPr>
        <w:rPr>
          <w:rStyle w:val="Style13ptBold"/>
        </w:rPr>
      </w:pPr>
      <w:r w:rsidRPr="00701C45">
        <w:rPr>
          <w:rStyle w:val="Style13ptBold"/>
        </w:rPr>
        <w:t>Blum et al. 18</w:t>
      </w:r>
    </w:p>
    <w:p w14:paraId="10851250" w14:textId="77777777" w:rsidR="00723CC2" w:rsidRPr="00701C45" w:rsidRDefault="00723CC2" w:rsidP="00723CC2">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5C1C354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41355ADC"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36EB70E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156421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6532BB88"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51335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42A6060" w14:textId="77777777" w:rsidR="00723CC2" w:rsidRPr="00701C45" w:rsidRDefault="00723CC2" w:rsidP="00723CC2">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78C0145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7BD878A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98DFF4"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15D46C49"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14ADB6E"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FD0B332"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047773C3"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5A0B735"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31A1756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A20A6F0"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1B10E77"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084DDCC"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3DAA9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CC6F1CB"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736F1C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1E56071" w14:textId="77777777" w:rsidR="00723CC2" w:rsidRPr="00701C45" w:rsidRDefault="00723CC2" w:rsidP="00723CC2">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B1951C" w14:textId="50638303" w:rsidR="00723CC2" w:rsidRDefault="00723CC2" w:rsidP="00723CC2">
      <w:pPr>
        <w:pStyle w:val="Heading4"/>
      </w:pPr>
      <w:r w:rsidRPr="00701C45">
        <w:t>2 – No intent-foresight distinction – if I foresee a consequence, then it becomes part of my deliberation since its intrinsic to my action</w:t>
      </w:r>
    </w:p>
    <w:p w14:paraId="3ECF08F9" w14:textId="77777777" w:rsidR="00EC530C" w:rsidRPr="00701C45" w:rsidRDefault="00EC530C" w:rsidP="00EC530C">
      <w:pPr>
        <w:pStyle w:val="Heading4"/>
      </w:pPr>
      <w:r w:rsidRPr="00701C45">
        <w:t>No intent foresight distinction for states.</w:t>
      </w:r>
    </w:p>
    <w:p w14:paraId="27981119" w14:textId="77777777" w:rsidR="00EC530C" w:rsidRPr="00701C45" w:rsidRDefault="00EC530C" w:rsidP="00EC530C">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0FD4C15B" w14:textId="77777777" w:rsidR="00EC530C" w:rsidRPr="00701C45" w:rsidRDefault="00EC530C" w:rsidP="00EC530C">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14A5FC5C" w14:textId="77777777" w:rsidR="00EC530C" w:rsidRPr="00EC530C" w:rsidRDefault="00EC530C" w:rsidP="00EC530C"/>
    <w:p w14:paraId="44A682D8" w14:textId="1AF04634" w:rsidR="00E42E4C" w:rsidRDefault="00723CC2" w:rsidP="00AC7A42">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66D1A0A4" w14:textId="130CA1A7" w:rsidR="001F665C" w:rsidRPr="001F665C" w:rsidRDefault="001F665C" w:rsidP="001F665C">
      <w:pPr>
        <w:pStyle w:val="Heading4"/>
        <w:shd w:val="clear" w:color="auto" w:fill="FFFFFF"/>
        <w:spacing w:line="308" w:lineRule="atLeast"/>
        <w:rPr>
          <w:rFonts w:asciiTheme="majorHAnsi" w:hAnsiTheme="majorHAnsi" w:cstheme="majorHAnsi"/>
          <w:iCs/>
          <w:u w:val="single"/>
          <w:bdr w:val="single" w:sz="8" w:space="0" w:color="auto"/>
        </w:rPr>
      </w:pPr>
      <w:r>
        <w:rPr>
          <w:rFonts w:asciiTheme="majorHAnsi" w:hAnsiTheme="majorHAnsi" w:cstheme="majorHAnsi"/>
        </w:rPr>
        <w:t>4 --</w:t>
      </w:r>
      <w:r w:rsidRPr="00573384">
        <w:rPr>
          <w:rFonts w:asciiTheme="majorHAnsi" w:hAnsiTheme="majorHAnsi" w:cstheme="majorHAnsi"/>
        </w:rPr>
        <w:t xml:space="preserve"> Extinction outweighs</w:t>
      </w:r>
    </w:p>
    <w:p w14:paraId="43704C20" w14:textId="77777777" w:rsidR="001F665C" w:rsidRPr="00573384" w:rsidRDefault="001F665C" w:rsidP="001F665C">
      <w:pPr>
        <w:pStyle w:val="Heading4"/>
        <w:rPr>
          <w:rFonts w:asciiTheme="majorHAnsi" w:hAnsiTheme="majorHAnsi" w:cstheme="majorHAnsi"/>
          <w:bCs w:val="0"/>
          <w:iCs/>
        </w:rPr>
      </w:pPr>
      <w:r w:rsidRPr="00573384">
        <w:rPr>
          <w:rStyle w:val="Emphasis"/>
          <w:rFonts w:asciiTheme="majorHAnsi" w:hAnsiTheme="majorHAnsi" w:cstheme="majorHAnsi"/>
          <w:b/>
          <w:u w:val="none"/>
        </w:rPr>
        <w:t>a] Moral uncertainty – if we’re unsure about which interpretation of the world is true – we ought to preserve the world to keep debating about it.</w:t>
      </w:r>
    </w:p>
    <w:p w14:paraId="46252F8E" w14:textId="77777777" w:rsidR="001F665C" w:rsidRPr="00573384" w:rsidRDefault="001F665C" w:rsidP="001F665C">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b] Forecloses improvement – we can never improve society because our impact is irreversible.</w:t>
      </w:r>
    </w:p>
    <w:p w14:paraId="1B9E42D0" w14:textId="77777777" w:rsidR="001F665C" w:rsidRPr="00573384" w:rsidRDefault="001F665C" w:rsidP="001F665C">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c] Turns suffering – mass death causes suffering because people can’t get access to resources and basic necessities.</w:t>
      </w:r>
    </w:p>
    <w:p w14:paraId="2175F271" w14:textId="77777777" w:rsidR="001F665C" w:rsidRPr="00573384" w:rsidRDefault="001F665C" w:rsidP="001F665C">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d] Moral obligation – allowing people to die is unethical and should be prevented because it creates ethics towards other people.</w:t>
      </w:r>
    </w:p>
    <w:p w14:paraId="44E29A77" w14:textId="77777777" w:rsidR="001F665C" w:rsidRPr="00573384" w:rsidRDefault="001F665C" w:rsidP="001F665C">
      <w:pPr>
        <w:pStyle w:val="Heading4"/>
        <w:rPr>
          <w:rStyle w:val="Emphasis"/>
          <w:rFonts w:asciiTheme="majorHAnsi" w:hAnsiTheme="majorHAnsi" w:cstheme="majorHAnsi"/>
          <w:b/>
          <w:bCs w:val="0"/>
          <w:u w:val="none"/>
        </w:rPr>
      </w:pPr>
      <w:r w:rsidRPr="00573384">
        <w:rPr>
          <w:rStyle w:val="Emphasis"/>
          <w:rFonts w:asciiTheme="majorHAnsi" w:hAnsiTheme="majorHAnsi" w:cstheme="majorHAnsi"/>
          <w:b/>
          <w:u w:val="none"/>
        </w:rPr>
        <w:t>e] Objectivity – body count is the most objective way to calculate impacts because comparing suffering is unethical.</w:t>
      </w:r>
    </w:p>
    <w:p w14:paraId="3E5C46E6" w14:textId="648BDE6C" w:rsidR="00EC530C" w:rsidRPr="00701C45" w:rsidRDefault="00EC530C" w:rsidP="00EC530C">
      <w:pPr>
        <w:pStyle w:val="Heading4"/>
      </w:pPr>
      <w:r>
        <w:t>5</w:t>
      </w:r>
      <w:r w:rsidRPr="00701C45">
        <w:t xml:space="preserve">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0EC1FA75" w14:textId="77777777" w:rsidR="001F665C" w:rsidRPr="001F665C" w:rsidRDefault="001F665C" w:rsidP="001F665C"/>
    <w:sectPr w:rsidR="001F665C" w:rsidRPr="001F66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369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65C"/>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E0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F3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66"/>
    <w:rsid w:val="0047482C"/>
    <w:rsid w:val="00475436"/>
    <w:rsid w:val="0048047E"/>
    <w:rsid w:val="00482AF9"/>
    <w:rsid w:val="004967D7"/>
    <w:rsid w:val="00496BB2"/>
    <w:rsid w:val="004A04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CC2"/>
    <w:rsid w:val="0072491F"/>
    <w:rsid w:val="00725598"/>
    <w:rsid w:val="007374A1"/>
    <w:rsid w:val="00745D5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02E"/>
    <w:rsid w:val="00931816"/>
    <w:rsid w:val="00932274"/>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5"/>
    <w:rsid w:val="00AB48D3"/>
    <w:rsid w:val="00AC7A4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ABE"/>
    <w:rsid w:val="00B375F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5F9"/>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C3C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530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65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F6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6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1F665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F6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65C"/>
  </w:style>
  <w:style w:type="character" w:customStyle="1" w:styleId="Heading1Char">
    <w:name w:val="Heading 1 Char"/>
    <w:aliases w:val="Pocket Char"/>
    <w:basedOn w:val="DefaultParagraphFont"/>
    <w:link w:val="Heading1"/>
    <w:uiPriority w:val="9"/>
    <w:rsid w:val="001F66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66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66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1F66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F665C"/>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F665C"/>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F665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1F665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F665C"/>
    <w:rPr>
      <w:color w:val="auto"/>
      <w:u w:val="none"/>
    </w:rPr>
  </w:style>
  <w:style w:type="paragraph" w:styleId="DocumentMap">
    <w:name w:val="Document Map"/>
    <w:basedOn w:val="Normal"/>
    <w:link w:val="DocumentMapChar"/>
    <w:uiPriority w:val="99"/>
    <w:semiHidden/>
    <w:unhideWhenUsed/>
    <w:rsid w:val="001F6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665C"/>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customXml" Target="../customXml/item3.xml"/><Relationship Id="rId21" Type="http://schemas.openxmlformats.org/officeDocument/2006/relationships/hyperlink" Target="https://io9.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baen.com/living_without_satellites"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32</Pages>
  <Words>18602</Words>
  <Characters>106036</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2022-01-15T20:48:00Z</dcterms:created>
  <dcterms:modified xsi:type="dcterms:W3CDTF">2022-01-15T21:05:00Z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