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80E5" w14:textId="77777777" w:rsidR="002065F9" w:rsidRPr="00F37353" w:rsidRDefault="002065F9" w:rsidP="00F37353"/>
    <w:p w14:paraId="26996FF5" w14:textId="6B03F4EC" w:rsidR="00025958" w:rsidRDefault="00025958" w:rsidP="00025958">
      <w:pPr>
        <w:pStyle w:val="Heading2"/>
      </w:pPr>
      <w:r>
        <w:lastRenderedPageBreak/>
        <w:t>1AC v1 – CPS</w:t>
      </w:r>
    </w:p>
    <w:p w14:paraId="6768C7AB" w14:textId="77777777" w:rsidR="00025958" w:rsidRDefault="00025958" w:rsidP="00025958">
      <w:pPr>
        <w:pStyle w:val="Heading3"/>
      </w:pPr>
      <w:r>
        <w:lastRenderedPageBreak/>
        <w:t>1AC: Plan</w:t>
      </w:r>
    </w:p>
    <w:p w14:paraId="39C0D7C5" w14:textId="77777777" w:rsidR="00025958" w:rsidRDefault="00025958" w:rsidP="00025958">
      <w:pPr>
        <w:pStyle w:val="Heading4"/>
      </w:pPr>
      <w:r>
        <w:t>Plan – States ought to expand the Public Trust Doctrine to reduce private actor appropriation of Outer Space.</w:t>
      </w:r>
    </w:p>
    <w:p w14:paraId="36226294" w14:textId="77777777" w:rsidR="00025958" w:rsidRPr="00072948" w:rsidRDefault="00025958" w:rsidP="0002595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2CA294"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2B65E74D" w14:textId="77777777" w:rsidR="00025958" w:rsidRDefault="00025958" w:rsidP="0002595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w:t>
      </w:r>
      <w:r w:rsidRPr="00C45866">
        <w:rPr>
          <w:rStyle w:val="StyleUnderline"/>
        </w:rPr>
        <w:lastRenderedPageBreak/>
        <w:t xml:space="preserve">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w:t>
      </w:r>
      <w:r w:rsidRPr="00D9212A">
        <w:rPr>
          <w:sz w:val="16"/>
        </w:rPr>
        <w:lastRenderedPageBreak/>
        <w:t>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F673F26" w14:textId="77777777" w:rsidR="00025958" w:rsidRPr="00F2365A" w:rsidRDefault="00025958" w:rsidP="00025958">
      <w:pPr>
        <w:pStyle w:val="Heading4"/>
      </w:pPr>
      <w:r>
        <w:t xml:space="preserve">Exemptions </w:t>
      </w:r>
      <w:r>
        <w:rPr>
          <w:u w:val="single"/>
        </w:rPr>
        <w:t>devastate</w:t>
      </w:r>
      <w:r>
        <w:t xml:space="preserve"> Regulation Credibility – OST </w:t>
      </w:r>
      <w:r>
        <w:rPr>
          <w:u w:val="single"/>
        </w:rPr>
        <w:t>proves</w:t>
      </w:r>
      <w:r>
        <w:t>.</w:t>
      </w:r>
    </w:p>
    <w:p w14:paraId="36EE8E44" w14:textId="77777777" w:rsidR="00025958" w:rsidRPr="00893DBD" w:rsidRDefault="00025958" w:rsidP="000259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8D48B1C" w14:textId="77777777" w:rsidR="00025958" w:rsidRPr="00893DBD" w:rsidRDefault="00025958" w:rsidP="0002595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E9AB29" w14:textId="77777777" w:rsidR="00025958" w:rsidRPr="00F103DB" w:rsidRDefault="00025958" w:rsidP="00025958"/>
    <w:p w14:paraId="7B57EC47" w14:textId="77777777" w:rsidR="00025958" w:rsidRPr="00F103DB" w:rsidRDefault="00025958" w:rsidP="00025958">
      <w:pPr>
        <w:pStyle w:val="Heading3"/>
      </w:pPr>
      <w:r>
        <w:lastRenderedPageBreak/>
        <w:t>1AC: Sustainable Space Advantage</w:t>
      </w:r>
    </w:p>
    <w:p w14:paraId="77105C52" w14:textId="77777777" w:rsidR="00025958" w:rsidRDefault="00025958" w:rsidP="00025958">
      <w:pPr>
        <w:pStyle w:val="Heading4"/>
      </w:pPr>
      <w:r>
        <w:t xml:space="preserve">The Advantage is </w:t>
      </w:r>
      <w:r>
        <w:rPr>
          <w:u w:val="single"/>
        </w:rPr>
        <w:t>Sustainable Space Development</w:t>
      </w:r>
      <w:r>
        <w:t>:</w:t>
      </w:r>
    </w:p>
    <w:p w14:paraId="49B2B1CC" w14:textId="77777777" w:rsidR="00025958" w:rsidRPr="00CF6D80" w:rsidRDefault="00025958" w:rsidP="000259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BAA43"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429FAD4C" w14:textId="77777777" w:rsidR="00025958" w:rsidRPr="00A86525" w:rsidRDefault="00025958" w:rsidP="000259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2C8181A" w14:textId="77777777" w:rsidR="00025958" w:rsidRDefault="00025958" w:rsidP="00025958">
      <w:pPr>
        <w:pStyle w:val="Heading4"/>
      </w:pPr>
      <w:r>
        <w:t>Sustainable development embedded in law solves security, debris, traffic and SSA.</w:t>
      </w:r>
    </w:p>
    <w:p w14:paraId="5151489A" w14:textId="77777777" w:rsidR="00025958" w:rsidRDefault="00025958" w:rsidP="0002595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65B2DC4" w14:textId="77777777" w:rsidR="00025958" w:rsidRDefault="00025958" w:rsidP="00025958">
      <w:pPr>
        <w:rPr>
          <w:sz w:val="18"/>
          <w:szCs w:val="18"/>
        </w:rPr>
      </w:pPr>
      <w:r>
        <w:rPr>
          <w:sz w:val="18"/>
          <w:szCs w:val="18"/>
        </w:rPr>
        <w:t>---Critique of status quo polices for space sustainability</w:t>
      </w:r>
    </w:p>
    <w:p w14:paraId="62F77F4F" w14:textId="77777777" w:rsidR="00025958" w:rsidRDefault="00025958" w:rsidP="00025958">
      <w:pPr>
        <w:rPr>
          <w:sz w:val="18"/>
          <w:szCs w:val="18"/>
        </w:rPr>
      </w:pPr>
      <w:r>
        <w:rPr>
          <w:sz w:val="18"/>
          <w:szCs w:val="18"/>
        </w:rPr>
        <w:t>---New regimes key</w:t>
      </w:r>
    </w:p>
    <w:p w14:paraId="4BDBE200" w14:textId="77777777" w:rsidR="00025958" w:rsidRDefault="00025958" w:rsidP="00025958">
      <w:pPr>
        <w:rPr>
          <w:sz w:val="18"/>
          <w:szCs w:val="18"/>
        </w:rPr>
      </w:pPr>
      <w:r>
        <w:rPr>
          <w:sz w:val="18"/>
          <w:szCs w:val="18"/>
        </w:rPr>
        <w:t>---Sustainability needs to be in law</w:t>
      </w:r>
    </w:p>
    <w:p w14:paraId="4D79EDD8" w14:textId="77777777" w:rsidR="00025958" w:rsidRPr="00EE53B2" w:rsidRDefault="00025958" w:rsidP="00025958">
      <w:pPr>
        <w:rPr>
          <w:sz w:val="18"/>
          <w:szCs w:val="18"/>
        </w:rPr>
      </w:pPr>
      <w:r>
        <w:rPr>
          <w:sz w:val="18"/>
          <w:szCs w:val="18"/>
        </w:rPr>
        <w:t>---Perm VS Global South Ks</w:t>
      </w:r>
    </w:p>
    <w:p w14:paraId="59A65B1F" w14:textId="77777777" w:rsidR="00025958" w:rsidRPr="00B57841" w:rsidRDefault="00025958" w:rsidP="0002595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w:t>
      </w:r>
      <w:r w:rsidRPr="00EE53B2">
        <w:rPr>
          <w:rStyle w:val="StyleUnderline"/>
          <w:sz w:val="16"/>
          <w:u w:val="none"/>
        </w:rPr>
        <w:lastRenderedPageBreak/>
        <w:t xml:space="preserve">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w:t>
      </w:r>
      <w:r w:rsidRPr="00AB7CB0">
        <w:rPr>
          <w:rStyle w:val="StyleUnderline"/>
        </w:rPr>
        <w:lastRenderedPageBreak/>
        <w:t xml:space="preserve">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02A46E" w14:textId="77777777" w:rsidR="00025958" w:rsidRPr="009C412A" w:rsidRDefault="00025958" w:rsidP="00025958">
      <w:pPr>
        <w:pStyle w:val="Heading4"/>
      </w:pPr>
      <w:r>
        <w:lastRenderedPageBreak/>
        <w:t xml:space="preserve">Congestion creates </w:t>
      </w:r>
      <w:r>
        <w:rPr>
          <w:u w:val="single"/>
        </w:rPr>
        <w:t>rivalrous</w:t>
      </w:r>
      <w:r>
        <w:t xml:space="preserve"> orbits. </w:t>
      </w:r>
    </w:p>
    <w:p w14:paraId="266AE694" w14:textId="77777777" w:rsidR="00025958" w:rsidRPr="006A7B40" w:rsidRDefault="00025958" w:rsidP="000259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E1C94B4" w14:textId="77777777" w:rsidR="00025958" w:rsidRPr="00561197" w:rsidRDefault="00025958" w:rsidP="0002595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lastRenderedPageBreak/>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981AE88" w14:textId="77777777" w:rsidR="00025958" w:rsidRPr="009C412A" w:rsidRDefault="00025958" w:rsidP="00025958">
      <w:pPr>
        <w:pStyle w:val="Heading4"/>
      </w:pPr>
      <w:r>
        <w:t xml:space="preserve">That triggers </w:t>
      </w:r>
      <w:r>
        <w:rPr>
          <w:u w:val="single"/>
        </w:rPr>
        <w:t>missile radars</w:t>
      </w:r>
      <w:r>
        <w:t xml:space="preserve">. </w:t>
      </w:r>
    </w:p>
    <w:p w14:paraId="5F117C09" w14:textId="77777777" w:rsidR="00025958" w:rsidRPr="001A09D0" w:rsidRDefault="00025958" w:rsidP="000259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CD03CF0" w14:textId="77777777" w:rsidR="00025958" w:rsidRDefault="00025958" w:rsidP="0002595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 xml:space="preserve">rocket </w:t>
      </w:r>
      <w:r w:rsidRPr="00704237">
        <w:rPr>
          <w:rStyle w:val="Emphasis"/>
        </w:rPr>
        <w:lastRenderedPageBreak/>
        <w:t>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lastRenderedPageBreak/>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BBE8A99" w14:textId="77777777" w:rsidR="00025958" w:rsidRPr="00561197" w:rsidRDefault="00025958" w:rsidP="00025958">
      <w:pPr>
        <w:rPr>
          <w:sz w:val="16"/>
        </w:rPr>
      </w:pPr>
    </w:p>
    <w:p w14:paraId="77D7C707" w14:textId="77777777" w:rsidR="00025958" w:rsidRDefault="00025958" w:rsidP="00025958">
      <w:pPr>
        <w:pStyle w:val="Heading4"/>
      </w:pPr>
      <w:r w:rsidRPr="00AD0655">
        <w:rPr>
          <w:u w:val="single"/>
        </w:rPr>
        <w:t>Nuclear war</w:t>
      </w:r>
      <w:r>
        <w:t xml:space="preserve">. </w:t>
      </w:r>
    </w:p>
    <w:p w14:paraId="2BFB4145" w14:textId="77777777" w:rsidR="00025958" w:rsidRDefault="00025958" w:rsidP="0002595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6103B2EE" w14:textId="77777777" w:rsidR="00025958" w:rsidRPr="001F1EF8" w:rsidRDefault="00025958" w:rsidP="000259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w:t>
      </w:r>
      <w:r w:rsidRPr="00561197">
        <w:rPr>
          <w:sz w:val="16"/>
        </w:rPr>
        <w:lastRenderedPageBreak/>
        <w:t xml:space="preserve">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5F43D82" w14:textId="77777777" w:rsidR="00025958" w:rsidRPr="001F4FB0" w:rsidRDefault="00025958" w:rsidP="00025958">
      <w:pPr>
        <w:pStyle w:val="Heading4"/>
        <w:rPr>
          <w:rFonts w:cs="Calibri"/>
        </w:rPr>
      </w:pPr>
      <w:r>
        <w:rPr>
          <w:rFonts w:cs="Calibri"/>
        </w:rPr>
        <w:t xml:space="preserve">Independently, debris hits on satellites causes Russia War. </w:t>
      </w:r>
    </w:p>
    <w:p w14:paraId="65E89764" w14:textId="77777777" w:rsidR="00025958" w:rsidRPr="001F4FB0" w:rsidRDefault="00025958" w:rsidP="0002595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704B823" w14:textId="77777777" w:rsidR="00025958" w:rsidRDefault="00025958" w:rsidP="0002595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lastRenderedPageBreak/>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 xml:space="preserve">make both the more </w:t>
      </w:r>
      <w:r w:rsidRPr="001F4FB0">
        <w:rPr>
          <w:rStyle w:val="StyleUnderline"/>
        </w:rPr>
        <w:lastRenderedPageBreak/>
        <w:t>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w:t>
      </w:r>
      <w:r w:rsidRPr="001F4FB0">
        <w:rPr>
          <w:sz w:val="16"/>
        </w:rPr>
        <w:lastRenderedPageBreak/>
        <w:t xml:space="preserve">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B18E443" w14:textId="77777777" w:rsidR="00025958" w:rsidRPr="00146222" w:rsidRDefault="00025958" w:rsidP="00025958">
      <w:pPr>
        <w:pStyle w:val="Heading4"/>
      </w:pPr>
      <w:r>
        <w:t xml:space="preserve">Unchecked Commercial Appropriation </w:t>
      </w:r>
      <w:r>
        <w:rPr>
          <w:u w:val="single"/>
        </w:rPr>
        <w:t>causes</w:t>
      </w:r>
      <w:r>
        <w:t xml:space="preserve"> Space Conflicts.</w:t>
      </w:r>
    </w:p>
    <w:p w14:paraId="04F9DE79" w14:textId="77777777" w:rsidR="00025958" w:rsidRPr="00BC2859" w:rsidRDefault="00025958" w:rsidP="0002595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0D86C74" w14:textId="77777777" w:rsidR="00025958" w:rsidRPr="00146222" w:rsidRDefault="00025958" w:rsidP="0002595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w:t>
      </w:r>
      <w:r w:rsidRPr="00146222">
        <w:rPr>
          <w:sz w:val="12"/>
        </w:rPr>
        <w:lastRenderedPageBreak/>
        <w:t xml:space="preserve">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w:t>
      </w:r>
      <w:r w:rsidRPr="00146222">
        <w:rPr>
          <w:sz w:val="12"/>
        </w:rPr>
        <w:lastRenderedPageBreak/>
        <w:t xml:space="preserve">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C53CDD" w14:textId="77777777" w:rsidR="00025958" w:rsidRDefault="00025958" w:rsidP="00025958">
      <w:pPr>
        <w:pStyle w:val="Heading4"/>
      </w:pPr>
      <w:r>
        <w:t xml:space="preserve">Space War cause </w:t>
      </w:r>
      <w:r>
        <w:rPr>
          <w:u w:val="single"/>
        </w:rPr>
        <w:t>Nuclear War</w:t>
      </w:r>
      <w:r>
        <w:t>.</w:t>
      </w:r>
    </w:p>
    <w:p w14:paraId="6EBCAFE4" w14:textId="77777777" w:rsidR="00025958" w:rsidRPr="00B0356E" w:rsidRDefault="00025958" w:rsidP="0002595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 xml:space="preserve">interim director of the Center for International and Security Studies in Maryland, previous Executive Director of the Clinton </w:t>
      </w:r>
      <w:proofErr w:type="gramStart"/>
      <w:r w:rsidRPr="00D0048E">
        <w:t>Administration’s  CTBT</w:t>
      </w:r>
      <w:proofErr w:type="gramEnd"/>
      <w:r w:rsidRPr="00D0048E">
        <w:t xml:space="preserve"> Treaty Committee, an arms control specialist at the State Dept., and a faculty member at Wesleyan</w:t>
      </w:r>
      <w:r>
        <w:t xml:space="preserve">)//Elmer </w:t>
      </w:r>
    </w:p>
    <w:p w14:paraId="57B4BFB7" w14:textId="7BF27C3D" w:rsidR="00025958" w:rsidRDefault="00025958" w:rsidP="00025958">
      <w:pPr>
        <w:rPr>
          <w:sz w:val="16"/>
        </w:rPr>
      </w:pPr>
      <w:r w:rsidRPr="00F53651">
        <w:rPr>
          <w:rStyle w:val="StyleUnderline"/>
        </w:rPr>
        <w:lastRenderedPageBreak/>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w:t>
      </w:r>
      <w:r w:rsidRPr="00F53651">
        <w:rPr>
          <w:rStyle w:val="StyleUnderline"/>
        </w:rPr>
        <w:lastRenderedPageBreak/>
        <w:t xml:space="preserve">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334AD43" w14:textId="77777777" w:rsidR="00463B66" w:rsidRPr="001F1EF8" w:rsidRDefault="00463B66" w:rsidP="00463B66">
      <w:pPr>
        <w:pStyle w:val="Heading4"/>
      </w:pPr>
      <w:r>
        <w:t xml:space="preserve">Satellite collapse </w:t>
      </w:r>
      <w:r>
        <w:rPr>
          <w:u w:val="single"/>
        </w:rPr>
        <w:t>ensures</w:t>
      </w:r>
      <w:r>
        <w:t xml:space="preserve"> nuclear miscalculation. </w:t>
      </w:r>
    </w:p>
    <w:p w14:paraId="76E7DCF2" w14:textId="77777777" w:rsidR="00463B66" w:rsidRPr="002F7FDF" w:rsidRDefault="00463B66" w:rsidP="00463B6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3814288D" w14:textId="77777777" w:rsidR="00463B66" w:rsidRDefault="00463B66" w:rsidP="00463B66">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141FEC1F" w14:textId="7BE033EB" w:rsidR="00463B66" w:rsidRDefault="00463B66" w:rsidP="00463B66">
      <w:pPr>
        <w:pStyle w:val="Heading4"/>
      </w:pPr>
      <w:r>
        <w:t>Kessler syndrome ensures cascading impacts - satellites solve every impact, including military readiness, internet, and space weather.</w:t>
      </w:r>
    </w:p>
    <w:p w14:paraId="27B2230D" w14:textId="77777777" w:rsidR="00463B66" w:rsidRPr="00C0171A" w:rsidRDefault="00463B66" w:rsidP="00463B66">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r w:rsidRPr="0001386E">
        <w:t xml:space="preserve">Senior staff reporter at Gizmodo </w:t>
      </w:r>
      <w:r w:rsidRPr="0001386E">
        <w:lastRenderedPageBreak/>
        <w:t>specializing in astronomy, space exploration, SETI, archaeology, bioethics, animal intelligence, human enhancement, and risks posed by AI and other advanced tech.</w:t>
      </w:r>
      <w:r>
        <w:t xml:space="preserve">)//Elmer </w:t>
      </w:r>
    </w:p>
    <w:p w14:paraId="77F76FA1" w14:textId="77777777" w:rsidR="00463B66" w:rsidRPr="007349AD" w:rsidRDefault="00463B66" w:rsidP="00463B66">
      <w:pPr>
        <w:rPr>
          <w:sz w:val="16"/>
        </w:rPr>
      </w:pPr>
      <w:r w:rsidRPr="0001386E">
        <w:rPr>
          <w:rStyle w:val="StyleUnderline"/>
        </w:rPr>
        <w:t xml:space="preserve">Lastly, there’s the </w:t>
      </w:r>
      <w:hyperlink r:id="rId16"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8"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1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280F6C">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280F6C">
        <w:rPr>
          <w:rStyle w:val="Emphasis"/>
          <w:highlight w:val="green"/>
        </w:rPr>
        <w:t>Hundreds of millions of Internet connections</w:t>
      </w:r>
      <w:r w:rsidRPr="0001386E">
        <w:rPr>
          <w:rStyle w:val="StyleUnderline"/>
        </w:rPr>
        <w:t xml:space="preserve"> </w:t>
      </w:r>
      <w:r w:rsidRPr="00280F6C">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2"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 xml:space="preserve">Maps We would also lose the Global Positioning System. In the years since its inception, GPS has become ubiquitous, and a surprising number of systems have become reliant on it. “Apart from the fact that everyone has forgotten to navigate without GPS in their cars, many </w:t>
      </w:r>
      <w:r w:rsidRPr="007349AD">
        <w:rPr>
          <w:rStyle w:val="StyleUnderline"/>
        </w:rPr>
        <w:lastRenderedPageBreak/>
        <w:t>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4" w:history="1">
        <w:r w:rsidRPr="007349AD">
          <w:rPr>
            <w:rStyle w:val="StyleUnderline"/>
          </w:rPr>
          <w:t>phone</w:t>
        </w:r>
      </w:hyperlink>
      <w:r w:rsidRPr="007349AD">
        <w:rPr>
          <w:rStyle w:val="StyleUnderline"/>
        </w:rPr>
        <w:t xml:space="preserve">, TV, radio, ATM access, </w:t>
      </w:r>
      <w:hyperlink r:id="rId2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280F6C">
        <w:rPr>
          <w:rStyle w:val="Emphasis"/>
          <w:highlight w:val="green"/>
        </w:rPr>
        <w:t>the “backbone” of the U.S. military</w:t>
      </w:r>
      <w:r w:rsidRPr="0001386E">
        <w:rPr>
          <w:rStyle w:val="StyleUnderline"/>
        </w:rPr>
        <w:t xml:space="preserve">. And as 21st century warfare expert </w:t>
      </w:r>
      <w:hyperlink r:id="rId27" w:tgtFrame="_blank" w:history="1">
        <w:r w:rsidRPr="0001386E">
          <w:rPr>
            <w:rStyle w:val="StyleUnderline"/>
          </w:rPr>
          <w:t>Peter W. Singer</w:t>
        </w:r>
      </w:hyperlink>
      <w:r w:rsidRPr="0001386E">
        <w:rPr>
          <w:rStyle w:val="StyleUnderline"/>
        </w:rPr>
        <w:t xml:space="preserve"> from </w:t>
      </w:r>
      <w:hyperlink r:id="rId2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 xml:space="preserve">wouldn’t be able to operate the way we plan. It would </w:t>
      </w:r>
      <w:r w:rsidRPr="007349AD">
        <w:rPr>
          <w:rStyle w:val="StyleUnderline"/>
        </w:rPr>
        <w:lastRenderedPageBreak/>
        <w:t>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6A825F62" w14:textId="77777777" w:rsidR="00463B66" w:rsidRDefault="00463B66" w:rsidP="00463B66">
      <w:pPr>
        <w:pStyle w:val="Heading4"/>
      </w:pPr>
      <w:r>
        <w:t xml:space="preserve">Internet </w:t>
      </w:r>
      <w:r>
        <w:rPr>
          <w:u w:val="single"/>
        </w:rPr>
        <w:t>solves</w:t>
      </w:r>
      <w:r>
        <w:t xml:space="preserve"> extinction</w:t>
      </w:r>
    </w:p>
    <w:p w14:paraId="26922206" w14:textId="77777777" w:rsidR="00463B66" w:rsidRPr="00A9553E" w:rsidRDefault="00463B66" w:rsidP="00463B66">
      <w:pPr>
        <w:rPr>
          <w:rFonts w:eastAsia="Calibri"/>
          <w:b/>
        </w:rPr>
      </w:pPr>
      <w:r w:rsidRPr="00A9553E">
        <w:rPr>
          <w:rFonts w:eastAsia="Calibri"/>
          <w:b/>
          <w:bCs/>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4F2FF77A" w14:textId="77777777" w:rsidR="00463B66" w:rsidRPr="005319BF" w:rsidRDefault="00463B66" w:rsidP="00463B66">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280F6C">
        <w:rPr>
          <w:rFonts w:eastAsia="Calibri"/>
          <w:b/>
          <w:highlight w:val="green"/>
          <w:u w:val="single"/>
        </w:rPr>
        <w:t>civilisations</w:t>
      </w:r>
      <w:proofErr w:type="spellEnd"/>
      <w:r w:rsidRPr="00280F6C">
        <w:rPr>
          <w:rFonts w:eastAsia="Calibri"/>
          <w:b/>
          <w:highlight w:val="green"/>
          <w:u w:val="single"/>
        </w:rPr>
        <w:t xml:space="preserve"> </w:t>
      </w:r>
      <w:r w:rsidRPr="004B59C3">
        <w:rPr>
          <w:rFonts w:eastAsia="Calibri"/>
          <w:b/>
          <w:u w:val="single"/>
        </w:rPr>
        <w:t xml:space="preserve">have </w:t>
      </w:r>
      <w:r w:rsidRPr="00280F6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280F6C">
        <w:rPr>
          <w:rFonts w:eastAsia="Calibri"/>
          <w:b/>
          <w:highlight w:val="green"/>
          <w:u w:val="single"/>
        </w:rPr>
        <w:t xml:space="preserve">from: </w:t>
      </w:r>
      <w:r w:rsidRPr="004B59C3">
        <w:rPr>
          <w:rFonts w:eastAsia="Calibri"/>
          <w:b/>
          <w:u w:val="single"/>
          <w:bdr w:val="single" w:sz="18" w:space="0" w:color="auto" w:frame="1"/>
        </w:rPr>
        <w:t xml:space="preserve">natural </w:t>
      </w:r>
      <w:r w:rsidRPr="00280F6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280F6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280F6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280F6C">
        <w:rPr>
          <w:rFonts w:eastAsia="Calibri"/>
          <w:b/>
          <w:highlight w:val="green"/>
          <w:u w:val="single"/>
        </w:rPr>
        <w:t xml:space="preserve">net </w:t>
      </w:r>
      <w:r w:rsidRPr="00A9553E">
        <w:rPr>
          <w:rFonts w:eastAsia="Calibri"/>
          <w:b/>
          <w:u w:val="single"/>
        </w:rPr>
        <w:t xml:space="preserve">has </w:t>
      </w:r>
      <w:r w:rsidRPr="00280F6C">
        <w:rPr>
          <w:rFonts w:eastAsia="Calibri"/>
          <w:b/>
          <w:highlight w:val="green"/>
          <w:u w:val="single"/>
        </w:rPr>
        <w:t xml:space="preserve">vastly reduced </w:t>
      </w:r>
      <w:r w:rsidRPr="00A9553E">
        <w:rPr>
          <w:rFonts w:eastAsia="Calibri"/>
          <w:b/>
          <w:u w:val="single"/>
        </w:rPr>
        <w:t xml:space="preserve">the </w:t>
      </w:r>
      <w:r w:rsidRPr="00280F6C">
        <w:rPr>
          <w:rFonts w:eastAsia="Calibri"/>
          <w:b/>
          <w:highlight w:val="green"/>
          <w:u w:val="single"/>
        </w:rPr>
        <w:t xml:space="preserve">threat of societal collapse. Epidemics </w:t>
      </w:r>
      <w:r w:rsidRPr="004B59C3">
        <w:rPr>
          <w:rFonts w:eastAsia="Calibri"/>
          <w:b/>
          <w:u w:val="single"/>
        </w:rPr>
        <w:t xml:space="preserve">can be </w:t>
      </w:r>
      <w:r w:rsidRPr="00280F6C">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280F6C">
        <w:rPr>
          <w:rFonts w:eastAsia="Calibri"/>
          <w:b/>
          <w:highlight w:val="green"/>
          <w:u w:val="single"/>
        </w:rPr>
        <w:t xml:space="preserve">work </w:t>
      </w:r>
      <w:proofErr w:type="spellStart"/>
      <w:r w:rsidRPr="00280F6C">
        <w:rPr>
          <w:rFonts w:eastAsia="Calibri"/>
          <w:b/>
          <w:highlight w:val="green"/>
          <w:u w:val="single"/>
        </w:rPr>
        <w:t>telepresently</w:t>
      </w:r>
      <w:proofErr w:type="spellEnd"/>
      <w:r w:rsidRPr="00280F6C">
        <w:rPr>
          <w:rFonts w:eastAsia="Calibri"/>
          <w:b/>
          <w:highlight w:val="green"/>
          <w:u w:val="single"/>
        </w:rPr>
        <w:t xml:space="preserve"> </w:t>
      </w:r>
      <w:r w:rsidRPr="004B59C3">
        <w:rPr>
          <w:rFonts w:eastAsia="Calibri"/>
          <w:b/>
          <w:u w:val="single"/>
        </w:rPr>
        <w:t xml:space="preserve">can </w:t>
      </w:r>
      <w:r w:rsidRPr="00280F6C">
        <w:rPr>
          <w:rFonts w:eastAsia="Calibri"/>
          <w:b/>
          <w:highlight w:val="green"/>
          <w:u w:val="single"/>
        </w:rPr>
        <w:t xml:space="preserve">inhibit </w:t>
      </w:r>
      <w:r w:rsidRPr="004B59C3">
        <w:rPr>
          <w:rFonts w:eastAsia="Calibri"/>
          <w:b/>
          <w:u w:val="single"/>
        </w:rPr>
        <w:t xml:space="preserve">microbial </w:t>
      </w:r>
      <w:r w:rsidRPr="00280F6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280F6C">
        <w:rPr>
          <w:rFonts w:eastAsia="Calibri"/>
          <w:b/>
          <w:highlight w:val="green"/>
          <w:u w:val="single"/>
        </w:rPr>
        <w:t xml:space="preserve">we can fluidly </w:t>
      </w:r>
      <w:r w:rsidRPr="004B59C3">
        <w:rPr>
          <w:rFonts w:eastAsia="Calibri"/>
          <w:b/>
          <w:u w:val="single"/>
        </w:rPr>
        <w:t xml:space="preserve">shift into a </w:t>
      </w:r>
      <w:r w:rsidRPr="00280F6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280F6C">
        <w:rPr>
          <w:rFonts w:eastAsia="Calibri"/>
          <w:b/>
          <w:highlight w:val="green"/>
          <w:u w:val="single"/>
        </w:rPr>
        <w:t xml:space="preserve">predict </w:t>
      </w:r>
      <w:r w:rsidRPr="004B59C3">
        <w:rPr>
          <w:rFonts w:eastAsia="Calibri"/>
          <w:b/>
          <w:u w:val="single"/>
        </w:rPr>
        <w:t xml:space="preserve">natural </w:t>
      </w:r>
      <w:r w:rsidRPr="00280F6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80F6C">
        <w:rPr>
          <w:rFonts w:eastAsia="Calibri"/>
          <w:b/>
          <w:highlight w:val="green"/>
          <w:u w:val="single"/>
        </w:rPr>
        <w:t xml:space="preserve">Human </w:t>
      </w:r>
      <w:r w:rsidRPr="00280F6C">
        <w:rPr>
          <w:rFonts w:eastAsia="Calibri"/>
          <w:b/>
          <w:highlight w:val="green"/>
          <w:u w:val="single"/>
        </w:rPr>
        <w:lastRenderedPageBreak/>
        <w:t xml:space="preserve">capital </w:t>
      </w:r>
      <w:r w:rsidRPr="004B59C3">
        <w:rPr>
          <w:rFonts w:eastAsia="Calibri"/>
          <w:b/>
          <w:u w:val="single"/>
        </w:rPr>
        <w:t xml:space="preserve">is </w:t>
      </w:r>
      <w:r w:rsidRPr="00280F6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280F6C">
        <w:rPr>
          <w:rFonts w:eastAsia="Calibri"/>
          <w:b/>
          <w:highlight w:val="green"/>
          <w:u w:val="single"/>
        </w:rPr>
        <w:t>The net opens</w:t>
      </w:r>
      <w:r w:rsidRPr="00A9553E">
        <w:rPr>
          <w:rFonts w:eastAsia="Calibri"/>
          <w:b/>
          <w:u w:val="single"/>
        </w:rPr>
        <w:t xml:space="preserve"> the gates </w:t>
      </w:r>
      <w:r w:rsidRPr="00280F6C">
        <w:rPr>
          <w:rFonts w:eastAsia="Calibri"/>
          <w:b/>
          <w:highlight w:val="green"/>
          <w:u w:val="single"/>
        </w:rPr>
        <w:t>ed</w:t>
      </w:r>
      <w:r w:rsidRPr="004B59C3">
        <w:rPr>
          <w:rFonts w:eastAsia="Calibri"/>
          <w:b/>
          <w:u w:val="single"/>
        </w:rPr>
        <w:t>ucation</w:t>
      </w:r>
      <w:r w:rsidRPr="00280F6C">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280F6C">
        <w:rPr>
          <w:rFonts w:eastAsia="Calibri"/>
          <w:b/>
          <w:highlight w:val="green"/>
          <w:u w:val="single"/>
        </w:rPr>
        <w:t xml:space="preserve">human capital will serve us </w:t>
      </w:r>
      <w:r w:rsidRPr="004B59C3">
        <w:rPr>
          <w:rFonts w:eastAsia="Calibri"/>
          <w:b/>
          <w:u w:val="single"/>
        </w:rPr>
        <w:t xml:space="preserve">well </w:t>
      </w:r>
      <w:r w:rsidRPr="00280F6C">
        <w:rPr>
          <w:rFonts w:eastAsia="Calibri"/>
          <w:b/>
          <w:highlight w:val="green"/>
          <w:u w:val="single"/>
        </w:rPr>
        <w:t xml:space="preserve">when we confront </w:t>
      </w:r>
      <w:r w:rsidRPr="00280F6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280F6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280F6C">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280F6C">
        <w:rPr>
          <w:rFonts w:eastAsia="Calibri"/>
          <w:b/>
          <w:highlight w:val="green"/>
          <w:u w:val="single"/>
          <w:bdr w:val="single" w:sz="18" w:space="0" w:color="auto" w:frame="1"/>
        </w:rPr>
        <w:t>deadly</w:t>
      </w:r>
      <w:proofErr w:type="gramEnd"/>
      <w:r w:rsidRPr="00280F6C">
        <w:rPr>
          <w:rFonts w:eastAsia="Calibri"/>
          <w:b/>
          <w:highlight w:val="green"/>
          <w:u w:val="single"/>
          <w:bdr w:val="single" w:sz="18" w:space="0" w:color="auto" w:frame="1"/>
        </w:rPr>
        <w:t xml:space="preserve"> diseases threatening </w:t>
      </w:r>
      <w:proofErr w:type="spellStart"/>
      <w:r w:rsidRPr="00280F6C">
        <w:rPr>
          <w:rFonts w:eastAsia="Calibri"/>
          <w:b/>
          <w:highlight w:val="green"/>
          <w:u w:val="single"/>
          <w:bdr w:val="single" w:sz="18" w:space="0" w:color="auto" w:frame="1"/>
        </w:rPr>
        <w:t>civilisation</w:t>
      </w:r>
      <w:proofErr w:type="spellEnd"/>
      <w:r w:rsidRPr="00280F6C">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7E35DF1B" w14:textId="77777777" w:rsidR="00463B66" w:rsidRPr="00FF0F54" w:rsidRDefault="00463B66" w:rsidP="00463B66">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73BCFC33" w14:textId="77777777" w:rsidR="00463B66" w:rsidRPr="00FF0F54" w:rsidRDefault="00463B66" w:rsidP="00463B66">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34243839" w14:textId="77777777" w:rsidR="00463B66" w:rsidRDefault="00463B66" w:rsidP="00463B66">
      <w:pPr>
        <w:rPr>
          <w:sz w:val="16"/>
        </w:rPr>
      </w:pPr>
      <w:r w:rsidRPr="00FF0F54">
        <w:rPr>
          <w:sz w:val="16"/>
        </w:rPr>
        <w:t xml:space="preserve">Eastwood et al. (2017), the National Academy of Sciences (2008), and the Royal Academy of Engineering (2013) outline the potential economic </w:t>
      </w:r>
      <w:r w:rsidRPr="00280F6C">
        <w:rPr>
          <w:rStyle w:val="StyleUnderline"/>
          <w:highlight w:val="green"/>
        </w:rPr>
        <w:t xml:space="preserve">impacts of </w:t>
      </w:r>
      <w:r w:rsidRPr="00280F6C">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280F6C">
        <w:rPr>
          <w:rStyle w:val="StyleUnderline"/>
          <w:highlight w:val="green"/>
        </w:rPr>
        <w:t>includ</w:t>
      </w:r>
      <w:r w:rsidRPr="00FF0F54">
        <w:rPr>
          <w:sz w:val="16"/>
        </w:rPr>
        <w:t xml:space="preserve">ing the following. 1. </w:t>
      </w:r>
      <w:r w:rsidRPr="00115E19">
        <w:rPr>
          <w:rStyle w:val="Emphasis"/>
        </w:rPr>
        <w:t xml:space="preserve">Power </w:t>
      </w:r>
      <w:r w:rsidRPr="00280F6C">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280F6C">
        <w:rPr>
          <w:rStyle w:val="StyleUnderline"/>
          <w:highlight w:val="green"/>
        </w:rPr>
        <w:t>such</w:t>
      </w:r>
      <w:r w:rsidRPr="00FF0F54">
        <w:rPr>
          <w:rStyle w:val="StyleUnderline"/>
        </w:rPr>
        <w:t xml:space="preserve"> a power </w:t>
      </w:r>
      <w:r w:rsidRPr="00C468E5">
        <w:rPr>
          <w:rStyle w:val="StyleUnderline"/>
        </w:rPr>
        <w:t xml:space="preserve">grid failure </w:t>
      </w:r>
      <w:r w:rsidRPr="00280F6C">
        <w:rPr>
          <w:rStyle w:val="StyleUnderline"/>
          <w:highlight w:val="green"/>
        </w:rPr>
        <w:t>would cost</w:t>
      </w:r>
      <w:r w:rsidRPr="00FF0F54">
        <w:rPr>
          <w:sz w:val="16"/>
        </w:rPr>
        <w:t xml:space="preserve"> $1–</w:t>
      </w:r>
      <w:r w:rsidRPr="00280F6C">
        <w:rPr>
          <w:rStyle w:val="Emphasis"/>
          <w:highlight w:val="green"/>
        </w:rPr>
        <w:t>2 trillion per year</w:t>
      </w:r>
      <w:r w:rsidRPr="00FF0F54">
        <w:rPr>
          <w:sz w:val="16"/>
        </w:rPr>
        <w:t xml:space="preserve">6 </w:t>
      </w:r>
      <w:r w:rsidRPr="00280F6C">
        <w:rPr>
          <w:rStyle w:val="StyleUnderline"/>
          <w:highlight w:val="green"/>
        </w:rPr>
        <w:t>and last</w:t>
      </w:r>
      <w:r w:rsidRPr="00FF0F54">
        <w:rPr>
          <w:sz w:val="16"/>
        </w:rPr>
        <w:t xml:space="preserve"> four to </w:t>
      </w:r>
      <w:r w:rsidRPr="00280F6C">
        <w:rPr>
          <w:rStyle w:val="Emphasis"/>
          <w:highlight w:val="green"/>
        </w:rPr>
        <w:t>ten</w:t>
      </w:r>
      <w:r w:rsidRPr="00115E19">
        <w:rPr>
          <w:rStyle w:val="Emphasis"/>
        </w:rPr>
        <w:t xml:space="preserve"> years</w:t>
      </w:r>
      <w:r w:rsidRPr="00FF0F54">
        <w:rPr>
          <w:sz w:val="16"/>
        </w:rPr>
        <w:t xml:space="preserve">. 2. Outages or </w:t>
      </w:r>
      <w:r w:rsidRPr="00280F6C">
        <w:rPr>
          <w:rStyle w:val="Emphasis"/>
          <w:highlight w:val="green"/>
        </w:rPr>
        <w:t>failure</w:t>
      </w:r>
      <w:r w:rsidRPr="00F377F5">
        <w:rPr>
          <w:rStyle w:val="Emphasis"/>
        </w:rPr>
        <w:t>s</w:t>
      </w:r>
      <w:r w:rsidRPr="00280F6C">
        <w:rPr>
          <w:rStyle w:val="StyleUnderline"/>
          <w:highlight w:val="green"/>
        </w:rPr>
        <w:t xml:space="preserve"> of</w:t>
      </w:r>
      <w:r w:rsidRPr="00C468E5">
        <w:rPr>
          <w:rStyle w:val="StyleUnderline"/>
        </w:rPr>
        <w:t xml:space="preserve"> LEO</w:t>
      </w:r>
      <w:r w:rsidRPr="00C468E5">
        <w:rPr>
          <w:sz w:val="16"/>
        </w:rPr>
        <w:t xml:space="preserve"> (low Earth orbit) </w:t>
      </w:r>
      <w:r w:rsidRPr="00280F6C">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 xml:space="preserve">LEO spacecraft operation could be disrupted by solar </w:t>
      </w:r>
      <w:r w:rsidRPr="00C468E5">
        <w:rPr>
          <w:rStyle w:val="StyleUnderline"/>
        </w:rPr>
        <w:lastRenderedPageBreak/>
        <w:t>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280F6C">
        <w:rPr>
          <w:rStyle w:val="Emphasis"/>
          <w:highlight w:val="green"/>
        </w:rPr>
        <w:t>internet collapse</w:t>
      </w:r>
      <w:r w:rsidRPr="00280F6C">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280F6C">
        <w:rPr>
          <w:rStyle w:val="Emphasis"/>
          <w:highlight w:val="green"/>
        </w:rPr>
        <w:t>water</w:t>
      </w:r>
      <w:r w:rsidRPr="00FF0F54">
        <w:rPr>
          <w:sz w:val="16"/>
        </w:rPr>
        <w:t xml:space="preserve"> </w:t>
      </w:r>
      <w:r w:rsidRPr="00280F6C">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280F6C">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280F6C">
        <w:rPr>
          <w:rStyle w:val="StyleUnderline"/>
          <w:highlight w:val="green"/>
        </w:rPr>
        <w:t xml:space="preserve">result in </w:t>
      </w:r>
      <w:r w:rsidRPr="00280F6C">
        <w:rPr>
          <w:rStyle w:val="Emphasis"/>
          <w:highlight w:val="green"/>
        </w:rPr>
        <w:t>transport</w:t>
      </w:r>
      <w:r w:rsidRPr="00115E19">
        <w:rPr>
          <w:rStyle w:val="Emphasis"/>
        </w:rPr>
        <w:t xml:space="preserve">ation </w:t>
      </w:r>
      <w:r w:rsidRPr="00280F6C">
        <w:rPr>
          <w:rStyle w:val="Emphasis"/>
          <w:highlight w:val="green"/>
        </w:rPr>
        <w:t>stoppages</w:t>
      </w:r>
      <w:r w:rsidRPr="00FF0F54">
        <w:rPr>
          <w:sz w:val="16"/>
        </w:rPr>
        <w:t xml:space="preserve">; 3. </w:t>
      </w:r>
      <w:r w:rsidRPr="00280F6C">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280F6C">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280F6C">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280F6C">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280F6C">
        <w:rPr>
          <w:rStyle w:val="Emphasis"/>
          <w:highlight w:val="green"/>
        </w:rPr>
        <w:t>Carrington</w:t>
      </w:r>
      <w:r w:rsidRPr="00AC1CB6">
        <w:rPr>
          <w:rStyle w:val="StyleUnderline"/>
        </w:rPr>
        <w:t xml:space="preserve">-class </w:t>
      </w:r>
      <w:r w:rsidRPr="00280F6C">
        <w:rPr>
          <w:rStyle w:val="StyleUnderline"/>
          <w:highlight w:val="green"/>
        </w:rPr>
        <w:t xml:space="preserve">event </w:t>
      </w:r>
      <w:r w:rsidRPr="00AC1CB6">
        <w:rPr>
          <w:rStyle w:val="StyleUnderline"/>
        </w:rPr>
        <w:t xml:space="preserve">would be a </w:t>
      </w:r>
      <w:r w:rsidRPr="00280F6C">
        <w:rPr>
          <w:rStyle w:val="Emphasis"/>
          <w:highlight w:val="green"/>
        </w:rPr>
        <w:t>global catastrophe</w:t>
      </w:r>
      <w:r w:rsidRPr="00280F6C">
        <w:rPr>
          <w:rStyle w:val="StyleUnderline"/>
          <w:highlight w:val="green"/>
        </w:rPr>
        <w:t xml:space="preserve"> with</w:t>
      </w:r>
      <w:r w:rsidRPr="00FF0F54">
        <w:rPr>
          <w:rStyle w:val="StyleUnderline"/>
        </w:rPr>
        <w:t xml:space="preserve"> little or </w:t>
      </w:r>
      <w:r w:rsidRPr="00280F6C">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280F6C">
        <w:rPr>
          <w:rStyle w:val="Emphasis"/>
          <w:highlight w:val="green"/>
        </w:rPr>
        <w:t>civilization</w:t>
      </w:r>
      <w:r w:rsidRPr="00FF0F54">
        <w:rPr>
          <w:sz w:val="16"/>
        </w:rPr>
        <w:t xml:space="preserve"> </w:t>
      </w:r>
      <w:r w:rsidRPr="00280F6C">
        <w:rPr>
          <w:rStyle w:val="StyleUnderline"/>
          <w:highlight w:val="green"/>
        </w:rPr>
        <w:t xml:space="preserve">would be </w:t>
      </w:r>
      <w:r w:rsidRPr="00280F6C">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280F6C">
        <w:rPr>
          <w:rStyle w:val="StyleUnderline"/>
          <w:highlight w:val="green"/>
        </w:rPr>
        <w:t>estimates</w:t>
      </w:r>
      <w:r w:rsidRPr="00FF0F54">
        <w:rPr>
          <w:rStyle w:val="StyleUnderline"/>
        </w:rPr>
        <w:t xml:space="preserve"> the </w:t>
      </w:r>
      <w:r w:rsidRPr="00280F6C">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280F6C">
        <w:rPr>
          <w:rStyle w:val="StyleUnderline"/>
          <w:highlight w:val="green"/>
        </w:rPr>
        <w:t>at</w:t>
      </w:r>
      <w:r w:rsidRPr="00FF0F54">
        <w:rPr>
          <w:rStyle w:val="StyleUnderline"/>
        </w:rPr>
        <w:t xml:space="preserve"> about </w:t>
      </w:r>
      <w:r w:rsidRPr="00280F6C">
        <w:rPr>
          <w:rStyle w:val="Emphasis"/>
          <w:highlight w:val="green"/>
        </w:rPr>
        <w:t>12%</w:t>
      </w:r>
      <w:r w:rsidRPr="00280F6C">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280F6C">
        <w:rPr>
          <w:rStyle w:val="StyleUnderline"/>
          <w:highlight w:val="green"/>
        </w:rPr>
        <w:t xml:space="preserve">during </w:t>
      </w:r>
      <w:r w:rsidRPr="00280F6C">
        <w:rPr>
          <w:rStyle w:val="Emphasis"/>
          <w:highlight w:val="green"/>
        </w:rPr>
        <w:t xml:space="preserve">any </w:t>
      </w:r>
      <w:r w:rsidRPr="00FF0F54">
        <w:rPr>
          <w:rStyle w:val="Emphasis"/>
        </w:rPr>
        <w:t xml:space="preserve">given </w:t>
      </w:r>
      <w:r w:rsidRPr="00280F6C">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w:t>
      </w:r>
      <w:r w:rsidRPr="00FF0F54">
        <w:rPr>
          <w:sz w:val="16"/>
        </w:rPr>
        <w:lastRenderedPageBreak/>
        <w:t xml:space="preserve">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280F6C">
        <w:rPr>
          <w:rStyle w:val="StyleUnderline"/>
          <w:highlight w:val="green"/>
        </w:rPr>
        <w:t xml:space="preserve">storm could </w:t>
      </w:r>
      <w:r w:rsidRPr="00280F6C">
        <w:rPr>
          <w:rStyle w:val="Emphasis"/>
          <w:highlight w:val="green"/>
        </w:rPr>
        <w:t>trigger</w:t>
      </w:r>
      <w:r w:rsidRPr="00FF0F54">
        <w:rPr>
          <w:rStyle w:val="Emphasis"/>
        </w:rPr>
        <w:t xml:space="preserve"> other </w:t>
      </w:r>
      <w:r w:rsidRPr="00280F6C">
        <w:rPr>
          <w:rStyle w:val="Emphasis"/>
          <w:highlight w:val="green"/>
        </w:rPr>
        <w:t>Great Filter events</w:t>
      </w:r>
      <w:r w:rsidRPr="00FF0F54">
        <w:rPr>
          <w:sz w:val="16"/>
        </w:rPr>
        <w:t xml:space="preserve">. Knipp et al. (2016) outlines </w:t>
      </w:r>
      <w:r w:rsidRPr="00280F6C">
        <w:rPr>
          <w:rStyle w:val="StyleUnderline"/>
          <w:highlight w:val="green"/>
        </w:rPr>
        <w:t>a solar storm in</w:t>
      </w:r>
      <w:r w:rsidRPr="00FF0F54">
        <w:rPr>
          <w:sz w:val="16"/>
        </w:rPr>
        <w:t xml:space="preserve"> 19</w:t>
      </w:r>
      <w:r w:rsidRPr="00280F6C">
        <w:rPr>
          <w:rStyle w:val="StyleUnderline"/>
          <w:highlight w:val="green"/>
        </w:rPr>
        <w:t>67</w:t>
      </w:r>
      <w:r w:rsidRPr="00FF0F54">
        <w:rPr>
          <w:sz w:val="16"/>
        </w:rPr>
        <w:t xml:space="preserve"> May that </w:t>
      </w:r>
      <w:r w:rsidRPr="00280F6C">
        <w:rPr>
          <w:rStyle w:val="Emphasis"/>
          <w:highlight w:val="green"/>
        </w:rPr>
        <w:t>nearly triggered a nuclear war</w:t>
      </w:r>
      <w:r w:rsidRPr="00FF0F54">
        <w:rPr>
          <w:sz w:val="16"/>
        </w:rPr>
        <w:t xml:space="preserve">, </w:t>
      </w:r>
      <w:r w:rsidRPr="00280F6C">
        <w:rPr>
          <w:rStyle w:val="StyleUnderline"/>
          <w:highlight w:val="green"/>
        </w:rPr>
        <w:t xml:space="preserve">as American radar </w:t>
      </w:r>
      <w:r w:rsidRPr="00FF0F54">
        <w:rPr>
          <w:sz w:val="16"/>
        </w:rPr>
        <w:t xml:space="preserve">operators initially </w:t>
      </w:r>
      <w:r w:rsidRPr="00280F6C">
        <w:rPr>
          <w:rStyle w:val="Emphasis"/>
          <w:highlight w:val="green"/>
        </w:rPr>
        <w:t>mistook</w:t>
      </w:r>
      <w:r w:rsidRPr="00280F6C">
        <w:rPr>
          <w:rStyle w:val="StyleUnderline"/>
          <w:highlight w:val="green"/>
        </w:rPr>
        <w:t xml:space="preserve"> a solar storm for </w:t>
      </w:r>
      <w:r w:rsidRPr="00280F6C">
        <w:rPr>
          <w:rStyle w:val="Emphasis"/>
          <w:highlight w:val="green"/>
        </w:rPr>
        <w:t>Soviet jamming</w:t>
      </w:r>
      <w:r w:rsidRPr="00280F6C">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280F6C">
        <w:rPr>
          <w:rStyle w:val="Emphasis"/>
          <w:highlight w:val="green"/>
        </w:rPr>
        <w:t>Carrington-class event</w:t>
      </w:r>
      <w:r w:rsidRPr="00FF0F54">
        <w:rPr>
          <w:sz w:val="16"/>
        </w:rPr>
        <w:t xml:space="preserve"> </w:t>
      </w:r>
      <w:r w:rsidRPr="00AC1CB6">
        <w:rPr>
          <w:rStyle w:val="StyleUnderline"/>
        </w:rPr>
        <w:t>could</w:t>
      </w:r>
      <w:r w:rsidRPr="00280F6C">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280F6C">
        <w:rPr>
          <w:rStyle w:val="StyleUnderline"/>
          <w:highlight w:val="green"/>
        </w:rPr>
        <w:t xml:space="preserve">an </w:t>
      </w:r>
      <w:r w:rsidRPr="00280F6C">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280F6C">
        <w:rPr>
          <w:rStyle w:val="StyleUnderline"/>
          <w:highlight w:val="green"/>
        </w:rPr>
        <w:t xml:space="preserve">reduced hospital </w:t>
      </w:r>
      <w:r w:rsidRPr="00AC1CB6">
        <w:rPr>
          <w:rStyle w:val="StyleUnderline"/>
        </w:rPr>
        <w:t>care at a critical time</w:t>
      </w:r>
      <w:r w:rsidRPr="00AC1CB6">
        <w:rPr>
          <w:sz w:val="16"/>
        </w:rPr>
        <w:t xml:space="preserve">, </w:t>
      </w:r>
      <w:r w:rsidRPr="00280F6C">
        <w:rPr>
          <w:rStyle w:val="StyleUnderline"/>
          <w:highlight w:val="green"/>
        </w:rPr>
        <w:t>resulting in</w:t>
      </w:r>
      <w:r w:rsidRPr="00AC1CB6">
        <w:rPr>
          <w:rStyle w:val="StyleUnderline"/>
        </w:rPr>
        <w:t xml:space="preserve"> a </w:t>
      </w:r>
      <w:r w:rsidRPr="00280F6C">
        <w:rPr>
          <w:rStyle w:val="Emphasis"/>
          <w:highlight w:val="green"/>
        </w:rPr>
        <w:t>pandemic</w:t>
      </w:r>
      <w:r w:rsidRPr="00FF0F54">
        <w:rPr>
          <w:sz w:val="16"/>
        </w:rPr>
        <w:t>.</w:t>
      </w:r>
    </w:p>
    <w:p w14:paraId="20952101" w14:textId="77777777" w:rsidR="00463B66" w:rsidRDefault="00463B66" w:rsidP="00025958">
      <w:pPr>
        <w:rPr>
          <w:sz w:val="16"/>
        </w:rPr>
      </w:pPr>
    </w:p>
    <w:p w14:paraId="4C2BB7B5" w14:textId="77777777" w:rsidR="00025958" w:rsidRDefault="00025958" w:rsidP="00025958">
      <w:pPr>
        <w:pStyle w:val="Heading4"/>
      </w:pPr>
      <w:r>
        <w:t xml:space="preserve">Nuke war causes extinction AND outweighs </w:t>
      </w:r>
      <w:r w:rsidRPr="00C339DB">
        <w:rPr>
          <w:u w:val="single"/>
        </w:rPr>
        <w:t>other</w:t>
      </w:r>
      <w:r>
        <w:t xml:space="preserve"> existential risks</w:t>
      </w:r>
    </w:p>
    <w:p w14:paraId="443367A1" w14:textId="77777777" w:rsidR="00025958" w:rsidRPr="005E50AE" w:rsidRDefault="00025958" w:rsidP="00025958">
      <w:pPr>
        <w:pStyle w:val="ListParagraph"/>
        <w:numPr>
          <w:ilvl w:val="0"/>
          <w:numId w:val="12"/>
        </w:numPr>
      </w:pPr>
      <w:r>
        <w:t>Checked</w:t>
      </w:r>
    </w:p>
    <w:p w14:paraId="031B7345" w14:textId="77777777" w:rsidR="00025958" w:rsidRPr="00E530E8" w:rsidRDefault="00025958" w:rsidP="0002595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9" w:history="1">
        <w:r w:rsidRPr="00791635">
          <w:rPr>
            <w:rStyle w:val="Hyperlink"/>
          </w:rPr>
          <w:t>http://www.reachingcriticalwill.org/images/documents/Disarmament-fora/OEWG/2016/Documents/NGO13.pdf</w:t>
        </w:r>
      </w:hyperlink>
      <w:r>
        <w:t xml:space="preserve"> //Re-cut by Elmer</w:t>
      </w:r>
    </w:p>
    <w:p w14:paraId="4F21C122" w14:textId="77777777" w:rsidR="00025958" w:rsidRDefault="00025958" w:rsidP="00025958">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391E10">
        <w:rPr>
          <w:rStyle w:val="StyleUnderline"/>
          <w:sz w:val="24"/>
        </w:rPr>
        <w:lastRenderedPageBreak/>
        <w:t>(</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02448E7" w14:textId="403E05D3" w:rsidR="00025958" w:rsidRDefault="0085339D" w:rsidP="0085339D">
      <w:pPr>
        <w:pStyle w:val="Heading3"/>
      </w:pPr>
      <w:r>
        <w:lastRenderedPageBreak/>
        <w:t>Framing</w:t>
      </w:r>
    </w:p>
    <w:p w14:paraId="263D160D" w14:textId="77777777" w:rsidR="0085339D" w:rsidRPr="002A0B97" w:rsidRDefault="0085339D" w:rsidP="0085339D">
      <w:pPr>
        <w:pStyle w:val="Heading4"/>
      </w:pPr>
      <w:r>
        <w:t>T</w:t>
      </w:r>
      <w:r w:rsidRPr="002A0B97">
        <w:t>he standard is maximizing expected well-being or act util. Prefer</w:t>
      </w:r>
      <w:r>
        <w:t>-</w:t>
      </w:r>
    </w:p>
    <w:p w14:paraId="1083A600" w14:textId="77777777" w:rsidR="0085339D" w:rsidRPr="002A0B97" w:rsidRDefault="0085339D" w:rsidP="0085339D"/>
    <w:p w14:paraId="25840719" w14:textId="77777777" w:rsidR="0085339D" w:rsidRPr="002A0B97" w:rsidRDefault="0085339D" w:rsidP="0085339D">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55110D4B" w14:textId="77777777" w:rsidR="0085339D" w:rsidRPr="002A0B97" w:rsidRDefault="0085339D" w:rsidP="0085339D"/>
    <w:p w14:paraId="2140A8FE" w14:textId="77777777" w:rsidR="00463B66" w:rsidRPr="00573384" w:rsidRDefault="00463B66" w:rsidP="00463B66">
      <w:pPr>
        <w:pStyle w:val="Heading4"/>
        <w:shd w:val="clear" w:color="auto" w:fill="FFFFFF"/>
        <w:spacing w:line="308" w:lineRule="atLeast"/>
        <w:rPr>
          <w:rStyle w:val="Emphasis"/>
          <w:rFonts w:asciiTheme="majorHAnsi" w:hAnsiTheme="majorHAnsi" w:cstheme="majorHAnsi"/>
          <w:b/>
          <w:bCs w:val="0"/>
        </w:rPr>
      </w:pPr>
      <w:r w:rsidRPr="00573384">
        <w:rPr>
          <w:rFonts w:asciiTheme="majorHAnsi" w:hAnsiTheme="majorHAnsi" w:cstheme="majorHAnsi"/>
        </w:rPr>
        <w:t>2] Extinction outweighs</w:t>
      </w:r>
      <w:r w:rsidRPr="00573384">
        <w:rPr>
          <w:rStyle w:val="Emphasis"/>
          <w:rFonts w:asciiTheme="majorHAnsi" w:hAnsiTheme="majorHAnsi" w:cstheme="majorHAnsi"/>
          <w:b/>
        </w:rPr>
        <w:t xml:space="preserve"> </w:t>
      </w:r>
    </w:p>
    <w:p w14:paraId="489FEEAA" w14:textId="77777777" w:rsidR="00463B66" w:rsidRPr="00573384" w:rsidRDefault="00463B66" w:rsidP="00463B66">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3A93DA28" w14:textId="77777777" w:rsidR="00463B66" w:rsidRPr="00573384" w:rsidRDefault="00463B66" w:rsidP="00463B66">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552507AC" w14:textId="77777777" w:rsidR="00463B66" w:rsidRPr="00573384" w:rsidRDefault="00463B66" w:rsidP="00463B66">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44A682D8" w14:textId="0315672E" w:rsidR="00E42E4C" w:rsidRDefault="00E42E4C" w:rsidP="004A04C6">
      <w:pPr>
        <w:pStyle w:val="Heading4"/>
        <w:rPr>
          <w:rStyle w:val="Emphasis"/>
          <w:rFonts w:asciiTheme="majorHAnsi" w:hAnsiTheme="majorHAnsi" w:cstheme="majorHAnsi"/>
          <w:b/>
          <w:u w:val="none"/>
        </w:rPr>
      </w:pPr>
    </w:p>
    <w:p w14:paraId="6723F360" w14:textId="27B120AB" w:rsidR="00902A1B" w:rsidRDefault="00902A1B" w:rsidP="00902A1B">
      <w:r>
        <w:t>1ar theory</w:t>
      </w:r>
    </w:p>
    <w:p w14:paraId="471A78F6" w14:textId="41449AD5" w:rsidR="00902A1B" w:rsidRDefault="00902A1B" w:rsidP="00902A1B">
      <w:proofErr w:type="spellStart"/>
      <w:r>
        <w:t>Competiting</w:t>
      </w:r>
      <w:proofErr w:type="spellEnd"/>
      <w:r>
        <w:t xml:space="preserve"> </w:t>
      </w:r>
      <w:proofErr w:type="spellStart"/>
      <w:r>
        <w:t>interps</w:t>
      </w:r>
      <w:proofErr w:type="spellEnd"/>
    </w:p>
    <w:p w14:paraId="7FF4AEE6" w14:textId="7848B1FA" w:rsidR="00902A1B" w:rsidRDefault="00902A1B" w:rsidP="00902A1B">
      <w:r>
        <w:t>Fairness and education</w:t>
      </w:r>
    </w:p>
    <w:p w14:paraId="17E0C9F2" w14:textId="3A64290C" w:rsidR="00902A1B" w:rsidRPr="00902A1B" w:rsidRDefault="00902A1B" w:rsidP="00902A1B">
      <w:proofErr w:type="spellStart"/>
      <w:r>
        <w:t>Dtd</w:t>
      </w:r>
      <w:proofErr w:type="spellEnd"/>
    </w:p>
    <w:sectPr w:rsidR="00902A1B" w:rsidRPr="00902A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65F77"/>
    <w:multiLevelType w:val="hybridMultilevel"/>
    <w:tmpl w:val="5554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80"/>
    <w:rsid w:val="000029E3"/>
    <w:rsid w:val="000029E8"/>
    <w:rsid w:val="00004225"/>
    <w:rsid w:val="000066CA"/>
    <w:rsid w:val="00007264"/>
    <w:rsid w:val="000076A9"/>
    <w:rsid w:val="00014FAD"/>
    <w:rsid w:val="00015D2A"/>
    <w:rsid w:val="0002490B"/>
    <w:rsid w:val="0002595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F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B66FB"/>
    <w:rsid w:val="003C0BE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66"/>
    <w:rsid w:val="0047482C"/>
    <w:rsid w:val="00475436"/>
    <w:rsid w:val="0048047E"/>
    <w:rsid w:val="00482AF9"/>
    <w:rsid w:val="00496BB2"/>
    <w:rsid w:val="004A04C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D5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65B"/>
    <w:rsid w:val="008266F9"/>
    <w:rsid w:val="008267E2"/>
    <w:rsid w:val="00826A9B"/>
    <w:rsid w:val="00834842"/>
    <w:rsid w:val="00840E7B"/>
    <w:rsid w:val="008533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FC8"/>
    <w:rsid w:val="008C77B6"/>
    <w:rsid w:val="008D1B91"/>
    <w:rsid w:val="008D724A"/>
    <w:rsid w:val="008E7A3E"/>
    <w:rsid w:val="008F41FD"/>
    <w:rsid w:val="008F4479"/>
    <w:rsid w:val="008F4BA0"/>
    <w:rsid w:val="00901726"/>
    <w:rsid w:val="00902A1B"/>
    <w:rsid w:val="00920E6A"/>
    <w:rsid w:val="00931816"/>
    <w:rsid w:val="00932274"/>
    <w:rsid w:val="00932C71"/>
    <w:rsid w:val="009509D5"/>
    <w:rsid w:val="009538F5"/>
    <w:rsid w:val="00957187"/>
    <w:rsid w:val="00960255"/>
    <w:rsid w:val="009603E1"/>
    <w:rsid w:val="00961C9D"/>
    <w:rsid w:val="009627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9F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AB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95D"/>
    <w:rsid w:val="00D15E30"/>
    <w:rsid w:val="00D16129"/>
    <w:rsid w:val="00D25DBD"/>
    <w:rsid w:val="00D26929"/>
    <w:rsid w:val="00D30CBD"/>
    <w:rsid w:val="00D30D9E"/>
    <w:rsid w:val="00D33908"/>
    <w:rsid w:val="00D354F2"/>
    <w:rsid w:val="00D36C30"/>
    <w:rsid w:val="00D37C90"/>
    <w:rsid w:val="00D43A8C"/>
    <w:rsid w:val="00D4558F"/>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0"/>
    <w:rsid w:val="00E7636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35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34776"/>
  <w14:defaultImageDpi w14:val="300"/>
  <w15:docId w15:val="{0EA26421-C9EB-704C-B5CC-7889AD46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2A1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02A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2A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2A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902A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02A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A1B"/>
  </w:style>
  <w:style w:type="character" w:customStyle="1" w:styleId="Heading1Char">
    <w:name w:val="Heading 1 Char"/>
    <w:aliases w:val="Pocket Char"/>
    <w:basedOn w:val="DefaultParagraphFont"/>
    <w:link w:val="Heading1"/>
    <w:uiPriority w:val="9"/>
    <w:rsid w:val="00902A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2A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2A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902A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02A1B"/>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02A1B"/>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02A1B"/>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02A1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902A1B"/>
    <w:rPr>
      <w:color w:val="auto"/>
      <w:u w:val="none"/>
    </w:rPr>
  </w:style>
  <w:style w:type="paragraph" w:styleId="DocumentMap">
    <w:name w:val="Document Map"/>
    <w:basedOn w:val="Normal"/>
    <w:link w:val="DocumentMapChar"/>
    <w:uiPriority w:val="99"/>
    <w:semiHidden/>
    <w:unhideWhenUsed/>
    <w:rsid w:val="00902A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2A1B"/>
    <w:rPr>
      <w:rFonts w:ascii="Lucida Grande" w:hAnsi="Lucida Grande" w:cs="Lucida Grande"/>
    </w:rPr>
  </w:style>
  <w:style w:type="paragraph" w:customStyle="1" w:styleId="textbold">
    <w:name w:val="text bold"/>
    <w:basedOn w:val="Normal"/>
    <w:link w:val="Emphasis"/>
    <w:autoRedefine/>
    <w:uiPriority w:val="20"/>
    <w:qFormat/>
    <w:rsid w:val="0002595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259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25958"/>
    <w:rPr>
      <w:rFonts w:ascii="Times New Roman" w:eastAsia="Times New Roman" w:hAnsi="Times New Roman" w:cs="Times New Roman"/>
    </w:rPr>
  </w:style>
  <w:style w:type="paragraph" w:customStyle="1" w:styleId="Emphasis1">
    <w:name w:val="Emphasis1"/>
    <w:basedOn w:val="Normal"/>
    <w:autoRedefine/>
    <w:uiPriority w:val="7"/>
    <w:qFormat/>
    <w:rsid w:val="00025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25958"/>
    <w:pPr>
      <w:ind w:left="720"/>
      <w:contextualSpacing/>
    </w:pPr>
  </w:style>
  <w:style w:type="character" w:styleId="UnresolvedMention">
    <w:name w:val="Unresolved Mention"/>
    <w:basedOn w:val="DefaultParagraphFont"/>
    <w:uiPriority w:val="99"/>
    <w:semiHidden/>
    <w:unhideWhenUsed/>
    <w:rsid w:val="00025958"/>
    <w:rPr>
      <w:color w:val="605E5C"/>
      <w:shd w:val="clear" w:color="auto" w:fill="E1DFDD"/>
    </w:rPr>
  </w:style>
  <w:style w:type="paragraph" w:styleId="Footer">
    <w:name w:val="footer"/>
    <w:basedOn w:val="Normal"/>
    <w:link w:val="FooterChar"/>
    <w:uiPriority w:val="99"/>
    <w:unhideWhenUsed/>
    <w:rsid w:val="0002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8"/>
    <w:rPr>
      <w:rFonts w:ascii="Calibri" w:hAnsi="Calibri" w:cs="Calibri"/>
      <w:sz w:val="26"/>
    </w:rPr>
  </w:style>
  <w:style w:type="paragraph" w:styleId="Header">
    <w:name w:val="header"/>
    <w:basedOn w:val="Normal"/>
    <w:link w:val="HeaderChar"/>
    <w:uiPriority w:val="99"/>
    <w:unhideWhenUsed/>
    <w:rsid w:val="0002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8"/>
    <w:rPr>
      <w:rFonts w:ascii="Calibri" w:hAnsi="Calibri" w:cs="Calibri"/>
      <w:sz w:val="26"/>
    </w:rPr>
  </w:style>
  <w:style w:type="paragraph" w:customStyle="1" w:styleId="Emphasize">
    <w:name w:val="Emphasize"/>
    <w:basedOn w:val="Normal"/>
    <w:uiPriority w:val="7"/>
    <w:qFormat/>
    <w:rsid w:val="000259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5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24" Type="http://schemas.openxmlformats.org/officeDocument/2006/relationships/hyperlink" Target="https://io9.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planet4589.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31</Pages>
  <Words>16540</Words>
  <Characters>94282</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2021-12-19T20:59:00Z</dcterms:created>
  <dcterms:modified xsi:type="dcterms:W3CDTF">2021-12-19T20:59:00Z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