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25DEE" w14:textId="77777777" w:rsidR="00E42E4C" w:rsidRPr="00F601E6" w:rsidRDefault="00E42E4C" w:rsidP="00F601E6"/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230AFC"/>
    <w:rsid w:val="000029E3"/>
    <w:rsid w:val="000029E8"/>
    <w:rsid w:val="00004225"/>
    <w:rsid w:val="000066CA"/>
    <w:rsid w:val="00007264"/>
    <w:rsid w:val="000076A9"/>
    <w:rsid w:val="0001020B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0AFC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122D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0327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6C470"/>
  <w14:defaultImageDpi w14:val="300"/>
  <w15:docId w15:val="{5464835A-A162-1247-B78C-314D8045B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E00327"/>
    <w:pPr>
      <w:spacing w:after="160" w:line="259" w:lineRule="auto"/>
    </w:pPr>
    <w:rPr>
      <w:rFonts w:ascii="Calibri" w:hAnsi="Calibri" w:cs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E00327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E00327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E00327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E00327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E0032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00327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E00327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E00327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E00327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E00327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E00327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E00327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E00327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E00327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E00327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00327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00327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vitawrone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1D28F8-46D8-CE49-9688-26D12F92E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davita wrone</cp:lastModifiedBy>
  <cp:revision>2</cp:revision>
  <dcterms:created xsi:type="dcterms:W3CDTF">2021-12-04T18:12:00Z</dcterms:created>
  <dcterms:modified xsi:type="dcterms:W3CDTF">2021-12-04T18:12:00Z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