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5BC40" w14:textId="451E6726" w:rsidR="00B97FF4" w:rsidRPr="00E94657" w:rsidRDefault="00B97FF4" w:rsidP="00B97FF4">
      <w:pPr>
        <w:pStyle w:val="Heading3"/>
        <w:rPr>
          <w:rFonts w:asciiTheme="minorHAnsi" w:hAnsiTheme="minorHAnsi" w:cstheme="minorHAnsi"/>
        </w:rPr>
      </w:pPr>
      <w:r w:rsidRPr="00E94657">
        <w:rPr>
          <w:rFonts w:asciiTheme="minorHAnsi" w:hAnsiTheme="minorHAnsi" w:cstheme="minorHAnsi"/>
        </w:rPr>
        <w:t>Opensource</w:t>
      </w:r>
    </w:p>
    <w:p w14:paraId="0FD3C5C9" w14:textId="77777777" w:rsidR="00B97FF4" w:rsidRPr="00E94657" w:rsidRDefault="00B97FF4" w:rsidP="00B97FF4">
      <w:pPr>
        <w:pStyle w:val="Heading4"/>
        <w:rPr>
          <w:rFonts w:asciiTheme="minorHAnsi" w:hAnsiTheme="minorHAnsi" w:cstheme="minorHAnsi"/>
        </w:rPr>
      </w:pPr>
      <w:r>
        <w:rPr>
          <w:rFonts w:asciiTheme="minorHAnsi" w:hAnsiTheme="minorHAnsi" w:cstheme="minorHAnsi"/>
        </w:rPr>
        <w:t>Interpretation</w:t>
      </w:r>
      <w:r w:rsidRPr="00E94657">
        <w:rPr>
          <w:rFonts w:asciiTheme="minorHAnsi" w:hAnsiTheme="minorHAnsi" w:cstheme="minorHAnsi"/>
        </w:rPr>
        <w:t>:</w:t>
      </w:r>
      <w:r>
        <w:rPr>
          <w:rFonts w:asciiTheme="minorHAnsi" w:hAnsiTheme="minorHAnsi" w:cstheme="minorHAnsi"/>
        </w:rPr>
        <w:t xml:space="preserve"> D</w:t>
      </w:r>
      <w:r w:rsidRPr="00EE2BD3">
        <w:rPr>
          <w:rFonts w:asciiTheme="minorHAnsi" w:hAnsiTheme="minorHAnsi" w:cstheme="minorHAnsi"/>
        </w:rPr>
        <w:t xml:space="preserve">ebaters competing at a TOC bid-distributing tournament must have a wiki page with the same name as the school they compete under in </w:t>
      </w:r>
      <w:proofErr w:type="spellStart"/>
      <w:r w:rsidRPr="00EE2BD3">
        <w:rPr>
          <w:rFonts w:asciiTheme="minorHAnsi" w:hAnsiTheme="minorHAnsi" w:cstheme="minorHAnsi"/>
        </w:rPr>
        <w:t>Tabroom</w:t>
      </w:r>
      <w:proofErr w:type="spellEnd"/>
      <w:r w:rsidRPr="00E94657">
        <w:rPr>
          <w:rFonts w:asciiTheme="minorHAnsi" w:hAnsiTheme="minorHAnsi" w:cstheme="minorHAnsi"/>
        </w:rPr>
        <w:t>.</w:t>
      </w:r>
    </w:p>
    <w:p w14:paraId="4A575E1A" w14:textId="77777777" w:rsidR="00B97FF4" w:rsidRPr="00E94657" w:rsidRDefault="00B97FF4" w:rsidP="00B97FF4">
      <w:pPr>
        <w:pStyle w:val="Heading4"/>
        <w:rPr>
          <w:rFonts w:asciiTheme="minorHAnsi" w:hAnsiTheme="minorHAnsi" w:cstheme="minorHAnsi"/>
        </w:rPr>
      </w:pPr>
      <w:r w:rsidRPr="00E94657">
        <w:rPr>
          <w:rFonts w:asciiTheme="minorHAnsi" w:hAnsiTheme="minorHAnsi" w:cstheme="minorHAnsi"/>
        </w:rPr>
        <w:t>Violation: see screensh</w:t>
      </w:r>
      <w:r>
        <w:rPr>
          <w:rFonts w:asciiTheme="minorHAnsi" w:hAnsiTheme="minorHAnsi" w:cstheme="minorHAnsi"/>
        </w:rPr>
        <w:t>ot, they do not have a wiki.</w:t>
      </w:r>
    </w:p>
    <w:p w14:paraId="14C1DA1F" w14:textId="6595BD14" w:rsidR="00B97FF4" w:rsidRPr="00E94657" w:rsidRDefault="00892C40" w:rsidP="00B97FF4">
      <w:pPr>
        <w:rPr>
          <w:rFonts w:asciiTheme="minorHAnsi" w:hAnsiTheme="minorHAnsi" w:cstheme="minorHAnsi"/>
        </w:rPr>
      </w:pPr>
      <w:r>
        <w:rPr>
          <w:rFonts w:asciiTheme="minorHAnsi" w:hAnsiTheme="minorHAnsi" w:cstheme="minorHAnsi"/>
          <w:noProof/>
        </w:rPr>
        <w:drawing>
          <wp:inline distT="0" distB="0" distL="0" distR="0" wp14:anchorId="3C839403" wp14:editId="7A137501">
            <wp:extent cx="5943600" cy="3491865"/>
            <wp:effectExtent l="0" t="0" r="0" b="63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491865"/>
                    </a:xfrm>
                    <a:prstGeom prst="rect">
                      <a:avLst/>
                    </a:prstGeom>
                  </pic:spPr>
                </pic:pic>
              </a:graphicData>
            </a:graphic>
          </wp:inline>
        </w:drawing>
      </w:r>
    </w:p>
    <w:p w14:paraId="6BD9A675" w14:textId="77777777" w:rsidR="00B97FF4" w:rsidRDefault="00B97FF4" w:rsidP="00B97FF4">
      <w:pPr>
        <w:pStyle w:val="Heading4"/>
        <w:rPr>
          <w:rFonts w:asciiTheme="minorHAnsi" w:hAnsiTheme="minorHAnsi" w:cstheme="minorHAnsi"/>
        </w:rPr>
      </w:pPr>
      <w:r w:rsidRPr="00EE2BD3">
        <w:rPr>
          <w:rFonts w:asciiTheme="minorHAnsi" w:hAnsiTheme="minorHAnsi" w:cstheme="minorHAnsi"/>
        </w:rPr>
        <w:lastRenderedPageBreak/>
        <w:t>Standards:</w:t>
      </w:r>
    </w:p>
    <w:p w14:paraId="17D3D67C" w14:textId="77777777" w:rsidR="00B97FF4" w:rsidRDefault="00B97FF4" w:rsidP="00B97FF4">
      <w:pPr>
        <w:pStyle w:val="Heading4"/>
        <w:rPr>
          <w:rFonts w:asciiTheme="minorHAnsi" w:hAnsiTheme="minorHAnsi" w:cstheme="minorHAnsi"/>
        </w:rPr>
      </w:pPr>
      <w:r w:rsidRPr="00EE2BD3">
        <w:rPr>
          <w:rFonts w:asciiTheme="minorHAnsi" w:hAnsiTheme="minorHAnsi" w:cstheme="minorHAnsi"/>
        </w:rPr>
        <w:t>1</w:t>
      </w:r>
      <w:r>
        <w:rPr>
          <w:rFonts w:asciiTheme="minorHAnsi" w:hAnsiTheme="minorHAnsi" w:cstheme="minorHAnsi"/>
        </w:rPr>
        <w:t>]</w:t>
      </w:r>
      <w:r w:rsidRPr="00EE2BD3">
        <w:rPr>
          <w:rFonts w:asciiTheme="minorHAnsi" w:hAnsiTheme="minorHAnsi" w:cstheme="minorHAnsi"/>
        </w:rPr>
        <w:t xml:space="preserve"> Safety – contact information is key to communicating before the </w:t>
      </w:r>
      <w:proofErr w:type="spellStart"/>
      <w:r w:rsidRPr="00EE2BD3">
        <w:rPr>
          <w:rFonts w:asciiTheme="minorHAnsi" w:hAnsiTheme="minorHAnsi" w:cstheme="minorHAnsi"/>
        </w:rPr>
        <w:t>round about</w:t>
      </w:r>
      <w:proofErr w:type="spellEnd"/>
      <w:r w:rsidRPr="00EE2BD3">
        <w:rPr>
          <w:rFonts w:asciiTheme="minorHAnsi" w:hAnsiTheme="minorHAnsi" w:cstheme="minorHAnsi"/>
        </w:rPr>
        <w:t xml:space="preserve"> trigger warnings or other accommodations for people like debaters with disabilities, which could cause serious in round violence. That’s an independent voter to inclusion since we can’t have debate unless ppl are included within the space</w:t>
      </w:r>
    </w:p>
    <w:p w14:paraId="34D80FD1" w14:textId="77777777" w:rsidR="00B97FF4" w:rsidRDefault="00B97FF4" w:rsidP="00B97FF4">
      <w:pPr>
        <w:pStyle w:val="Heading4"/>
        <w:rPr>
          <w:rFonts w:asciiTheme="minorHAnsi" w:hAnsiTheme="minorHAnsi" w:cstheme="minorHAnsi"/>
        </w:rPr>
      </w:pPr>
    </w:p>
    <w:p w14:paraId="5FE38450" w14:textId="77777777" w:rsidR="00B97FF4" w:rsidRPr="00E94657" w:rsidRDefault="00B97FF4" w:rsidP="00B97FF4">
      <w:pPr>
        <w:pStyle w:val="Heading4"/>
        <w:rPr>
          <w:rFonts w:asciiTheme="minorHAnsi" w:hAnsiTheme="minorHAnsi" w:cstheme="minorHAnsi"/>
        </w:rPr>
      </w:pPr>
      <w:r>
        <w:rPr>
          <w:rFonts w:asciiTheme="minorHAnsi" w:hAnsiTheme="minorHAnsi" w:cstheme="minorHAnsi"/>
        </w:rPr>
        <w:t>2</w:t>
      </w:r>
      <w:r w:rsidRPr="00E94657">
        <w:rPr>
          <w:rFonts w:asciiTheme="minorHAnsi" w:hAnsiTheme="minorHAnsi" w:cstheme="minorHAnsi"/>
        </w:rPr>
        <w:t>] Debate resource inequities—you’ll say people will steal cards, but that’s good—it’s the only way to truly level the playing field for students such as novices in under-privileged programs – it equals the playing field.</w:t>
      </w:r>
    </w:p>
    <w:p w14:paraId="3657E487" w14:textId="77777777" w:rsidR="00B97FF4" w:rsidRDefault="00B97FF4" w:rsidP="00B97FF4">
      <w:pPr>
        <w:pStyle w:val="Heading4"/>
        <w:rPr>
          <w:rFonts w:asciiTheme="minorHAnsi" w:hAnsiTheme="minorHAnsi" w:cstheme="minorHAnsi"/>
        </w:rPr>
      </w:pPr>
    </w:p>
    <w:p w14:paraId="64E6E55C" w14:textId="77777777" w:rsidR="00B97FF4" w:rsidRPr="00E94657" w:rsidRDefault="00B97FF4" w:rsidP="00B97FF4">
      <w:pPr>
        <w:pStyle w:val="Heading4"/>
        <w:rPr>
          <w:rFonts w:asciiTheme="minorHAnsi" w:hAnsiTheme="minorHAnsi" w:cstheme="minorHAnsi"/>
        </w:rPr>
      </w:pPr>
      <w:r>
        <w:rPr>
          <w:rFonts w:asciiTheme="minorHAnsi" w:hAnsiTheme="minorHAnsi" w:cstheme="minorHAnsi"/>
        </w:rPr>
        <w:t>3</w:t>
      </w:r>
      <w:r w:rsidRPr="00E94657">
        <w:rPr>
          <w:rFonts w:asciiTheme="minorHAnsi" w:hAnsiTheme="minorHAnsi" w:cstheme="minorHAnsi"/>
        </w:rPr>
        <w:t xml:space="preserve">] Evidence ethics – open source is the only way to verify pre-round </w:t>
      </w:r>
      <w:proofErr w:type="gramStart"/>
      <w:r w:rsidRPr="00E94657">
        <w:rPr>
          <w:rFonts w:asciiTheme="minorHAnsi" w:hAnsiTheme="minorHAnsi" w:cstheme="minorHAnsi"/>
        </w:rPr>
        <w:t>that cards</w:t>
      </w:r>
      <w:proofErr w:type="gramEnd"/>
      <w:r w:rsidRPr="00E94657">
        <w:rPr>
          <w:rFonts w:asciiTheme="minorHAnsi" w:hAnsiTheme="minorHAnsi" w:cstheme="minorHAnsi"/>
        </w:rPr>
        <w:t xml:space="preserve"> aren’t miscut or highlighted or bracketed unethically. That’s a voter – maintaining ethical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practices is key to being good academics and we should be able to verify you didn’t cheat</w:t>
      </w:r>
    </w:p>
    <w:p w14:paraId="08F9DDDB" w14:textId="77777777" w:rsidR="00B97FF4" w:rsidRDefault="00B97FF4" w:rsidP="00B97FF4">
      <w:pPr>
        <w:pStyle w:val="Heading4"/>
        <w:rPr>
          <w:rFonts w:asciiTheme="minorHAnsi" w:hAnsiTheme="minorHAnsi" w:cstheme="minorHAnsi"/>
        </w:rPr>
      </w:pPr>
    </w:p>
    <w:p w14:paraId="74C0CF74" w14:textId="77777777" w:rsidR="00B97FF4" w:rsidRDefault="00B97FF4" w:rsidP="00B97FF4">
      <w:pPr>
        <w:pStyle w:val="Heading4"/>
        <w:rPr>
          <w:rFonts w:asciiTheme="minorHAnsi" w:hAnsiTheme="minorHAnsi" w:cstheme="minorHAnsi"/>
        </w:rPr>
      </w:pPr>
      <w:r>
        <w:rPr>
          <w:rFonts w:asciiTheme="minorHAnsi" w:hAnsiTheme="minorHAnsi" w:cstheme="minorHAnsi"/>
        </w:rPr>
        <w:t>4</w:t>
      </w:r>
      <w:r w:rsidRPr="00E94657">
        <w:rPr>
          <w:rFonts w:asciiTheme="minorHAnsi" w:hAnsiTheme="minorHAnsi" w:cstheme="minorHAnsi"/>
        </w:rPr>
        <w:t xml:space="preserve">] Depth of clash – it allows debaters to have nuanced researched objections to their </w:t>
      </w:r>
      <w:proofErr w:type="gramStart"/>
      <w:r w:rsidRPr="00E94657">
        <w:rPr>
          <w:rFonts w:asciiTheme="minorHAnsi" w:hAnsiTheme="minorHAnsi" w:cstheme="minorHAnsi"/>
        </w:rPr>
        <w:t>opponents</w:t>
      </w:r>
      <w:proofErr w:type="gramEnd"/>
      <w:r w:rsidRPr="00E94657">
        <w:rPr>
          <w:rFonts w:asciiTheme="minorHAnsi" w:hAnsiTheme="minorHAnsi" w:cstheme="minorHAnsi"/>
        </w:rPr>
        <w:t xml:space="preserve"> evidence before the round at a much faster rate, which leads to higher quality </w:t>
      </w:r>
      <w:proofErr w:type="spellStart"/>
      <w:r w:rsidRPr="00E94657">
        <w:rPr>
          <w:rFonts w:asciiTheme="minorHAnsi" w:hAnsiTheme="minorHAnsi" w:cstheme="minorHAnsi"/>
        </w:rPr>
        <w:t>ev</w:t>
      </w:r>
      <w:proofErr w:type="spellEnd"/>
      <w:r w:rsidRPr="00E94657">
        <w:rPr>
          <w:rFonts w:asciiTheme="minorHAnsi" w:hAnsiTheme="minorHAnsi" w:cstheme="minorHAnsi"/>
        </w:rPr>
        <w:t xml:space="preserve"> comparison – outweighs cause thinking on your feet is NUQ but the best quality responses come from full access.</w:t>
      </w:r>
    </w:p>
    <w:p w14:paraId="23E39E7C" w14:textId="77777777" w:rsidR="00B97FF4" w:rsidRDefault="00B97FF4" w:rsidP="00B97FF4">
      <w:pPr>
        <w:pStyle w:val="Heading4"/>
        <w:rPr>
          <w:rFonts w:asciiTheme="minorHAnsi" w:hAnsiTheme="minorHAnsi" w:cstheme="minorHAnsi"/>
        </w:rPr>
      </w:pPr>
    </w:p>
    <w:p w14:paraId="6E43D2EF" w14:textId="77777777" w:rsidR="00B97FF4" w:rsidRDefault="00B97FF4" w:rsidP="00B97FF4">
      <w:pPr>
        <w:pStyle w:val="Heading4"/>
        <w:rPr>
          <w:rFonts w:asciiTheme="minorHAnsi" w:hAnsiTheme="minorHAnsi" w:cstheme="minorHAnsi"/>
        </w:rPr>
      </w:pPr>
      <w:r>
        <w:rPr>
          <w:rFonts w:asciiTheme="minorHAnsi" w:hAnsiTheme="minorHAnsi" w:cstheme="minorHAnsi"/>
        </w:rPr>
        <w:t>Voters:</w:t>
      </w:r>
    </w:p>
    <w:p w14:paraId="3B001D80" w14:textId="77777777" w:rsidR="00B97FF4" w:rsidRDefault="00B97FF4" w:rsidP="00B97FF4">
      <w:pPr>
        <w:pStyle w:val="Heading4"/>
        <w:rPr>
          <w:rFonts w:asciiTheme="minorHAnsi" w:hAnsiTheme="minorHAnsi" w:cstheme="minorHAnsi"/>
        </w:rPr>
      </w:pPr>
      <w:r w:rsidRPr="00EE2BD3">
        <w:rPr>
          <w:rFonts w:asciiTheme="minorHAnsi" w:hAnsiTheme="minorHAnsi" w:cstheme="minorHAnsi"/>
        </w:rPr>
        <w:t>Fairness: it’s constitutive of activities with wins and losses</w:t>
      </w:r>
    </w:p>
    <w:p w14:paraId="0E7888F3" w14:textId="77777777" w:rsidR="00B97FF4" w:rsidRDefault="00B97FF4" w:rsidP="00B97FF4">
      <w:pPr>
        <w:pStyle w:val="Heading4"/>
        <w:rPr>
          <w:rFonts w:asciiTheme="minorHAnsi" w:hAnsiTheme="minorHAnsi" w:cstheme="minorHAnsi"/>
        </w:rPr>
      </w:pPr>
      <w:r w:rsidRPr="00EE2BD3">
        <w:rPr>
          <w:rFonts w:asciiTheme="minorHAnsi" w:hAnsiTheme="minorHAnsi" w:cstheme="minorHAnsi"/>
        </w:rPr>
        <w:t>Education – it’s the reason school fund debate and host tournaments</w:t>
      </w:r>
    </w:p>
    <w:p w14:paraId="412A96C3" w14:textId="77777777" w:rsidR="00B97FF4" w:rsidRDefault="00B97FF4" w:rsidP="00B97FF4">
      <w:pPr>
        <w:pStyle w:val="Heading4"/>
        <w:rPr>
          <w:rFonts w:asciiTheme="minorHAnsi" w:hAnsiTheme="minorHAnsi" w:cstheme="minorHAnsi"/>
        </w:rPr>
      </w:pPr>
    </w:p>
    <w:p w14:paraId="19E6916E" w14:textId="77777777" w:rsidR="00B97FF4" w:rsidRDefault="00B97FF4" w:rsidP="00B97FF4">
      <w:pPr>
        <w:pStyle w:val="Heading4"/>
        <w:rPr>
          <w:rFonts w:asciiTheme="minorHAnsi" w:hAnsiTheme="minorHAnsi" w:cstheme="minorHAnsi"/>
        </w:rPr>
      </w:pPr>
      <w:r w:rsidRPr="00EE2BD3">
        <w:rPr>
          <w:rFonts w:asciiTheme="minorHAnsi" w:hAnsiTheme="minorHAnsi" w:cstheme="minorHAnsi"/>
        </w:rPr>
        <w:t xml:space="preserve">DTD – a) deter future abuse and set norms b) my </w:t>
      </w:r>
      <w:proofErr w:type="spellStart"/>
      <w:r w:rsidRPr="00EE2BD3">
        <w:rPr>
          <w:rFonts w:asciiTheme="minorHAnsi" w:hAnsiTheme="minorHAnsi" w:cstheme="minorHAnsi"/>
        </w:rPr>
        <w:t>strat</w:t>
      </w:r>
      <w:proofErr w:type="spellEnd"/>
      <w:r w:rsidRPr="00EE2BD3">
        <w:rPr>
          <w:rFonts w:asciiTheme="minorHAnsi" w:hAnsiTheme="minorHAnsi" w:cstheme="minorHAnsi"/>
        </w:rPr>
        <w:t xml:space="preserve"> has already been skewed</w:t>
      </w:r>
    </w:p>
    <w:p w14:paraId="3D65F397" w14:textId="77777777" w:rsidR="00B97FF4" w:rsidRDefault="00B97FF4" w:rsidP="00B97FF4">
      <w:pPr>
        <w:pStyle w:val="Heading4"/>
        <w:rPr>
          <w:rFonts w:asciiTheme="minorHAnsi" w:hAnsiTheme="minorHAnsi" w:cstheme="minorHAnsi"/>
        </w:rPr>
      </w:pPr>
      <w:r w:rsidRPr="00EE2BD3">
        <w:rPr>
          <w:rFonts w:asciiTheme="minorHAnsi" w:hAnsiTheme="minorHAnsi" w:cstheme="minorHAnsi"/>
        </w:rPr>
        <w:t xml:space="preserve">CI: a) reasonability </w:t>
      </w:r>
      <w:proofErr w:type="spellStart"/>
      <w:r w:rsidRPr="00EE2BD3">
        <w:rPr>
          <w:rFonts w:asciiTheme="minorHAnsi" w:hAnsiTheme="minorHAnsi" w:cstheme="minorHAnsi"/>
        </w:rPr>
        <w:t>arbirtrary</w:t>
      </w:r>
      <w:proofErr w:type="spellEnd"/>
      <w:r w:rsidRPr="00EE2BD3">
        <w:rPr>
          <w:rFonts w:asciiTheme="minorHAnsi" w:hAnsiTheme="minorHAnsi" w:cstheme="minorHAnsi"/>
        </w:rPr>
        <w:t xml:space="preserve"> and causes judge intervention since we don’t know you abuse meter b) creates a race to the top where we set the best norms for debate</w:t>
      </w:r>
    </w:p>
    <w:p w14:paraId="0B3EBE67" w14:textId="77777777" w:rsidR="00B97FF4" w:rsidRDefault="00B97FF4" w:rsidP="00B97FF4">
      <w:pPr>
        <w:pStyle w:val="Heading4"/>
        <w:rPr>
          <w:rFonts w:asciiTheme="minorHAnsi" w:hAnsiTheme="minorHAnsi" w:cstheme="minorHAnsi"/>
        </w:rPr>
      </w:pPr>
      <w:r w:rsidRPr="00EE2BD3">
        <w:rPr>
          <w:rFonts w:asciiTheme="minorHAnsi" w:hAnsiTheme="minorHAnsi" w:cstheme="minorHAnsi"/>
        </w:rPr>
        <w:t>No RVIS a) illogical – you don’t win for proving you’re fair b) incentivize baiting theory and prepping it out which leads to abusive practices</w:t>
      </w:r>
    </w:p>
    <w:p w14:paraId="76AC2B3E" w14:textId="02524B29" w:rsidR="004156CB" w:rsidRDefault="004156CB"/>
    <w:p w14:paraId="2A1A1649" w14:textId="45D5BB10" w:rsidR="00B97FF4" w:rsidRDefault="00B97FF4"/>
    <w:p w14:paraId="3376210E" w14:textId="55DED5C6" w:rsidR="00B97FF4" w:rsidRDefault="00B97FF4"/>
    <w:p w14:paraId="60BBF5E7" w14:textId="25D58B1E" w:rsidR="00B97FF4" w:rsidRDefault="00B97FF4"/>
    <w:p w14:paraId="518B45E6" w14:textId="04565800" w:rsidR="007A7CCE" w:rsidRDefault="00F5006A" w:rsidP="007A7CCE">
      <w:pPr>
        <w:pStyle w:val="Heading3"/>
      </w:pPr>
      <w:r>
        <w:lastRenderedPageBreak/>
        <w:t>2</w:t>
      </w:r>
    </w:p>
    <w:p w14:paraId="749B516A" w14:textId="77777777" w:rsidR="007A7CCE" w:rsidRDefault="007A7CCE" w:rsidP="007A7CCE">
      <w:pPr>
        <w:pStyle w:val="Heading4"/>
      </w:pPr>
      <w:r>
        <w:t xml:space="preserve">OST Credibility is </w:t>
      </w:r>
      <w:r>
        <w:rPr>
          <w:u w:val="single"/>
        </w:rPr>
        <w:t>high now</w:t>
      </w:r>
      <w:r>
        <w:t xml:space="preserve"> – no violations.</w:t>
      </w:r>
    </w:p>
    <w:p w14:paraId="058F4AFE" w14:textId="77777777" w:rsidR="007A7CCE" w:rsidRPr="00192F75" w:rsidRDefault="007A7CCE" w:rsidP="007A7CCE">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6"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653CB2EF" w14:textId="77777777" w:rsidR="007A7CCE" w:rsidRPr="00EF01CF" w:rsidRDefault="007A7CCE" w:rsidP="007A7CCE">
      <w:pPr>
        <w:rPr>
          <w:sz w:val="16"/>
        </w:rPr>
      </w:pPr>
      <w:r w:rsidRPr="001804FB">
        <w:rPr>
          <w:rStyle w:val="Emphasis"/>
          <w:highlight w:val="green"/>
        </w:rPr>
        <w:t>Space exploration</w:t>
      </w:r>
      <w:r w:rsidRPr="001804FB">
        <w:rPr>
          <w:rStyle w:val="Heading3Char"/>
        </w:rPr>
        <w:t xml:space="preserve"> is </w:t>
      </w:r>
      <w:r w:rsidRPr="001804FB">
        <w:rPr>
          <w:rStyle w:val="Emphasis"/>
          <w:highlight w:val="green"/>
        </w:rPr>
        <w:t>governed by</w:t>
      </w:r>
      <w:r w:rsidRPr="001804FB">
        <w:rPr>
          <w:rStyle w:val="Heading3Char"/>
        </w:rPr>
        <w:t xml:space="preserve"> a complex series of international treaties and agreements which have been in place for years. The first and probably most important of them celebrates its 50th anniversary on January 27 – The </w:t>
      </w:r>
      <w:r w:rsidRPr="001804FB">
        <w:rPr>
          <w:rStyle w:val="Emphasis"/>
          <w:highlight w:val="green"/>
        </w:rPr>
        <w:t>O</w:t>
      </w:r>
      <w:r w:rsidRPr="001804FB">
        <w:rPr>
          <w:rStyle w:val="Heading3Char"/>
        </w:rPr>
        <w:t xml:space="preserve">uter </w:t>
      </w:r>
      <w:r w:rsidRPr="001804FB">
        <w:rPr>
          <w:rStyle w:val="Emphasis"/>
          <w:highlight w:val="green"/>
        </w:rPr>
        <w:t>S</w:t>
      </w:r>
      <w:r w:rsidRPr="001804FB">
        <w:rPr>
          <w:rStyle w:val="Heading3Char"/>
        </w:rPr>
        <w:t xml:space="preserve">pace </w:t>
      </w:r>
      <w:r w:rsidRPr="001804FB">
        <w:rPr>
          <w:rStyle w:val="Emphasis"/>
          <w:highlight w:val="green"/>
        </w:rPr>
        <w:t>T</w:t>
      </w:r>
      <w:r w:rsidRPr="001804FB">
        <w:rPr>
          <w:rStyle w:val="Heading3Char"/>
        </w:rPr>
        <w:t>reaty. This treaty, which was signed in 1967, was agreed through the United Nations, and today it remain as the “constitution” of outer space</w:t>
      </w:r>
      <w:r w:rsidRPr="00EF01CF">
        <w:rPr>
          <w:sz w:val="16"/>
        </w:rPr>
        <w:t xml:space="preserve">. It has been </w:t>
      </w:r>
      <w:r w:rsidRPr="001804FB">
        <w:rPr>
          <w:rStyle w:val="Emphasis"/>
          <w:highlight w:val="green"/>
        </w:rPr>
        <w:t>signed</w:t>
      </w:r>
      <w:r w:rsidRPr="00EF01CF">
        <w:rPr>
          <w:sz w:val="16"/>
        </w:rPr>
        <w:t xml:space="preserve"> and made official, or ratified, </w:t>
      </w:r>
      <w:r w:rsidRPr="001804FB">
        <w:rPr>
          <w:rStyle w:val="Emphasis"/>
          <w:highlight w:val="green"/>
          <w:bdr w:val="single" w:sz="18" w:space="0" w:color="auto"/>
        </w:rPr>
        <w:t>by 105 countries</w:t>
      </w:r>
      <w:r w:rsidRPr="001804FB">
        <w:rPr>
          <w:rStyle w:val="Heading3Char"/>
        </w:rPr>
        <w:t xml:space="preserve"> across the world</w:t>
      </w:r>
      <w:r w:rsidRPr="00EF01CF">
        <w:rPr>
          <w:sz w:val="16"/>
        </w:rPr>
        <w:t xml:space="preserve">. </w:t>
      </w:r>
      <w:r w:rsidRPr="001804FB">
        <w:rPr>
          <w:rStyle w:val="Heading3Char"/>
        </w:rPr>
        <w:t xml:space="preserve">The treaty has </w:t>
      </w:r>
      <w:r w:rsidRPr="001804FB">
        <w:rPr>
          <w:rStyle w:val="Emphasis"/>
          <w:highlight w:val="green"/>
        </w:rPr>
        <w:t>worked well so far</w:t>
      </w:r>
      <w:r w:rsidRPr="001804FB">
        <w:rPr>
          <w:rStyle w:val="Heading3Char"/>
        </w:rPr>
        <w:t xml:space="preserve"> but challenges have increasingly started to crop up.</w:t>
      </w:r>
      <w:r w:rsidRPr="00EF01CF">
        <w:rPr>
          <w:sz w:val="16"/>
        </w:rPr>
        <w:t xml:space="preserve"> </w:t>
      </w:r>
      <w:proofErr w:type="gramStart"/>
      <w:r w:rsidRPr="001804FB">
        <w:rPr>
          <w:rStyle w:val="Heading3Char"/>
        </w:rPr>
        <w:t>So</w:t>
      </w:r>
      <w:proofErr w:type="gramEnd"/>
      <w:r w:rsidRPr="001804FB">
        <w:rPr>
          <w:rStyle w:val="Heading3Char"/>
        </w:rPr>
        <w:t xml:space="preserve"> will it survive another 50 years? The </w:t>
      </w:r>
      <w:r w:rsidRPr="001804FB">
        <w:rPr>
          <w:rStyle w:val="Emphasis"/>
          <w:highlight w:val="green"/>
        </w:rPr>
        <w:t>O</w:t>
      </w:r>
      <w:r w:rsidRPr="001804FB">
        <w:rPr>
          <w:rStyle w:val="Heading3Char"/>
        </w:rPr>
        <w:t xml:space="preserve">uter </w:t>
      </w:r>
      <w:r w:rsidRPr="001804FB">
        <w:rPr>
          <w:rStyle w:val="Emphasis"/>
          <w:highlight w:val="green"/>
        </w:rPr>
        <w:t>S</w:t>
      </w:r>
      <w:r w:rsidRPr="001804FB">
        <w:rPr>
          <w:rStyle w:val="Heading3Char"/>
        </w:rPr>
        <w:t xml:space="preserve">pace </w:t>
      </w:r>
      <w:r w:rsidRPr="001804FB">
        <w:rPr>
          <w:rStyle w:val="Emphasis"/>
          <w:highlight w:val="green"/>
        </w:rPr>
        <w:t>T</w:t>
      </w:r>
      <w:r w:rsidRPr="001804FB">
        <w:rPr>
          <w:rStyle w:val="Heading3Char"/>
        </w:rPr>
        <w:t xml:space="preserve">reaty, like all international law, is </w:t>
      </w:r>
      <w:r w:rsidRPr="001804FB">
        <w:rPr>
          <w:rStyle w:val="Emphasis"/>
          <w:highlight w:val="green"/>
          <w:bdr w:val="single" w:sz="18" w:space="0" w:color="auto"/>
        </w:rPr>
        <w:t>technically binding</w:t>
      </w:r>
      <w:r w:rsidRPr="001804FB">
        <w:rPr>
          <w:rStyle w:val="Emphasis"/>
          <w:bdr w:val="single" w:sz="18" w:space="0" w:color="auto"/>
        </w:rPr>
        <w:t xml:space="preserve"> </w:t>
      </w:r>
      <w:r w:rsidRPr="001804FB">
        <w:rPr>
          <w:rStyle w:val="Heading3Char"/>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1804FB">
        <w:rPr>
          <w:rStyle w:val="Emphasis"/>
          <w:highlight w:val="green"/>
        </w:rPr>
        <w:t>Implications for not complying</w:t>
      </w:r>
      <w:r w:rsidRPr="001804FB">
        <w:rPr>
          <w:rStyle w:val="Heading3Char"/>
        </w:rPr>
        <w:t xml:space="preserve"> could </w:t>
      </w:r>
      <w:r w:rsidRPr="001804FB">
        <w:rPr>
          <w:rStyle w:val="Emphasis"/>
          <w:highlight w:val="green"/>
        </w:rPr>
        <w:t>include</w:t>
      </w:r>
      <w:r w:rsidRPr="001804FB">
        <w:rPr>
          <w:rStyle w:val="Heading3Char"/>
        </w:rPr>
        <w:t xml:space="preserve"> sanctions, but mainly a </w:t>
      </w:r>
      <w:r w:rsidRPr="001804FB">
        <w:rPr>
          <w:rStyle w:val="Emphasis"/>
          <w:highlight w:val="green"/>
        </w:rPr>
        <w:t>lack of legitimacy</w:t>
      </w:r>
      <w:r w:rsidRPr="001804FB">
        <w:rPr>
          <w:rStyle w:val="Heading3Char"/>
        </w:rPr>
        <w:t xml:space="preserve"> and respect </w:t>
      </w:r>
      <w:r w:rsidRPr="001804FB">
        <w:rPr>
          <w:rStyle w:val="Emphasis"/>
          <w:highlight w:val="green"/>
        </w:rPr>
        <w:t>which</w:t>
      </w:r>
      <w:r w:rsidRPr="001804FB">
        <w:rPr>
          <w:rStyle w:val="Heading3Char"/>
        </w:rPr>
        <w:t xml:space="preserve"> is </w:t>
      </w:r>
      <w:r w:rsidRPr="001804FB">
        <w:rPr>
          <w:rStyle w:val="Emphasis"/>
          <w:highlight w:val="green"/>
          <w:bdr w:val="single" w:sz="18" w:space="0" w:color="auto"/>
        </w:rPr>
        <w:t>of importance in the international arena</w:t>
      </w:r>
      <w:r w:rsidRPr="001804FB">
        <w:rPr>
          <w:rStyle w:val="Heading3Char"/>
        </w:rPr>
        <w:t xml:space="preserve">. </w:t>
      </w:r>
      <w:proofErr w:type="gramStart"/>
      <w:r w:rsidRPr="001804FB">
        <w:rPr>
          <w:rStyle w:val="Heading3Char"/>
        </w:rPr>
        <w:t>However</w:t>
      </w:r>
      <w:proofErr w:type="gramEnd"/>
      <w:r w:rsidRPr="001804FB">
        <w:rPr>
          <w:rStyle w:val="Heading3Char"/>
        </w:rPr>
        <w:t xml:space="preserve"> it is interesting that, </w:t>
      </w:r>
      <w:r w:rsidRPr="001804FB">
        <w:rPr>
          <w:rStyle w:val="Emphasis"/>
          <w:highlight w:val="green"/>
        </w:rPr>
        <w:t>over</w:t>
      </w:r>
      <w:r w:rsidRPr="001804FB">
        <w:rPr>
          <w:rStyle w:val="Heading3Char"/>
        </w:rPr>
        <w:t xml:space="preserve"> the </w:t>
      </w:r>
      <w:r w:rsidRPr="001804FB">
        <w:rPr>
          <w:rStyle w:val="Emphasis"/>
          <w:highlight w:val="green"/>
        </w:rPr>
        <w:t>50 years</w:t>
      </w:r>
      <w:r w:rsidRPr="001804FB">
        <w:rPr>
          <w:rStyle w:val="Heading3Char"/>
        </w:rPr>
        <w:t xml:space="preserve"> of </w:t>
      </w:r>
      <w:proofErr w:type="spellStart"/>
      <w:r w:rsidRPr="001804FB">
        <w:rPr>
          <w:rStyle w:val="Heading3Char"/>
        </w:rPr>
        <w:t>it’s</w:t>
      </w:r>
      <w:proofErr w:type="spellEnd"/>
      <w:r w:rsidRPr="001804FB">
        <w:rPr>
          <w:rStyle w:val="Heading3Char"/>
        </w:rPr>
        <w:t xml:space="preserve"> existence, </w:t>
      </w:r>
      <w:r w:rsidRPr="001804FB">
        <w:rPr>
          <w:rStyle w:val="Emphasis"/>
          <w:highlight w:val="green"/>
        </w:rPr>
        <w:t>the treaty has never</w:t>
      </w:r>
      <w:r w:rsidRPr="001804FB">
        <w:rPr>
          <w:rStyle w:val="Heading3Char"/>
        </w:rPr>
        <w:t xml:space="preserve"> actually </w:t>
      </w:r>
      <w:r w:rsidRPr="001804FB">
        <w:rPr>
          <w:rStyle w:val="Emphasis"/>
          <w:highlight w:val="green"/>
          <w:bdr w:val="single" w:sz="18" w:space="0" w:color="auto"/>
        </w:rPr>
        <w:t>been violated</w:t>
      </w:r>
      <w:r w:rsidRPr="001804FB">
        <w:rPr>
          <w:rStyle w:val="Heading3Char"/>
        </w:rPr>
        <w:t xml:space="preserve">. Although many practical challenges have been made – these have always been made with pars of the treaty in mind, rather than seeking to undermine </w:t>
      </w:r>
      <w:r w:rsidRPr="00EF01CF">
        <w:rPr>
          <w:sz w:val="16"/>
        </w:rPr>
        <w:t>it entirely.</w:t>
      </w:r>
    </w:p>
    <w:p w14:paraId="64A971A9" w14:textId="77777777" w:rsidR="007A7CCE" w:rsidRDefault="007A7CCE" w:rsidP="007A7CCE">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537A3D61" w14:textId="77777777" w:rsidR="007A7CCE" w:rsidRPr="001279EC" w:rsidRDefault="007A7CCE" w:rsidP="007A7CCE">
      <w:r w:rsidRPr="00436DE9">
        <w:rPr>
          <w:rStyle w:val="Style13ptBold"/>
        </w:rPr>
        <w:t>Vedda 18</w:t>
      </w:r>
      <w:r>
        <w:t xml:space="preserve"> Jim Vedda May 2018 </w:t>
      </w:r>
      <w:hyperlink r:id="rId7"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13919C0A" w14:textId="77777777" w:rsidR="007A7CCE" w:rsidRPr="00EF01CF" w:rsidRDefault="007A7CCE" w:rsidP="007A7CCE">
      <w:pPr>
        <w:rPr>
          <w:sz w:val="16"/>
        </w:rPr>
      </w:pPr>
      <w:r w:rsidRPr="00436DE9">
        <w:rPr>
          <w:rStyle w:val="Heading3Char"/>
        </w:rPr>
        <w:t xml:space="preserve">Treaty Amendment. </w:t>
      </w:r>
      <w:r w:rsidRPr="001804FB">
        <w:rPr>
          <w:rStyle w:val="Emphasis"/>
          <w:highlight w:val="green"/>
        </w:rPr>
        <w:t>If decisionmakers conclude</w:t>
      </w:r>
      <w:r w:rsidRPr="00436DE9">
        <w:rPr>
          <w:rStyle w:val="Heading3Char"/>
        </w:rPr>
        <w:t xml:space="preserve"> that </w:t>
      </w:r>
      <w:r w:rsidRPr="001804FB">
        <w:rPr>
          <w:rStyle w:val="Emphasis"/>
          <w:highlight w:val="green"/>
        </w:rPr>
        <w:t>the</w:t>
      </w:r>
      <w:r w:rsidRPr="00436DE9">
        <w:rPr>
          <w:rStyle w:val="Heading3Char"/>
        </w:rPr>
        <w:t xml:space="preserve"> </w:t>
      </w:r>
      <w:r w:rsidRPr="001804FB">
        <w:rPr>
          <w:rStyle w:val="Emphasis"/>
          <w:highlight w:val="green"/>
        </w:rPr>
        <w:t>O</w:t>
      </w:r>
      <w:r w:rsidRPr="00436DE9">
        <w:rPr>
          <w:rStyle w:val="Heading3Char"/>
        </w:rPr>
        <w:t xml:space="preserve">uter </w:t>
      </w:r>
      <w:r w:rsidRPr="001804FB">
        <w:rPr>
          <w:rStyle w:val="Emphasis"/>
          <w:highlight w:val="green"/>
        </w:rPr>
        <w:t>S</w:t>
      </w:r>
      <w:r w:rsidRPr="00436DE9">
        <w:rPr>
          <w:rStyle w:val="Heading3Char"/>
        </w:rPr>
        <w:t xml:space="preserve">pace </w:t>
      </w:r>
      <w:r w:rsidRPr="001804FB">
        <w:rPr>
          <w:rStyle w:val="Emphasis"/>
          <w:highlight w:val="green"/>
        </w:rPr>
        <w:t>T</w:t>
      </w:r>
      <w:r w:rsidRPr="00436DE9">
        <w:rPr>
          <w:rStyle w:val="Heading3Char"/>
        </w:rPr>
        <w:t xml:space="preserve">reaty isn’t broken but </w:t>
      </w:r>
      <w:r w:rsidRPr="001804FB">
        <w:rPr>
          <w:rStyle w:val="Emphasis"/>
          <w:highlight w:val="green"/>
        </w:rPr>
        <w:t>is just showing its age</w:t>
      </w:r>
      <w:r w:rsidRPr="00436DE9">
        <w:rPr>
          <w:rStyle w:val="Heading3Char"/>
        </w:rPr>
        <w:t xml:space="preserve">, </w:t>
      </w:r>
      <w:r w:rsidRPr="001804FB">
        <w:rPr>
          <w:rStyle w:val="Emphasis"/>
          <w:highlight w:val="green"/>
        </w:rPr>
        <w:t>targeted changes are an obvious solution</w:t>
      </w:r>
      <w:r w:rsidRPr="00436DE9">
        <w:rPr>
          <w:rStyle w:val="Heading3Char"/>
        </w:rPr>
        <w:t xml:space="preserve">—especially </w:t>
      </w:r>
      <w:r w:rsidRPr="001804FB">
        <w:rPr>
          <w:rStyle w:val="Emphasis"/>
          <w:highlight w:val="green"/>
        </w:rPr>
        <w:t>in</w:t>
      </w:r>
      <w:r w:rsidRPr="00436DE9">
        <w:rPr>
          <w:rStyle w:val="Heading3Char"/>
        </w:rPr>
        <w:t xml:space="preserve"> the areas of </w:t>
      </w:r>
      <w:r w:rsidRPr="001804FB">
        <w:rPr>
          <w:rStyle w:val="Emphasis"/>
          <w:highlight w:val="green"/>
          <w:bdr w:val="single" w:sz="18" w:space="0" w:color="auto"/>
        </w:rPr>
        <w:t>orbital debris, space salvage, and resource rights</w:t>
      </w:r>
      <w:r w:rsidRPr="00436DE9">
        <w:rPr>
          <w:rStyle w:val="Heading3Char"/>
        </w:rPr>
        <w:t xml:space="preserve">, as noted earlier; however, </w:t>
      </w:r>
      <w:r w:rsidRPr="001804FB">
        <w:rPr>
          <w:rStyle w:val="Emphasis"/>
          <w:highlight w:val="green"/>
        </w:rPr>
        <w:t>the process of reaching consensus</w:t>
      </w:r>
      <w:r w:rsidRPr="00436DE9">
        <w:rPr>
          <w:rStyle w:val="Heading3Char"/>
        </w:rPr>
        <w:t xml:space="preserve"> </w:t>
      </w:r>
      <w:r w:rsidRPr="001804FB">
        <w:rPr>
          <w:rStyle w:val="Emphasis"/>
          <w:highlight w:val="green"/>
        </w:rPr>
        <w:t>on changes</w:t>
      </w:r>
      <w:r w:rsidRPr="00436DE9">
        <w:rPr>
          <w:rStyle w:val="Heading3Char"/>
        </w:rPr>
        <w:t xml:space="preserve"> </w:t>
      </w:r>
      <w:r w:rsidRPr="001804FB">
        <w:rPr>
          <w:rStyle w:val="Emphasis"/>
          <w:highlight w:val="green"/>
          <w:bdr w:val="single" w:sz="18" w:space="0" w:color="auto"/>
        </w:rPr>
        <w:t>would entail years of diplomatic effort</w:t>
      </w:r>
      <w:r w:rsidRPr="00436DE9">
        <w:rPr>
          <w:rStyle w:val="Heading3Char"/>
        </w:rPr>
        <w:t xml:space="preserve">, with no guarantee that </w:t>
      </w:r>
      <w:proofErr w:type="gramStart"/>
      <w:r w:rsidRPr="00436DE9">
        <w:rPr>
          <w:rStyle w:val="Heading3Char"/>
        </w:rPr>
        <w:t>the end result</w:t>
      </w:r>
      <w:proofErr w:type="gramEnd"/>
      <w:r w:rsidRPr="00436DE9">
        <w:rPr>
          <w:rStyle w:val="Heading3Char"/>
        </w:rPr>
        <w:t xml:space="preserve"> would be better than (or as </w:t>
      </w:r>
      <w:r w:rsidRPr="00436DE9">
        <w:rPr>
          <w:rStyle w:val="Heading3Char"/>
        </w:rPr>
        <w:lastRenderedPageBreak/>
        <w:t>good as) what exists today</w:t>
      </w:r>
      <w:r w:rsidRPr="00EF01CF">
        <w:rPr>
          <w:sz w:val="16"/>
        </w:rPr>
        <w:t xml:space="preserve">. </w:t>
      </w:r>
      <w:r w:rsidRPr="00436DE9">
        <w:rPr>
          <w:rStyle w:val="Heading3Char"/>
        </w:rPr>
        <w:t xml:space="preserve">The </w:t>
      </w:r>
      <w:r w:rsidRPr="001804FB">
        <w:rPr>
          <w:rStyle w:val="Emphasis"/>
          <w:highlight w:val="green"/>
        </w:rPr>
        <w:t>amendment process may not remain limited to</w:t>
      </w:r>
      <w:r w:rsidRPr="00436DE9">
        <w:rPr>
          <w:rStyle w:val="Heading3Char"/>
        </w:rPr>
        <w:t xml:space="preserve"> the </w:t>
      </w:r>
      <w:r w:rsidRPr="001804FB">
        <w:rPr>
          <w:rStyle w:val="Emphasis"/>
          <w:highlight w:val="green"/>
        </w:rPr>
        <w:t>one</w:t>
      </w:r>
      <w:r w:rsidRPr="00436DE9">
        <w:rPr>
          <w:rStyle w:val="Heading3Char"/>
        </w:rPr>
        <w:t xml:space="preserve"> or two </w:t>
      </w:r>
      <w:r w:rsidRPr="001804FB">
        <w:rPr>
          <w:rStyle w:val="Emphasis"/>
          <w:highlight w:val="green"/>
        </w:rPr>
        <w:t>issues</w:t>
      </w:r>
      <w:r w:rsidRPr="00436DE9">
        <w:rPr>
          <w:rStyle w:val="Heading3Char"/>
        </w:rPr>
        <w:t xml:space="preserve"> </w:t>
      </w:r>
      <w:r w:rsidRPr="001804FB">
        <w:rPr>
          <w:rStyle w:val="Emphasis"/>
          <w:highlight w:val="green"/>
          <w:bdr w:val="single" w:sz="18" w:space="0" w:color="auto"/>
        </w:rPr>
        <w:t>that prompted it</w:t>
      </w:r>
      <w:r w:rsidRPr="00436DE9">
        <w:rPr>
          <w:rStyle w:val="Heading3Char"/>
        </w:rPr>
        <w:t xml:space="preserve">. The U.N. Committee on the Peaceful Uses of Outer Space has </w:t>
      </w:r>
      <w:r w:rsidRPr="001804FB">
        <w:rPr>
          <w:rStyle w:val="Emphasis"/>
          <w:highlight w:val="green"/>
        </w:rPr>
        <w:t>84 member countries</w:t>
      </w:r>
      <w:r w:rsidRPr="00436DE9">
        <w:rPr>
          <w:rStyle w:val="Heading3Char"/>
        </w:rPr>
        <w:t xml:space="preserve">,11 any of which </w:t>
      </w:r>
      <w:r w:rsidRPr="0070501B">
        <w:rPr>
          <w:rStyle w:val="Emphasis"/>
          <w:highlight w:val="green"/>
        </w:rPr>
        <w:t>could bring up its own amendments</w:t>
      </w:r>
      <w:r w:rsidRPr="00436DE9">
        <w:rPr>
          <w:rStyle w:val="Heading3Char"/>
        </w:rPr>
        <w:t>, which could be objectionable to the major stakeholders.</w:t>
      </w:r>
      <w:r w:rsidRPr="00EF01CF">
        <w:rPr>
          <w:sz w:val="16"/>
        </w:rPr>
        <w:t xml:space="preserve"> </w:t>
      </w:r>
      <w:r w:rsidRPr="0070501B">
        <w:rPr>
          <w:rStyle w:val="Emphasis"/>
          <w:highlight w:val="green"/>
        </w:rPr>
        <w:t>Several coun</w:t>
      </w:r>
      <w:r w:rsidRPr="00436DE9">
        <w:rPr>
          <w:rStyle w:val="Heading3Char"/>
        </w:rPr>
        <w:t xml:space="preserve">tries, including China and Russia, have </w:t>
      </w:r>
      <w:r w:rsidRPr="0070501B">
        <w:rPr>
          <w:rStyle w:val="Emphasis"/>
          <w:highlight w:val="green"/>
        </w:rPr>
        <w:t>proposed</w:t>
      </w:r>
      <w:r w:rsidRPr="00436DE9">
        <w:rPr>
          <w:rStyle w:val="Heading3Char"/>
        </w:rPr>
        <w:t xml:space="preserve"> treaty </w:t>
      </w:r>
      <w:r w:rsidRPr="0070501B">
        <w:rPr>
          <w:rStyle w:val="Emphasis"/>
          <w:highlight w:val="green"/>
        </w:rPr>
        <w:t>language that would ban all weapons in space</w:t>
      </w:r>
      <w:r w:rsidRPr="00436DE9">
        <w:rPr>
          <w:rStyle w:val="Heading3Char"/>
        </w:rPr>
        <w:t xml:space="preserve">,12 a position </w:t>
      </w:r>
      <w:r w:rsidRPr="0070501B">
        <w:rPr>
          <w:rStyle w:val="Emphasis"/>
          <w:highlight w:val="green"/>
        </w:rPr>
        <w:t>opposed by the U</w:t>
      </w:r>
      <w:r w:rsidRPr="00436DE9">
        <w:rPr>
          <w:rStyle w:val="Heading3Char"/>
        </w:rPr>
        <w:t xml:space="preserve">nited </w:t>
      </w:r>
      <w:r w:rsidRPr="0070501B">
        <w:rPr>
          <w:rStyle w:val="Emphasis"/>
          <w:highlight w:val="green"/>
        </w:rPr>
        <w:t>S</w:t>
      </w:r>
      <w:r w:rsidRPr="00436DE9">
        <w:rPr>
          <w:rStyle w:val="Heading3Char"/>
        </w:rPr>
        <w:t xml:space="preserve">tates. There is a strong possibility that </w:t>
      </w:r>
      <w:r w:rsidRPr="0070501B">
        <w:rPr>
          <w:rStyle w:val="Emphasis"/>
          <w:highlight w:val="green"/>
        </w:rPr>
        <w:t>similar language would be submitted</w:t>
      </w:r>
      <w:r w:rsidRPr="00436DE9">
        <w:rPr>
          <w:rStyle w:val="Heading3Char"/>
        </w:rPr>
        <w:t xml:space="preserve"> as an amendment </w:t>
      </w:r>
      <w:r w:rsidRPr="0070501B">
        <w:rPr>
          <w:rStyle w:val="Emphasis"/>
          <w:highlight w:val="green"/>
          <w:bdr w:val="single" w:sz="18" w:space="0" w:color="auto"/>
        </w:rPr>
        <w:t>if the treaty were to be opened for revision</w:t>
      </w:r>
      <w:r w:rsidRPr="00436DE9">
        <w:rPr>
          <w:rStyle w:val="Heading3Char"/>
        </w:rPr>
        <w:t xml:space="preserve">. This could </w:t>
      </w:r>
      <w:r w:rsidRPr="0070501B">
        <w:rPr>
          <w:rStyle w:val="Emphasis"/>
          <w:highlight w:val="green"/>
        </w:rPr>
        <w:t>bog dow</w:t>
      </w:r>
      <w:r w:rsidRPr="00436DE9">
        <w:rPr>
          <w:rStyle w:val="Heading3Char"/>
        </w:rPr>
        <w:t xml:space="preserve">n the </w:t>
      </w:r>
      <w:r w:rsidRPr="0070501B">
        <w:rPr>
          <w:rStyle w:val="Emphasis"/>
          <w:highlight w:val="green"/>
        </w:rPr>
        <w:t>process</w:t>
      </w:r>
      <w:r w:rsidRPr="00436DE9">
        <w:rPr>
          <w:rStyle w:val="Heading3Char"/>
        </w:rPr>
        <w:t xml:space="preserve"> </w:t>
      </w:r>
      <w:r w:rsidRPr="0070501B">
        <w:rPr>
          <w:rStyle w:val="Emphasis"/>
          <w:highlight w:val="green"/>
        </w:rPr>
        <w:t>and derail prospects for achievement</w:t>
      </w:r>
      <w:r w:rsidRPr="00436DE9">
        <w:rPr>
          <w:rStyle w:val="Heading3Char"/>
        </w:rPr>
        <w:t xml:space="preserve"> </w:t>
      </w:r>
      <w:r w:rsidRPr="0070501B">
        <w:rPr>
          <w:rStyle w:val="Emphasis"/>
          <w:highlight w:val="green"/>
          <w:bdr w:val="single" w:sz="18" w:space="0" w:color="auto"/>
        </w:rPr>
        <w:t>in the specific areas originally targeted</w:t>
      </w:r>
      <w:r w:rsidRPr="00436DE9">
        <w:rPr>
          <w:rStyle w:val="Heading3Char"/>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w:t>
      </w:r>
      <w:proofErr w:type="gramStart"/>
      <w:r w:rsidRPr="00EF01CF">
        <w:rPr>
          <w:sz w:val="16"/>
        </w:rPr>
        <w:t>treaty, and</w:t>
      </w:r>
      <w:proofErr w:type="gramEnd"/>
      <w:r w:rsidRPr="00EF01CF">
        <w:rPr>
          <w:sz w:val="16"/>
        </w:rPr>
        <w:t xml:space="preserve"> attempting to do so could leave industry worse off. They described the treaty as minimally </w:t>
      </w:r>
      <w:proofErr w:type="gramStart"/>
      <w:r w:rsidRPr="00EF01CF">
        <w:rPr>
          <w:sz w:val="16"/>
        </w:rPr>
        <w:t>burdensome, and</w:t>
      </w:r>
      <w:proofErr w:type="gramEnd"/>
      <w:r w:rsidRPr="00EF01CF">
        <w:rPr>
          <w:sz w:val="16"/>
        </w:rPr>
        <w:t xml:space="preserve">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Heading3Char"/>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541BF164" w14:textId="77777777" w:rsidR="007A7CCE" w:rsidRDefault="007A7CCE" w:rsidP="007A7CCE">
      <w:pPr>
        <w:pStyle w:val="Heading4"/>
      </w:pPr>
      <w:r>
        <w:t xml:space="preserve">That </w:t>
      </w:r>
      <w:r>
        <w:rPr>
          <w:u w:val="single"/>
        </w:rPr>
        <w:t>wrecks</w:t>
      </w:r>
      <w:r>
        <w:t xml:space="preserve"> the OST.</w:t>
      </w:r>
    </w:p>
    <w:p w14:paraId="4F08674A" w14:textId="77777777" w:rsidR="007A7CCE" w:rsidRPr="00436DE9" w:rsidRDefault="007A7CCE" w:rsidP="007A7CCE">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8" w:history="1">
        <w:r w:rsidRPr="001506A3">
          <w:rPr>
            <w:rStyle w:val="Hyperlink"/>
          </w:rPr>
          <w:t>https://www.hsdl.org/?abstract&amp;did=807259</w:t>
        </w:r>
      </w:hyperlink>
      <w:r>
        <w:t xml:space="preserve"> (Retired NASA Astronaut)//Elmer </w:t>
      </w:r>
    </w:p>
    <w:p w14:paraId="106F532F" w14:textId="77777777" w:rsidR="007A7CCE" w:rsidRPr="0070501B" w:rsidRDefault="007A7CCE" w:rsidP="007A7CCE">
      <w:pPr>
        <w:rPr>
          <w:rStyle w:val="Heading3Char"/>
        </w:rPr>
      </w:pPr>
      <w:r w:rsidRPr="00EF01CF">
        <w:rPr>
          <w:sz w:val="16"/>
        </w:rPr>
        <w:t xml:space="preserve">There are many exciting activities and proposals in commercial space. </w:t>
      </w:r>
      <w:r w:rsidRPr="0070501B">
        <w:rPr>
          <w:rStyle w:val="Heading3Char"/>
        </w:rPr>
        <w:t xml:space="preserve">With respect </w:t>
      </w:r>
      <w:r w:rsidRPr="0070501B">
        <w:rPr>
          <w:rStyle w:val="Emphasis"/>
          <w:highlight w:val="green"/>
        </w:rPr>
        <w:t>to the O</w:t>
      </w:r>
      <w:r w:rsidRPr="0070501B">
        <w:rPr>
          <w:rStyle w:val="Heading3Char"/>
        </w:rPr>
        <w:t xml:space="preserve">uter </w:t>
      </w:r>
      <w:r w:rsidRPr="0070501B">
        <w:rPr>
          <w:rStyle w:val="Emphasis"/>
          <w:highlight w:val="green"/>
        </w:rPr>
        <w:t>S</w:t>
      </w:r>
      <w:r w:rsidRPr="0070501B">
        <w:rPr>
          <w:rStyle w:val="Heading3Char"/>
        </w:rPr>
        <w:t xml:space="preserve">pace </w:t>
      </w:r>
      <w:r w:rsidRPr="0070501B">
        <w:rPr>
          <w:rStyle w:val="Emphasis"/>
          <w:highlight w:val="green"/>
        </w:rPr>
        <w:t>T</w:t>
      </w:r>
      <w:r w:rsidRPr="0070501B">
        <w:rPr>
          <w:rStyle w:val="Heading3Char"/>
        </w:rPr>
        <w:t xml:space="preserve">reaty, </w:t>
      </w:r>
      <w:r w:rsidRPr="0070501B">
        <w:rPr>
          <w:rStyle w:val="Emphasis"/>
          <w:highlight w:val="green"/>
        </w:rPr>
        <w:t>I am</w:t>
      </w:r>
      <w:r w:rsidRPr="0070501B">
        <w:rPr>
          <w:rStyle w:val="Heading3Char"/>
        </w:rPr>
        <w:t xml:space="preserve"> deeply </w:t>
      </w:r>
      <w:r w:rsidRPr="0070501B">
        <w:rPr>
          <w:rStyle w:val="Emphasis"/>
          <w:highlight w:val="green"/>
        </w:rPr>
        <w:t>concerned</w:t>
      </w:r>
      <w:r w:rsidRPr="0070501B">
        <w:rPr>
          <w:rStyle w:val="Heading3Char"/>
        </w:rPr>
        <w:t xml:space="preserve"> that </w:t>
      </w:r>
      <w:r w:rsidRPr="0070501B">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Heading3Char"/>
        </w:rPr>
        <w:t xml:space="preserve">My concern is that </w:t>
      </w:r>
      <w:r w:rsidRPr="0070501B">
        <w:rPr>
          <w:rStyle w:val="Emphasis"/>
          <w:highlight w:val="green"/>
        </w:rPr>
        <w:t>the</w:t>
      </w:r>
      <w:r w:rsidRPr="0070501B">
        <w:rPr>
          <w:rStyle w:val="Heading3Char"/>
        </w:rPr>
        <w:t xml:space="preserve"> likely </w:t>
      </w:r>
      <w:r w:rsidRPr="0070501B">
        <w:rPr>
          <w:rStyle w:val="Emphasis"/>
          <w:highlight w:val="green"/>
        </w:rPr>
        <w:t>outcome would be a lack of consensus</w:t>
      </w:r>
      <w:r w:rsidRPr="0070501B">
        <w:rPr>
          <w:rStyle w:val="Heading3Char"/>
        </w:rPr>
        <w:t xml:space="preserve">, resulting in </w:t>
      </w:r>
      <w:r w:rsidRPr="0070501B">
        <w:rPr>
          <w:rStyle w:val="Emphasis"/>
          <w:highlight w:val="green"/>
        </w:rPr>
        <w:t>no amendments</w:t>
      </w:r>
      <w:r w:rsidRPr="0070501B">
        <w:rPr>
          <w:rStyle w:val="Heading3Char"/>
        </w:rPr>
        <w:t xml:space="preserve">. </w:t>
      </w:r>
      <w:r w:rsidRPr="00EF01CF">
        <w:rPr>
          <w:rStyle w:val="Emphasis"/>
          <w:highlight w:val="green"/>
        </w:rPr>
        <w:t>Instead</w:t>
      </w:r>
      <w:r w:rsidRPr="0070501B">
        <w:rPr>
          <w:rStyle w:val="Heading3Char"/>
        </w:rPr>
        <w:t xml:space="preserve">, </w:t>
      </w:r>
      <w:r w:rsidRPr="00EF01C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w:t>
      </w:r>
      <w:proofErr w:type="gramStart"/>
      <w:r w:rsidRPr="00EF01CF">
        <w:rPr>
          <w:sz w:val="16"/>
        </w:rPr>
        <w:t>occurring</w:t>
      </w:r>
      <w:proofErr w:type="gramEnd"/>
      <w:r w:rsidRPr="00EF01CF">
        <w:rPr>
          <w:sz w:val="16"/>
        </w:rPr>
        <w:t xml:space="preserve"> and many countries are developing capabilities that previously were the purview of only a few nation states. </w:t>
      </w:r>
      <w:r w:rsidRPr="0070501B">
        <w:rPr>
          <w:rStyle w:val="Heading3Char"/>
        </w:rPr>
        <w:t xml:space="preserve">Our ability to compete both economically and technologically in space is crucial. These </w:t>
      </w:r>
      <w:r w:rsidRPr="00EF01CF">
        <w:rPr>
          <w:rStyle w:val="Emphasis"/>
          <w:highlight w:val="green"/>
        </w:rPr>
        <w:t>Principles form</w:t>
      </w:r>
      <w:r w:rsidRPr="0070501B">
        <w:rPr>
          <w:rStyle w:val="Heading3Char"/>
        </w:rPr>
        <w:t xml:space="preserve"> the basis for the </w:t>
      </w:r>
      <w:r w:rsidRPr="00EF01CF">
        <w:rPr>
          <w:rStyle w:val="Emphasis"/>
          <w:highlight w:val="green"/>
        </w:rPr>
        <w:t>dialog</w:t>
      </w:r>
      <w:r w:rsidRPr="0070501B">
        <w:rPr>
          <w:rStyle w:val="Heading3Char"/>
        </w:rPr>
        <w:t xml:space="preserve"> that we have with other countries about what is appropriate and what is not. </w:t>
      </w:r>
      <w:r w:rsidRPr="00EF01CF">
        <w:rPr>
          <w:rStyle w:val="Emphasis"/>
          <w:highlight w:val="green"/>
        </w:rPr>
        <w:t xml:space="preserve">Without them, </w:t>
      </w:r>
      <w:r w:rsidRPr="00EF01CF">
        <w:rPr>
          <w:rStyle w:val="Emphasis"/>
          <w:highlight w:val="green"/>
          <w:bdr w:val="single" w:sz="18" w:space="0" w:color="auto"/>
        </w:rPr>
        <w:t>the dialog becomes chaos</w:t>
      </w:r>
      <w:r w:rsidRPr="0070501B">
        <w:rPr>
          <w:rStyle w:val="Heading3Char"/>
        </w:rPr>
        <w:t>.</w:t>
      </w:r>
    </w:p>
    <w:p w14:paraId="19D6E8A0" w14:textId="77777777" w:rsidR="007A7CCE" w:rsidRDefault="007A7CCE" w:rsidP="007A7CCE">
      <w:pPr>
        <w:pStyle w:val="Heading4"/>
      </w:pPr>
      <w:r>
        <w:lastRenderedPageBreak/>
        <w:t>Credible OST solves Space War.</w:t>
      </w:r>
    </w:p>
    <w:p w14:paraId="64A6FE97" w14:textId="77777777" w:rsidR="007A7CCE" w:rsidRPr="00790F25" w:rsidRDefault="007A7CCE" w:rsidP="007A7CCE">
      <w:r w:rsidRPr="00C846BD">
        <w:rPr>
          <w:rStyle w:val="Style13ptBold"/>
        </w:rPr>
        <w:t>Johnson 17</w:t>
      </w:r>
      <w:r>
        <w:t xml:space="preserve"> Christopher Johnson 1-23-2017 “The Outer Space Treaty at 50</w:t>
      </w:r>
      <w:proofErr w:type="gramStart"/>
      <w:r>
        <w:t>” ,</w:t>
      </w:r>
      <w:proofErr w:type="gramEnd"/>
      <w:r>
        <w:t xml:space="preserve"> </w:t>
      </w:r>
      <w:hyperlink r:id="rId9" w:history="1">
        <w:r w:rsidRPr="00FC542F">
          <w:rPr>
            <w:rStyle w:val="Hyperlink"/>
          </w:rPr>
          <w:t>http://thespacereview.com/article/3155/1</w:t>
        </w:r>
      </w:hyperlink>
      <w:r>
        <w:t xml:space="preserve"> (graduate of Leiden University’s International Institute of Air and Space Law and the International Space University)//Elmer </w:t>
      </w:r>
    </w:p>
    <w:p w14:paraId="7581D718" w14:textId="77777777" w:rsidR="007A7CCE" w:rsidRPr="002727CC" w:rsidRDefault="007A7CCE" w:rsidP="007A7CCE">
      <w:pPr>
        <w:rPr>
          <w:rStyle w:val="Heading3Char"/>
        </w:rPr>
      </w:pPr>
      <w:r w:rsidRPr="002A59D1">
        <w:rPr>
          <w:sz w:val="16"/>
        </w:rPr>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w:t>
      </w:r>
      <w:proofErr w:type="gramStart"/>
      <w:r w:rsidRPr="002A59D1">
        <w:rPr>
          <w:sz w:val="16"/>
        </w:rPr>
        <w:t>commonly-held</w:t>
      </w:r>
      <w:proofErr w:type="gramEnd"/>
      <w:r w:rsidRPr="002A59D1">
        <w:rPr>
          <w:sz w:val="16"/>
        </w:rPr>
        <w:t xml:space="preserve">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rPr>
          <w:sz w:val="16"/>
        </w:rPr>
        <w:t>olemnly</w:t>
      </w:r>
      <w:proofErr w:type="spellEnd"/>
      <w:r w:rsidRPr="002A59D1">
        <w:rPr>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Heading3Char"/>
        </w:rPr>
        <w:t xml:space="preserve">We know the losses </w:t>
      </w:r>
      <w:r w:rsidRPr="002A59D1">
        <w:rPr>
          <w:rStyle w:val="Heading3Char"/>
        </w:rPr>
        <w:t>of the failure to cooperate. If we fail now to apply the lessons we have learned, or even if we delay their application, we kn</w:t>
      </w:r>
      <w:r w:rsidRPr="002727CC">
        <w:rPr>
          <w:rStyle w:val="Heading3Char"/>
        </w:rPr>
        <w:t xml:space="preserve">ow that the </w:t>
      </w:r>
      <w:r w:rsidRPr="002A59D1">
        <w:rPr>
          <w:rStyle w:val="Emphasis"/>
          <w:highlight w:val="green"/>
        </w:rPr>
        <w:t>advances into space</w:t>
      </w:r>
      <w:r w:rsidRPr="002727CC">
        <w:rPr>
          <w:rStyle w:val="Heading3Char"/>
        </w:rPr>
        <w:t xml:space="preserve"> may only </w:t>
      </w:r>
      <w:r w:rsidRPr="002A59D1">
        <w:rPr>
          <w:rStyle w:val="Emphasis"/>
          <w:highlight w:val="green"/>
        </w:rPr>
        <w:t>mean</w:t>
      </w:r>
      <w:r w:rsidRPr="002A59D1">
        <w:rPr>
          <w:rStyle w:val="Heading3Char"/>
          <w:highlight w:val="green"/>
        </w:rPr>
        <w:t xml:space="preserve"> </w:t>
      </w:r>
      <w:r w:rsidRPr="002727CC">
        <w:rPr>
          <w:rStyle w:val="Heading3Char"/>
        </w:rPr>
        <w:t xml:space="preserve">adding </w:t>
      </w:r>
      <w:r w:rsidRPr="002A59D1">
        <w:rPr>
          <w:rStyle w:val="Emphasis"/>
          <w:highlight w:val="green"/>
          <w:bdr w:val="single" w:sz="18" w:space="0" w:color="auto"/>
        </w:rPr>
        <w:t>a new dimension to warfare</w:t>
      </w:r>
      <w:r w:rsidRPr="002727CC">
        <w:rPr>
          <w:rStyle w:val="Heading3Char"/>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Heading3Char"/>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Heading3Char"/>
        </w:rPr>
        <w:t xml:space="preserve"> like this is that the parties </w:t>
      </w:r>
      <w:proofErr w:type="gramStart"/>
      <w:r w:rsidRPr="002727CC">
        <w:rPr>
          <w:rStyle w:val="Heading3Char"/>
        </w:rPr>
        <w:t xml:space="preserve">actually </w:t>
      </w:r>
      <w:r w:rsidRPr="002A59D1">
        <w:rPr>
          <w:rStyle w:val="Emphasis"/>
          <w:highlight w:val="green"/>
        </w:rPr>
        <w:t>benefit</w:t>
      </w:r>
      <w:proofErr w:type="gramEnd"/>
      <w:r w:rsidRPr="002727CC">
        <w:rPr>
          <w:rStyle w:val="Heading3Char"/>
        </w:rPr>
        <w:t xml:space="preserve"> in the long-term </w:t>
      </w:r>
      <w:r w:rsidRPr="002A59D1">
        <w:rPr>
          <w:rStyle w:val="Emphasis"/>
          <w:highlight w:val="green"/>
          <w:bdr w:val="single" w:sz="18" w:space="0" w:color="auto"/>
        </w:rPr>
        <w:t>from placing mutual restrictions on their behavior.</w:t>
      </w:r>
      <w:r w:rsidRPr="002727CC">
        <w:rPr>
          <w:rStyle w:val="Heading3Char"/>
        </w:rPr>
        <w:t xml:space="preserve"> Agreeing to restrict your freedom of action has deep links to the usefulness or utility of law itself</w:t>
      </w:r>
      <w:r w:rsidRPr="002A59D1">
        <w:rPr>
          <w:sz w:val="16"/>
        </w:rPr>
        <w:t xml:space="preserve">. Consider driving a car: </w:t>
      </w:r>
      <w:proofErr w:type="gramStart"/>
      <w:r w:rsidRPr="002A59D1">
        <w:rPr>
          <w:sz w:val="16"/>
        </w:rPr>
        <w:t>in order to</w:t>
      </w:r>
      <w:proofErr w:type="gramEnd"/>
      <w:r w:rsidRPr="002A59D1">
        <w:rPr>
          <w:sz w:val="16"/>
        </w:rPr>
        <w:t xml:space="preserve"> get a license, you agree to observe certain rules, and the license signals your obligation to obey these rules. However, sometimes adhering to those rules is not only inconvenient (such as stopping at stop signs when there’s nobody else at the intersection), </w:t>
      </w:r>
      <w:proofErr w:type="gramStart"/>
      <w:r w:rsidRPr="002A59D1">
        <w:rPr>
          <w:sz w:val="16"/>
        </w:rPr>
        <w:t>it is</w:t>
      </w:r>
      <w:proofErr w:type="gramEnd"/>
      <w:r w:rsidRPr="002A59D1">
        <w:rPr>
          <w:sz w:val="16"/>
        </w:rPr>
        <w:t xml:space="preserve"> also against your short term-interests (you have an appointment or will otherwise suffer from observing the rules.) However, agreeing to operate within a system where your freedoms are sometimes restricted can have the effect of </w:t>
      </w:r>
      <w:proofErr w:type="gramStart"/>
      <w:r w:rsidRPr="002A59D1">
        <w:rPr>
          <w:sz w:val="16"/>
        </w:rPr>
        <w:t>actually increasing</w:t>
      </w:r>
      <w:proofErr w:type="gramEnd"/>
      <w:r w:rsidRPr="002A59D1">
        <w:rPr>
          <w:sz w:val="16"/>
        </w:rPr>
        <w:t xml:space="preserve">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Heading3Char"/>
        </w:rPr>
        <w:t xml:space="preserve">Consequently, because the system with rules is preferable to the system without rules, your willingness to use the roads allows you to travel with greater security and ease. You are better assured of the likelihood that you will get to your intended destination without </w:t>
      </w:r>
      <w:r w:rsidRPr="002A59D1">
        <w:rPr>
          <w:rStyle w:val="Heading3Char"/>
        </w:rPr>
        <w:lastRenderedPageBreak/>
        <w:t xml:space="preserve">some other driver crashing into you. Knowing that safe travel is likely, you are more willing to take trips more often, and to farther destinations. Your freedom is </w:t>
      </w:r>
      <w:proofErr w:type="gramStart"/>
      <w:r w:rsidRPr="002A59D1">
        <w:rPr>
          <w:rStyle w:val="Heading3Char"/>
        </w:rPr>
        <w:t>actually increased</w:t>
      </w:r>
      <w:proofErr w:type="gramEnd"/>
      <w:r w:rsidRPr="002A59D1">
        <w:rPr>
          <w:rStyle w:val="Heading3Char"/>
        </w:rPr>
        <w:t xml:space="preserve"> over the long term because you are willing to suffer temporary, short-term restrictions such as inconvenient</w:t>
      </w:r>
      <w:r w:rsidRPr="002727CC">
        <w:rPr>
          <w:rStyle w:val="Heading3Char"/>
        </w:rPr>
        <w:t xml:space="preserve"> red lights. Long-term rationality warrants adherence to efficient systems of law. </w:t>
      </w:r>
      <w:proofErr w:type="gramStart"/>
      <w:r w:rsidRPr="002A59D1">
        <w:rPr>
          <w:rStyle w:val="Emphasis"/>
          <w:highlight w:val="green"/>
        </w:rPr>
        <w:t>Correctly-balanced</w:t>
      </w:r>
      <w:proofErr w:type="gramEnd"/>
      <w:r w:rsidRPr="002A59D1">
        <w:rPr>
          <w:rStyle w:val="Emphasis"/>
          <w:highlight w:val="green"/>
        </w:rPr>
        <w:t xml:space="preserve"> rules help increase</w:t>
      </w:r>
      <w:r w:rsidRPr="002727CC">
        <w:rPr>
          <w:rStyle w:val="Heading3Char"/>
        </w:rPr>
        <w:t xml:space="preserve"> long-term benefits (like </w:t>
      </w:r>
      <w:r w:rsidRPr="002A59D1">
        <w:rPr>
          <w:rStyle w:val="Emphasis"/>
          <w:highlight w:val="green"/>
          <w:bdr w:val="single" w:sz="18" w:space="0" w:color="auto"/>
        </w:rPr>
        <w:t>safety and security</w:t>
      </w:r>
      <w:r w:rsidRPr="002727CC">
        <w:rPr>
          <w:rStyle w:val="Heading3Char"/>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Heading3Char"/>
        </w:rPr>
        <w:t xml:space="preserve">that also </w:t>
      </w:r>
      <w:r w:rsidRPr="002A59D1">
        <w:rPr>
          <w:rStyle w:val="Emphasis"/>
          <w:highlight w:val="green"/>
        </w:rPr>
        <w:t>underpins</w:t>
      </w:r>
      <w:r w:rsidRPr="002A59D1">
        <w:rPr>
          <w:rStyle w:val="Heading3Char"/>
          <w:highlight w:val="green"/>
        </w:rPr>
        <w:t xml:space="preserve"> </w:t>
      </w:r>
      <w:r w:rsidRPr="002A59D1">
        <w:rPr>
          <w:rStyle w:val="Emphasis"/>
          <w:highlight w:val="green"/>
          <w:bdr w:val="single" w:sz="18" w:space="0" w:color="auto"/>
        </w:rPr>
        <w:t>international treaty-making</w:t>
      </w:r>
      <w:r w:rsidRPr="002727CC">
        <w:rPr>
          <w:rStyle w:val="Heading3Char"/>
        </w:rPr>
        <w:t xml:space="preserve">. Today, the current </w:t>
      </w:r>
      <w:r w:rsidRPr="002A59D1">
        <w:rPr>
          <w:rStyle w:val="Emphasis"/>
          <w:highlight w:val="green"/>
        </w:rPr>
        <w:t>absence of nuclear weapons or</w:t>
      </w:r>
      <w:r w:rsidRPr="002727CC">
        <w:rPr>
          <w:rStyle w:val="Heading3Char"/>
        </w:rPr>
        <w:t xml:space="preserve"> other </w:t>
      </w:r>
      <w:r w:rsidRPr="002A59D1">
        <w:rPr>
          <w:rStyle w:val="Emphasis"/>
          <w:highlight w:val="green"/>
        </w:rPr>
        <w:t>w</w:t>
      </w:r>
      <w:r w:rsidRPr="002727CC">
        <w:rPr>
          <w:rStyle w:val="Heading3Char"/>
        </w:rPr>
        <w:t xml:space="preserve">eapons of </w:t>
      </w:r>
      <w:r w:rsidRPr="002A59D1">
        <w:rPr>
          <w:rStyle w:val="Emphasis"/>
          <w:highlight w:val="green"/>
        </w:rPr>
        <w:t>m</w:t>
      </w:r>
      <w:r w:rsidRPr="002727CC">
        <w:rPr>
          <w:rStyle w:val="Heading3Char"/>
        </w:rPr>
        <w:t xml:space="preserve">ass </w:t>
      </w:r>
      <w:r w:rsidRPr="002A59D1">
        <w:rPr>
          <w:rStyle w:val="Emphasis"/>
          <w:highlight w:val="green"/>
        </w:rPr>
        <w:t>d</w:t>
      </w:r>
      <w:r w:rsidRPr="002727CC">
        <w:rPr>
          <w:rStyle w:val="Heading3Char"/>
        </w:rPr>
        <w:t xml:space="preserve">estruction </w:t>
      </w:r>
      <w:r w:rsidRPr="002A59D1">
        <w:rPr>
          <w:rStyle w:val="Emphasis"/>
          <w:highlight w:val="green"/>
        </w:rPr>
        <w:t>in</w:t>
      </w:r>
      <w:r w:rsidRPr="002727CC">
        <w:rPr>
          <w:rStyle w:val="Heading3Char"/>
        </w:rPr>
        <w:t xml:space="preserve"> outer </w:t>
      </w:r>
      <w:r w:rsidRPr="002A59D1">
        <w:rPr>
          <w:rStyle w:val="Emphasis"/>
          <w:highlight w:val="green"/>
        </w:rPr>
        <w:t>space attests to</w:t>
      </w:r>
      <w:r w:rsidRPr="002727CC">
        <w:rPr>
          <w:rStyle w:val="Heading3Char"/>
        </w:rPr>
        <w:t xml:space="preserve"> the </w:t>
      </w:r>
      <w:r w:rsidRPr="002A59D1">
        <w:rPr>
          <w:rStyle w:val="Emphasis"/>
          <w:highlight w:val="green"/>
        </w:rPr>
        <w:t>bargain struck in the O</w:t>
      </w:r>
      <w:r w:rsidRPr="002727CC">
        <w:rPr>
          <w:rStyle w:val="Heading3Char"/>
        </w:rPr>
        <w:t xml:space="preserve">uter </w:t>
      </w:r>
      <w:r w:rsidRPr="002A59D1">
        <w:rPr>
          <w:rStyle w:val="Emphasis"/>
          <w:highlight w:val="green"/>
        </w:rPr>
        <w:t>S</w:t>
      </w:r>
      <w:r w:rsidRPr="002727CC">
        <w:rPr>
          <w:rStyle w:val="Heading3Char"/>
        </w:rPr>
        <w:t xml:space="preserve">pace </w:t>
      </w:r>
      <w:r w:rsidRPr="002A59D1">
        <w:rPr>
          <w:rStyle w:val="Emphasis"/>
          <w:highlight w:val="green"/>
        </w:rPr>
        <w:t>T</w:t>
      </w:r>
      <w:r w:rsidRPr="002727CC">
        <w:rPr>
          <w:rStyle w:val="Heading3Char"/>
        </w:rPr>
        <w:t xml:space="preserve">reaty </w:t>
      </w:r>
      <w:r w:rsidRPr="002A59D1">
        <w:rPr>
          <w:rStyle w:val="Emphasis"/>
          <w:highlight w:val="green"/>
        </w:rPr>
        <w:t>being</w:t>
      </w:r>
      <w:r w:rsidRPr="002727CC">
        <w:rPr>
          <w:rStyle w:val="Heading3Char"/>
        </w:rPr>
        <w:t xml:space="preserve"> a </w:t>
      </w:r>
      <w:r w:rsidRPr="002A59D1">
        <w:rPr>
          <w:rStyle w:val="Emphasis"/>
          <w:highlight w:val="green"/>
        </w:rPr>
        <w:t>successful</w:t>
      </w:r>
      <w:r w:rsidRPr="002727CC">
        <w:rPr>
          <w:rStyle w:val="Heading3Char"/>
        </w:rPr>
        <w:t xml:space="preserve"> one, where security (and the liberty and freedom possible with security) were furthered by the mutual exchange of restrictions that states placed upon themselves. The </w:t>
      </w:r>
      <w:r w:rsidRPr="002A59D1">
        <w:rPr>
          <w:rStyle w:val="Heading3Char"/>
        </w:rPr>
        <w:t xml:space="preserve">more than </w:t>
      </w:r>
      <w:r w:rsidRPr="002A59D1">
        <w:rPr>
          <w:rStyle w:val="Emphasis"/>
          <w:highlight w:val="green"/>
        </w:rPr>
        <w:t>50 years of peaceful</w:t>
      </w:r>
      <w:r w:rsidRPr="002727CC">
        <w:rPr>
          <w:rStyle w:val="Heading3Char"/>
        </w:rPr>
        <w:t xml:space="preserve"> </w:t>
      </w:r>
      <w:r w:rsidRPr="002A59D1">
        <w:rPr>
          <w:rStyle w:val="Emphasis"/>
          <w:highlight w:val="green"/>
        </w:rPr>
        <w:t>uses of</w:t>
      </w:r>
      <w:r w:rsidRPr="002727CC">
        <w:rPr>
          <w:rStyle w:val="Heading3Char"/>
        </w:rPr>
        <w:t xml:space="preserve"> outer </w:t>
      </w:r>
      <w:r w:rsidRPr="002A59D1">
        <w:rPr>
          <w:rStyle w:val="Emphasis"/>
          <w:highlight w:val="green"/>
        </w:rPr>
        <w:t>space</w:t>
      </w:r>
      <w:r w:rsidRPr="002727CC">
        <w:rPr>
          <w:rStyle w:val="Heading3Char"/>
        </w:rPr>
        <w:t xml:space="preserve">, </w:t>
      </w:r>
      <w:r w:rsidRPr="002A59D1">
        <w:rPr>
          <w:rStyle w:val="Emphasis"/>
          <w:highlight w:val="green"/>
          <w:bdr w:val="single" w:sz="18" w:space="0" w:color="auto"/>
        </w:rPr>
        <w:t>including cooperation between states who remain rivals</w:t>
      </w:r>
      <w:r w:rsidRPr="002727CC">
        <w:rPr>
          <w:rStyle w:val="Heading3Char"/>
        </w:rPr>
        <w:t xml:space="preserve"> else</w:t>
      </w:r>
      <w:r w:rsidRPr="002A59D1">
        <w:rPr>
          <w:rStyle w:val="Heading3Char"/>
        </w:rPr>
        <w:t>where, are the rich long-term gains resulting from the Outer Space Treaty.</w:t>
      </w:r>
    </w:p>
    <w:p w14:paraId="1125B7AC" w14:textId="77777777" w:rsidR="007A7CCE" w:rsidRPr="00216297" w:rsidRDefault="007A7CCE" w:rsidP="007A7CCE">
      <w:pPr>
        <w:rPr>
          <w:sz w:val="16"/>
        </w:rPr>
      </w:pPr>
      <w:r w:rsidRPr="00055D8B">
        <w:rPr>
          <w:sz w:val="16"/>
        </w:rPr>
        <w:t xml:space="preserve"> </w:t>
      </w:r>
    </w:p>
    <w:p w14:paraId="6F03F003" w14:textId="77777777" w:rsidR="007A7CCE" w:rsidRPr="00D66E23" w:rsidRDefault="007A7CCE" w:rsidP="007A7CCE"/>
    <w:p w14:paraId="051B9B94" w14:textId="6DB41142" w:rsidR="007A7CCE" w:rsidRDefault="00A17005" w:rsidP="007A7CCE">
      <w:pPr>
        <w:pStyle w:val="Heading3"/>
      </w:pPr>
      <w:r>
        <w:lastRenderedPageBreak/>
        <w:t>3</w:t>
      </w:r>
    </w:p>
    <w:p w14:paraId="0F2C333E" w14:textId="77777777" w:rsidR="007A7CCE" w:rsidRDefault="007A7CCE" w:rsidP="007A7CCE">
      <w:pPr>
        <w:pStyle w:val="Heading4"/>
      </w:pPr>
      <w:r>
        <w:t xml:space="preserve">Space Commercialization </w:t>
      </w:r>
      <w:r>
        <w:rPr>
          <w:u w:val="single"/>
        </w:rPr>
        <w:t>drives</w:t>
      </w:r>
      <w:r>
        <w:t xml:space="preserve"> Tech Innovation in the Status Quo – it provides a </w:t>
      </w:r>
      <w:r>
        <w:rPr>
          <w:u w:val="single"/>
        </w:rPr>
        <w:t>unique impetus</w:t>
      </w:r>
      <w:r>
        <w:t>.</w:t>
      </w:r>
    </w:p>
    <w:p w14:paraId="2DB68706" w14:textId="77777777" w:rsidR="007A7CCE" w:rsidRDefault="007A7CCE" w:rsidP="007A7CCE">
      <w:r w:rsidRPr="000C5DFB">
        <w:rPr>
          <w:rStyle w:val="Style13ptBold"/>
        </w:rPr>
        <w:t>Hampson 17</w:t>
      </w:r>
      <w:r>
        <w:t xml:space="preserve"> Joshua Hampson 1-25-2017 “The Future of Space Commercialization” </w:t>
      </w:r>
      <w:hyperlink r:id="rId1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4E66BF2E" w14:textId="77777777" w:rsidR="007A7CCE" w:rsidRPr="00D428FF" w:rsidRDefault="007A7CCE" w:rsidP="007A7CCE">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Heading3Char"/>
        </w:rPr>
        <w:t xml:space="preserve">That </w:t>
      </w:r>
      <w:r w:rsidRPr="00D428FF">
        <w:rPr>
          <w:rStyle w:val="Emphasis"/>
          <w:highlight w:val="green"/>
        </w:rPr>
        <w:t>expansion of developers, experimenters, and testers</w:t>
      </w:r>
      <w:r w:rsidRPr="00D428FF">
        <w:rPr>
          <w:rStyle w:val="Heading3Char"/>
        </w:rPr>
        <w:t xml:space="preserve"> cannot </w:t>
      </w:r>
      <w:r w:rsidRPr="00D428FF">
        <w:rPr>
          <w:rStyle w:val="Emphasis"/>
        </w:rPr>
        <w:t xml:space="preserve">but </w:t>
      </w:r>
      <w:r w:rsidRPr="00D428FF">
        <w:rPr>
          <w:rStyle w:val="Emphasis"/>
          <w:highlight w:val="green"/>
        </w:rPr>
        <w:t>help increase innovation opportunities</w:t>
      </w:r>
      <w:r w:rsidRPr="00D428FF">
        <w:rPr>
          <w:rStyle w:val="Heading3Char"/>
        </w:rPr>
        <w:t xml:space="preserve">. Technological developments from outer space have been </w:t>
      </w:r>
      <w:r w:rsidRPr="00D428FF">
        <w:rPr>
          <w:rStyle w:val="Emphasis"/>
          <w:highlight w:val="green"/>
        </w:rPr>
        <w:t>applied to terrestrial life</w:t>
      </w:r>
      <w:r w:rsidRPr="00D428FF">
        <w:rPr>
          <w:rStyle w:val="Heading3Char"/>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Heading3Char"/>
        </w:rPr>
        <w:t xml:space="preserve">, useful in protecting astronauts during space exploration, are now being tested for applications in emergency response gear and electrical insulation. The need for </w:t>
      </w:r>
      <w:r w:rsidRPr="00D428FF">
        <w:rPr>
          <w:rStyle w:val="Heading3Char"/>
        </w:rPr>
        <w:lastRenderedPageBreak/>
        <w:t xml:space="preserve">certainty about the resiliency of materials used in space led to the development of an </w:t>
      </w:r>
      <w:r w:rsidRPr="00D428FF">
        <w:rPr>
          <w:rStyle w:val="Heading3Char"/>
          <w:highlight w:val="green"/>
        </w:rPr>
        <w:t xml:space="preserve">analytics tool </w:t>
      </w:r>
      <w:r w:rsidRPr="00D428FF">
        <w:rPr>
          <w:rStyle w:val="Heading3Char"/>
        </w:rPr>
        <w:t xml:space="preserve">useful across a range of industries. </w:t>
      </w:r>
      <w:r w:rsidRPr="00D428FF">
        <w:rPr>
          <w:rStyle w:val="Emphasis"/>
          <w:highlight w:val="green"/>
        </w:rPr>
        <w:t>Temper foam</w:t>
      </w:r>
      <w:r w:rsidRPr="00D428FF">
        <w:rPr>
          <w:rStyle w:val="Emphasis"/>
        </w:rPr>
        <w:t>,</w:t>
      </w:r>
      <w:r w:rsidRPr="00D428FF">
        <w:rPr>
          <w:rStyle w:val="Heading3Char"/>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Heading3Char"/>
        </w:rPr>
        <w:t xml:space="preserve"> and their unique line-of-sight vantage point can </w:t>
      </w:r>
      <w:r w:rsidRPr="00D428FF">
        <w:rPr>
          <w:rStyle w:val="Emphasis"/>
          <w:highlight w:val="green"/>
        </w:rPr>
        <w:t>provide new perspectives</w:t>
      </w:r>
      <w:r w:rsidRPr="00D428FF">
        <w:rPr>
          <w:rStyle w:val="Heading3Char"/>
        </w:rPr>
        <w:t xml:space="preserve"> to old industries. </w:t>
      </w:r>
      <w:r w:rsidRPr="00D428FF">
        <w:rPr>
          <w:rStyle w:val="Heading3Char"/>
          <w:highlight w:val="green"/>
        </w:rPr>
        <w:t>Deploying satellites</w:t>
      </w:r>
      <w:r w:rsidRPr="00D428FF">
        <w:rPr>
          <w:rStyle w:val="Heading3Char"/>
        </w:rPr>
        <w:t xml:space="preserve"> into low-Earth orbit, </w:t>
      </w:r>
      <w:r w:rsidRPr="00D428FF">
        <w:rPr>
          <w:rStyle w:val="Heading3Char"/>
          <w:highlight w:val="green"/>
        </w:rPr>
        <w:t>as</w:t>
      </w:r>
      <w:r w:rsidRPr="00D428FF">
        <w:rPr>
          <w:rStyle w:val="Heading3Char"/>
        </w:rPr>
        <w:t xml:space="preserve"> </w:t>
      </w:r>
      <w:r w:rsidRPr="00D428FF">
        <w:rPr>
          <w:rStyle w:val="Heading3Char"/>
          <w:highlight w:val="green"/>
        </w:rPr>
        <w:t>Facebook</w:t>
      </w:r>
      <w:r w:rsidRPr="00D428FF">
        <w:rPr>
          <w:rStyle w:val="Heading3Char"/>
        </w:rPr>
        <w:t xml:space="preserve"> </w:t>
      </w:r>
      <w:r w:rsidRPr="00D428FF">
        <w:rPr>
          <w:rStyle w:val="Heading3Char"/>
          <w:highlight w:val="green"/>
        </w:rPr>
        <w:t>wants to</w:t>
      </w:r>
      <w:r w:rsidRPr="00D428FF">
        <w:rPr>
          <w:rStyle w:val="Heading3Char"/>
        </w:rPr>
        <w:t xml:space="preserve"> do, can </w:t>
      </w:r>
      <w:r w:rsidRPr="00D428FF">
        <w:rPr>
          <w:rStyle w:val="Heading3Char"/>
          <w:highlight w:val="green"/>
        </w:rPr>
        <w:t>connect</w:t>
      </w:r>
      <w:r w:rsidRPr="00D428FF">
        <w:rPr>
          <w:rStyle w:val="Heading3Char"/>
        </w:rPr>
        <w:t xml:space="preserve"> large, </w:t>
      </w:r>
      <w:proofErr w:type="gramStart"/>
      <w:r w:rsidRPr="00D428FF">
        <w:rPr>
          <w:rStyle w:val="Heading3Char"/>
        </w:rPr>
        <w:t>previously-unreached</w:t>
      </w:r>
      <w:proofErr w:type="gramEnd"/>
      <w:r w:rsidRPr="00D428FF">
        <w:rPr>
          <w:rStyle w:val="Heading3Char"/>
        </w:rPr>
        <w:t xml:space="preserve"> swathes of 22 humanity to the </w:t>
      </w:r>
      <w:r w:rsidRPr="00D428FF">
        <w:rPr>
          <w:rStyle w:val="Heading3Char"/>
          <w:highlight w:val="green"/>
        </w:rPr>
        <w:t>Internet</w:t>
      </w:r>
      <w:r w:rsidRPr="00D428FF">
        <w:rPr>
          <w:rStyle w:val="Heading3Char"/>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Heading3Char"/>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56C124EC" w14:textId="77777777" w:rsidR="007A7CCE" w:rsidRDefault="007A7CCE" w:rsidP="007A7CCE">
      <w:pPr>
        <w:pStyle w:val="Heading4"/>
      </w:pPr>
      <w:r>
        <w:t xml:space="preserve">Strong Innovation </w:t>
      </w:r>
      <w:r>
        <w:rPr>
          <w:u w:val="single"/>
        </w:rPr>
        <w:t>solves Extinction</w:t>
      </w:r>
      <w:r>
        <w:t>.</w:t>
      </w:r>
    </w:p>
    <w:p w14:paraId="4AB24A13" w14:textId="77777777" w:rsidR="007A7CCE" w:rsidRPr="003C3DBE" w:rsidRDefault="007A7CCE" w:rsidP="007A7CCE">
      <w:r w:rsidRPr="00AB017F">
        <w:rPr>
          <w:rStyle w:val="Style13ptBold"/>
        </w:rPr>
        <w:t>Matthews 18</w:t>
      </w:r>
      <w:r>
        <w:t xml:space="preserve"> Dylan Matthews 10-26-2018 “How to help people millions of years from now” </w:t>
      </w:r>
      <w:hyperlink r:id="rId11"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4D09AA9" w14:textId="77777777" w:rsidR="007A7CCE" w:rsidRDefault="007A7CCE" w:rsidP="007A7CCE">
      <w:pPr>
        <w:rPr>
          <w:rStyle w:val="Heading3Char"/>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Heading3Char"/>
          <w:sz w:val="24"/>
        </w:rPr>
        <w:t>The 7.6 billion people now living</w:t>
      </w:r>
      <w:r w:rsidRPr="00AB017F">
        <w:rPr>
          <w:sz w:val="16"/>
        </w:rPr>
        <w:t xml:space="preserve">, after all, </w:t>
      </w:r>
      <w:r w:rsidRPr="00AB017F">
        <w:rPr>
          <w:rStyle w:val="Heading3Char"/>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Heading3Char"/>
          <w:sz w:val="24"/>
        </w:rPr>
        <w:t xml:space="preserve">of </w:t>
      </w:r>
      <w:r w:rsidRPr="00DA3FD1">
        <w:rPr>
          <w:rStyle w:val="Heading3Char"/>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Heading3Char"/>
          <w:sz w:val="24"/>
          <w:highlight w:val="green"/>
        </w:rPr>
        <w:t>more moral weight</w:t>
      </w:r>
      <w:r w:rsidRPr="00AB017F">
        <w:rPr>
          <w:rStyle w:val="Heading3Char"/>
          <w:sz w:val="24"/>
        </w:rPr>
        <w:t xml:space="preserve"> than those of us living here </w:t>
      </w:r>
      <w:r w:rsidRPr="00AB017F">
        <w:rPr>
          <w:rStyle w:val="Emphasis"/>
          <w:sz w:val="24"/>
        </w:rPr>
        <w:t>today</w:t>
      </w:r>
      <w:r w:rsidRPr="00AB017F">
        <w:rPr>
          <w:rStyle w:val="Heading3Char"/>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Heading3Char"/>
          <w:sz w:val="24"/>
        </w:rPr>
        <w:t xml:space="preserve">The most </w:t>
      </w:r>
      <w:r w:rsidRPr="00AB017F">
        <w:rPr>
          <w:rStyle w:val="Emphasis"/>
          <w:sz w:val="24"/>
        </w:rPr>
        <w:t>literal</w:t>
      </w:r>
      <w:r w:rsidRPr="00AB017F">
        <w:rPr>
          <w:sz w:val="16"/>
        </w:rPr>
        <w:t xml:space="preserve"> </w:t>
      </w:r>
      <w:r w:rsidRPr="00AB017F">
        <w:rPr>
          <w:rStyle w:val="Heading3Char"/>
          <w:sz w:val="24"/>
        </w:rPr>
        <w:t xml:space="preserve">thing it could mean is </w:t>
      </w:r>
      <w:r w:rsidRPr="00DA3FD1">
        <w:rPr>
          <w:rStyle w:val="Heading3Char"/>
          <w:sz w:val="24"/>
          <w:highlight w:val="green"/>
        </w:rPr>
        <w:t>preventing</w:t>
      </w:r>
      <w:r w:rsidRPr="00AB017F">
        <w:rPr>
          <w:rStyle w:val="Heading3Char"/>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Heading3Char"/>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Heading3Char"/>
          <w:sz w:val="24"/>
        </w:rPr>
        <w:t xml:space="preserve">while that’s certainly </w:t>
      </w:r>
      <w:r w:rsidRPr="00AB017F">
        <w:rPr>
          <w:rStyle w:val="Emphasis"/>
          <w:sz w:val="24"/>
        </w:rPr>
        <w:t>part</w:t>
      </w:r>
      <w:r w:rsidRPr="00AB017F">
        <w:rPr>
          <w:sz w:val="16"/>
        </w:rPr>
        <w:t xml:space="preserve"> </w:t>
      </w:r>
      <w:r w:rsidRPr="00AB017F">
        <w:rPr>
          <w:rStyle w:val="Heading3Char"/>
          <w:sz w:val="24"/>
        </w:rPr>
        <w:t xml:space="preserve">of what caring </w:t>
      </w:r>
      <w:r w:rsidRPr="00AB017F">
        <w:rPr>
          <w:rStyle w:val="Heading3Char"/>
          <w:sz w:val="24"/>
        </w:rPr>
        <w:lastRenderedPageBreak/>
        <w:t xml:space="preserve">about the far future entails, approaches that address </w:t>
      </w:r>
      <w:r w:rsidRPr="00AB017F">
        <w:rPr>
          <w:rStyle w:val="Emphasis"/>
          <w:sz w:val="24"/>
        </w:rPr>
        <w:t>specific threats</w:t>
      </w:r>
      <w:r w:rsidRPr="00AB017F">
        <w:rPr>
          <w:sz w:val="16"/>
        </w:rPr>
        <w:t xml:space="preserve"> </w:t>
      </w:r>
      <w:r w:rsidRPr="00AB017F">
        <w:rPr>
          <w:rStyle w:val="Heading3Char"/>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Heading3Char"/>
          <w:sz w:val="24"/>
        </w:rPr>
        <w:t>approaches</w:t>
      </w:r>
      <w:r w:rsidRPr="00AB017F">
        <w:rPr>
          <w:sz w:val="16"/>
        </w:rPr>
        <w:t xml:space="preserve"> to the far future) </w:t>
      </w:r>
      <w:r w:rsidRPr="00DA3FD1">
        <w:rPr>
          <w:rStyle w:val="Heading3Char"/>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Heading3Char"/>
          <w:sz w:val="24"/>
          <w:highlight w:val="green"/>
        </w:rPr>
        <w:t xml:space="preserve">approaches, </w:t>
      </w:r>
      <w:r w:rsidRPr="00AB017F">
        <w:rPr>
          <w:rStyle w:val="Heading3Char"/>
          <w:sz w:val="24"/>
        </w:rPr>
        <w:t xml:space="preserve">where </w:t>
      </w:r>
      <w:r w:rsidRPr="00DA3FD1">
        <w:rPr>
          <w:rStyle w:val="Heading3Char"/>
          <w:sz w:val="24"/>
          <w:highlight w:val="green"/>
        </w:rPr>
        <w:t xml:space="preserve">instead of trying to </w:t>
      </w:r>
      <w:r w:rsidRPr="00DA3FD1">
        <w:rPr>
          <w:rStyle w:val="Emphasis"/>
          <w:sz w:val="24"/>
          <w:highlight w:val="green"/>
        </w:rPr>
        <w:t>predict</w:t>
      </w:r>
      <w:r w:rsidRPr="00DA3FD1">
        <w:rPr>
          <w:rStyle w:val="Heading3Char"/>
          <w:sz w:val="24"/>
          <w:highlight w:val="green"/>
        </w:rPr>
        <w:t xml:space="preserve"> </w:t>
      </w:r>
      <w:r w:rsidRPr="00AB017F">
        <w:rPr>
          <w:rStyle w:val="Heading3Char"/>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Heading3Char"/>
          <w:sz w:val="24"/>
        </w:rPr>
        <w:t xml:space="preserve">, so that it is, as </w:t>
      </w:r>
      <w:r w:rsidRPr="00DA3FD1">
        <w:rPr>
          <w:rStyle w:val="Heading3Char"/>
          <w:sz w:val="24"/>
          <w:highlight w:val="green"/>
        </w:rPr>
        <w:t xml:space="preserve">a whole, well-equipped to deal with </w:t>
      </w:r>
      <w:r w:rsidRPr="00DA3FD1">
        <w:rPr>
          <w:rStyle w:val="Emphasis"/>
          <w:sz w:val="24"/>
          <w:highlight w:val="green"/>
        </w:rPr>
        <w:t>potential</w:t>
      </w:r>
      <w:r w:rsidRPr="00DA3FD1">
        <w:rPr>
          <w:rStyle w:val="Heading3Char"/>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Heading3Char"/>
          <w:sz w:val="24"/>
        </w:rPr>
        <w:t xml:space="preserve">In other words, caring about the far future </w:t>
      </w:r>
      <w:r w:rsidRPr="00AB017F">
        <w:rPr>
          <w:rStyle w:val="Emphasis"/>
          <w:sz w:val="24"/>
        </w:rPr>
        <w:t>doesn’t mean just paying attention to low-probability risks of total annihilation</w:t>
      </w:r>
      <w:r w:rsidRPr="00AB017F">
        <w:rPr>
          <w:rStyle w:val="Heading3Char"/>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Heading3Char"/>
          <w:sz w:val="24"/>
        </w:rPr>
        <w:t xml:space="preserve">We’re </w:t>
      </w:r>
      <w:r w:rsidRPr="00DA3FD1">
        <w:rPr>
          <w:rStyle w:val="Heading3Char"/>
          <w:sz w:val="24"/>
          <w:highlight w:val="green"/>
        </w:rPr>
        <w:t>going to</w:t>
      </w:r>
      <w:r w:rsidRPr="00AB017F">
        <w:rPr>
          <w:rStyle w:val="Heading3Char"/>
          <w:sz w:val="24"/>
        </w:rPr>
        <w:t xml:space="preserve"> be </w:t>
      </w:r>
      <w:r w:rsidRPr="00DA3FD1">
        <w:rPr>
          <w:rStyle w:val="Emphasis"/>
          <w:sz w:val="24"/>
          <w:highlight w:val="green"/>
        </w:rPr>
        <w:t>better</w:t>
      </w:r>
      <w:r w:rsidRPr="00AB017F">
        <w:rPr>
          <w:rStyle w:val="Emphasis"/>
          <w:sz w:val="24"/>
        </w:rPr>
        <w:t xml:space="preserve"> prepared</w:t>
      </w:r>
      <w:r w:rsidRPr="00AB017F">
        <w:rPr>
          <w:rStyle w:val="Heading3Char"/>
          <w:sz w:val="24"/>
        </w:rPr>
        <w:t xml:space="preserve"> to </w:t>
      </w:r>
      <w:r w:rsidRPr="00DA3FD1">
        <w:rPr>
          <w:rStyle w:val="Heading3Char"/>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Heading3Char"/>
          <w:sz w:val="24"/>
          <w:bdr w:val="single" w:sz="4" w:space="0" w:color="auto"/>
        </w:rPr>
        <w:t xml:space="preserve"> or </w:t>
      </w:r>
      <w:r w:rsidRPr="00DA3FD1">
        <w:rPr>
          <w:rStyle w:val="Heading3Char"/>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Heading3Char"/>
          <w:sz w:val="24"/>
          <w:highlight w:val="green"/>
          <w:bdr w:val="single" w:sz="4" w:space="0" w:color="auto"/>
        </w:rPr>
        <w:t xml:space="preserve"> or</w:t>
      </w:r>
      <w:r w:rsidRPr="00AB017F">
        <w:rPr>
          <w:rStyle w:val="Heading3Char"/>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Heading3Char"/>
          <w:sz w:val="24"/>
          <w:highlight w:val="green"/>
          <w:bdr w:val="single" w:sz="4" w:space="0" w:color="auto"/>
        </w:rPr>
        <w:t xml:space="preserve"> if society</w:t>
      </w:r>
      <w:r w:rsidRPr="00AB017F">
        <w:rPr>
          <w:rStyle w:val="Heading3Char"/>
          <w:sz w:val="24"/>
          <w:bdr w:val="single" w:sz="4" w:space="0" w:color="auto"/>
        </w:rPr>
        <w:t xml:space="preserve"> </w:t>
      </w:r>
      <w:proofErr w:type="gramStart"/>
      <w:r w:rsidRPr="00AB017F">
        <w:rPr>
          <w:rStyle w:val="Heading3Char"/>
          <w:sz w:val="24"/>
          <w:bdr w:val="single" w:sz="4" w:space="0" w:color="auto"/>
        </w:rPr>
        <w:t xml:space="preserve">as a whole </w:t>
      </w:r>
      <w:r w:rsidRPr="00DA3FD1">
        <w:rPr>
          <w:rStyle w:val="Heading3Char"/>
          <w:sz w:val="24"/>
          <w:highlight w:val="green"/>
          <w:bdr w:val="single" w:sz="4" w:space="0" w:color="auto"/>
        </w:rPr>
        <w:t>makes</w:t>
      </w:r>
      <w:proofErr w:type="gramEnd"/>
      <w:r w:rsidRPr="00AB017F">
        <w:rPr>
          <w:rStyle w:val="Heading3Char"/>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Heading3Char"/>
          <w:sz w:val="24"/>
        </w:rPr>
        <w:t xml:space="preserve">So maybe one of </w:t>
      </w:r>
      <w:r w:rsidRPr="00DA3FD1">
        <w:rPr>
          <w:rStyle w:val="Heading3Char"/>
          <w:sz w:val="24"/>
          <w:highlight w:val="green"/>
        </w:rPr>
        <w:t xml:space="preserve">the </w:t>
      </w:r>
      <w:r w:rsidRPr="00DA3FD1">
        <w:rPr>
          <w:rStyle w:val="Emphasis"/>
          <w:sz w:val="24"/>
          <w:highlight w:val="green"/>
        </w:rPr>
        <w:t>best thing</w:t>
      </w:r>
      <w:r w:rsidRPr="00DA3FD1">
        <w:rPr>
          <w:rStyle w:val="Heading3Char"/>
          <w:sz w:val="24"/>
          <w:highlight w:val="green"/>
        </w:rPr>
        <w:t>s</w:t>
      </w:r>
      <w:r w:rsidRPr="00AB017F">
        <w:rPr>
          <w:rStyle w:val="Heading3Char"/>
          <w:sz w:val="24"/>
        </w:rPr>
        <w:t xml:space="preserve"> we can do </w:t>
      </w:r>
      <w:r w:rsidRPr="00DA3FD1">
        <w:rPr>
          <w:rStyle w:val="Heading3Char"/>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Heading3Char"/>
          <w:sz w:val="24"/>
          <w:highlight w:val="green"/>
        </w:rPr>
        <w:t>is to</w:t>
      </w:r>
      <w:r w:rsidRPr="00AB017F">
        <w:rPr>
          <w:u w:val="single"/>
        </w:rPr>
        <w:t xml:space="preserve"> improve school systems — here and now — to </w:t>
      </w:r>
      <w:r w:rsidRPr="00DA3FD1">
        <w:rPr>
          <w:rStyle w:val="Heading3Char"/>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Heading3Char"/>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Heading3Char"/>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Heading3Char"/>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Heading3Char"/>
          <w:sz w:val="24"/>
        </w:rPr>
        <w:t xml:space="preserve">If the far future is what matters, and generally trying to make the world work better is among the best ways to help the far future, then effective altruism just becomes plain </w:t>
      </w:r>
      <w:proofErr w:type="spellStart"/>
      <w:r w:rsidRPr="00AB017F">
        <w:rPr>
          <w:rStyle w:val="Heading3Char"/>
          <w:sz w:val="24"/>
        </w:rPr>
        <w:t>ol</w:t>
      </w:r>
      <w:proofErr w:type="spellEnd"/>
      <w:r w:rsidRPr="00AB017F">
        <w:rPr>
          <w:rStyle w:val="Heading3Char"/>
          <w:sz w:val="24"/>
        </w:rPr>
        <w:t>’ do-</w:t>
      </w:r>
      <w:proofErr w:type="spellStart"/>
      <w:r w:rsidRPr="00AB017F">
        <w:rPr>
          <w:rStyle w:val="Heading3Char"/>
          <w:sz w:val="24"/>
        </w:rPr>
        <w:t>goodery</w:t>
      </w:r>
      <w:proofErr w:type="spellEnd"/>
      <w:r w:rsidRPr="00AB017F">
        <w:rPr>
          <w:rStyle w:val="Heading3Char"/>
          <w:sz w:val="24"/>
        </w:rPr>
        <w:t>.</w:t>
      </w:r>
    </w:p>
    <w:p w14:paraId="41CA247B" w14:textId="77777777" w:rsidR="007A7CCE" w:rsidRPr="00E424A1" w:rsidRDefault="007A7CCE" w:rsidP="007A7CCE"/>
    <w:p w14:paraId="02E6496C" w14:textId="77777777" w:rsidR="007A7CCE" w:rsidRPr="00D66E23" w:rsidRDefault="007A7CCE" w:rsidP="007A7CCE"/>
    <w:p w14:paraId="7A609369" w14:textId="77777777" w:rsidR="00631DAE" w:rsidRDefault="00631DAE" w:rsidP="00631DAE">
      <w:pPr>
        <w:pStyle w:val="Heading2"/>
      </w:pPr>
    </w:p>
    <w:p w14:paraId="46099375" w14:textId="77777777" w:rsidR="00631DAE" w:rsidRDefault="00631DAE" w:rsidP="00631DAE">
      <w:pPr>
        <w:pStyle w:val="Heading2"/>
      </w:pPr>
    </w:p>
    <w:p w14:paraId="34FA1849" w14:textId="77777777" w:rsidR="00631DAE" w:rsidRDefault="00631DAE" w:rsidP="00631DAE">
      <w:pPr>
        <w:pStyle w:val="Heading2"/>
      </w:pPr>
    </w:p>
    <w:p w14:paraId="1F3190B3" w14:textId="77777777" w:rsidR="00631DAE" w:rsidRDefault="00631DAE" w:rsidP="00631DAE">
      <w:pPr>
        <w:pStyle w:val="Heading2"/>
      </w:pPr>
    </w:p>
    <w:p w14:paraId="5D884E4A" w14:textId="77777777" w:rsidR="00631DAE" w:rsidRDefault="00631DAE" w:rsidP="00631DAE">
      <w:pPr>
        <w:pStyle w:val="Heading2"/>
      </w:pPr>
    </w:p>
    <w:p w14:paraId="470716FF" w14:textId="77777777" w:rsidR="00631DAE" w:rsidRDefault="00631DAE" w:rsidP="00631DAE">
      <w:pPr>
        <w:pStyle w:val="Heading2"/>
      </w:pPr>
    </w:p>
    <w:p w14:paraId="79F43A56" w14:textId="77777777" w:rsidR="00631DAE" w:rsidRDefault="00631DAE" w:rsidP="00631DAE">
      <w:pPr>
        <w:pStyle w:val="Heading2"/>
      </w:pPr>
    </w:p>
    <w:p w14:paraId="0CC256C0" w14:textId="77777777" w:rsidR="00631DAE" w:rsidRDefault="00631DAE" w:rsidP="00631DAE">
      <w:pPr>
        <w:pStyle w:val="Heading2"/>
      </w:pPr>
    </w:p>
    <w:p w14:paraId="4AE20A37" w14:textId="1AAF4060" w:rsidR="00631DAE" w:rsidRDefault="00631DAE" w:rsidP="00CB4699">
      <w:pPr>
        <w:pStyle w:val="Heading3"/>
      </w:pPr>
      <w:r>
        <w:lastRenderedPageBreak/>
        <w:t>Case</w:t>
      </w:r>
    </w:p>
    <w:p w14:paraId="24D83D95" w14:textId="3007069E" w:rsidR="00AB3922" w:rsidRDefault="00AB3922" w:rsidP="00AB3922">
      <w:pPr>
        <w:pStyle w:val="Heading4"/>
      </w:pPr>
      <w:r>
        <w:rPr>
          <w:rFonts w:eastAsia="Calibri" w:cs="Calibri"/>
          <w:sz w:val="28"/>
          <w:szCs w:val="28"/>
        </w:rPr>
        <w:t xml:space="preserve">Rocket launches are increasing now and are close to matching other major sources of carbon emissions </w:t>
      </w:r>
    </w:p>
    <w:p w14:paraId="16BF4BBB" w14:textId="77777777" w:rsidR="00AB3922" w:rsidRDefault="00AB3922" w:rsidP="00AB3922">
      <w:pPr>
        <w:spacing w:line="257" w:lineRule="auto"/>
      </w:pPr>
      <w:r>
        <w:rPr>
          <w:b/>
          <w:sz w:val="28"/>
          <w:szCs w:val="28"/>
          <w:u w:val="single"/>
        </w:rPr>
        <w:t>Gammon 21</w:t>
      </w:r>
      <w:r>
        <w:t>[Katharine Gammon, 7-19-2021, "How the billionaire space race could be one giant leap for pollution," Katharine Gammon has served in the Peace Corps in Bulgaria, and attended MIT and Princeton University and won the 2020 Society for Environmental Journalists fellowship, 2017 Columbia University Reporting Fellowship on Early Childhood Development, 2014 National Health Journalism Fellowship, 2013 MIT Knight Science Bootcamp, the 2012 Woods Hole Ocean Science Journalism Fellowship, a 2013 National Press Foundation Fellowship, a 2011 Fellowship from the National Institute on Drug Abuse, and others.</w:t>
      </w:r>
      <w:hyperlink r:id="rId12">
        <w:r>
          <w:rPr>
            <w:color w:val="000000"/>
          </w:rPr>
          <w:t>https://www.theguardian.com/science/2021/jul/19/billionaires-space-tourism-environment-emissions</w:t>
        </w:r>
      </w:hyperlink>
      <w:r>
        <w:t xml:space="preserve">]//DebateDrills </w:t>
      </w:r>
      <w:proofErr w:type="spellStart"/>
      <w:r>
        <w:t>ww</w:t>
      </w:r>
      <w:proofErr w:type="spellEnd"/>
    </w:p>
    <w:p w14:paraId="43C90D2A" w14:textId="77777777" w:rsidR="00AB3922" w:rsidRDefault="00AB3922" w:rsidP="00AB3922">
      <w:pPr>
        <w:spacing w:line="257" w:lineRule="auto"/>
      </w:pPr>
      <w:r>
        <w:rPr>
          <w:sz w:val="28"/>
          <w:szCs w:val="28"/>
          <w:highlight w:val="green"/>
          <w:u w:val="single"/>
        </w:rPr>
        <w:t>When rockets launch</w:t>
      </w:r>
      <w:r>
        <w:rPr>
          <w:sz w:val="28"/>
          <w:szCs w:val="28"/>
          <w:u w:val="single"/>
        </w:rPr>
        <w:t xml:space="preserve"> into space, </w:t>
      </w:r>
      <w:r>
        <w:rPr>
          <w:sz w:val="28"/>
          <w:szCs w:val="28"/>
          <w:highlight w:val="green"/>
          <w:u w:val="single"/>
        </w:rPr>
        <w:t>they require</w:t>
      </w:r>
      <w:r>
        <w:rPr>
          <w:sz w:val="28"/>
          <w:szCs w:val="28"/>
          <w:u w:val="single"/>
        </w:rPr>
        <w:t xml:space="preserve"> a huge </w:t>
      </w:r>
      <w:proofErr w:type="gramStart"/>
      <w:r>
        <w:rPr>
          <w:sz w:val="28"/>
          <w:szCs w:val="28"/>
          <w:u w:val="single"/>
        </w:rPr>
        <w:t>amount</w:t>
      </w:r>
      <w:proofErr w:type="gramEnd"/>
      <w:r>
        <w:rPr>
          <w:sz w:val="28"/>
          <w:szCs w:val="28"/>
          <w:u w:val="single"/>
        </w:rPr>
        <w:t xml:space="preserve"> of </w:t>
      </w:r>
      <w:r>
        <w:rPr>
          <w:sz w:val="28"/>
          <w:szCs w:val="28"/>
          <w:highlight w:val="green"/>
          <w:u w:val="single"/>
        </w:rPr>
        <w:t>propellants</w:t>
      </w:r>
      <w:r>
        <w:rPr>
          <w:sz w:val="28"/>
          <w:szCs w:val="28"/>
          <w:u w:val="single"/>
        </w:rPr>
        <w:t xml:space="preserve"> to make it out of the Earth’s atmosphere</w:t>
      </w:r>
      <w:r>
        <w:rPr>
          <w:sz w:val="28"/>
          <w:szCs w:val="28"/>
          <w:highlight w:val="green"/>
          <w:u w:val="single"/>
        </w:rPr>
        <w:t>. For SpaceX’s Falcon 9 rocket, it is kerosene, and for Nasa it is liquid hydrogen</w:t>
      </w:r>
      <w:r>
        <w:rPr>
          <w:sz w:val="28"/>
          <w:szCs w:val="28"/>
          <w:u w:val="single"/>
        </w:rPr>
        <w:t xml:space="preserve"> in their new Space Launch System.</w:t>
      </w:r>
      <w:r>
        <w:rPr>
          <w:sz w:val="16"/>
          <w:szCs w:val="16"/>
        </w:rPr>
        <w:t xml:space="preserve"> Those fuels emit a variety of substances into the atmosphere, including carbon dioxide, water, </w:t>
      </w:r>
      <w:proofErr w:type="gramStart"/>
      <w:r>
        <w:rPr>
          <w:sz w:val="16"/>
          <w:szCs w:val="16"/>
        </w:rPr>
        <w:t>chlorine</w:t>
      </w:r>
      <w:proofErr w:type="gramEnd"/>
      <w:r>
        <w:rPr>
          <w:sz w:val="16"/>
          <w:szCs w:val="16"/>
        </w:rPr>
        <w:t xml:space="preserve"> and other chemicals. The carbon emissions from rockets are small compared with the aircraft industry, she says. But </w:t>
      </w:r>
      <w:r>
        <w:rPr>
          <w:b/>
          <w:sz w:val="28"/>
          <w:szCs w:val="28"/>
          <w:highlight w:val="green"/>
          <w:u w:val="single"/>
        </w:rPr>
        <w:t>they are increasing at nearly 5.6% a year</w:t>
      </w:r>
      <w:r>
        <w:rPr>
          <w:sz w:val="16"/>
          <w:szCs w:val="16"/>
        </w:rPr>
        <w:t xml:space="preserve">, and Marais has been running a simulation for a decade, to figure out at what point will they compete with traditional sources we are familiar with. The rocket motor on Richard Branson’s Unity 22 burns as it heads toward space. The rocket motor on Richard Branson’s Unity 22 burns as it heads toward space. </w:t>
      </w:r>
      <w:r>
        <w:rPr>
          <w:sz w:val="28"/>
          <w:szCs w:val="28"/>
          <w:u w:val="single"/>
        </w:rPr>
        <w:t>“For one long-haul plane flight it’s one to three tons of carbon dioxide [per passenger],”</w:t>
      </w:r>
      <w:r>
        <w:rPr>
          <w:sz w:val="16"/>
          <w:szCs w:val="16"/>
        </w:rPr>
        <w:t xml:space="preserve"> says Marais. </w:t>
      </w:r>
      <w:r>
        <w:rPr>
          <w:b/>
          <w:sz w:val="28"/>
          <w:szCs w:val="28"/>
          <w:highlight w:val="green"/>
          <w:u w:val="single"/>
        </w:rPr>
        <w:t xml:space="preserve">For one rocket launch 200-300 </w:t>
      </w:r>
      <w:proofErr w:type="spellStart"/>
      <w:r>
        <w:rPr>
          <w:b/>
          <w:sz w:val="28"/>
          <w:szCs w:val="28"/>
          <w:highlight w:val="green"/>
          <w:u w:val="single"/>
        </w:rPr>
        <w:t>tonnes</w:t>
      </w:r>
      <w:proofErr w:type="spellEnd"/>
      <w:r>
        <w:rPr>
          <w:b/>
          <w:sz w:val="28"/>
          <w:szCs w:val="28"/>
          <w:highlight w:val="green"/>
          <w:u w:val="single"/>
        </w:rPr>
        <w:t xml:space="preserve"> of carbon dioxide are split between 4 or so passengers</w:t>
      </w:r>
      <w:r>
        <w:rPr>
          <w:sz w:val="16"/>
          <w:szCs w:val="16"/>
        </w:rPr>
        <w:t>, according to Marais. “</w:t>
      </w:r>
      <w:proofErr w:type="gramStart"/>
      <w:r>
        <w:rPr>
          <w:sz w:val="28"/>
          <w:szCs w:val="28"/>
          <w:u w:val="single"/>
        </w:rPr>
        <w:t>So</w:t>
      </w:r>
      <w:proofErr w:type="gramEnd"/>
      <w:r>
        <w:rPr>
          <w:sz w:val="28"/>
          <w:szCs w:val="28"/>
          <w:u w:val="single"/>
        </w:rPr>
        <w:t xml:space="preserve"> </w:t>
      </w:r>
      <w:r>
        <w:rPr>
          <w:b/>
          <w:sz w:val="28"/>
          <w:szCs w:val="28"/>
          <w:highlight w:val="green"/>
          <w:u w:val="single"/>
        </w:rPr>
        <w:t>it doesn’t need to grow that much more to compete with other sources</w:t>
      </w:r>
      <w:r>
        <w:rPr>
          <w:sz w:val="16"/>
          <w:szCs w:val="16"/>
        </w:rPr>
        <w:t xml:space="preserve">.” Advertisement Right now, the number of rocket flights </w:t>
      </w:r>
      <w:proofErr w:type="gramStart"/>
      <w:r>
        <w:rPr>
          <w:sz w:val="16"/>
          <w:szCs w:val="16"/>
        </w:rPr>
        <w:t>is</w:t>
      </w:r>
      <w:proofErr w:type="gramEnd"/>
      <w:r>
        <w:rPr>
          <w:sz w:val="16"/>
          <w:szCs w:val="16"/>
        </w:rPr>
        <w:t xml:space="preserve"> very small: </w:t>
      </w:r>
      <w:r>
        <w:rPr>
          <w:sz w:val="28"/>
          <w:szCs w:val="28"/>
          <w:u w:val="single"/>
        </w:rPr>
        <w:t>in the whole of 2020, for instance, there were 114 attempted orbital launches in the world, according to Nasa. That compares with the airline industry’s more than 100,000 flights each day on average.</w:t>
      </w:r>
      <w:r>
        <w:rPr>
          <w:sz w:val="16"/>
          <w:szCs w:val="16"/>
        </w:rPr>
        <w:t xml:space="preserve"> </w:t>
      </w:r>
      <w:r>
        <w:rPr>
          <w:sz w:val="28"/>
          <w:szCs w:val="28"/>
          <w:u w:val="single"/>
        </w:rPr>
        <w:t xml:space="preserve">But </w:t>
      </w:r>
      <w:r>
        <w:rPr>
          <w:sz w:val="28"/>
          <w:szCs w:val="28"/>
          <w:highlight w:val="green"/>
          <w:u w:val="single"/>
        </w:rPr>
        <w:t>emissions from rockets are emitted</w:t>
      </w:r>
      <w:r>
        <w:rPr>
          <w:sz w:val="28"/>
          <w:szCs w:val="28"/>
          <w:u w:val="single"/>
        </w:rPr>
        <w:t xml:space="preserve"> right in</w:t>
      </w:r>
      <w:r>
        <w:rPr>
          <w:sz w:val="28"/>
          <w:szCs w:val="28"/>
          <w:highlight w:val="green"/>
          <w:u w:val="single"/>
        </w:rPr>
        <w:t>to</w:t>
      </w:r>
      <w:r>
        <w:rPr>
          <w:sz w:val="28"/>
          <w:szCs w:val="28"/>
          <w:u w:val="single"/>
        </w:rPr>
        <w:t xml:space="preserve"> the </w:t>
      </w:r>
      <w:r>
        <w:rPr>
          <w:sz w:val="28"/>
          <w:szCs w:val="28"/>
          <w:highlight w:val="green"/>
          <w:u w:val="single"/>
        </w:rPr>
        <w:t>upper atmosphere</w:t>
      </w:r>
      <w:r>
        <w:rPr>
          <w:sz w:val="28"/>
          <w:szCs w:val="28"/>
          <w:u w:val="single"/>
        </w:rPr>
        <w:t xml:space="preserve">, which means they stay there </w:t>
      </w:r>
      <w:r>
        <w:rPr>
          <w:sz w:val="28"/>
          <w:szCs w:val="28"/>
          <w:highlight w:val="green"/>
          <w:u w:val="single"/>
        </w:rPr>
        <w:t>for</w:t>
      </w:r>
      <w:r>
        <w:rPr>
          <w:sz w:val="28"/>
          <w:szCs w:val="28"/>
          <w:u w:val="single"/>
        </w:rPr>
        <w:t xml:space="preserve"> a long time: </w:t>
      </w:r>
      <w:r>
        <w:rPr>
          <w:sz w:val="28"/>
          <w:szCs w:val="28"/>
          <w:highlight w:val="green"/>
          <w:u w:val="single"/>
        </w:rPr>
        <w:t>two to three years.</w:t>
      </w:r>
      <w:r>
        <w:rPr>
          <w:sz w:val="28"/>
          <w:szCs w:val="28"/>
          <w:u w:val="single"/>
        </w:rPr>
        <w:t xml:space="preserve"> Even water injected into the upper atmosphere – where it can form clouds – can have warming impacts</w:t>
      </w:r>
      <w:r>
        <w:rPr>
          <w:sz w:val="16"/>
          <w:szCs w:val="16"/>
        </w:rPr>
        <w:t xml:space="preserve">, says Marais. “Even something as seemingly innocuous as water can have an impact.” Closer to the ground, all fuels emit huge amounts of heat, which can add ozone to the troposphere,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 wrote Jessica Dallas, a senior policy adviser at the New Zealand Space Agency, in an analysis of research on space launch emissions published last year. </w:t>
      </w:r>
    </w:p>
    <w:p w14:paraId="130AE1FF" w14:textId="77777777" w:rsidR="00AB3922" w:rsidRDefault="00AB3922" w:rsidP="00AB3922">
      <w:pPr>
        <w:pStyle w:val="Heading4"/>
      </w:pPr>
      <w:r>
        <w:rPr>
          <w:rFonts w:eastAsia="Calibri" w:cs="Calibri"/>
          <w:sz w:val="28"/>
          <w:szCs w:val="28"/>
        </w:rPr>
        <w:t xml:space="preserve">Privatization is key to sustainable rocket launches – reliance on public entities is bad because they are too limited, expensive, and undo critical strides being made right now </w:t>
      </w:r>
    </w:p>
    <w:p w14:paraId="238CB008" w14:textId="7BEB8BA0" w:rsidR="00AB3922" w:rsidRDefault="00AB3922" w:rsidP="00AB3922">
      <w:pPr>
        <w:spacing w:line="257" w:lineRule="auto"/>
      </w:pPr>
      <w:r>
        <w:rPr>
          <w:b/>
          <w:sz w:val="28"/>
          <w:szCs w:val="28"/>
          <w:u w:val="single"/>
        </w:rPr>
        <w:t xml:space="preserve">Kapoor &amp; </w:t>
      </w:r>
      <w:proofErr w:type="spellStart"/>
      <w:r>
        <w:rPr>
          <w:b/>
          <w:sz w:val="28"/>
          <w:szCs w:val="28"/>
          <w:u w:val="single"/>
        </w:rPr>
        <w:t>Todi</w:t>
      </w:r>
      <w:proofErr w:type="spellEnd"/>
      <w:r>
        <w:rPr>
          <w:b/>
          <w:sz w:val="28"/>
          <w:szCs w:val="28"/>
          <w:u w:val="single"/>
        </w:rPr>
        <w:t xml:space="preserve"> 21</w:t>
      </w:r>
      <w:r>
        <w:t>[</w:t>
      </w:r>
      <w:sdt>
        <w:sdtPr>
          <w:tag w:val="goog_rdk_0"/>
          <w:id w:val="1713304637"/>
        </w:sdtPr>
        <w:sdtContent/>
      </w:sdt>
      <w:r w:rsidR="00A17005" w:rsidRPr="00A17005">
        <w:t xml:space="preserve"> </w:t>
      </w:r>
      <w:r w:rsidR="00A17005">
        <w:t xml:space="preserve">Khushi Kapoor and Keshav </w:t>
      </w:r>
      <w:proofErr w:type="spellStart"/>
      <w:r w:rsidR="00A17005">
        <w:t>Todi</w:t>
      </w:r>
      <w:proofErr w:type="spellEnd"/>
      <w:r w:rsidR="00A17005">
        <w:t xml:space="preserve"> </w:t>
      </w:r>
      <w:proofErr w:type="gramStart"/>
      <w:r>
        <w:t>On</w:t>
      </w:r>
      <w:proofErr w:type="gramEnd"/>
      <w:r>
        <w:t xml:space="preserve"> March 20, 2021, 3-20-2021, "The </w:t>
      </w:r>
      <w:proofErr w:type="spellStart"/>
      <w:r>
        <w:t>Privatisation</w:t>
      </w:r>
      <w:proofErr w:type="spellEnd"/>
      <w:r>
        <w:t xml:space="preserve"> of Space Exploration – Finance and Investment Cell, SRCC," Finance and Investment Cell </w:t>
      </w:r>
      <w:r>
        <w:lastRenderedPageBreak/>
        <w:t xml:space="preserve">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w:t>
      </w:r>
      <w:proofErr w:type="gramStart"/>
      <w:r>
        <w:t>events</w:t>
      </w:r>
      <w:proofErr w:type="gramEnd"/>
      <w:r>
        <w:t xml:space="preserve"> and continued collaboration with the industry, to bridge the gap between pedagogy and practice. A small step, that will hopefully yield some great dividends. </w:t>
      </w:r>
      <w:hyperlink r:id="rId13">
        <w:r>
          <w:rPr>
            <w:color w:val="000000"/>
          </w:rPr>
          <w:t>https://ficsrcc.com/the-privatisation-of-space-exploration/]//DebateDrills</w:t>
        </w:r>
      </w:hyperlink>
      <w:r>
        <w:t xml:space="preserve"> </w:t>
      </w:r>
      <w:proofErr w:type="spellStart"/>
      <w:r>
        <w:t>ww</w:t>
      </w:r>
      <w:proofErr w:type="spellEnd"/>
    </w:p>
    <w:p w14:paraId="6749E5D1" w14:textId="77777777" w:rsidR="00AB3922" w:rsidRDefault="00AB3922" w:rsidP="00AB3922">
      <w:pPr>
        <w:spacing w:line="257" w:lineRule="auto"/>
      </w:pPr>
      <w:proofErr w:type="spellStart"/>
      <w:r>
        <w:rPr>
          <w:b/>
          <w:sz w:val="28"/>
          <w:szCs w:val="28"/>
          <w:highlight w:val="green"/>
          <w:u w:val="single"/>
        </w:rPr>
        <w:t>Privatisation</w:t>
      </w:r>
      <w:proofErr w:type="spellEnd"/>
      <w:r>
        <w:rPr>
          <w:sz w:val="28"/>
          <w:szCs w:val="28"/>
          <w:highlight w:val="green"/>
          <w:u w:val="single"/>
        </w:rPr>
        <w:t xml:space="preserve"> of</w:t>
      </w:r>
      <w:r>
        <w:rPr>
          <w:sz w:val="16"/>
          <w:szCs w:val="16"/>
        </w:rPr>
        <w:t xml:space="preserve"> space exploration has had many benefits for </w:t>
      </w:r>
      <w:r>
        <w:rPr>
          <w:sz w:val="28"/>
          <w:szCs w:val="28"/>
          <w:highlight w:val="green"/>
          <w:u w:val="single"/>
        </w:rPr>
        <w:t>the space industry</w:t>
      </w:r>
      <w:r>
        <w:rPr>
          <w:sz w:val="16"/>
          <w:szCs w:val="16"/>
        </w:rPr>
        <w:t xml:space="preserve"> in the 21st century. Private companies have a greater degree of autonomy in making decisions, which </w:t>
      </w:r>
      <w:r>
        <w:rPr>
          <w:b/>
          <w:sz w:val="28"/>
          <w:szCs w:val="28"/>
          <w:highlight w:val="green"/>
          <w:u w:val="single"/>
        </w:rPr>
        <w:t>enables</w:t>
      </w:r>
      <w:r>
        <w:rPr>
          <w:sz w:val="28"/>
          <w:szCs w:val="28"/>
          <w:u w:val="single"/>
        </w:rPr>
        <w:t xml:space="preserve"> them to take up </w:t>
      </w:r>
      <w:r>
        <w:rPr>
          <w:b/>
          <w:sz w:val="28"/>
          <w:szCs w:val="28"/>
          <w:highlight w:val="green"/>
          <w:u w:val="single"/>
        </w:rPr>
        <w:t xml:space="preserve">new projects </w:t>
      </w:r>
      <w:r>
        <w:rPr>
          <w:sz w:val="28"/>
          <w:szCs w:val="28"/>
          <w:highlight w:val="green"/>
          <w:u w:val="single"/>
        </w:rPr>
        <w:t>while taxpayer</w:t>
      </w:r>
      <w:r>
        <w:rPr>
          <w:sz w:val="28"/>
          <w:szCs w:val="28"/>
          <w:u w:val="single"/>
        </w:rPr>
        <w:t xml:space="preserve">-funded </w:t>
      </w:r>
      <w:r>
        <w:rPr>
          <w:sz w:val="28"/>
          <w:szCs w:val="28"/>
          <w:highlight w:val="green"/>
          <w:u w:val="single"/>
        </w:rPr>
        <w:t>institutions</w:t>
      </w:r>
      <w:r>
        <w:rPr>
          <w:sz w:val="28"/>
          <w:szCs w:val="28"/>
          <w:u w:val="single"/>
        </w:rPr>
        <w:t xml:space="preserve"> are accountable to </w:t>
      </w:r>
      <w:r>
        <w:rPr>
          <w:b/>
          <w:sz w:val="28"/>
          <w:szCs w:val="28"/>
          <w:u w:val="single"/>
        </w:rPr>
        <w:t>the Government</w:t>
      </w:r>
      <w:r>
        <w:rPr>
          <w:sz w:val="28"/>
          <w:szCs w:val="28"/>
          <w:u w:val="single"/>
        </w:rPr>
        <w:t xml:space="preserve"> and </w:t>
      </w:r>
      <w:r>
        <w:rPr>
          <w:sz w:val="16"/>
          <w:szCs w:val="16"/>
        </w:rPr>
        <w:t xml:space="preserve">hence, </w:t>
      </w:r>
      <w:proofErr w:type="gramStart"/>
      <w:r>
        <w:rPr>
          <w:sz w:val="16"/>
          <w:szCs w:val="16"/>
        </w:rPr>
        <w:t xml:space="preserve">have </w:t>
      </w:r>
      <w:proofErr w:type="spellStart"/>
      <w:r>
        <w:rPr>
          <w:sz w:val="16"/>
          <w:szCs w:val="16"/>
        </w:rPr>
        <w:t>to</w:t>
      </w:r>
      <w:proofErr w:type="spellEnd"/>
      <w:proofErr w:type="gramEnd"/>
      <w:r>
        <w:rPr>
          <w:sz w:val="16"/>
          <w:szCs w:val="16"/>
        </w:rPr>
        <w:t xml:space="preserve"> often </w:t>
      </w:r>
      <w:r>
        <w:rPr>
          <w:b/>
          <w:sz w:val="28"/>
          <w:szCs w:val="28"/>
          <w:highlight w:val="green"/>
          <w:u w:val="single"/>
        </w:rPr>
        <w:t>limit themselves</w:t>
      </w:r>
      <w:r>
        <w:rPr>
          <w:sz w:val="16"/>
          <w:szCs w:val="16"/>
        </w:rPr>
        <w:t xml:space="preserve">. Moreover, there is quick decision making in </w:t>
      </w:r>
      <w:r>
        <w:rPr>
          <w:b/>
          <w:sz w:val="28"/>
          <w:szCs w:val="28"/>
          <w:u w:val="single"/>
        </w:rPr>
        <w:t xml:space="preserve">private </w:t>
      </w:r>
      <w:r>
        <w:rPr>
          <w:b/>
          <w:sz w:val="28"/>
          <w:szCs w:val="28"/>
          <w:highlight w:val="green"/>
          <w:u w:val="single"/>
        </w:rPr>
        <w:t>companies</w:t>
      </w:r>
      <w:r>
        <w:rPr>
          <w:sz w:val="16"/>
          <w:szCs w:val="16"/>
        </w:rPr>
        <w:t xml:space="preserve"> while the same process in a public enterprise would have to pass through </w:t>
      </w:r>
      <w:proofErr w:type="gramStart"/>
      <w:r>
        <w:rPr>
          <w:sz w:val="16"/>
          <w:szCs w:val="16"/>
        </w:rPr>
        <w:t>a number of</w:t>
      </w:r>
      <w:proofErr w:type="gramEnd"/>
      <w:r>
        <w:rPr>
          <w:sz w:val="16"/>
          <w:szCs w:val="16"/>
        </w:rPr>
        <w:t xml:space="preserve"> stages. This advantage has allowed companies </w:t>
      </w:r>
      <w:r>
        <w:rPr>
          <w:sz w:val="28"/>
          <w:szCs w:val="28"/>
          <w:highlight w:val="green"/>
          <w:u w:val="single"/>
        </w:rPr>
        <w:t>like SpaceX, Blue Origin</w:t>
      </w:r>
      <w:r>
        <w:rPr>
          <w:sz w:val="28"/>
          <w:szCs w:val="28"/>
          <w:u w:val="single"/>
        </w:rPr>
        <w:t>, etc</w:t>
      </w:r>
      <w:r>
        <w:rPr>
          <w:sz w:val="16"/>
          <w:szCs w:val="16"/>
        </w:rPr>
        <w:t xml:space="preserve">. to </w:t>
      </w:r>
      <w:r>
        <w:rPr>
          <w:sz w:val="28"/>
          <w:szCs w:val="28"/>
          <w:u w:val="single"/>
        </w:rPr>
        <w:t xml:space="preserve">cut </w:t>
      </w:r>
      <w:r>
        <w:rPr>
          <w:sz w:val="16"/>
          <w:szCs w:val="16"/>
        </w:rPr>
        <w:t xml:space="preserve">their </w:t>
      </w:r>
      <w:r>
        <w:rPr>
          <w:sz w:val="28"/>
          <w:szCs w:val="28"/>
          <w:u w:val="single"/>
        </w:rPr>
        <w:t>costs</w:t>
      </w:r>
      <w:r>
        <w:rPr>
          <w:sz w:val="16"/>
          <w:szCs w:val="16"/>
        </w:rPr>
        <w:t xml:space="preserve"> substantially </w:t>
      </w:r>
      <w:r>
        <w:rPr>
          <w:sz w:val="28"/>
          <w:szCs w:val="28"/>
          <w:u w:val="single"/>
        </w:rPr>
        <w:t>and</w:t>
      </w:r>
      <w:r>
        <w:rPr>
          <w:sz w:val="16"/>
          <w:szCs w:val="16"/>
        </w:rPr>
        <w:t xml:space="preserve"> perform operations like </w:t>
      </w:r>
      <w:r>
        <w:rPr>
          <w:b/>
          <w:sz w:val="28"/>
          <w:szCs w:val="28"/>
          <w:highlight w:val="green"/>
          <w:u w:val="single"/>
        </w:rPr>
        <w:t>launch</w:t>
      </w:r>
      <w:r>
        <w:rPr>
          <w:sz w:val="16"/>
          <w:szCs w:val="16"/>
        </w:rPr>
        <w:t xml:space="preserve">ing </w:t>
      </w:r>
      <w:r>
        <w:rPr>
          <w:sz w:val="28"/>
          <w:szCs w:val="28"/>
          <w:highlight w:val="green"/>
          <w:u w:val="single"/>
        </w:rPr>
        <w:t>a rocket</w:t>
      </w:r>
      <w:r>
        <w:rPr>
          <w:sz w:val="28"/>
          <w:szCs w:val="28"/>
          <w:u w:val="single"/>
        </w:rPr>
        <w:t xml:space="preserve"> to ISS </w:t>
      </w:r>
      <w:r>
        <w:rPr>
          <w:b/>
          <w:sz w:val="28"/>
          <w:szCs w:val="28"/>
          <w:highlight w:val="green"/>
          <w:u w:val="single"/>
        </w:rPr>
        <w:t>at</w:t>
      </w:r>
      <w:r>
        <w:rPr>
          <w:sz w:val="16"/>
          <w:szCs w:val="16"/>
        </w:rPr>
        <w:t xml:space="preserve"> merely </w:t>
      </w:r>
      <w:r>
        <w:rPr>
          <w:b/>
          <w:sz w:val="28"/>
          <w:szCs w:val="28"/>
          <w:highlight w:val="green"/>
          <w:u w:val="single"/>
        </w:rPr>
        <w:t>$57 million per seat</w:t>
      </w:r>
      <w:r>
        <w:rPr>
          <w:sz w:val="28"/>
          <w:szCs w:val="28"/>
          <w:u w:val="single"/>
        </w:rPr>
        <w:t xml:space="preserve"> as </w:t>
      </w:r>
      <w:r>
        <w:rPr>
          <w:sz w:val="28"/>
          <w:szCs w:val="28"/>
          <w:highlight w:val="green"/>
          <w:u w:val="single"/>
        </w:rPr>
        <w:t xml:space="preserve">compared to </w:t>
      </w:r>
      <w:r>
        <w:rPr>
          <w:b/>
          <w:sz w:val="28"/>
          <w:szCs w:val="28"/>
          <w:highlight w:val="green"/>
          <w:u w:val="single"/>
        </w:rPr>
        <w:t>$80 million</w:t>
      </w:r>
      <w:r>
        <w:rPr>
          <w:b/>
          <w:sz w:val="28"/>
          <w:szCs w:val="28"/>
          <w:u w:val="single"/>
        </w:rPr>
        <w:t xml:space="preserve"> per seat</w:t>
      </w:r>
      <w:r>
        <w:rPr>
          <w:sz w:val="16"/>
          <w:szCs w:val="16"/>
        </w:rPr>
        <w:t xml:space="preserve"> if aboard a Russian shuttle</w:t>
      </w:r>
      <w:r>
        <w:rPr>
          <w:b/>
          <w:sz w:val="16"/>
          <w:szCs w:val="16"/>
        </w:rPr>
        <w:t xml:space="preserve">, </w:t>
      </w:r>
      <w:r>
        <w:rPr>
          <w:b/>
          <w:sz w:val="28"/>
          <w:szCs w:val="28"/>
          <w:highlight w:val="green"/>
          <w:u w:val="single"/>
        </w:rPr>
        <w:t>and $450 million</w:t>
      </w:r>
      <w:r>
        <w:rPr>
          <w:sz w:val="16"/>
          <w:szCs w:val="16"/>
        </w:rPr>
        <w:t xml:space="preserve"> each mission before NASA ended its space shuttle program. Moreover, </w:t>
      </w:r>
      <w:r>
        <w:rPr>
          <w:b/>
          <w:sz w:val="28"/>
          <w:szCs w:val="28"/>
          <w:highlight w:val="green"/>
          <w:u w:val="single"/>
        </w:rPr>
        <w:t>making reusable landing rocket launchers, improvements in assembly lines and other</w:t>
      </w:r>
      <w:r>
        <w:rPr>
          <w:sz w:val="16"/>
          <w:szCs w:val="16"/>
        </w:rPr>
        <w:t xml:space="preserve"> such </w:t>
      </w:r>
      <w:r>
        <w:rPr>
          <w:b/>
          <w:sz w:val="28"/>
          <w:szCs w:val="28"/>
          <w:highlight w:val="green"/>
          <w:u w:val="single"/>
        </w:rPr>
        <w:t>operations</w:t>
      </w:r>
      <w:r>
        <w:rPr>
          <w:sz w:val="16"/>
          <w:szCs w:val="16"/>
        </w:rPr>
        <w:t xml:space="preserve"> further </w:t>
      </w:r>
      <w:r>
        <w:rPr>
          <w:sz w:val="28"/>
          <w:szCs w:val="28"/>
          <w:highlight w:val="green"/>
          <w:u w:val="single"/>
        </w:rPr>
        <w:t>ensure lower costs</w:t>
      </w:r>
      <w:r>
        <w:rPr>
          <w:sz w:val="28"/>
          <w:szCs w:val="28"/>
          <w:u w:val="single"/>
        </w:rPr>
        <w:t>.</w:t>
      </w:r>
      <w:r>
        <w:rPr>
          <w:sz w:val="16"/>
          <w:szCs w:val="16"/>
        </w:rPr>
        <w:t xml:space="preserve"> </w:t>
      </w:r>
      <w:r>
        <w:rPr>
          <w:sz w:val="28"/>
          <w:szCs w:val="28"/>
          <w:highlight w:val="green"/>
          <w:u w:val="single"/>
        </w:rPr>
        <w:t>Due to</w:t>
      </w:r>
      <w:r>
        <w:rPr>
          <w:sz w:val="16"/>
          <w:szCs w:val="16"/>
        </w:rPr>
        <w:t xml:space="preserve"> the well- known </w:t>
      </w:r>
      <w:r>
        <w:rPr>
          <w:sz w:val="28"/>
          <w:szCs w:val="28"/>
          <w:highlight w:val="green"/>
          <w:u w:val="single"/>
        </w:rPr>
        <w:t>success of the top</w:t>
      </w:r>
      <w:r>
        <w:rPr>
          <w:sz w:val="16"/>
          <w:szCs w:val="16"/>
        </w:rPr>
        <w:t xml:space="preserve"> few </w:t>
      </w:r>
      <w:r>
        <w:rPr>
          <w:b/>
          <w:sz w:val="28"/>
          <w:szCs w:val="28"/>
          <w:highlight w:val="green"/>
          <w:u w:val="single"/>
        </w:rPr>
        <w:t>p</w:t>
      </w:r>
      <w:r>
        <w:rPr>
          <w:sz w:val="28"/>
          <w:szCs w:val="28"/>
          <w:u w:val="single"/>
        </w:rPr>
        <w:t xml:space="preserve">rivate </w:t>
      </w:r>
      <w:r>
        <w:rPr>
          <w:b/>
          <w:sz w:val="28"/>
          <w:szCs w:val="28"/>
          <w:highlight w:val="green"/>
          <w:u w:val="single"/>
        </w:rPr>
        <w:t>s</w:t>
      </w:r>
      <w:r>
        <w:rPr>
          <w:sz w:val="28"/>
          <w:szCs w:val="28"/>
          <w:u w:val="single"/>
        </w:rPr>
        <w:t xml:space="preserve">pace </w:t>
      </w:r>
      <w:r>
        <w:rPr>
          <w:b/>
          <w:sz w:val="28"/>
          <w:szCs w:val="28"/>
          <w:highlight w:val="green"/>
          <w:u w:val="single"/>
        </w:rPr>
        <w:t>c</w:t>
      </w:r>
      <w:r>
        <w:rPr>
          <w:sz w:val="28"/>
          <w:szCs w:val="28"/>
          <w:u w:val="single"/>
        </w:rPr>
        <w:t>ompanies</w:t>
      </w:r>
      <w:r>
        <w:rPr>
          <w:sz w:val="16"/>
          <w:szCs w:val="16"/>
        </w:rPr>
        <w:t xml:space="preserve">, </w:t>
      </w:r>
      <w:r>
        <w:rPr>
          <w:sz w:val="28"/>
          <w:szCs w:val="28"/>
          <w:highlight w:val="green"/>
          <w:u w:val="single"/>
        </w:rPr>
        <w:t>many</w:t>
      </w:r>
      <w:r>
        <w:rPr>
          <w:sz w:val="28"/>
          <w:szCs w:val="28"/>
          <w:u w:val="single"/>
        </w:rPr>
        <w:t xml:space="preserve"> </w:t>
      </w:r>
      <w:proofErr w:type="gramStart"/>
      <w:r>
        <w:rPr>
          <w:sz w:val="28"/>
          <w:szCs w:val="28"/>
          <w:u w:val="single"/>
        </w:rPr>
        <w:t xml:space="preserve">new </w:t>
      </w:r>
      <w:r>
        <w:rPr>
          <w:sz w:val="28"/>
          <w:szCs w:val="28"/>
          <w:highlight w:val="green"/>
          <w:u w:val="single"/>
        </w:rPr>
        <w:t>small</w:t>
      </w:r>
      <w:proofErr w:type="gramEnd"/>
      <w:r>
        <w:rPr>
          <w:sz w:val="28"/>
          <w:szCs w:val="28"/>
          <w:highlight w:val="green"/>
          <w:u w:val="single"/>
        </w:rPr>
        <w:t xml:space="preserve"> companies</w:t>
      </w:r>
      <w:r>
        <w:rPr>
          <w:sz w:val="16"/>
          <w:szCs w:val="16"/>
          <w:highlight w:val="green"/>
        </w:rPr>
        <w:t xml:space="preserve"> </w:t>
      </w:r>
      <w:r>
        <w:rPr>
          <w:sz w:val="28"/>
          <w:szCs w:val="28"/>
          <w:highlight w:val="green"/>
          <w:u w:val="single"/>
        </w:rPr>
        <w:t>such as Firefly systems and Vector launch have been able to raise substantial private capital</w:t>
      </w:r>
      <w:r>
        <w:rPr>
          <w:sz w:val="28"/>
          <w:szCs w:val="28"/>
          <w:u w:val="single"/>
        </w:rPr>
        <w:t xml:space="preserve"> as well</w:t>
      </w:r>
      <w:r>
        <w:rPr>
          <w:sz w:val="16"/>
          <w:szCs w:val="16"/>
        </w:rPr>
        <w:t xml:space="preserve">. </w:t>
      </w:r>
      <w:r>
        <w:rPr>
          <w:sz w:val="28"/>
          <w:szCs w:val="28"/>
          <w:highlight w:val="green"/>
          <w:u w:val="single"/>
        </w:rPr>
        <w:t>The growth in the space industry also provides employment to millions all over the world</w:t>
      </w:r>
      <w:r>
        <w:rPr>
          <w:sz w:val="16"/>
          <w:szCs w:val="16"/>
        </w:rPr>
        <w:t xml:space="preserve">, and the rise in the number of private space companies promotes competition amongst them and encourages constant improvements and advancements. Lastly, the publicity of their operations, like live streaming launches, has sparked widespread interest in space exploration among the </w:t>
      </w:r>
      <w:proofErr w:type="gramStart"/>
      <w:r>
        <w:rPr>
          <w:sz w:val="16"/>
          <w:szCs w:val="16"/>
        </w:rPr>
        <w:t>general public</w:t>
      </w:r>
      <w:proofErr w:type="gramEnd"/>
      <w:r>
        <w:rPr>
          <w:sz w:val="16"/>
          <w:szCs w:val="16"/>
        </w:rPr>
        <w:t>.</w:t>
      </w:r>
    </w:p>
    <w:p w14:paraId="57898144" w14:textId="1E20CEFE" w:rsidR="00AB3922" w:rsidRDefault="00AB3922" w:rsidP="00AB3922"/>
    <w:p w14:paraId="19F0AF11" w14:textId="77777777" w:rsidR="00AB3922" w:rsidRDefault="00AB3922" w:rsidP="00AB3922">
      <w:pPr>
        <w:pStyle w:val="Heading4"/>
        <w:rPr>
          <w:rFonts w:eastAsia="Calibri" w:cs="Calibri"/>
        </w:rPr>
      </w:pPr>
      <w:r>
        <w:rPr>
          <w:rFonts w:eastAsia="Calibri" w:cs="Calibri"/>
        </w:rPr>
        <w:t>Space mining produces less carbon emissions than mining on Earth.</w:t>
      </w:r>
    </w:p>
    <w:p w14:paraId="4178E9E1" w14:textId="77777777" w:rsidR="00AB3922" w:rsidRDefault="00AB3922" w:rsidP="00AB3922">
      <w:r>
        <w:rPr>
          <w:b/>
          <w:sz w:val="26"/>
          <w:szCs w:val="26"/>
        </w:rPr>
        <w:t xml:space="preserve">MIT Tech Review 18 </w:t>
      </w:r>
      <w:r>
        <w:t>[ “Asteroid mining might actually be better for the environment”, MIT Technology Review. 19 October 2018. https://www.technologyreview.com/2018/10/19/139664/asteroid-mining-might-actually-be-better-for-the-environment/] //</w:t>
      </w:r>
      <w:proofErr w:type="spellStart"/>
      <w:r>
        <w:t>DebateDrills</w:t>
      </w:r>
      <w:proofErr w:type="spellEnd"/>
      <w:r>
        <w:t xml:space="preserve"> LC</w:t>
      </w:r>
    </w:p>
    <w:p w14:paraId="56B13A3F" w14:textId="77777777" w:rsidR="00AB3922" w:rsidRDefault="00AB3922" w:rsidP="00AB3922">
      <w:pPr>
        <w:rPr>
          <w:b/>
          <w:u w:val="single"/>
        </w:rPr>
      </w:pPr>
      <w:r>
        <w:t xml:space="preserve">Hein and co use these numbers to calculate that </w:t>
      </w:r>
      <w:r>
        <w:rPr>
          <w:b/>
          <w:highlight w:val="yellow"/>
          <w:u w:val="single"/>
        </w:rPr>
        <w:t>a kilo</w:t>
      </w:r>
      <w:r>
        <w:rPr>
          <w:b/>
          <w:u w:val="single"/>
        </w:rPr>
        <w:t xml:space="preserve">gram </w:t>
      </w:r>
      <w:r>
        <w:rPr>
          <w:b/>
          <w:highlight w:val="yellow"/>
          <w:u w:val="single"/>
        </w:rPr>
        <w:t>of platinum mined from an asteroid</w:t>
      </w:r>
      <w:r>
        <w:rPr>
          <w:b/>
          <w:u w:val="single"/>
        </w:rPr>
        <w:t xml:space="preserve"> </w:t>
      </w:r>
      <w:r>
        <w:rPr>
          <w:b/>
          <w:highlight w:val="yellow"/>
          <w:u w:val="single"/>
        </w:rPr>
        <w:t>would release some 150 kilo</w:t>
      </w:r>
      <w:r>
        <w:rPr>
          <w:b/>
          <w:u w:val="single"/>
        </w:rPr>
        <w:t>grams of CO2</w:t>
      </w:r>
      <w:r>
        <w:t xml:space="preserve"> into Earth’s atmosphere. However, </w:t>
      </w:r>
      <w:r>
        <w:rPr>
          <w:b/>
          <w:u w:val="single"/>
        </w:rPr>
        <w:t>economies</w:t>
      </w:r>
      <w:r>
        <w:t xml:space="preserve"> of scale from large asteroid-mining operations </w:t>
      </w:r>
      <w:r>
        <w:rPr>
          <w:b/>
          <w:u w:val="single"/>
        </w:rPr>
        <w:t xml:space="preserve">could </w:t>
      </w:r>
      <w:r>
        <w:rPr>
          <w:b/>
          <w:highlight w:val="yellow"/>
          <w:u w:val="single"/>
        </w:rPr>
        <w:t>lower this to about 60 kilo</w:t>
      </w:r>
      <w:r>
        <w:rPr>
          <w:b/>
          <w:u w:val="single"/>
        </w:rPr>
        <w:t xml:space="preserve">grams </w:t>
      </w:r>
      <w:r>
        <w:rPr>
          <w:b/>
          <w:highlight w:val="yellow"/>
          <w:u w:val="single"/>
        </w:rPr>
        <w:t>of CO2 per kilo</w:t>
      </w:r>
      <w:r>
        <w:rPr>
          <w:b/>
          <w:u w:val="single"/>
        </w:rPr>
        <w:t xml:space="preserve">gram </w:t>
      </w:r>
      <w:r>
        <w:rPr>
          <w:b/>
          <w:highlight w:val="yellow"/>
          <w:u w:val="single"/>
        </w:rPr>
        <w:t>of platinum</w:t>
      </w:r>
      <w:r>
        <w:rPr>
          <w:b/>
          <w:u w:val="single"/>
        </w:rPr>
        <w:t>.</w:t>
      </w:r>
    </w:p>
    <w:p w14:paraId="68147719" w14:textId="77777777" w:rsidR="00AB3922" w:rsidRDefault="00AB3922" w:rsidP="00AB3922">
      <w:pPr>
        <w:rPr>
          <w:sz w:val="16"/>
          <w:szCs w:val="16"/>
        </w:rPr>
      </w:pPr>
      <w:r>
        <w:rPr>
          <w:b/>
          <w:u w:val="single"/>
        </w:rPr>
        <w:t>That needs to be compared with the emission from Earth-based minin</w:t>
      </w:r>
      <w:r>
        <w:rPr>
          <w:sz w:val="16"/>
          <w:szCs w:val="16"/>
        </w:rPr>
        <w:t xml:space="preserve">g. Here, </w:t>
      </w:r>
      <w:r>
        <w:rPr>
          <w:b/>
          <w:u w:val="single"/>
        </w:rPr>
        <w:t>platinum mining generates significant greenhouse gases,</w:t>
      </w:r>
      <w:r>
        <w:rPr>
          <w:sz w:val="16"/>
          <w:szCs w:val="16"/>
        </w:rPr>
        <w:t xml:space="preserve"> mostly from the energy it takes to remove this stuff from the ground.</w:t>
      </w:r>
    </w:p>
    <w:p w14:paraId="7429EFB7" w14:textId="77777777" w:rsidR="00AB3922" w:rsidRDefault="00AB3922" w:rsidP="00AB3922">
      <w:pPr>
        <w:rPr>
          <w:sz w:val="16"/>
          <w:szCs w:val="16"/>
        </w:rPr>
      </w:pPr>
      <w:r>
        <w:rPr>
          <w:sz w:val="16"/>
          <w:szCs w:val="16"/>
        </w:rPr>
        <w:t xml:space="preserve">Indeed, the numbers are huge. The mining industry estimates that </w:t>
      </w:r>
      <w:r>
        <w:rPr>
          <w:b/>
          <w:highlight w:val="yellow"/>
          <w:u w:val="single"/>
        </w:rPr>
        <w:t>producing one kilo</w:t>
      </w:r>
      <w:r>
        <w:rPr>
          <w:b/>
          <w:u w:val="single"/>
        </w:rPr>
        <w:t xml:space="preserve">gram </w:t>
      </w:r>
      <w:r>
        <w:rPr>
          <w:b/>
          <w:highlight w:val="yellow"/>
          <w:u w:val="single"/>
        </w:rPr>
        <w:t>of platinum on Earth releases around 40,000 kilo</w:t>
      </w:r>
      <w:r>
        <w:rPr>
          <w:b/>
          <w:u w:val="single"/>
        </w:rPr>
        <w:t xml:space="preserve">grams </w:t>
      </w:r>
      <w:r>
        <w:rPr>
          <w:b/>
          <w:highlight w:val="yellow"/>
          <w:u w:val="single"/>
        </w:rPr>
        <w:t>of carbon dioxide</w:t>
      </w:r>
      <w:r>
        <w:rPr>
          <w:sz w:val="16"/>
          <w:szCs w:val="16"/>
        </w:rPr>
        <w:t>. “The global warming effect of Earth-based mining is several orders of magnitude larger,” say Hein and co.</w:t>
      </w:r>
    </w:p>
    <w:p w14:paraId="07DE466E" w14:textId="77777777" w:rsidR="00AB3922" w:rsidRDefault="00AB3922" w:rsidP="00AB3922">
      <w:pPr>
        <w:rPr>
          <w:sz w:val="16"/>
          <w:szCs w:val="16"/>
        </w:rPr>
      </w:pPr>
      <w:r>
        <w:rPr>
          <w:sz w:val="16"/>
          <w:szCs w:val="16"/>
        </w:rPr>
        <w:t xml:space="preserve">The figures for water are also encouraging. In this case, </w:t>
      </w:r>
      <w:r>
        <w:rPr>
          <w:b/>
          <w:u w:val="single"/>
        </w:rPr>
        <w:t>the authors calculate the greenhouse-gas emissions from an asteroid-mining operation that returns water to anywhere within the moon’s orbit</w:t>
      </w:r>
      <w:r>
        <w:rPr>
          <w:sz w:val="16"/>
          <w:szCs w:val="16"/>
        </w:rPr>
        <w:t>, a so-called cis-lunar orbit.  They compare this to the emissions from sending the same volume of water from Earth into orbit.</w:t>
      </w:r>
    </w:p>
    <w:p w14:paraId="7540A2AE" w14:textId="77777777" w:rsidR="00AB3922" w:rsidRDefault="00AB3922" w:rsidP="00AB3922">
      <w:pPr>
        <w:rPr>
          <w:sz w:val="16"/>
          <w:szCs w:val="16"/>
        </w:rPr>
      </w:pPr>
      <w:r>
        <w:rPr>
          <w:sz w:val="16"/>
          <w:szCs w:val="16"/>
        </w:rPr>
        <w:lastRenderedPageBreak/>
        <w:t xml:space="preserve">The big difference is that a water-carrying vehicle from Earth can haul only a small percentage of its mass as water. But </w:t>
      </w:r>
      <w:r>
        <w:rPr>
          <w:b/>
          <w:u w:val="single"/>
        </w:rPr>
        <w:t>an asteroid-mining spacecraft can transport a significant multiple of its mass as water to cis-lunar orbit</w:t>
      </w:r>
      <w:r>
        <w:rPr>
          <w:sz w:val="16"/>
          <w:szCs w:val="16"/>
        </w:rPr>
        <w:t>. “Substantial savings in greenhouse gas emissions can be achieved,” say Hein and co.</w:t>
      </w:r>
    </w:p>
    <w:p w14:paraId="4BADDA4E" w14:textId="77777777" w:rsidR="00AB3922" w:rsidRDefault="00AB3922" w:rsidP="00AB3922">
      <w:pPr>
        <w:rPr>
          <w:sz w:val="16"/>
          <w:szCs w:val="16"/>
        </w:rPr>
      </w:pPr>
      <w:r>
        <w:rPr>
          <w:b/>
          <w:u w:val="single"/>
        </w:rPr>
        <w:t xml:space="preserve">This interesting work should </w:t>
      </w:r>
      <w:r>
        <w:rPr>
          <w:sz w:val="16"/>
          <w:szCs w:val="16"/>
        </w:rPr>
        <w:t xml:space="preserve">help to </w:t>
      </w:r>
      <w:r>
        <w:rPr>
          <w:b/>
          <w:u w:val="single"/>
        </w:rPr>
        <w:t>focus minds on the environmental impacts of mining</w:t>
      </w:r>
      <w:r>
        <w:rPr>
          <w:sz w:val="16"/>
          <w:szCs w:val="16"/>
        </w:rPr>
        <w:t>, which are rapidly increasing in profile</w:t>
      </w:r>
      <w:r>
        <w:rPr>
          <w:b/>
          <w:u w:val="single"/>
        </w:rPr>
        <w:t>. But it is only a first step</w:t>
      </w:r>
      <w:r>
        <w:rPr>
          <w:sz w:val="16"/>
          <w:szCs w:val="16"/>
        </w:rPr>
        <w:t>. There is significant uncertainty in the numbers here, so these will need to be better understood.</w:t>
      </w:r>
    </w:p>
    <w:p w14:paraId="004344D2" w14:textId="2FB3DC05" w:rsidR="00522873" w:rsidRDefault="00522873" w:rsidP="00AB3922">
      <w:pPr>
        <w:rPr>
          <w:b/>
          <w:bCs/>
        </w:rPr>
      </w:pPr>
    </w:p>
    <w:p w14:paraId="220C7A58" w14:textId="77777777" w:rsidR="00522873" w:rsidRPr="00522873" w:rsidRDefault="00522873" w:rsidP="00AB3922"/>
    <w:sectPr w:rsidR="00522873" w:rsidRPr="005228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47FD7"/>
    <w:multiLevelType w:val="hybridMultilevel"/>
    <w:tmpl w:val="C4D81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C0B3B"/>
    <w:multiLevelType w:val="hybridMultilevel"/>
    <w:tmpl w:val="BBE6E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FF4"/>
    <w:rsid w:val="0002443E"/>
    <w:rsid w:val="00033BBD"/>
    <w:rsid w:val="000870BE"/>
    <w:rsid w:val="000E4C02"/>
    <w:rsid w:val="004156CB"/>
    <w:rsid w:val="00450B44"/>
    <w:rsid w:val="004A1733"/>
    <w:rsid w:val="00522873"/>
    <w:rsid w:val="00631900"/>
    <w:rsid w:val="00631DAE"/>
    <w:rsid w:val="00652EA5"/>
    <w:rsid w:val="00744BEB"/>
    <w:rsid w:val="007A7CCE"/>
    <w:rsid w:val="00860CFF"/>
    <w:rsid w:val="00892C40"/>
    <w:rsid w:val="00905243"/>
    <w:rsid w:val="00997901"/>
    <w:rsid w:val="00A17005"/>
    <w:rsid w:val="00A53B29"/>
    <w:rsid w:val="00AB3922"/>
    <w:rsid w:val="00AB62B1"/>
    <w:rsid w:val="00B97FF4"/>
    <w:rsid w:val="00CB4699"/>
    <w:rsid w:val="00E251E9"/>
    <w:rsid w:val="00E54627"/>
    <w:rsid w:val="00F25334"/>
    <w:rsid w:val="00F37606"/>
    <w:rsid w:val="00F50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1662BC"/>
  <w15:chartTrackingRefBased/>
  <w15:docId w15:val="{00A08866-3EC3-8841-8DBE-BC6A3DA3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7FF4"/>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7A7CCE"/>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A7C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B97F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No Spacing1111,TAG,small space,ta,Ch,T,t"/>
    <w:basedOn w:val="Normal"/>
    <w:next w:val="Normal"/>
    <w:link w:val="Heading4Char"/>
    <w:uiPriority w:val="3"/>
    <w:unhideWhenUsed/>
    <w:qFormat/>
    <w:rsid w:val="00B97F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Heading 3 Char Char1 Char,Underline,c"/>
    <w:basedOn w:val="DefaultParagraphFont"/>
    <w:link w:val="Heading3"/>
    <w:uiPriority w:val="2"/>
    <w:qFormat/>
    <w:rsid w:val="00B97FF4"/>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B97FF4"/>
    <w:rPr>
      <w:rFonts w:ascii="Calibri" w:eastAsiaTheme="majorEastAsia" w:hAnsi="Calibri" w:cstheme="majorBidi"/>
      <w:b/>
      <w:iCs/>
      <w:sz w:val="26"/>
      <w:szCs w:val="22"/>
    </w:rPr>
  </w:style>
  <w:style w:type="character" w:customStyle="1" w:styleId="Heading2Char">
    <w:name w:val="Heading 2 Char"/>
    <w:aliases w:val="Hat Char"/>
    <w:basedOn w:val="DefaultParagraphFont"/>
    <w:link w:val="Heading2"/>
    <w:uiPriority w:val="1"/>
    <w:rsid w:val="007A7CCE"/>
    <w:rPr>
      <w:rFonts w:asciiTheme="majorHAnsi" w:eastAsiaTheme="majorEastAsia" w:hAnsiTheme="majorHAnsi" w:cstheme="majorBidi"/>
      <w:color w:val="2F5496" w:themeColor="accent1" w:themeShade="BF"/>
      <w:sz w:val="26"/>
      <w:szCs w:val="26"/>
    </w:rPr>
  </w:style>
  <w:style w:type="character" w:customStyle="1" w:styleId="Heading1Char">
    <w:name w:val="Heading 1 Char"/>
    <w:aliases w:val="Pocket Char"/>
    <w:basedOn w:val="DefaultParagraphFont"/>
    <w:link w:val="Heading1"/>
    <w:rsid w:val="007A7CCE"/>
    <w:rPr>
      <w:rFonts w:ascii="Calibri" w:eastAsiaTheme="majorEastAsia" w:hAnsi="Calibri" w:cstheme="majorBidi"/>
      <w:b/>
      <w:sz w:val="52"/>
      <w:szCs w:val="32"/>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7A7CCE"/>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7A7CCE"/>
    <w:rPr>
      <w:b/>
      <w:bCs/>
      <w:sz w:val="26"/>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A7CCE"/>
  </w:style>
  <w:style w:type="character" w:styleId="FollowedHyperlink">
    <w:name w:val="FollowedHyperlink"/>
    <w:basedOn w:val="DefaultParagraphFont"/>
    <w:uiPriority w:val="99"/>
    <w:semiHidden/>
    <w:unhideWhenUsed/>
    <w:rsid w:val="007A7CCE"/>
    <w:rPr>
      <w:color w:val="auto"/>
      <w:u w:val="none"/>
    </w:rPr>
  </w:style>
  <w:style w:type="paragraph" w:customStyle="1" w:styleId="textbold">
    <w:name w:val="text bold"/>
    <w:basedOn w:val="Normal"/>
    <w:link w:val="Emphasis"/>
    <w:autoRedefine/>
    <w:uiPriority w:val="7"/>
    <w:qFormat/>
    <w:rsid w:val="007A7CCE"/>
    <w:pPr>
      <w:widowControl w:val="0"/>
      <w:pBdr>
        <w:top w:val="single" w:sz="8" w:space="0" w:color="auto"/>
        <w:left w:val="single" w:sz="8" w:space="0" w:color="auto"/>
        <w:bottom w:val="single" w:sz="8" w:space="0" w:color="auto"/>
        <w:right w:val="single" w:sz="8" w:space="0" w:color="auto"/>
      </w:pBdr>
      <w:spacing w:after="0" w:line="252" w:lineRule="auto"/>
      <w:ind w:left="720"/>
      <w:jc w:val="both"/>
    </w:pPr>
    <w:rPr>
      <w:rFonts w:cs="Calibri"/>
      <w:b/>
      <w:iCs/>
      <w:sz w:val="24"/>
      <w:szCs w:val="24"/>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7A7C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4"/>
      <w:szCs w:val="24"/>
    </w:rPr>
  </w:style>
  <w:style w:type="paragraph" w:customStyle="1" w:styleId="Emphasis1">
    <w:name w:val="Emphasis1"/>
    <w:basedOn w:val="Normal"/>
    <w:autoRedefine/>
    <w:uiPriority w:val="7"/>
    <w:qFormat/>
    <w:rsid w:val="007A7CCE"/>
    <w:pPr>
      <w:pBdr>
        <w:top w:val="single" w:sz="4" w:space="1" w:color="auto"/>
        <w:left w:val="single" w:sz="4" w:space="4" w:color="auto"/>
        <w:bottom w:val="single" w:sz="4" w:space="1" w:color="auto"/>
        <w:right w:val="single" w:sz="4" w:space="4" w:color="auto"/>
      </w:pBdr>
      <w:spacing w:after="0" w:line="240" w:lineRule="auto"/>
      <w:ind w:left="720"/>
      <w:jc w:val="both"/>
    </w:pPr>
    <w:rPr>
      <w:rFonts w:cs="Calibri"/>
      <w:b/>
      <w:iCs/>
      <w:u w:val="single"/>
    </w:rPr>
  </w:style>
  <w:style w:type="paragraph" w:styleId="Header">
    <w:name w:val="header"/>
    <w:basedOn w:val="Normal"/>
    <w:link w:val="HeaderChar"/>
    <w:uiPriority w:val="99"/>
    <w:unhideWhenUsed/>
    <w:rsid w:val="007A7CCE"/>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7A7CCE"/>
    <w:rPr>
      <w:rFonts w:ascii="Calibri" w:hAnsi="Calibri" w:cs="Calibri"/>
      <w:sz w:val="22"/>
      <w:szCs w:val="22"/>
    </w:rPr>
  </w:style>
  <w:style w:type="paragraph" w:styleId="Footer">
    <w:name w:val="footer"/>
    <w:basedOn w:val="Normal"/>
    <w:link w:val="FooterChar"/>
    <w:uiPriority w:val="99"/>
    <w:unhideWhenUsed/>
    <w:rsid w:val="007A7CCE"/>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7A7CCE"/>
    <w:rPr>
      <w:rFonts w:ascii="Calibri" w:hAnsi="Calibri" w:cs="Calibri"/>
      <w:sz w:val="22"/>
      <w:szCs w:val="22"/>
    </w:rPr>
  </w:style>
  <w:style w:type="paragraph" w:customStyle="1" w:styleId="paragraph">
    <w:name w:val="paragraph"/>
    <w:basedOn w:val="Normal"/>
    <w:rsid w:val="004A17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A1733"/>
  </w:style>
  <w:style w:type="character" w:customStyle="1" w:styleId="eop">
    <w:name w:val="eop"/>
    <w:basedOn w:val="DefaultParagraphFont"/>
    <w:rsid w:val="004A1733"/>
  </w:style>
  <w:style w:type="character" w:customStyle="1" w:styleId="spellingerror">
    <w:name w:val="spellingerror"/>
    <w:basedOn w:val="DefaultParagraphFont"/>
    <w:rsid w:val="004A1733"/>
  </w:style>
  <w:style w:type="paragraph" w:styleId="ListParagraph">
    <w:name w:val="List Paragraph"/>
    <w:basedOn w:val="Normal"/>
    <w:uiPriority w:val="34"/>
    <w:qFormat/>
    <w:rsid w:val="00AB3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3586">
      <w:bodyDiv w:val="1"/>
      <w:marLeft w:val="0"/>
      <w:marRight w:val="0"/>
      <w:marTop w:val="0"/>
      <w:marBottom w:val="0"/>
      <w:divBdr>
        <w:top w:val="none" w:sz="0" w:space="0" w:color="auto"/>
        <w:left w:val="none" w:sz="0" w:space="0" w:color="auto"/>
        <w:bottom w:val="none" w:sz="0" w:space="0" w:color="auto"/>
        <w:right w:val="none" w:sz="0" w:space="0" w:color="auto"/>
      </w:divBdr>
      <w:divsChild>
        <w:div w:id="1578587280">
          <w:marLeft w:val="0"/>
          <w:marRight w:val="0"/>
          <w:marTop w:val="0"/>
          <w:marBottom w:val="0"/>
          <w:divBdr>
            <w:top w:val="none" w:sz="0" w:space="0" w:color="auto"/>
            <w:left w:val="none" w:sz="0" w:space="0" w:color="auto"/>
            <w:bottom w:val="none" w:sz="0" w:space="0" w:color="auto"/>
            <w:right w:val="none" w:sz="0" w:space="0" w:color="auto"/>
          </w:divBdr>
        </w:div>
        <w:div w:id="699475208">
          <w:marLeft w:val="0"/>
          <w:marRight w:val="0"/>
          <w:marTop w:val="0"/>
          <w:marBottom w:val="0"/>
          <w:divBdr>
            <w:top w:val="none" w:sz="0" w:space="0" w:color="auto"/>
            <w:left w:val="none" w:sz="0" w:space="0" w:color="auto"/>
            <w:bottom w:val="none" w:sz="0" w:space="0" w:color="auto"/>
            <w:right w:val="none" w:sz="0" w:space="0" w:color="auto"/>
          </w:divBdr>
        </w:div>
        <w:div w:id="684282151">
          <w:marLeft w:val="0"/>
          <w:marRight w:val="0"/>
          <w:marTop w:val="0"/>
          <w:marBottom w:val="0"/>
          <w:divBdr>
            <w:top w:val="none" w:sz="0" w:space="0" w:color="auto"/>
            <w:left w:val="none" w:sz="0" w:space="0" w:color="auto"/>
            <w:bottom w:val="none" w:sz="0" w:space="0" w:color="auto"/>
            <w:right w:val="none" w:sz="0" w:space="0" w:color="auto"/>
          </w:divBdr>
        </w:div>
        <w:div w:id="1652053208">
          <w:marLeft w:val="0"/>
          <w:marRight w:val="0"/>
          <w:marTop w:val="0"/>
          <w:marBottom w:val="0"/>
          <w:divBdr>
            <w:top w:val="none" w:sz="0" w:space="0" w:color="auto"/>
            <w:left w:val="none" w:sz="0" w:space="0" w:color="auto"/>
            <w:bottom w:val="none" w:sz="0" w:space="0" w:color="auto"/>
            <w:right w:val="none" w:sz="0" w:space="0" w:color="auto"/>
          </w:divBdr>
        </w:div>
        <w:div w:id="2064594578">
          <w:marLeft w:val="0"/>
          <w:marRight w:val="0"/>
          <w:marTop w:val="0"/>
          <w:marBottom w:val="0"/>
          <w:divBdr>
            <w:top w:val="none" w:sz="0" w:space="0" w:color="auto"/>
            <w:left w:val="none" w:sz="0" w:space="0" w:color="auto"/>
            <w:bottom w:val="none" w:sz="0" w:space="0" w:color="auto"/>
            <w:right w:val="none" w:sz="0" w:space="0" w:color="auto"/>
          </w:divBdr>
        </w:div>
        <w:div w:id="332951126">
          <w:marLeft w:val="0"/>
          <w:marRight w:val="0"/>
          <w:marTop w:val="0"/>
          <w:marBottom w:val="0"/>
          <w:divBdr>
            <w:top w:val="none" w:sz="0" w:space="0" w:color="auto"/>
            <w:left w:val="none" w:sz="0" w:space="0" w:color="auto"/>
            <w:bottom w:val="none" w:sz="0" w:space="0" w:color="auto"/>
            <w:right w:val="none" w:sz="0" w:space="0" w:color="auto"/>
          </w:divBdr>
        </w:div>
        <w:div w:id="33847566">
          <w:marLeft w:val="0"/>
          <w:marRight w:val="0"/>
          <w:marTop w:val="0"/>
          <w:marBottom w:val="0"/>
          <w:divBdr>
            <w:top w:val="none" w:sz="0" w:space="0" w:color="auto"/>
            <w:left w:val="none" w:sz="0" w:space="0" w:color="auto"/>
            <w:bottom w:val="none" w:sz="0" w:space="0" w:color="auto"/>
            <w:right w:val="none" w:sz="0" w:space="0" w:color="auto"/>
          </w:divBdr>
        </w:div>
        <w:div w:id="668868130">
          <w:marLeft w:val="0"/>
          <w:marRight w:val="0"/>
          <w:marTop w:val="0"/>
          <w:marBottom w:val="0"/>
          <w:divBdr>
            <w:top w:val="none" w:sz="0" w:space="0" w:color="auto"/>
            <w:left w:val="none" w:sz="0" w:space="0" w:color="auto"/>
            <w:bottom w:val="none" w:sz="0" w:space="0" w:color="auto"/>
            <w:right w:val="none" w:sz="0" w:space="0" w:color="auto"/>
          </w:divBdr>
        </w:div>
        <w:div w:id="524097100">
          <w:marLeft w:val="0"/>
          <w:marRight w:val="0"/>
          <w:marTop w:val="0"/>
          <w:marBottom w:val="0"/>
          <w:divBdr>
            <w:top w:val="none" w:sz="0" w:space="0" w:color="auto"/>
            <w:left w:val="none" w:sz="0" w:space="0" w:color="auto"/>
            <w:bottom w:val="none" w:sz="0" w:space="0" w:color="auto"/>
            <w:right w:val="none" w:sz="0" w:space="0" w:color="auto"/>
          </w:divBdr>
        </w:div>
        <w:div w:id="1896508776">
          <w:marLeft w:val="0"/>
          <w:marRight w:val="0"/>
          <w:marTop w:val="0"/>
          <w:marBottom w:val="0"/>
          <w:divBdr>
            <w:top w:val="none" w:sz="0" w:space="0" w:color="auto"/>
            <w:left w:val="none" w:sz="0" w:space="0" w:color="auto"/>
            <w:bottom w:val="none" w:sz="0" w:space="0" w:color="auto"/>
            <w:right w:val="none" w:sz="0" w:space="0" w:color="auto"/>
          </w:divBdr>
        </w:div>
        <w:div w:id="1680741009">
          <w:marLeft w:val="0"/>
          <w:marRight w:val="0"/>
          <w:marTop w:val="0"/>
          <w:marBottom w:val="0"/>
          <w:divBdr>
            <w:top w:val="none" w:sz="0" w:space="0" w:color="auto"/>
            <w:left w:val="none" w:sz="0" w:space="0" w:color="auto"/>
            <w:bottom w:val="none" w:sz="0" w:space="0" w:color="auto"/>
            <w:right w:val="none" w:sz="0" w:space="0" w:color="auto"/>
          </w:divBdr>
        </w:div>
        <w:div w:id="1573202135">
          <w:marLeft w:val="0"/>
          <w:marRight w:val="0"/>
          <w:marTop w:val="0"/>
          <w:marBottom w:val="0"/>
          <w:divBdr>
            <w:top w:val="none" w:sz="0" w:space="0" w:color="auto"/>
            <w:left w:val="none" w:sz="0" w:space="0" w:color="auto"/>
            <w:bottom w:val="none" w:sz="0" w:space="0" w:color="auto"/>
            <w:right w:val="none" w:sz="0" w:space="0" w:color="auto"/>
          </w:divBdr>
        </w:div>
        <w:div w:id="1282883008">
          <w:marLeft w:val="0"/>
          <w:marRight w:val="0"/>
          <w:marTop w:val="0"/>
          <w:marBottom w:val="0"/>
          <w:divBdr>
            <w:top w:val="none" w:sz="0" w:space="0" w:color="auto"/>
            <w:left w:val="none" w:sz="0" w:space="0" w:color="auto"/>
            <w:bottom w:val="none" w:sz="0" w:space="0" w:color="auto"/>
            <w:right w:val="none" w:sz="0" w:space="0" w:color="auto"/>
          </w:divBdr>
        </w:div>
        <w:div w:id="2138520690">
          <w:marLeft w:val="0"/>
          <w:marRight w:val="0"/>
          <w:marTop w:val="0"/>
          <w:marBottom w:val="0"/>
          <w:divBdr>
            <w:top w:val="none" w:sz="0" w:space="0" w:color="auto"/>
            <w:left w:val="none" w:sz="0" w:space="0" w:color="auto"/>
            <w:bottom w:val="none" w:sz="0" w:space="0" w:color="auto"/>
            <w:right w:val="none" w:sz="0" w:space="0" w:color="auto"/>
          </w:divBdr>
        </w:div>
        <w:div w:id="178467184">
          <w:marLeft w:val="0"/>
          <w:marRight w:val="0"/>
          <w:marTop w:val="0"/>
          <w:marBottom w:val="0"/>
          <w:divBdr>
            <w:top w:val="none" w:sz="0" w:space="0" w:color="auto"/>
            <w:left w:val="none" w:sz="0" w:space="0" w:color="auto"/>
            <w:bottom w:val="none" w:sz="0" w:space="0" w:color="auto"/>
            <w:right w:val="none" w:sz="0" w:space="0" w:color="auto"/>
          </w:divBdr>
        </w:div>
        <w:div w:id="579028145">
          <w:marLeft w:val="0"/>
          <w:marRight w:val="0"/>
          <w:marTop w:val="0"/>
          <w:marBottom w:val="0"/>
          <w:divBdr>
            <w:top w:val="none" w:sz="0" w:space="0" w:color="auto"/>
            <w:left w:val="none" w:sz="0" w:space="0" w:color="auto"/>
            <w:bottom w:val="none" w:sz="0" w:space="0" w:color="auto"/>
            <w:right w:val="none" w:sz="0" w:space="0" w:color="auto"/>
          </w:divBdr>
        </w:div>
        <w:div w:id="1184784961">
          <w:marLeft w:val="0"/>
          <w:marRight w:val="0"/>
          <w:marTop w:val="0"/>
          <w:marBottom w:val="0"/>
          <w:divBdr>
            <w:top w:val="none" w:sz="0" w:space="0" w:color="auto"/>
            <w:left w:val="none" w:sz="0" w:space="0" w:color="auto"/>
            <w:bottom w:val="none" w:sz="0" w:space="0" w:color="auto"/>
            <w:right w:val="none" w:sz="0" w:space="0" w:color="auto"/>
          </w:divBdr>
        </w:div>
        <w:div w:id="1824850109">
          <w:marLeft w:val="0"/>
          <w:marRight w:val="0"/>
          <w:marTop w:val="0"/>
          <w:marBottom w:val="0"/>
          <w:divBdr>
            <w:top w:val="none" w:sz="0" w:space="0" w:color="auto"/>
            <w:left w:val="none" w:sz="0" w:space="0" w:color="auto"/>
            <w:bottom w:val="none" w:sz="0" w:space="0" w:color="auto"/>
            <w:right w:val="none" w:sz="0" w:space="0" w:color="auto"/>
          </w:divBdr>
        </w:div>
        <w:div w:id="1206526865">
          <w:marLeft w:val="0"/>
          <w:marRight w:val="0"/>
          <w:marTop w:val="0"/>
          <w:marBottom w:val="0"/>
          <w:divBdr>
            <w:top w:val="none" w:sz="0" w:space="0" w:color="auto"/>
            <w:left w:val="none" w:sz="0" w:space="0" w:color="auto"/>
            <w:bottom w:val="none" w:sz="0" w:space="0" w:color="auto"/>
            <w:right w:val="none" w:sz="0" w:space="0" w:color="auto"/>
          </w:divBdr>
        </w:div>
        <w:div w:id="1936938151">
          <w:marLeft w:val="0"/>
          <w:marRight w:val="0"/>
          <w:marTop w:val="0"/>
          <w:marBottom w:val="0"/>
          <w:divBdr>
            <w:top w:val="none" w:sz="0" w:space="0" w:color="auto"/>
            <w:left w:val="none" w:sz="0" w:space="0" w:color="auto"/>
            <w:bottom w:val="none" w:sz="0" w:space="0" w:color="auto"/>
            <w:right w:val="none" w:sz="0" w:space="0" w:color="auto"/>
          </w:divBdr>
        </w:div>
        <w:div w:id="431360926">
          <w:marLeft w:val="0"/>
          <w:marRight w:val="0"/>
          <w:marTop w:val="0"/>
          <w:marBottom w:val="0"/>
          <w:divBdr>
            <w:top w:val="none" w:sz="0" w:space="0" w:color="auto"/>
            <w:left w:val="none" w:sz="0" w:space="0" w:color="auto"/>
            <w:bottom w:val="none" w:sz="0" w:space="0" w:color="auto"/>
            <w:right w:val="none" w:sz="0" w:space="0" w:color="auto"/>
          </w:divBdr>
        </w:div>
        <w:div w:id="946080561">
          <w:marLeft w:val="0"/>
          <w:marRight w:val="0"/>
          <w:marTop w:val="0"/>
          <w:marBottom w:val="0"/>
          <w:divBdr>
            <w:top w:val="none" w:sz="0" w:space="0" w:color="auto"/>
            <w:left w:val="none" w:sz="0" w:space="0" w:color="auto"/>
            <w:bottom w:val="none" w:sz="0" w:space="0" w:color="auto"/>
            <w:right w:val="none" w:sz="0" w:space="0" w:color="auto"/>
          </w:divBdr>
        </w:div>
        <w:div w:id="1957365369">
          <w:marLeft w:val="0"/>
          <w:marRight w:val="0"/>
          <w:marTop w:val="0"/>
          <w:marBottom w:val="0"/>
          <w:divBdr>
            <w:top w:val="none" w:sz="0" w:space="0" w:color="auto"/>
            <w:left w:val="none" w:sz="0" w:space="0" w:color="auto"/>
            <w:bottom w:val="none" w:sz="0" w:space="0" w:color="auto"/>
            <w:right w:val="none" w:sz="0" w:space="0" w:color="auto"/>
          </w:divBdr>
        </w:div>
        <w:div w:id="1249581630">
          <w:marLeft w:val="0"/>
          <w:marRight w:val="0"/>
          <w:marTop w:val="0"/>
          <w:marBottom w:val="0"/>
          <w:divBdr>
            <w:top w:val="none" w:sz="0" w:space="0" w:color="auto"/>
            <w:left w:val="none" w:sz="0" w:space="0" w:color="auto"/>
            <w:bottom w:val="none" w:sz="0" w:space="0" w:color="auto"/>
            <w:right w:val="none" w:sz="0" w:space="0" w:color="auto"/>
          </w:divBdr>
        </w:div>
        <w:div w:id="1072432652">
          <w:marLeft w:val="0"/>
          <w:marRight w:val="0"/>
          <w:marTop w:val="0"/>
          <w:marBottom w:val="0"/>
          <w:divBdr>
            <w:top w:val="none" w:sz="0" w:space="0" w:color="auto"/>
            <w:left w:val="none" w:sz="0" w:space="0" w:color="auto"/>
            <w:bottom w:val="none" w:sz="0" w:space="0" w:color="auto"/>
            <w:right w:val="none" w:sz="0" w:space="0" w:color="auto"/>
          </w:divBdr>
        </w:div>
        <w:div w:id="271128289">
          <w:marLeft w:val="0"/>
          <w:marRight w:val="0"/>
          <w:marTop w:val="0"/>
          <w:marBottom w:val="0"/>
          <w:divBdr>
            <w:top w:val="none" w:sz="0" w:space="0" w:color="auto"/>
            <w:left w:val="none" w:sz="0" w:space="0" w:color="auto"/>
            <w:bottom w:val="none" w:sz="0" w:space="0" w:color="auto"/>
            <w:right w:val="none" w:sz="0" w:space="0" w:color="auto"/>
          </w:divBdr>
        </w:div>
        <w:div w:id="1380208750">
          <w:marLeft w:val="0"/>
          <w:marRight w:val="0"/>
          <w:marTop w:val="0"/>
          <w:marBottom w:val="0"/>
          <w:divBdr>
            <w:top w:val="none" w:sz="0" w:space="0" w:color="auto"/>
            <w:left w:val="none" w:sz="0" w:space="0" w:color="auto"/>
            <w:bottom w:val="none" w:sz="0" w:space="0" w:color="auto"/>
            <w:right w:val="none" w:sz="0" w:space="0" w:color="auto"/>
          </w:divBdr>
        </w:div>
        <w:div w:id="845443905">
          <w:marLeft w:val="0"/>
          <w:marRight w:val="0"/>
          <w:marTop w:val="0"/>
          <w:marBottom w:val="0"/>
          <w:divBdr>
            <w:top w:val="none" w:sz="0" w:space="0" w:color="auto"/>
            <w:left w:val="none" w:sz="0" w:space="0" w:color="auto"/>
            <w:bottom w:val="none" w:sz="0" w:space="0" w:color="auto"/>
            <w:right w:val="none" w:sz="0" w:space="0" w:color="auto"/>
          </w:divBdr>
        </w:div>
        <w:div w:id="559874249">
          <w:marLeft w:val="0"/>
          <w:marRight w:val="0"/>
          <w:marTop w:val="0"/>
          <w:marBottom w:val="0"/>
          <w:divBdr>
            <w:top w:val="none" w:sz="0" w:space="0" w:color="auto"/>
            <w:left w:val="none" w:sz="0" w:space="0" w:color="auto"/>
            <w:bottom w:val="none" w:sz="0" w:space="0" w:color="auto"/>
            <w:right w:val="none" w:sz="0" w:space="0" w:color="auto"/>
          </w:divBdr>
        </w:div>
        <w:div w:id="725570229">
          <w:marLeft w:val="0"/>
          <w:marRight w:val="0"/>
          <w:marTop w:val="0"/>
          <w:marBottom w:val="0"/>
          <w:divBdr>
            <w:top w:val="none" w:sz="0" w:space="0" w:color="auto"/>
            <w:left w:val="none" w:sz="0" w:space="0" w:color="auto"/>
            <w:bottom w:val="none" w:sz="0" w:space="0" w:color="auto"/>
            <w:right w:val="none" w:sz="0" w:space="0" w:color="auto"/>
          </w:divBdr>
        </w:div>
        <w:div w:id="306394838">
          <w:marLeft w:val="0"/>
          <w:marRight w:val="0"/>
          <w:marTop w:val="0"/>
          <w:marBottom w:val="0"/>
          <w:divBdr>
            <w:top w:val="none" w:sz="0" w:space="0" w:color="auto"/>
            <w:left w:val="none" w:sz="0" w:space="0" w:color="auto"/>
            <w:bottom w:val="none" w:sz="0" w:space="0" w:color="auto"/>
            <w:right w:val="none" w:sz="0" w:space="0" w:color="auto"/>
          </w:divBdr>
        </w:div>
        <w:div w:id="1036857180">
          <w:marLeft w:val="0"/>
          <w:marRight w:val="0"/>
          <w:marTop w:val="0"/>
          <w:marBottom w:val="0"/>
          <w:divBdr>
            <w:top w:val="none" w:sz="0" w:space="0" w:color="auto"/>
            <w:left w:val="none" w:sz="0" w:space="0" w:color="auto"/>
            <w:bottom w:val="none" w:sz="0" w:space="0" w:color="auto"/>
            <w:right w:val="none" w:sz="0" w:space="0" w:color="auto"/>
          </w:divBdr>
        </w:div>
        <w:div w:id="1995447473">
          <w:marLeft w:val="0"/>
          <w:marRight w:val="0"/>
          <w:marTop w:val="0"/>
          <w:marBottom w:val="0"/>
          <w:divBdr>
            <w:top w:val="none" w:sz="0" w:space="0" w:color="auto"/>
            <w:left w:val="none" w:sz="0" w:space="0" w:color="auto"/>
            <w:bottom w:val="none" w:sz="0" w:space="0" w:color="auto"/>
            <w:right w:val="none" w:sz="0" w:space="0" w:color="auto"/>
          </w:divBdr>
        </w:div>
        <w:div w:id="1184594826">
          <w:marLeft w:val="0"/>
          <w:marRight w:val="0"/>
          <w:marTop w:val="0"/>
          <w:marBottom w:val="0"/>
          <w:divBdr>
            <w:top w:val="none" w:sz="0" w:space="0" w:color="auto"/>
            <w:left w:val="none" w:sz="0" w:space="0" w:color="auto"/>
            <w:bottom w:val="none" w:sz="0" w:space="0" w:color="auto"/>
            <w:right w:val="none" w:sz="0" w:space="0" w:color="auto"/>
          </w:divBdr>
        </w:div>
        <w:div w:id="112871433">
          <w:marLeft w:val="0"/>
          <w:marRight w:val="0"/>
          <w:marTop w:val="0"/>
          <w:marBottom w:val="0"/>
          <w:divBdr>
            <w:top w:val="none" w:sz="0" w:space="0" w:color="auto"/>
            <w:left w:val="none" w:sz="0" w:space="0" w:color="auto"/>
            <w:bottom w:val="none" w:sz="0" w:space="0" w:color="auto"/>
            <w:right w:val="none" w:sz="0" w:space="0" w:color="auto"/>
          </w:divBdr>
        </w:div>
        <w:div w:id="197936427">
          <w:marLeft w:val="0"/>
          <w:marRight w:val="0"/>
          <w:marTop w:val="0"/>
          <w:marBottom w:val="0"/>
          <w:divBdr>
            <w:top w:val="none" w:sz="0" w:space="0" w:color="auto"/>
            <w:left w:val="none" w:sz="0" w:space="0" w:color="auto"/>
            <w:bottom w:val="none" w:sz="0" w:space="0" w:color="auto"/>
            <w:right w:val="none" w:sz="0" w:space="0" w:color="auto"/>
          </w:divBdr>
        </w:div>
        <w:div w:id="383870891">
          <w:marLeft w:val="0"/>
          <w:marRight w:val="0"/>
          <w:marTop w:val="0"/>
          <w:marBottom w:val="0"/>
          <w:divBdr>
            <w:top w:val="none" w:sz="0" w:space="0" w:color="auto"/>
            <w:left w:val="none" w:sz="0" w:space="0" w:color="auto"/>
            <w:bottom w:val="none" w:sz="0" w:space="0" w:color="auto"/>
            <w:right w:val="none" w:sz="0" w:space="0" w:color="auto"/>
          </w:divBdr>
        </w:div>
        <w:div w:id="778305721">
          <w:marLeft w:val="0"/>
          <w:marRight w:val="0"/>
          <w:marTop w:val="0"/>
          <w:marBottom w:val="0"/>
          <w:divBdr>
            <w:top w:val="none" w:sz="0" w:space="0" w:color="auto"/>
            <w:left w:val="none" w:sz="0" w:space="0" w:color="auto"/>
            <w:bottom w:val="none" w:sz="0" w:space="0" w:color="auto"/>
            <w:right w:val="none" w:sz="0" w:space="0" w:color="auto"/>
          </w:divBdr>
        </w:div>
        <w:div w:id="1210067102">
          <w:marLeft w:val="0"/>
          <w:marRight w:val="0"/>
          <w:marTop w:val="0"/>
          <w:marBottom w:val="0"/>
          <w:divBdr>
            <w:top w:val="none" w:sz="0" w:space="0" w:color="auto"/>
            <w:left w:val="none" w:sz="0" w:space="0" w:color="auto"/>
            <w:bottom w:val="none" w:sz="0" w:space="0" w:color="auto"/>
            <w:right w:val="none" w:sz="0" w:space="0" w:color="auto"/>
          </w:divBdr>
        </w:div>
        <w:div w:id="1357538407">
          <w:marLeft w:val="0"/>
          <w:marRight w:val="0"/>
          <w:marTop w:val="0"/>
          <w:marBottom w:val="0"/>
          <w:divBdr>
            <w:top w:val="none" w:sz="0" w:space="0" w:color="auto"/>
            <w:left w:val="none" w:sz="0" w:space="0" w:color="auto"/>
            <w:bottom w:val="none" w:sz="0" w:space="0" w:color="auto"/>
            <w:right w:val="none" w:sz="0" w:space="0" w:color="auto"/>
          </w:divBdr>
        </w:div>
        <w:div w:id="2005932911">
          <w:marLeft w:val="0"/>
          <w:marRight w:val="0"/>
          <w:marTop w:val="0"/>
          <w:marBottom w:val="0"/>
          <w:divBdr>
            <w:top w:val="none" w:sz="0" w:space="0" w:color="auto"/>
            <w:left w:val="none" w:sz="0" w:space="0" w:color="auto"/>
            <w:bottom w:val="none" w:sz="0" w:space="0" w:color="auto"/>
            <w:right w:val="none" w:sz="0" w:space="0" w:color="auto"/>
          </w:divBdr>
        </w:div>
        <w:div w:id="2104842137">
          <w:marLeft w:val="0"/>
          <w:marRight w:val="0"/>
          <w:marTop w:val="0"/>
          <w:marBottom w:val="0"/>
          <w:divBdr>
            <w:top w:val="none" w:sz="0" w:space="0" w:color="auto"/>
            <w:left w:val="none" w:sz="0" w:space="0" w:color="auto"/>
            <w:bottom w:val="none" w:sz="0" w:space="0" w:color="auto"/>
            <w:right w:val="none" w:sz="0" w:space="0" w:color="auto"/>
          </w:divBdr>
        </w:div>
        <w:div w:id="799036027">
          <w:marLeft w:val="0"/>
          <w:marRight w:val="0"/>
          <w:marTop w:val="0"/>
          <w:marBottom w:val="0"/>
          <w:divBdr>
            <w:top w:val="none" w:sz="0" w:space="0" w:color="auto"/>
            <w:left w:val="none" w:sz="0" w:space="0" w:color="auto"/>
            <w:bottom w:val="none" w:sz="0" w:space="0" w:color="auto"/>
            <w:right w:val="none" w:sz="0" w:space="0" w:color="auto"/>
          </w:divBdr>
        </w:div>
        <w:div w:id="1342970100">
          <w:marLeft w:val="0"/>
          <w:marRight w:val="0"/>
          <w:marTop w:val="0"/>
          <w:marBottom w:val="0"/>
          <w:divBdr>
            <w:top w:val="none" w:sz="0" w:space="0" w:color="auto"/>
            <w:left w:val="none" w:sz="0" w:space="0" w:color="auto"/>
            <w:bottom w:val="none" w:sz="0" w:space="0" w:color="auto"/>
            <w:right w:val="none" w:sz="0" w:space="0" w:color="auto"/>
          </w:divBdr>
        </w:div>
        <w:div w:id="1796872778">
          <w:marLeft w:val="0"/>
          <w:marRight w:val="0"/>
          <w:marTop w:val="0"/>
          <w:marBottom w:val="0"/>
          <w:divBdr>
            <w:top w:val="none" w:sz="0" w:space="0" w:color="auto"/>
            <w:left w:val="none" w:sz="0" w:space="0" w:color="auto"/>
            <w:bottom w:val="none" w:sz="0" w:space="0" w:color="auto"/>
            <w:right w:val="none" w:sz="0" w:space="0" w:color="auto"/>
          </w:divBdr>
        </w:div>
        <w:div w:id="123230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dl.org/?abstract&amp;did=807259" TargetMode="External"/><Relationship Id="rId13" Type="http://schemas.openxmlformats.org/officeDocument/2006/relationships/hyperlink" Target="https://ficsrcc.com/the-privatisation-of-space-exploration/%5D//DebateDrills" TargetMode="External"/><Relationship Id="rId3" Type="http://schemas.openxmlformats.org/officeDocument/2006/relationships/settings" Target="settings.xml"/><Relationship Id="rId7" Type="http://schemas.openxmlformats.org/officeDocument/2006/relationships/hyperlink" Target="https://aerospace.org/sites/default/files/2018-05/OuterSpaceTreaty.pdf" TargetMode="External"/><Relationship Id="rId12" Type="http://schemas.openxmlformats.org/officeDocument/2006/relationships/hyperlink" Target="https://www.theguardian.com/science/2021/jul/19/billionaires-space-tourism-environment-emiss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conversation.com/the-outer-space-treaty-has-been-remarkably-successful-but-is-it-fit-for-the-modern-age-71381" TargetMode="External"/><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webSettings" Target="webSettings.xml"/><Relationship Id="rId9" Type="http://schemas.openxmlformats.org/officeDocument/2006/relationships/hyperlink" Target="http://thespacereview.com/article/3155/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4771</Words>
  <Characters>27195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Chunqiang Sun</dc:creator>
  <cp:keywords/>
  <dc:description/>
  <cp:lastModifiedBy>Chunqiang Sun</cp:lastModifiedBy>
  <cp:revision>23</cp:revision>
  <dcterms:created xsi:type="dcterms:W3CDTF">2022-02-11T21:36:00Z</dcterms:created>
  <dcterms:modified xsi:type="dcterms:W3CDTF">2022-02-11T23:18:00Z</dcterms:modified>
</cp:coreProperties>
</file>