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D2F72" w14:textId="687D9835" w:rsidR="00D7635F" w:rsidRPr="00FD797D" w:rsidRDefault="000015AB" w:rsidP="00D7635F">
      <w:pPr>
        <w:pStyle w:val="Heading2"/>
      </w:pPr>
      <w:r w:rsidRPr="00FD797D">
        <w:t>A</w:t>
      </w:r>
      <w:r w:rsidR="00D7635F" w:rsidRPr="00FD797D">
        <w:t>C</w:t>
      </w:r>
    </w:p>
    <w:p w14:paraId="0241E722" w14:textId="7EF3F652" w:rsidR="00D7635F" w:rsidRPr="00FD797D" w:rsidRDefault="00D7635F" w:rsidP="00D7635F">
      <w:pPr>
        <w:pStyle w:val="Heading3"/>
      </w:pPr>
      <w:r w:rsidRPr="00FD797D">
        <w:lastRenderedPageBreak/>
        <w:t>Framework</w:t>
      </w:r>
    </w:p>
    <w:p w14:paraId="703D9519" w14:textId="77777777" w:rsidR="007D3053" w:rsidRPr="00FD797D" w:rsidRDefault="007D3053" w:rsidP="007D3053"/>
    <w:p w14:paraId="299F288C" w14:textId="77777777" w:rsidR="000706E6" w:rsidRPr="00FD797D" w:rsidRDefault="000706E6" w:rsidP="000706E6">
      <w:pPr>
        <w:pStyle w:val="Heading4"/>
      </w:pPr>
      <w:r w:rsidRPr="00FD797D">
        <w:t xml:space="preserve">The Meta-Ethic is </w:t>
      </w:r>
      <w:proofErr w:type="gramStart"/>
      <w:r w:rsidRPr="00FD797D">
        <w:t>Non-Naturalism</w:t>
      </w:r>
      <w:proofErr w:type="gramEnd"/>
      <w:r w:rsidRPr="00FD797D">
        <w:t>.</w:t>
      </w:r>
    </w:p>
    <w:p w14:paraId="59E35C3F" w14:textId="77777777" w:rsidR="000706E6" w:rsidRPr="00FD797D" w:rsidRDefault="000706E6" w:rsidP="000706E6">
      <w:pPr>
        <w:pStyle w:val="Heading4"/>
      </w:pPr>
      <w:r w:rsidRPr="00FD797D">
        <w:t xml:space="preserve">[1] The naturalistic fallacy – examples of goodness fail to define the ultimate good. </w:t>
      </w:r>
      <w:r w:rsidRPr="00FD797D">
        <w:rPr>
          <w:u w:val="single"/>
        </w:rPr>
        <w:t>Moore 03,</w:t>
      </w:r>
    </w:p>
    <w:p w14:paraId="0256D17B" w14:textId="77777777" w:rsidR="000706E6" w:rsidRPr="00FD797D" w:rsidRDefault="000706E6" w:rsidP="000706E6">
      <w:pPr>
        <w:rPr>
          <w:sz w:val="12"/>
          <w:szCs w:val="12"/>
        </w:rPr>
      </w:pPr>
      <w:r w:rsidRPr="00FD797D">
        <w:rPr>
          <w:sz w:val="12"/>
          <w:szCs w:val="12"/>
        </w:rPr>
        <w:t xml:space="preserve">[Moore, G. E. “Principia Ethica” </w:t>
      </w:r>
      <w:hyperlink r:id="rId11" w:history="1">
        <w:r w:rsidRPr="00FD797D">
          <w:rPr>
            <w:rStyle w:val="Hyperlink"/>
            <w:sz w:val="12"/>
            <w:szCs w:val="12"/>
          </w:rPr>
          <w:t>http://fair-use.org/g-e-moore/principia-ethica/</w:t>
        </w:r>
      </w:hyperlink>
      <w:r w:rsidRPr="00FD797D">
        <w:rPr>
          <w:sz w:val="12"/>
          <w:szCs w:val="12"/>
        </w:rPr>
        <w:t>. Published 1903] SHS ZS</w:t>
      </w:r>
    </w:p>
    <w:p w14:paraId="57AF0112" w14:textId="77777777" w:rsidR="000706E6" w:rsidRPr="00FD797D" w:rsidRDefault="000706E6" w:rsidP="000706E6">
      <w:pPr>
        <w:rPr>
          <w:sz w:val="12"/>
        </w:rPr>
      </w:pPr>
      <w:r w:rsidRPr="00FD797D">
        <w:rPr>
          <w:sz w:val="12"/>
        </w:rPr>
        <w:t xml:space="preserve">Good, then, if we mean by it that quality which we assert to belong to a thing, when we say that the thing is </w:t>
      </w:r>
      <w:r w:rsidRPr="00FD797D">
        <w:rPr>
          <w:b/>
          <w:bCs/>
          <w:highlight w:val="yellow"/>
          <w:u w:val="single"/>
        </w:rPr>
        <w:t>good</w:t>
      </w:r>
      <w:r w:rsidRPr="00FD797D">
        <w:rPr>
          <w:sz w:val="12"/>
          <w:highlight w:val="yellow"/>
        </w:rPr>
        <w:t xml:space="preserve">, </w:t>
      </w:r>
      <w:r w:rsidRPr="00FD797D">
        <w:rPr>
          <w:b/>
          <w:bCs/>
          <w:highlight w:val="yellow"/>
          <w:u w:val="single"/>
        </w:rPr>
        <w:t>is incapable of any definition</w:t>
      </w:r>
      <w:r w:rsidRPr="00FD797D">
        <w:rPr>
          <w:sz w:val="12"/>
        </w:rPr>
        <w:t xml:space="preserve">, in the most important sense of that word. The most important sense of definition is that in which a definition states what are the parts which invariably compose a certain whole; and in this sense </w:t>
      </w:r>
      <w:r w:rsidRPr="00FD797D">
        <w:rPr>
          <w:b/>
          <w:bCs/>
          <w:u w:val="single"/>
        </w:rPr>
        <w:t xml:space="preserve">good has no definition </w:t>
      </w:r>
      <w:r w:rsidRPr="00FD797D">
        <w:rPr>
          <w:b/>
          <w:bCs/>
          <w:highlight w:val="yellow"/>
          <w:u w:val="single"/>
        </w:rPr>
        <w:t>because it</w:t>
      </w:r>
      <w:r w:rsidRPr="00FD797D">
        <w:rPr>
          <w:sz w:val="12"/>
        </w:rPr>
        <w:t xml:space="preserve"> is simple and </w:t>
      </w:r>
      <w:r w:rsidRPr="00FD797D">
        <w:rPr>
          <w:b/>
          <w:bCs/>
          <w:highlight w:val="yellow"/>
          <w:u w:val="single"/>
        </w:rPr>
        <w:t>has no parts</w:t>
      </w:r>
      <w:r w:rsidRPr="00FD797D">
        <w:rPr>
          <w:sz w:val="12"/>
        </w:rPr>
        <w:t xml:space="preserve">. </w:t>
      </w:r>
      <w:r w:rsidRPr="00FD797D">
        <w:rPr>
          <w:b/>
          <w:bCs/>
          <w:u w:val="single"/>
        </w:rPr>
        <w:t>It is</w:t>
      </w:r>
      <w:r w:rsidRPr="00FD797D">
        <w:rPr>
          <w:sz w:val="12"/>
        </w:rPr>
        <w:t xml:space="preserve"> one of those innumerable objects of thought which are themselves </w:t>
      </w:r>
      <w:r w:rsidRPr="00FD797D">
        <w:rPr>
          <w:b/>
          <w:bCs/>
          <w:u w:val="single"/>
        </w:rPr>
        <w:t>incapable of definition</w:t>
      </w:r>
      <w:r w:rsidRPr="00FD797D">
        <w:rPr>
          <w:sz w:val="12"/>
        </w:rPr>
        <w:t xml:space="preserve">, because they are the ultimate terms of reference to which whatever is capable of definition must be defined. That there must be an indefinite number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FD797D">
        <w:rPr>
          <w:b/>
          <w:bCs/>
          <w:highlight w:val="yellow"/>
          <w:u w:val="single"/>
        </w:rPr>
        <w:t>good denotes a simple and indefinable quality</w:t>
      </w:r>
      <w:r w:rsidRPr="00FD797D">
        <w:rPr>
          <w:sz w:val="12"/>
        </w:rPr>
        <w:t xml:space="preserve">. There are many other instances of such qualities. </w:t>
      </w:r>
      <w:r w:rsidRPr="00FD797D">
        <w:rPr>
          <w:b/>
          <w:bCs/>
          <w:highlight w:val="yellow"/>
          <w:u w:val="single"/>
        </w:rPr>
        <w:t>Consider yellow</w:t>
      </w:r>
      <w:r w:rsidRPr="00FD797D">
        <w:rPr>
          <w:sz w:val="12"/>
        </w:rPr>
        <w:t xml:space="preserve">, for example. </w:t>
      </w:r>
      <w:r w:rsidRPr="00FD797D">
        <w:rPr>
          <w:b/>
          <w:bCs/>
          <w:highlight w:val="yellow"/>
          <w:u w:val="single"/>
        </w:rPr>
        <w:t>We may</w:t>
      </w:r>
      <w:r w:rsidRPr="00FD797D">
        <w:rPr>
          <w:sz w:val="12"/>
        </w:rPr>
        <w:t xml:space="preserve"> try to </w:t>
      </w:r>
      <w:r w:rsidRPr="00FD797D">
        <w:rPr>
          <w:b/>
          <w:bCs/>
          <w:highlight w:val="yellow"/>
          <w:u w:val="single"/>
        </w:rPr>
        <w:t>define it</w:t>
      </w:r>
      <w:r w:rsidRPr="00FD797D">
        <w:rPr>
          <w:sz w:val="12"/>
          <w:highlight w:val="yellow"/>
        </w:rPr>
        <w:t xml:space="preserve">, </w:t>
      </w:r>
      <w:r w:rsidRPr="00FD797D">
        <w:rPr>
          <w:b/>
          <w:bCs/>
          <w:highlight w:val="yellow"/>
          <w:u w:val="single"/>
        </w:rPr>
        <w:t>by</w:t>
      </w:r>
      <w:r w:rsidRPr="00FD797D">
        <w:rPr>
          <w:sz w:val="12"/>
        </w:rPr>
        <w:t xml:space="preserve"> describing its physical equivalent; we may state what kind of </w:t>
      </w:r>
      <w:r w:rsidRPr="00FD797D">
        <w:rPr>
          <w:b/>
          <w:bCs/>
          <w:highlight w:val="yellow"/>
          <w:u w:val="single"/>
        </w:rPr>
        <w:t>light-vibrations</w:t>
      </w:r>
      <w:r w:rsidRPr="00FD797D">
        <w:rPr>
          <w:b/>
          <w:bCs/>
          <w:u w:val="single"/>
        </w:rPr>
        <w:t xml:space="preserve"> </w:t>
      </w:r>
      <w:r w:rsidRPr="00FD797D">
        <w:rPr>
          <w:sz w:val="12"/>
        </w:rPr>
        <w:t xml:space="preserve">must stimulate the normal eye, in order that we may perceive it. </w:t>
      </w:r>
      <w:r w:rsidRPr="00FD797D">
        <w:rPr>
          <w:b/>
          <w:bCs/>
          <w:highlight w:val="yellow"/>
          <w:u w:val="single"/>
        </w:rPr>
        <w:t>But</w:t>
      </w:r>
      <w:r w:rsidRPr="00FD797D">
        <w:rPr>
          <w:sz w:val="12"/>
        </w:rPr>
        <w:t xml:space="preserve"> a moment’s reflection is sufficient to shew that those light-vibrations are not themselves what we mean by yellow. </w:t>
      </w:r>
      <w:r w:rsidRPr="00FD797D">
        <w:rPr>
          <w:b/>
          <w:bCs/>
          <w:highlight w:val="yellow"/>
          <w:u w:val="single"/>
        </w:rPr>
        <w:t>They are not what we perceive</w:t>
      </w:r>
      <w:r w:rsidRPr="00FD797D">
        <w:rPr>
          <w:sz w:val="12"/>
        </w:rPr>
        <w:t xml:space="preserve">. Indeed, we should never have been able to discover their existence, unless we had first been struck by the patent difference of quality between the different colours. The most we can be entitled to say of those vibrations is that they are what corresponds in space to the yellow which we actually perceive. Yet </w:t>
      </w:r>
      <w:r w:rsidRPr="00FD797D">
        <w:rPr>
          <w:b/>
          <w:bCs/>
          <w:u w:val="single"/>
        </w:rPr>
        <w:t>a mistake of this</w:t>
      </w:r>
      <w:r w:rsidRPr="00FD797D">
        <w:rPr>
          <w:sz w:val="12"/>
        </w:rPr>
        <w:t xml:space="preserve"> simple </w:t>
      </w:r>
      <w:r w:rsidRPr="00FD797D">
        <w:rPr>
          <w:b/>
          <w:bCs/>
          <w:u w:val="single"/>
        </w:rPr>
        <w:t>kind has</w:t>
      </w:r>
      <w:r w:rsidRPr="00FD797D">
        <w:rPr>
          <w:sz w:val="12"/>
        </w:rPr>
        <w:t xml:space="preserve"> commonly </w:t>
      </w:r>
      <w:r w:rsidRPr="00FD797D">
        <w:rPr>
          <w:b/>
          <w:bCs/>
          <w:u w:val="single"/>
        </w:rPr>
        <w:t>been made about good</w:t>
      </w:r>
      <w:r w:rsidRPr="00FD797D">
        <w:rPr>
          <w:sz w:val="12"/>
        </w:rPr>
        <w:t xml:space="preserve">. </w:t>
      </w:r>
      <w:r w:rsidRPr="00FD797D">
        <w:rPr>
          <w:b/>
          <w:bCs/>
          <w:highlight w:val="yellow"/>
          <w:u w:val="single"/>
        </w:rPr>
        <w:t>It may be true that all things which are good are also something else</w:t>
      </w:r>
      <w:r w:rsidRPr="00FD797D">
        <w:rPr>
          <w:sz w:val="12"/>
        </w:rPr>
        <w:t xml:space="preserve">, just as it is true that all things which are yellow produce a certain kind of vibration in the light. And it is a fact, that Ethics aims at discovering what are those other properties belonging to all things which are good. </w:t>
      </w:r>
      <w:r w:rsidRPr="00FD797D">
        <w:rPr>
          <w:b/>
          <w:bCs/>
          <w:highlight w:val="yellow"/>
          <w:u w:val="single"/>
        </w:rPr>
        <w:t>But</w:t>
      </w:r>
      <w:r w:rsidRPr="00FD797D">
        <w:rPr>
          <w:sz w:val="12"/>
        </w:rPr>
        <w:t xml:space="preserve"> far </w:t>
      </w:r>
      <w:r w:rsidRPr="00FD797D">
        <w:rPr>
          <w:b/>
          <w:bCs/>
          <w:highlight w:val="yellow"/>
          <w:u w:val="single"/>
        </w:rPr>
        <w:t>too many</w:t>
      </w:r>
      <w:r w:rsidRPr="00FD797D">
        <w:rPr>
          <w:b/>
          <w:bCs/>
          <w:u w:val="single"/>
        </w:rPr>
        <w:t xml:space="preserve"> philosophers have </w:t>
      </w:r>
      <w:r w:rsidRPr="00FD797D">
        <w:rPr>
          <w:b/>
          <w:bCs/>
          <w:highlight w:val="yellow"/>
          <w:u w:val="single"/>
        </w:rPr>
        <w:t>thought</w:t>
      </w:r>
      <w:r w:rsidRPr="00FD797D">
        <w:rPr>
          <w:b/>
          <w:bCs/>
          <w:u w:val="single"/>
        </w:rPr>
        <w:t xml:space="preserve"> that when they named </w:t>
      </w:r>
      <w:r w:rsidRPr="00FD797D">
        <w:rPr>
          <w:b/>
          <w:bCs/>
          <w:highlight w:val="yellow"/>
          <w:u w:val="single"/>
        </w:rPr>
        <w:t>those other properties</w:t>
      </w:r>
      <w:r w:rsidRPr="00FD797D">
        <w:rPr>
          <w:b/>
          <w:bCs/>
          <w:u w:val="single"/>
        </w:rPr>
        <w:t xml:space="preserve"> they </w:t>
      </w:r>
      <w:r w:rsidRPr="00FD797D">
        <w:rPr>
          <w:b/>
          <w:bCs/>
          <w:highlight w:val="yellow"/>
          <w:u w:val="single"/>
        </w:rPr>
        <w:t>were</w:t>
      </w:r>
      <w:r w:rsidRPr="00FD797D">
        <w:rPr>
          <w:b/>
          <w:bCs/>
          <w:u w:val="single"/>
        </w:rPr>
        <w:t xml:space="preserve"> </w:t>
      </w:r>
      <w:r w:rsidRPr="00FD797D">
        <w:rPr>
          <w:b/>
          <w:bCs/>
          <w:highlight w:val="yellow"/>
          <w:u w:val="single"/>
        </w:rPr>
        <w:t>actually defining good</w:t>
      </w:r>
      <w:r w:rsidRPr="00FD797D">
        <w:rPr>
          <w:sz w:val="12"/>
        </w:rPr>
        <w:t xml:space="preserve">; that these properties, in fact, were simply not other, but absolutely and entirely the same with goodness. This view I propose to call the naturalistic fallacy and of it I shall now endeavour to dispose. </w:t>
      </w:r>
    </w:p>
    <w:p w14:paraId="52A32194" w14:textId="4429F321" w:rsidR="000706E6" w:rsidRPr="00FD797D" w:rsidRDefault="000706E6" w:rsidP="000706E6">
      <w:pPr>
        <w:pStyle w:val="Heading4"/>
      </w:pPr>
      <w:r w:rsidRPr="00FD797D">
        <w:t>[</w:t>
      </w:r>
      <w:r w:rsidR="00F652EF">
        <w:t>2</w:t>
      </w:r>
      <w:r w:rsidRPr="00FD797D">
        <w:t>] Only a priori knowledge is epistemically reliable</w:t>
      </w:r>
      <w:r w:rsidRPr="00FD797D">
        <w:rPr>
          <w:rStyle w:val="Style13ptBold"/>
          <w:b/>
        </w:rPr>
        <w:t xml:space="preserve">. </w:t>
      </w:r>
      <w:r w:rsidRPr="00FD797D">
        <w:rPr>
          <w:rStyle w:val="Style13ptBold"/>
          <w:b/>
          <w:u w:val="single"/>
        </w:rPr>
        <w:t>Descartes 41</w:t>
      </w:r>
      <w:r w:rsidRPr="00FD797D">
        <w:rPr>
          <w:u w:val="single"/>
        </w:rPr>
        <w:t>,</w:t>
      </w:r>
      <w:r w:rsidRPr="00FD797D">
        <w:t xml:space="preserve"> </w:t>
      </w:r>
    </w:p>
    <w:p w14:paraId="574C013B" w14:textId="77777777" w:rsidR="000706E6" w:rsidRPr="00FD797D" w:rsidRDefault="000706E6" w:rsidP="000706E6">
      <w:pPr>
        <w:rPr>
          <w:sz w:val="16"/>
          <w:szCs w:val="16"/>
        </w:rPr>
      </w:pPr>
      <w:r w:rsidRPr="00FD797D">
        <w:rPr>
          <w:sz w:val="16"/>
          <w:szCs w:val="16"/>
        </w:rPr>
        <w:t>René, 1641. Discourse On Method ; and, Meditations on First Philosophy, NPR</w:t>
      </w:r>
    </w:p>
    <w:p w14:paraId="19D825CE" w14:textId="77777777" w:rsidR="000706E6" w:rsidRPr="00FD797D" w:rsidRDefault="000706E6" w:rsidP="000706E6">
      <w:pPr>
        <w:rPr>
          <w:rStyle w:val="StyleUnderline"/>
          <w:sz w:val="24"/>
        </w:rPr>
      </w:pPr>
      <w:r w:rsidRPr="00FD797D">
        <w:rPr>
          <w:sz w:val="14"/>
        </w:rPr>
        <w:t xml:space="preserve">Yet from everything I have just listed, </w:t>
      </w:r>
      <w:r w:rsidRPr="00FD797D">
        <w:rPr>
          <w:rStyle w:val="StyleUnderline"/>
          <w:sz w:val="24"/>
        </w:rPr>
        <w:t>how do I know that there is not something else which does not allow even the slightest occasion for doubt</w:t>
      </w:r>
      <w:r w:rsidRPr="00FD797D">
        <w:rPr>
          <w:b/>
          <w:bCs/>
          <w:sz w:val="24"/>
        </w:rPr>
        <w:t xml:space="preserve">? </w:t>
      </w:r>
      <w:r w:rsidRPr="00FD797D">
        <w:rPr>
          <w:rStyle w:val="StyleUnderline"/>
          <w:sz w:val="24"/>
          <w:highlight w:val="yellow"/>
        </w:rPr>
        <w:t>Is there not a God</w:t>
      </w:r>
      <w:r w:rsidRPr="00FD797D">
        <w:rPr>
          <w:rStyle w:val="StyleUnderline"/>
          <w:sz w:val="24"/>
        </w:rPr>
        <w:t xml:space="preserve">, or whatever I may call him, </w:t>
      </w:r>
      <w:r w:rsidRPr="00FD797D">
        <w:rPr>
          <w:rStyle w:val="StyleUnderline"/>
          <w:sz w:val="24"/>
          <w:highlight w:val="yellow"/>
        </w:rPr>
        <w:t>who puts into me the thoughts I am now having</w:t>
      </w:r>
      <w:r w:rsidRPr="00FD797D">
        <w:rPr>
          <w:sz w:val="14"/>
        </w:rPr>
        <w:t xml:space="preserve">? But why do I think this, since </w:t>
      </w:r>
      <w:r w:rsidRPr="00FD797D">
        <w:rPr>
          <w:rStyle w:val="StyleUnderline"/>
          <w:sz w:val="24"/>
          <w:highlight w:val="yellow"/>
        </w:rPr>
        <w:t xml:space="preserve">I </w:t>
      </w:r>
      <w:r w:rsidRPr="00FD797D">
        <w:rPr>
          <w:rStyle w:val="StyleUnderline"/>
          <w:sz w:val="24"/>
        </w:rPr>
        <w:t xml:space="preserve">myself </w:t>
      </w:r>
      <w:r w:rsidRPr="00FD797D">
        <w:rPr>
          <w:rStyle w:val="StyleUnderline"/>
          <w:sz w:val="24"/>
          <w:highlight w:val="yellow"/>
        </w:rPr>
        <w:t xml:space="preserve">may </w:t>
      </w:r>
      <w:r w:rsidRPr="00FD797D">
        <w:rPr>
          <w:rStyle w:val="StyleUnderline"/>
          <w:sz w:val="24"/>
        </w:rPr>
        <w:t xml:space="preserve">perhaps </w:t>
      </w:r>
      <w:r w:rsidRPr="00FD797D">
        <w:rPr>
          <w:rStyle w:val="StyleUnderline"/>
          <w:sz w:val="24"/>
          <w:highlight w:val="yellow"/>
        </w:rPr>
        <w:t>be the author of these thoughts</w:t>
      </w:r>
      <w:r w:rsidRPr="00FD797D">
        <w:rPr>
          <w:b/>
          <w:bCs/>
          <w:sz w:val="24"/>
        </w:rPr>
        <w:t xml:space="preserve">? </w:t>
      </w:r>
      <w:r w:rsidRPr="00FD797D">
        <w:rPr>
          <w:rStyle w:val="StyleUnderline"/>
          <w:sz w:val="24"/>
        </w:rPr>
        <w:t>In that case am not I, at least, something</w:t>
      </w:r>
      <w:r w:rsidRPr="00FD797D">
        <w:rPr>
          <w:sz w:val="14"/>
        </w:rPr>
        <w:t xml:space="preserve">? But I have just said that </w:t>
      </w:r>
      <w:r w:rsidRPr="00FD797D">
        <w:rPr>
          <w:rStyle w:val="StyleUnderline"/>
          <w:sz w:val="24"/>
          <w:highlight w:val="yellow"/>
        </w:rPr>
        <w:t>I have no senses and no body</w:t>
      </w:r>
      <w:r w:rsidRPr="00FD797D">
        <w:rPr>
          <w:sz w:val="14"/>
        </w:rPr>
        <w:t xml:space="preserve">. This is the sticking point: </w:t>
      </w:r>
      <w:r w:rsidRPr="00FD797D">
        <w:rPr>
          <w:rStyle w:val="StyleUnderline"/>
          <w:sz w:val="24"/>
        </w:rPr>
        <w:t>what follows from this</w:t>
      </w:r>
      <w:r w:rsidRPr="00FD797D">
        <w:rPr>
          <w:sz w:val="14"/>
        </w:rPr>
        <w:t xml:space="preserve">? Am I not so bound up with a body and with senses that I cannot exist without them? But I have convinced myself that there is absolutely nothing in the world, no sky, no earth, no minds, no bodies. </w:t>
      </w:r>
      <w:r w:rsidRPr="00FD797D">
        <w:rPr>
          <w:rStyle w:val="StyleUnderline"/>
          <w:sz w:val="24"/>
        </w:rPr>
        <w:t xml:space="preserve">Does it now follow that I too do not exist? No: </w:t>
      </w:r>
      <w:r w:rsidRPr="00FD797D">
        <w:rPr>
          <w:rStyle w:val="StyleUnderline"/>
          <w:sz w:val="24"/>
          <w:highlight w:val="yellow"/>
        </w:rPr>
        <w:t>if I convinced myself of something then I certainly existed</w:t>
      </w:r>
      <w:r w:rsidRPr="00FD797D">
        <w:rPr>
          <w:rStyle w:val="StyleUnderline"/>
          <w:sz w:val="24"/>
        </w:rPr>
        <w:t xml:space="preserve">. But </w:t>
      </w:r>
      <w:r w:rsidRPr="00FD797D">
        <w:rPr>
          <w:rStyle w:val="StyleUnderline"/>
          <w:sz w:val="24"/>
          <w:highlight w:val="yellow"/>
        </w:rPr>
        <w:t xml:space="preserve">there is a deceiver of supreme power </w:t>
      </w:r>
      <w:r w:rsidRPr="00FD797D">
        <w:rPr>
          <w:rStyle w:val="StyleUnderline"/>
          <w:sz w:val="24"/>
        </w:rPr>
        <w:t xml:space="preserve">and cunning </w:t>
      </w:r>
      <w:r w:rsidRPr="00FD797D">
        <w:rPr>
          <w:rStyle w:val="StyleUnderline"/>
          <w:sz w:val="24"/>
          <w:highlight w:val="yellow"/>
        </w:rPr>
        <w:t xml:space="preserve">who is </w:t>
      </w:r>
      <w:r w:rsidRPr="00FD797D">
        <w:rPr>
          <w:rStyle w:val="StyleUnderline"/>
          <w:sz w:val="24"/>
        </w:rPr>
        <w:t xml:space="preserve">deliberately and constantly </w:t>
      </w:r>
      <w:r w:rsidRPr="00FD797D">
        <w:rPr>
          <w:rStyle w:val="StyleUnderline"/>
          <w:sz w:val="24"/>
          <w:highlight w:val="yellow"/>
        </w:rPr>
        <w:t>deceiving me</w:t>
      </w:r>
      <w:r w:rsidRPr="00FD797D">
        <w:rPr>
          <w:b/>
          <w:bCs/>
          <w:sz w:val="14"/>
          <w:highlight w:val="yellow"/>
        </w:rPr>
        <w:t>.</w:t>
      </w:r>
      <w:r w:rsidRPr="00FD797D">
        <w:rPr>
          <w:sz w:val="14"/>
          <w:highlight w:val="yellow"/>
        </w:rPr>
        <w:t xml:space="preserve"> </w:t>
      </w:r>
      <w:r w:rsidRPr="00FD797D">
        <w:rPr>
          <w:sz w:val="14"/>
        </w:rPr>
        <w:t>In that case I too undoubtedly exist</w:t>
      </w:r>
      <w:r w:rsidRPr="00FD797D">
        <w:rPr>
          <w:b/>
          <w:bCs/>
          <w:sz w:val="14"/>
        </w:rPr>
        <w:t xml:space="preserve">, </w:t>
      </w:r>
      <w:r w:rsidRPr="00FD797D">
        <w:rPr>
          <w:rStyle w:val="StyleUnderline"/>
          <w:sz w:val="24"/>
        </w:rPr>
        <w:t xml:space="preserve">if he is deceiving me; and let him deceive me as much as he can, </w:t>
      </w:r>
      <w:r w:rsidRPr="00FD797D">
        <w:rPr>
          <w:rStyle w:val="StyleUnderline"/>
          <w:sz w:val="24"/>
          <w:highlight w:val="yellow"/>
        </w:rPr>
        <w:t xml:space="preserve">he will never bring it about that I am nothing </w:t>
      </w:r>
      <w:r w:rsidRPr="00FD797D">
        <w:rPr>
          <w:rStyle w:val="StyleUnderline"/>
          <w:sz w:val="24"/>
        </w:rPr>
        <w:t>so long as I think that I am something</w:t>
      </w:r>
      <w:r w:rsidRPr="00FD797D">
        <w:rPr>
          <w:b/>
          <w:bCs/>
          <w:sz w:val="24"/>
          <w:u w:val="single"/>
        </w:rPr>
        <w:t xml:space="preserve">. So </w:t>
      </w:r>
      <w:r w:rsidRPr="00FD797D">
        <w:rPr>
          <w:rStyle w:val="StyleUnderline"/>
          <w:sz w:val="24"/>
        </w:rPr>
        <w:t>after considering everything</w:t>
      </w:r>
      <w:r w:rsidRPr="00FD797D">
        <w:rPr>
          <w:sz w:val="14"/>
        </w:rPr>
        <w:t xml:space="preserve"> very thoroughly</w:t>
      </w:r>
      <w:r w:rsidRPr="00FD797D">
        <w:rPr>
          <w:b/>
          <w:bCs/>
          <w:sz w:val="14"/>
          <w:highlight w:val="yellow"/>
        </w:rPr>
        <w:t xml:space="preserve">, </w:t>
      </w:r>
      <w:r w:rsidRPr="00FD797D">
        <w:rPr>
          <w:rStyle w:val="StyleUnderline"/>
          <w:sz w:val="24"/>
          <w:highlight w:val="yellow"/>
        </w:rPr>
        <w:t>I must finally conclude</w:t>
      </w:r>
      <w:r w:rsidRPr="00FD797D">
        <w:rPr>
          <w:sz w:val="14"/>
          <w:highlight w:val="yellow"/>
        </w:rPr>
        <w:t xml:space="preserve"> </w:t>
      </w:r>
      <w:r w:rsidRPr="00FD797D">
        <w:rPr>
          <w:sz w:val="14"/>
        </w:rPr>
        <w:t xml:space="preserve">that this proposition, </w:t>
      </w:r>
      <w:r w:rsidRPr="00FD797D">
        <w:rPr>
          <w:rStyle w:val="StyleUnderline"/>
          <w:sz w:val="24"/>
        </w:rPr>
        <w:t xml:space="preserve">I am, </w:t>
      </w:r>
      <w:r w:rsidRPr="00FD797D">
        <w:rPr>
          <w:rStyle w:val="StyleUnderline"/>
          <w:sz w:val="24"/>
          <w:highlight w:val="yellow"/>
        </w:rPr>
        <w:t>I exist</w:t>
      </w:r>
      <w:r w:rsidRPr="00FD797D">
        <w:rPr>
          <w:sz w:val="14"/>
        </w:rPr>
        <w:t>, is necessarily true whenever it is put forward by me or conceived in my mind. But</w:t>
      </w:r>
      <w:r w:rsidRPr="00FD797D">
        <w:rPr>
          <w:b/>
          <w:bCs/>
          <w:sz w:val="14"/>
        </w:rPr>
        <w:t xml:space="preserve"> </w:t>
      </w:r>
      <w:r w:rsidRPr="00FD797D">
        <w:rPr>
          <w:rStyle w:val="StyleUnderline"/>
          <w:sz w:val="24"/>
          <w:highlight w:val="yellow"/>
        </w:rPr>
        <w:t>I do not yet have a sufficient understanding of what this ‘I’ is</w:t>
      </w:r>
      <w:r w:rsidRPr="00FD797D">
        <w:rPr>
          <w:sz w:val="14"/>
        </w:rPr>
        <w:t>, that now necessarily exists. So I must be on my guard against carelessly taking something else to be this ‘I’, and so making a mistake in the very item of knowledge that I maintain is the most certain and evident of all. I will therefore go back and meditate on what I originally believed myself to be, before I embarked on this present train of thought</w:t>
      </w:r>
      <w:r w:rsidRPr="00FD797D">
        <w:rPr>
          <w:sz w:val="24"/>
        </w:rPr>
        <w:t xml:space="preserve">. </w:t>
      </w:r>
      <w:r w:rsidRPr="00FD797D">
        <w:rPr>
          <w:rStyle w:val="StyleUnderline"/>
          <w:sz w:val="24"/>
        </w:rPr>
        <w:t>I will then subtract anything capable of being weakened, even minimally, by the arguments now introduced, so that what is left at the end may be exactly and only what is certain and unshakeable.</w:t>
      </w:r>
    </w:p>
    <w:p w14:paraId="39D892A3" w14:textId="0D267A69" w:rsidR="000706E6" w:rsidRPr="00FD797D" w:rsidRDefault="000706E6" w:rsidP="000706E6">
      <w:pPr>
        <w:pStyle w:val="Heading4"/>
      </w:pPr>
      <w:r w:rsidRPr="00FD797D">
        <w:lastRenderedPageBreak/>
        <w:t>Prefer</w:t>
      </w:r>
      <w:r w:rsidR="006520A0">
        <w:t xml:space="preserve"> additionally</w:t>
      </w:r>
      <w:r w:rsidRPr="00FD797D">
        <w:t>:</w:t>
      </w:r>
    </w:p>
    <w:p w14:paraId="1DB05DA7" w14:textId="77777777" w:rsidR="009C0C34" w:rsidRDefault="000706E6" w:rsidP="009C0C34">
      <w:pPr>
        <w:pStyle w:val="Heading4"/>
        <w:numPr>
          <w:ilvl w:val="0"/>
          <w:numId w:val="14"/>
        </w:numPr>
      </w:pPr>
      <w:r w:rsidRPr="00FD797D">
        <w:t>Regress– I can keep asking “why should I follow this.”  Regress collapses to skep since no one can generate obligations absent grounds for accepting them.  Only reason solves since asking “why reason?” asks for a reason for reasons, which concedes its authority.</w:t>
      </w:r>
    </w:p>
    <w:p w14:paraId="3BDEA46F" w14:textId="6924C5A0" w:rsidR="000706E6" w:rsidRPr="009C0C34" w:rsidRDefault="000706E6" w:rsidP="000706E6">
      <w:pPr>
        <w:pStyle w:val="Heading4"/>
        <w:numPr>
          <w:ilvl w:val="0"/>
          <w:numId w:val="14"/>
        </w:numPr>
      </w:pPr>
      <w:r w:rsidRPr="00FD797D">
        <w:t>Bindingness – Reason is constitutive to the subject, meaning its inescapable. To act against it would be irrational</w:t>
      </w:r>
    </w:p>
    <w:p w14:paraId="6756FD94" w14:textId="77777777" w:rsidR="000706E6" w:rsidRPr="00FD797D" w:rsidRDefault="000706E6" w:rsidP="000706E6">
      <w:pPr>
        <w:pStyle w:val="Heading4"/>
      </w:pPr>
    </w:p>
    <w:p w14:paraId="0F4B0D01" w14:textId="1832D5EE" w:rsidR="000706E6" w:rsidRPr="00FD797D" w:rsidRDefault="000706E6" w:rsidP="000706E6">
      <w:pPr>
        <w:pStyle w:val="Heading4"/>
      </w:pPr>
      <w:proofErr w:type="gramStart"/>
      <w:r w:rsidRPr="00FD797D">
        <w:t>And</w:t>
      </w:r>
      <w:r w:rsidR="006520A0">
        <w:t>,</w:t>
      </w:r>
      <w:proofErr w:type="gramEnd"/>
      <w:r w:rsidRPr="00FD797D">
        <w:t xml:space="preserve"> rational agency is the only constitutive principle</w:t>
      </w:r>
    </w:p>
    <w:p w14:paraId="4D3EAAF7" w14:textId="77777777" w:rsidR="000706E6" w:rsidRPr="00FD797D" w:rsidRDefault="000706E6" w:rsidP="000706E6">
      <w:pPr>
        <w:pStyle w:val="Heading4"/>
      </w:pPr>
      <w:r w:rsidRPr="00FD797D">
        <w:t xml:space="preserve">Ferrero 09 </w:t>
      </w:r>
      <w:r w:rsidRPr="00FD797D">
        <w:rPr>
          <w:rFonts w:ascii="Arial" w:eastAsia="Arial" w:hAnsi="Arial" w:cs="Arial"/>
          <w:b w:val="0"/>
          <w:sz w:val="22"/>
        </w:rPr>
        <w:t>(Luca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https://philarchive.org/archive/FERCATv1</w:t>
      </w:r>
    </w:p>
    <w:p w14:paraId="7831AA22" w14:textId="77777777" w:rsidR="000706E6" w:rsidRPr="00FD797D" w:rsidRDefault="000706E6" w:rsidP="000706E6">
      <w:pPr>
        <w:rPr>
          <w:u w:val="single"/>
        </w:rPr>
      </w:pPr>
      <w:r w:rsidRPr="00FD797D">
        <w:t xml:space="preserve">Agency is special in two respects. </w:t>
      </w:r>
      <w:r w:rsidRPr="00FD797D">
        <w:rPr>
          <w:u w:val="single"/>
        </w:rPr>
        <w:t xml:space="preserve">First, </w:t>
      </w:r>
      <w:r w:rsidRPr="00FD797D">
        <w:rPr>
          <w:highlight w:val="green"/>
          <w:u w:val="single"/>
        </w:rPr>
        <w:t>agency is the enterprise with the largest jurisdiction</w:t>
      </w:r>
      <w:r w:rsidRPr="00FD797D">
        <w:rPr>
          <w:u w:val="single"/>
        </w:rPr>
        <w:t xml:space="preserve">.¹² All ordinary enterprises fall under it. </w:t>
      </w:r>
      <w:r w:rsidRPr="00FD797D">
        <w:rPr>
          <w:highlight w:val="green"/>
          <w:u w:val="single"/>
        </w:rPr>
        <w:t>To engage in any</w:t>
      </w:r>
      <w:r w:rsidRPr="00FD797D">
        <w:rPr>
          <w:u w:val="single"/>
        </w:rPr>
        <w:t xml:space="preserve"> ordinary </w:t>
      </w:r>
      <w:r w:rsidRPr="00FD797D">
        <w:rPr>
          <w:highlight w:val="green"/>
          <w:u w:val="single"/>
        </w:rPr>
        <w:t>enterprise is ipso facto to engage in</w:t>
      </w:r>
      <w:r w:rsidRPr="00FD797D">
        <w:rPr>
          <w:u w:val="single"/>
        </w:rPr>
        <w:t xml:space="preserve"> the enterprise of </w:t>
      </w:r>
      <w:r w:rsidRPr="00FD797D">
        <w:rPr>
          <w:highlight w:val="green"/>
          <w:u w:val="single"/>
        </w:rPr>
        <w:t>agency</w:t>
      </w:r>
      <w:r w:rsidRPr="00FD797D">
        <w:rPr>
          <w:u w:val="single"/>
        </w:rPr>
        <w:t xml:space="preserve">. In addition, </w:t>
      </w:r>
      <w:r w:rsidRPr="00FD797D">
        <w:rPr>
          <w:highlight w:val="green"/>
          <w:u w:val="single"/>
        </w:rPr>
        <w:t>there are instances of behavior that fall under no other enterprise but agency. First</w:t>
      </w:r>
      <w:r w:rsidRPr="00FD797D">
        <w:rPr>
          <w:u w:val="single"/>
        </w:rPr>
        <w:t xml:space="preserve">, intentional </w:t>
      </w:r>
      <w:r w:rsidRPr="00FD797D">
        <w:rPr>
          <w:highlight w:val="green"/>
          <w:u w:val="single"/>
        </w:rPr>
        <w:t>transitions in and out of</w:t>
      </w:r>
      <w:r w:rsidRPr="00FD797D">
        <w:rPr>
          <w:u w:val="single"/>
        </w:rPr>
        <w:t xml:space="preserve"> particular </w:t>
      </w:r>
      <w:r w:rsidRPr="00FD797D">
        <w:rPr>
          <w:highlight w:val="green"/>
          <w:u w:val="single"/>
        </w:rPr>
        <w:t>enterprises might not count as moves within those enterprises, but they are still instances of intentional agency</w:t>
      </w:r>
      <w:r w:rsidRPr="00FD797D">
        <w:rPr>
          <w:u w:val="single"/>
        </w:rPr>
        <w:t xml:space="preserve">, of bare intentional agency, so to say. </w:t>
      </w:r>
      <w:r w:rsidRPr="00FD797D">
        <w:rPr>
          <w:highlight w:val="green"/>
          <w:u w:val="single"/>
        </w:rPr>
        <w:t>Second</w:t>
      </w:r>
      <w:r w:rsidRPr="00FD797D">
        <w:rPr>
          <w:u w:val="single"/>
        </w:rPr>
        <w:t xml:space="preserve">, </w:t>
      </w:r>
      <w:r w:rsidRPr="00FD797D">
        <w:rPr>
          <w:highlight w:val="green"/>
          <w:u w:val="single"/>
        </w:rPr>
        <w:t>agency is</w:t>
      </w:r>
      <w:r w:rsidRPr="00FD797D">
        <w:rPr>
          <w:u w:val="single"/>
        </w:rPr>
        <w:t xml:space="preserve"> the locus </w:t>
      </w:r>
      <w:r w:rsidRPr="00FD797D">
        <w:rPr>
          <w:highlight w:val="green"/>
          <w:u w:val="single"/>
        </w:rPr>
        <w:t>where we adjudicate the merits and demerits of participating in any</w:t>
      </w:r>
      <w:r w:rsidRPr="00FD797D">
        <w:rPr>
          <w:u w:val="single"/>
        </w:rPr>
        <w:t xml:space="preserve"> ordinary </w:t>
      </w:r>
      <w:r w:rsidRPr="00FD797D">
        <w:rPr>
          <w:highlight w:val="green"/>
          <w:u w:val="single"/>
        </w:rPr>
        <w:t>enterprise</w:t>
      </w:r>
      <w:r w:rsidRPr="00FD797D">
        <w:rPr>
          <w:u w:val="single"/>
        </w:rPr>
        <w:t>. Reasoning whether to participate in a particular enterprise is often conducted outside of that enterprise, even while one is otherwise engaged in it.</w:t>
      </w:r>
      <w:r w:rsidRPr="00FD797D">
        <w:t xml:space="preserve"> Practical reflection is a manifestation of full-fledged intentional agency but it does not necessarily belong to any other specific enterprise. Once again, it might be an instance of bare intentional agency. In the limiting case, </w:t>
      </w:r>
      <w:r w:rsidRPr="00FD797D">
        <w:rPr>
          <w:highlight w:val="green"/>
          <w:u w:val="single"/>
        </w:rPr>
        <w:t>agency</w:t>
      </w:r>
      <w:r w:rsidRPr="00FD797D">
        <w:rPr>
          <w:u w:val="single"/>
        </w:rPr>
        <w:t xml:space="preserve"> is the only enterprise that </w:t>
      </w:r>
      <w:r w:rsidRPr="00FD797D">
        <w:rPr>
          <w:highlight w:val="green"/>
          <w:u w:val="single"/>
        </w:rPr>
        <w:t>would</w:t>
      </w:r>
      <w:r w:rsidRPr="00FD797D">
        <w:rPr>
          <w:u w:val="single"/>
        </w:rPr>
        <w:t xml:space="preserve"> still </w:t>
      </w:r>
      <w:r w:rsidRPr="00FD797D">
        <w:rPr>
          <w:highlight w:val="green"/>
          <w:u w:val="single"/>
        </w:rPr>
        <w:t>keep a subject busy if she were to</w:t>
      </w:r>
      <w:r w:rsidRPr="00FD797D">
        <w:rPr>
          <w:u w:val="single"/>
        </w:rPr>
        <w:t xml:space="preserve"> attempt a ‘radical re-evaluation’ of all of her engagements and at </w:t>
      </w:r>
      <w:r w:rsidRPr="00FD797D">
        <w:rPr>
          <w:highlight w:val="green"/>
          <w:u w:val="single"/>
        </w:rPr>
        <w:t>least temporarily suspend her participation in all</w:t>
      </w:r>
      <w:r w:rsidRPr="00FD797D">
        <w:rPr>
          <w:u w:val="single"/>
        </w:rPr>
        <w:t xml:space="preserve"> ordinary </w:t>
      </w:r>
      <w:r w:rsidRPr="00FD797D">
        <w:rPr>
          <w:highlight w:val="green"/>
          <w:u w:val="single"/>
        </w:rPr>
        <w:t>enterprises</w:t>
      </w:r>
      <w:r w:rsidRPr="00FD797D">
        <w:rPr>
          <w:u w:val="single"/>
        </w:rPr>
        <w:t>.</w:t>
      </w:r>
    </w:p>
    <w:p w14:paraId="2458C37A" w14:textId="77777777" w:rsidR="000706E6" w:rsidRPr="00FD797D" w:rsidRDefault="000706E6" w:rsidP="000706E6">
      <w:pPr>
        <w:pStyle w:val="Heading4"/>
      </w:pPr>
    </w:p>
    <w:p w14:paraId="7C4FF329" w14:textId="1B9520A3" w:rsidR="000706E6" w:rsidRPr="00FD797D" w:rsidRDefault="000706E6" w:rsidP="000706E6">
      <w:pPr>
        <w:pStyle w:val="Heading4"/>
      </w:pPr>
      <w:r w:rsidRPr="00FD797D">
        <w:t>The moral law must be universal</w:t>
      </w:r>
      <w:r w:rsidR="0031755A">
        <w:t xml:space="preserve">: </w:t>
      </w:r>
      <w:r w:rsidRPr="00FD797D">
        <w:t xml:space="preserve">our judgements can’t only apply to ourselves any more than 2+2=4 can be true only for me. </w:t>
      </w:r>
    </w:p>
    <w:p w14:paraId="223075EA" w14:textId="45FE1067" w:rsidR="000706E6" w:rsidRPr="00FD797D" w:rsidRDefault="000706E6" w:rsidP="000706E6">
      <w:pPr>
        <w:pStyle w:val="Heading4"/>
        <w:rPr>
          <w:u w:val="single"/>
        </w:rPr>
      </w:pPr>
      <w:r w:rsidRPr="00FD797D">
        <w:t>Thus, the standard is consistency with the categorical imperative.</w:t>
      </w:r>
    </w:p>
    <w:p w14:paraId="38285BF6" w14:textId="77777777" w:rsidR="000706E6" w:rsidRPr="00FD797D" w:rsidRDefault="000706E6" w:rsidP="000706E6"/>
    <w:p w14:paraId="7F5CD0EB" w14:textId="77777777" w:rsidR="000706E6" w:rsidRPr="00FD797D" w:rsidRDefault="000706E6" w:rsidP="000706E6">
      <w:pPr>
        <w:pStyle w:val="Heading4"/>
      </w:pPr>
      <w:r w:rsidRPr="00FD797D">
        <w:lastRenderedPageBreak/>
        <w:t>Prefer:</w:t>
      </w:r>
    </w:p>
    <w:p w14:paraId="26C7BE6F" w14:textId="77777777" w:rsidR="000706E6" w:rsidRPr="00FD797D" w:rsidRDefault="000706E6" w:rsidP="000706E6">
      <w:pPr>
        <w:pStyle w:val="Heading4"/>
      </w:pPr>
      <w:r w:rsidRPr="00FD797D">
        <w:t xml:space="preserve">1. Is/ought gap – experience only tells us what is, not what ought to be, which raises the question why we ought to follow their framework </w:t>
      </w:r>
    </w:p>
    <w:p w14:paraId="57E173ED" w14:textId="77777777" w:rsidR="000706E6" w:rsidRPr="00FD797D" w:rsidRDefault="000706E6" w:rsidP="000706E6">
      <w:pPr>
        <w:pStyle w:val="Heading4"/>
      </w:pPr>
      <w:r w:rsidRPr="00FD797D">
        <w:t xml:space="preserve">2. problem of relativism – inability to know each other’s experience makes it an unreliable basis for ethics. People could just say they don’t experience the same. </w:t>
      </w:r>
    </w:p>
    <w:p w14:paraId="7F292F7F" w14:textId="77777777" w:rsidR="000706E6" w:rsidRPr="00FD797D" w:rsidRDefault="000706E6" w:rsidP="000706E6">
      <w:pPr>
        <w:pStyle w:val="Heading4"/>
      </w:pPr>
      <w:r w:rsidRPr="00FD797D">
        <w:t>3. Action Theory – Every action can be broken down to infinite amounts of movements, i.e. me moving my arm can be broken down to every state my arm is in. Only reason can unify these movements because we use practical reason to achieve our goals, means all actions collapse to reason</w:t>
      </w:r>
    </w:p>
    <w:p w14:paraId="6A102A9F" w14:textId="77777777" w:rsidR="000706E6" w:rsidRPr="00FD797D" w:rsidRDefault="000706E6" w:rsidP="000706E6"/>
    <w:p w14:paraId="09400FF9" w14:textId="77777777" w:rsidR="000706E6" w:rsidRPr="00FD797D" w:rsidRDefault="000706E6" w:rsidP="000706E6">
      <w:pPr>
        <w:pStyle w:val="Heading4"/>
      </w:pPr>
      <w:bookmarkStart w:id="0" w:name="_Hlk13215846"/>
      <w:bookmarkStart w:id="1" w:name="_Hlk32402429"/>
      <w:r w:rsidRPr="00FD797D">
        <w:t xml:space="preserve">1] Consequentialism fails </w:t>
      </w:r>
    </w:p>
    <w:p w14:paraId="79B180BF" w14:textId="77777777" w:rsidR="000706E6" w:rsidRPr="00FD797D" w:rsidRDefault="000706E6" w:rsidP="000706E6">
      <w:pPr>
        <w:pStyle w:val="Heading4"/>
      </w:pPr>
      <w:r w:rsidRPr="00FD797D">
        <w:t>A] moral culpability: double bind, either 1. we can never evaluate the ethicality of an action until after we observe the effects of the action, making consq not action guiding or 2. people can claim they acted justly based on a subjective prediction even if they committed a blatantly immoral act. outweighs–ethics cannot function absent a system that holds people accountable.</w:t>
      </w:r>
    </w:p>
    <w:p w14:paraId="29A50F8E" w14:textId="2FEE52DE" w:rsidR="000706E6" w:rsidRPr="00FD797D" w:rsidRDefault="000706E6" w:rsidP="000706E6">
      <w:pPr>
        <w:pStyle w:val="Heading4"/>
      </w:pPr>
      <w:r w:rsidRPr="00FD797D">
        <w:t xml:space="preserve">B] Predictions impossible – there is </w:t>
      </w:r>
      <w:r w:rsidR="00F652EF">
        <w:t>n</w:t>
      </w:r>
      <w:r w:rsidRPr="00FD797D">
        <w:t xml:space="preserve">o non-arbitrary cutoff to calculations when analyzes the effects of actions. When one action is done, that results in an infinite of other chain events which eventually makes any two actions the same. </w:t>
      </w:r>
    </w:p>
    <w:bookmarkEnd w:id="0"/>
    <w:bookmarkEnd w:id="1"/>
    <w:p w14:paraId="7105300C" w14:textId="77777777" w:rsidR="000706E6" w:rsidRPr="00FD797D" w:rsidRDefault="000706E6" w:rsidP="000706E6">
      <w:pPr>
        <w:pStyle w:val="Heading4"/>
        <w:rPr>
          <w:rFonts w:asciiTheme="minorHAnsi" w:hAnsiTheme="minorHAnsi" w:cstheme="minorHAnsi"/>
        </w:rPr>
      </w:pPr>
    </w:p>
    <w:p w14:paraId="6F112136" w14:textId="77777777" w:rsidR="000706E6" w:rsidRPr="00FD797D" w:rsidRDefault="000706E6" w:rsidP="000706E6">
      <w:pPr>
        <w:pStyle w:val="Heading4"/>
        <w:rPr>
          <w:rFonts w:asciiTheme="minorHAnsi" w:hAnsiTheme="minorHAnsi"/>
        </w:rPr>
      </w:pPr>
      <w:bookmarkStart w:id="2" w:name="_Hlk30861803"/>
      <w:r w:rsidRPr="00FD797D">
        <w:rPr>
          <w:rFonts w:asciiTheme="minorHAnsi" w:hAnsiTheme="minorHAnsi"/>
        </w:rPr>
        <w:t>2] Answering my framework concedes it.</w:t>
      </w:r>
    </w:p>
    <w:p w14:paraId="7F340156" w14:textId="77777777" w:rsidR="000706E6" w:rsidRPr="00FD797D" w:rsidRDefault="000706E6" w:rsidP="000706E6">
      <w:pPr>
        <w:rPr>
          <w:rStyle w:val="Style13ptBold"/>
          <w:rFonts w:asciiTheme="minorHAnsi" w:hAnsiTheme="minorHAnsi" w:cstheme="majorHAnsi"/>
          <w:sz w:val="24"/>
          <w:u w:val="single"/>
        </w:rPr>
      </w:pPr>
      <w:r w:rsidRPr="00FD797D">
        <w:rPr>
          <w:rStyle w:val="Style13ptBold"/>
          <w:rFonts w:asciiTheme="minorHAnsi" w:hAnsiTheme="minorHAnsi" w:cstheme="majorHAnsi"/>
        </w:rPr>
        <w:t>Hoppe</w:t>
      </w:r>
      <w:r w:rsidRPr="00FD797D">
        <w:rPr>
          <w:rStyle w:val="Style13ptBold"/>
          <w:rFonts w:asciiTheme="minorHAnsi" w:hAnsiTheme="minorHAnsi" w:cstheme="majorHAnsi"/>
          <w:sz w:val="24"/>
        </w:rPr>
        <w:t xml:space="preserve"> [Hoppe, Hans-Hermann (Hans-Hermann Hoppe is Professor Emeritus of Economics at the University of Nevada,). “A Theory of Socialism and Capitalism: Economics, Politics, and Ethics.” Chapter 7, pg. 159, 1989. 2/17/18 **BRACKETED FOR GENDERED LANGUAGE]</w:t>
      </w:r>
    </w:p>
    <w:p w14:paraId="09242FAA" w14:textId="77777777" w:rsidR="000706E6" w:rsidRPr="00FD797D" w:rsidRDefault="000706E6" w:rsidP="000706E6">
      <w:pPr>
        <w:rPr>
          <w:rFonts w:asciiTheme="minorHAnsi" w:hAnsiTheme="minorHAnsi"/>
          <w:sz w:val="16"/>
        </w:rPr>
      </w:pPr>
      <w:r w:rsidRPr="00FD797D">
        <w:rPr>
          <w:rFonts w:asciiTheme="minorHAnsi" w:hAnsiTheme="minorHAnsi"/>
          <w:sz w:val="16"/>
        </w:rPr>
        <w:t xml:space="preserve">Thus it can be stated that </w:t>
      </w:r>
      <w:r w:rsidRPr="00FD797D">
        <w:rPr>
          <w:rStyle w:val="StyleUnderline"/>
          <w:rFonts w:asciiTheme="minorHAnsi" w:hAnsiTheme="minorHAnsi" w:cstheme="majorHAnsi"/>
          <w:highlight w:val="cyan"/>
        </w:rPr>
        <w:t>whenever a person claims</w:t>
      </w:r>
      <w:r w:rsidRPr="00FD797D">
        <w:rPr>
          <w:rStyle w:val="StyleUnderline"/>
          <w:rFonts w:asciiTheme="minorHAnsi" w:hAnsiTheme="minorHAnsi" w:cstheme="majorHAnsi"/>
        </w:rPr>
        <w:t xml:space="preserve"> that </w:t>
      </w:r>
      <w:r w:rsidRPr="00FD797D">
        <w:rPr>
          <w:rStyle w:val="StyleUnderline"/>
          <w:rFonts w:asciiTheme="minorHAnsi" w:hAnsiTheme="minorHAnsi" w:cstheme="majorHAnsi"/>
          <w:highlight w:val="cyan"/>
        </w:rPr>
        <w:t>some statement</w:t>
      </w:r>
      <w:r w:rsidRPr="00FD797D">
        <w:rPr>
          <w:rStyle w:val="StyleUnderline"/>
          <w:rFonts w:asciiTheme="minorHAnsi" w:hAnsiTheme="minorHAnsi" w:cstheme="majorHAnsi"/>
        </w:rPr>
        <w:t xml:space="preserve"> can be justified</w:t>
      </w:r>
      <w:r w:rsidRPr="00FD797D">
        <w:rPr>
          <w:rStyle w:val="StyleUnderline"/>
          <w:rFonts w:asciiTheme="minorHAnsi" w:hAnsiTheme="minorHAnsi" w:cstheme="majorHAnsi"/>
          <w:highlight w:val="cyan"/>
        </w:rPr>
        <w:t>, [s]he</w:t>
      </w:r>
      <w:r w:rsidRPr="00FD797D">
        <w:rPr>
          <w:rFonts w:asciiTheme="minorHAnsi" w:hAnsiTheme="minorHAnsi"/>
          <w:sz w:val="16"/>
        </w:rPr>
        <w:t xml:space="preserve"> at least implicitly </w:t>
      </w:r>
      <w:r w:rsidRPr="00FD797D">
        <w:rPr>
          <w:rStyle w:val="StyleUnderline"/>
          <w:rFonts w:asciiTheme="minorHAnsi" w:hAnsiTheme="minorHAnsi" w:cstheme="majorHAnsi"/>
          <w:highlight w:val="cyan"/>
        </w:rPr>
        <w:t>assumes</w:t>
      </w:r>
      <w:r w:rsidRPr="00FD797D">
        <w:rPr>
          <w:rFonts w:asciiTheme="minorHAnsi" w:hAnsiTheme="minorHAnsi"/>
          <w:sz w:val="16"/>
        </w:rPr>
        <w:t xml:space="preserve"> the following norm to be justified: </w:t>
      </w:r>
      <w:r w:rsidRPr="00FD797D">
        <w:rPr>
          <w:rStyle w:val="StyleUnderline"/>
          <w:rFonts w:asciiTheme="minorHAnsi" w:hAnsiTheme="minorHAnsi" w:cstheme="majorHAnsi"/>
        </w:rPr>
        <w:t xml:space="preserve">Nobody has </w:t>
      </w:r>
      <w:r w:rsidRPr="00FD797D">
        <w:rPr>
          <w:rStyle w:val="StyleUnderline"/>
          <w:rFonts w:asciiTheme="minorHAnsi" w:hAnsiTheme="minorHAnsi" w:cstheme="majorHAnsi"/>
          <w:highlight w:val="cyan"/>
        </w:rPr>
        <w:t>the right</w:t>
      </w:r>
      <w:r w:rsidRPr="00FD797D">
        <w:rPr>
          <w:rStyle w:val="StyleUnderline"/>
          <w:rFonts w:asciiTheme="minorHAnsi" w:hAnsiTheme="minorHAnsi" w:cstheme="majorHAnsi"/>
        </w:rPr>
        <w:t xml:space="preserve"> to</w:t>
      </w:r>
      <w:r w:rsidRPr="00FD797D">
        <w:rPr>
          <w:rFonts w:asciiTheme="minorHAnsi" w:hAnsiTheme="minorHAnsi"/>
          <w:sz w:val="16"/>
        </w:rPr>
        <w:t xml:space="preserve"> uninvitedly aggress against the body of any other person and thus delimit or </w:t>
      </w:r>
      <w:r w:rsidRPr="00FD797D">
        <w:rPr>
          <w:rStyle w:val="StyleUnderline"/>
          <w:rFonts w:asciiTheme="minorHAnsi" w:hAnsiTheme="minorHAnsi" w:cstheme="majorHAnsi"/>
        </w:rPr>
        <w:t xml:space="preserve">restrict anyone’s control </w:t>
      </w:r>
      <w:r w:rsidRPr="00FD797D">
        <w:rPr>
          <w:rStyle w:val="StyleUnderline"/>
          <w:rFonts w:asciiTheme="minorHAnsi" w:hAnsiTheme="minorHAnsi" w:cstheme="majorHAnsi"/>
          <w:highlight w:val="cyan"/>
        </w:rPr>
        <w:t>over [their]</w:t>
      </w:r>
      <w:r w:rsidRPr="00FD797D">
        <w:rPr>
          <w:rStyle w:val="StyleUnderline"/>
          <w:rFonts w:asciiTheme="minorHAnsi" w:hAnsiTheme="minorHAnsi" w:cstheme="majorHAnsi"/>
        </w:rPr>
        <w:t xml:space="preserve"> </w:t>
      </w:r>
      <w:r w:rsidRPr="00FD797D">
        <w:rPr>
          <w:rStyle w:val="StyleUnderline"/>
          <w:rFonts w:asciiTheme="minorHAnsi" w:hAnsiTheme="minorHAnsi" w:cstheme="majorHAnsi"/>
          <w:highlight w:val="cyan"/>
        </w:rPr>
        <w:t>own body</w:t>
      </w:r>
      <w:r w:rsidRPr="00FD797D">
        <w:rPr>
          <w:rFonts w:asciiTheme="minorHAnsi" w:hAnsiTheme="minorHAnsi"/>
          <w:sz w:val="16"/>
        </w:rPr>
        <w:t xml:space="preserve">.” This rule is implied in the concept of justification as </w:t>
      </w:r>
      <w:r w:rsidRPr="00FD797D">
        <w:rPr>
          <w:rStyle w:val="StyleUnderline"/>
          <w:rFonts w:asciiTheme="minorHAnsi" w:hAnsiTheme="minorHAnsi" w:cstheme="majorHAnsi"/>
          <w:highlight w:val="cyan"/>
        </w:rPr>
        <w:t>argument</w:t>
      </w:r>
      <w:r w:rsidRPr="00FD797D">
        <w:rPr>
          <w:rStyle w:val="StyleUnderline"/>
          <w:rFonts w:asciiTheme="minorHAnsi" w:hAnsiTheme="minorHAnsi" w:cstheme="majorHAnsi"/>
        </w:rPr>
        <w:t>ative justification</w:t>
      </w:r>
      <w:r w:rsidRPr="00FD797D">
        <w:rPr>
          <w:rFonts w:asciiTheme="minorHAnsi" w:hAnsiTheme="minorHAnsi"/>
          <w:sz w:val="16"/>
        </w:rPr>
        <w:t xml:space="preserve">. Justifying </w:t>
      </w:r>
      <w:r w:rsidRPr="00FD797D">
        <w:rPr>
          <w:rStyle w:val="StyleUnderline"/>
          <w:rFonts w:asciiTheme="minorHAnsi" w:hAnsiTheme="minorHAnsi" w:cstheme="majorHAnsi"/>
          <w:highlight w:val="cyan"/>
        </w:rPr>
        <w:t>means justifying without</w:t>
      </w:r>
      <w:r w:rsidRPr="00FD797D">
        <w:rPr>
          <w:rStyle w:val="StyleUnderline"/>
          <w:rFonts w:asciiTheme="minorHAnsi" w:hAnsiTheme="minorHAnsi" w:cstheme="majorHAnsi"/>
        </w:rPr>
        <w:t xml:space="preserve"> having to rely on </w:t>
      </w:r>
      <w:r w:rsidRPr="00FD797D">
        <w:rPr>
          <w:rStyle w:val="StyleUnderline"/>
          <w:rFonts w:asciiTheme="minorHAnsi" w:hAnsiTheme="minorHAnsi" w:cstheme="majorHAnsi"/>
          <w:highlight w:val="cyan"/>
        </w:rPr>
        <w:t>coercion.</w:t>
      </w:r>
      <w:r w:rsidRPr="00FD797D">
        <w:rPr>
          <w:rFonts w:asciiTheme="minorHAnsi" w:hAnsiTheme="minorHAnsi"/>
          <w:sz w:val="16"/>
        </w:rPr>
        <w:t xml:space="preserve"> In fact, if one formulates </w:t>
      </w:r>
      <w:r w:rsidRPr="00FD797D">
        <w:rPr>
          <w:rStyle w:val="StyleUnderline"/>
          <w:rFonts w:asciiTheme="minorHAnsi" w:hAnsiTheme="minorHAnsi" w:cstheme="majorHAnsi"/>
          <w:highlight w:val="cyan"/>
        </w:rPr>
        <w:t>the opposite</w:t>
      </w:r>
      <w:r w:rsidRPr="00FD797D">
        <w:rPr>
          <w:rStyle w:val="StyleUnderline"/>
          <w:rFonts w:asciiTheme="minorHAnsi" w:hAnsiTheme="minorHAnsi" w:cstheme="majorHAnsi"/>
        </w:rPr>
        <w:t xml:space="preserve"> of this rule</w:t>
      </w:r>
      <w:r w:rsidRPr="00FD797D">
        <w:rPr>
          <w:rFonts w:asciiTheme="minorHAnsi" w:hAnsiTheme="minorHAnsi"/>
          <w:sz w:val="16"/>
        </w:rPr>
        <w:t xml:space="preserve">, i.e., “everybody has the right to uninvitedly aggress against other people” (a rule, by the way, that would pass the formal test of the universalization principle!), then it is easy to see that this rule is not, and </w:t>
      </w:r>
      <w:r w:rsidRPr="00FD797D">
        <w:rPr>
          <w:rStyle w:val="StyleUnderline"/>
          <w:rFonts w:asciiTheme="minorHAnsi" w:hAnsiTheme="minorHAnsi" w:cstheme="majorHAnsi"/>
          <w:highlight w:val="cyan"/>
        </w:rPr>
        <w:t>never could be</w:t>
      </w:r>
      <w:r w:rsidRPr="00FD797D">
        <w:rPr>
          <w:rFonts w:asciiTheme="minorHAnsi" w:hAnsiTheme="minorHAnsi"/>
          <w:sz w:val="16"/>
        </w:rPr>
        <w:t xml:space="preserve">, </w:t>
      </w:r>
      <w:r w:rsidRPr="00FD797D">
        <w:rPr>
          <w:rStyle w:val="StyleUnderline"/>
          <w:rFonts w:asciiTheme="minorHAnsi" w:hAnsiTheme="minorHAnsi" w:cstheme="majorHAnsi"/>
          <w:highlight w:val="cyan"/>
        </w:rPr>
        <w:t>defended</w:t>
      </w:r>
      <w:r w:rsidRPr="00FD797D">
        <w:rPr>
          <w:rStyle w:val="StyleUnderline"/>
          <w:rFonts w:asciiTheme="minorHAnsi" w:hAnsiTheme="minorHAnsi" w:cstheme="majorHAnsi"/>
        </w:rPr>
        <w:t xml:space="preserve"> in argumentation.</w:t>
      </w:r>
      <w:r w:rsidRPr="00FD797D">
        <w:rPr>
          <w:rFonts w:asciiTheme="minorHAnsi" w:hAnsiTheme="minorHAnsi"/>
          <w:sz w:val="16"/>
        </w:rPr>
        <w:t xml:space="preserve"> </w:t>
      </w:r>
      <w:r w:rsidRPr="00FD797D">
        <w:rPr>
          <w:rStyle w:val="StyleUnderline"/>
          <w:rFonts w:asciiTheme="minorHAnsi" w:hAnsiTheme="minorHAnsi" w:cstheme="majorHAnsi"/>
        </w:rPr>
        <w:t>To do so would</w:t>
      </w:r>
      <w:r w:rsidRPr="00FD797D">
        <w:rPr>
          <w:rFonts w:asciiTheme="minorHAnsi" w:hAnsiTheme="minorHAnsi"/>
          <w:sz w:val="16"/>
        </w:rPr>
        <w:t xml:space="preserve"> in fact have to </w:t>
      </w:r>
      <w:r w:rsidRPr="00FD797D">
        <w:rPr>
          <w:rStyle w:val="StyleUnderline"/>
          <w:rFonts w:asciiTheme="minorHAnsi" w:hAnsiTheme="minorHAnsi" w:cstheme="majorHAnsi"/>
        </w:rPr>
        <w:t>presuppose the validity of</w:t>
      </w:r>
      <w:r w:rsidRPr="00FD797D">
        <w:rPr>
          <w:rFonts w:asciiTheme="minorHAnsi" w:hAnsiTheme="minorHAnsi"/>
          <w:sz w:val="16"/>
        </w:rPr>
        <w:t xml:space="preserve"> precisely </w:t>
      </w:r>
      <w:r w:rsidRPr="00FD797D">
        <w:rPr>
          <w:rStyle w:val="StyleUnderline"/>
          <w:rFonts w:asciiTheme="minorHAnsi" w:hAnsiTheme="minorHAnsi" w:cstheme="majorHAnsi"/>
        </w:rPr>
        <w:t xml:space="preserve">its opposite, i.e., the aforementioned principle </w:t>
      </w:r>
      <w:r w:rsidRPr="00FD797D">
        <w:rPr>
          <w:rFonts w:asciiTheme="minorHAnsi" w:hAnsiTheme="minorHAnsi"/>
          <w:sz w:val="16"/>
        </w:rPr>
        <w:t>of nonaggresslon.</w:t>
      </w:r>
    </w:p>
    <w:p w14:paraId="4C454421" w14:textId="77777777" w:rsidR="000706E6" w:rsidRPr="00FD797D" w:rsidRDefault="000706E6" w:rsidP="000706E6"/>
    <w:p w14:paraId="185388BF" w14:textId="77777777" w:rsidR="000706E6" w:rsidRPr="00FD797D" w:rsidRDefault="000706E6" w:rsidP="000706E6">
      <w:pPr>
        <w:pStyle w:val="Heading4"/>
      </w:pPr>
      <w:r w:rsidRPr="00FD797D">
        <w:lastRenderedPageBreak/>
        <w:t>3] Humans naturally aspire to be rational and impulsively attempt to reason from a perspective that transcends their unique circumstance – proves my framework is key to a stable concept of agency. This hijacks other frameworks because they presuppose a consistent concept of an agent; without a clearly defined agent, ethics have nothing to guide and fail.</w:t>
      </w:r>
    </w:p>
    <w:p w14:paraId="57B1CA4C" w14:textId="77777777" w:rsidR="000706E6" w:rsidRPr="00FD797D" w:rsidRDefault="000706E6" w:rsidP="000706E6">
      <w:pPr>
        <w:spacing w:after="0" w:line="240" w:lineRule="auto"/>
        <w:rPr>
          <w:rFonts w:ascii="Arial" w:eastAsia="Arial" w:hAnsi="Arial" w:cs="Arial"/>
        </w:rPr>
      </w:pPr>
      <w:r w:rsidRPr="00FD797D">
        <w:rPr>
          <w:b/>
          <w:sz w:val="26"/>
          <w:szCs w:val="26"/>
        </w:rPr>
        <w:t>Velleman 05</w:t>
      </w:r>
      <w:r w:rsidRPr="00FD797D">
        <w:rPr>
          <w:sz w:val="26"/>
          <w:szCs w:val="26"/>
        </w:rPr>
        <w:t xml:space="preserve"> </w:t>
      </w:r>
      <w:r w:rsidRPr="00FD797D">
        <w:t xml:space="preserve">David J. </w:t>
      </w:r>
      <w:r w:rsidRPr="00FD797D">
        <w:rPr>
          <w:rFonts w:ascii="Arial" w:eastAsia="Arial" w:hAnsi="Arial" w:cs="Arial"/>
        </w:rPr>
        <w:t>Velleman</w:t>
      </w:r>
      <w:r w:rsidRPr="00FD797D">
        <w:t>. [</w:t>
      </w:r>
      <w:r w:rsidRPr="00FD797D">
        <w:rPr>
          <w:rFonts w:ascii="Arial" w:eastAsia="Arial" w:hAnsi="Arial" w:cs="Arial"/>
        </w:rPr>
        <w:t xml:space="preserve">J. David Velleman is Professor of Philosophy and Bioethics at New York University and Miller Research Professor of Philosophy at Johns Hopkins University. He primarily works in the areas of ethics, moral psychology, and related areas such as the philosophy of action, and practical reasoning], “A Brief Introduction to Kantian Ethics.” </w:t>
      </w:r>
      <w:r w:rsidRPr="00FD797D">
        <w:rPr>
          <w:rFonts w:ascii="Arial" w:eastAsia="Arial" w:hAnsi="Arial" w:cs="Arial"/>
          <w:i/>
        </w:rPr>
        <w:t>Self to Self</w:t>
      </w:r>
      <w:r w:rsidRPr="00FD797D">
        <w:rPr>
          <w:rFonts w:ascii="Arial" w:eastAsia="Arial" w:hAnsi="Arial" w:cs="Arial"/>
        </w:rPr>
        <w:t>. Cambridge: Cambridge UP, 2005, https://www.cambridge.org/us/academic/subjects/philosophy/logic/self-self-selected-essays?format=HB&amp;isbn=9780521854290</w:t>
      </w:r>
    </w:p>
    <w:p w14:paraId="5AAAA751" w14:textId="77777777" w:rsidR="000706E6" w:rsidRPr="00FD797D" w:rsidRDefault="000706E6" w:rsidP="000706E6">
      <w:pPr>
        <w:rPr>
          <w:u w:val="single"/>
        </w:rPr>
      </w:pPr>
      <w:r w:rsidRPr="00FD797D">
        <w:t>Why not accept "I don't feel like it" as a reason on this occasion while resolving to reject it on all others? Again the answer is clear</w:t>
      </w:r>
      <w:r w:rsidRPr="00FD797D">
        <w:rPr>
          <w:u w:val="single"/>
        </w:rPr>
        <w:t>. If a consideration counts as a reason for acting, then it counts as a reason whenever it is true.</w:t>
      </w:r>
      <w:r w:rsidRPr="00FD797D">
        <w:t xml:space="preserve"> And on almost any morning, it's true that you don't feel like swimming. Yet if a reason is a consideration that counts as a reason whenever it's true, then why not dispense with reasons so defined? Why do you feel compelled to act for that sort of consideration? Since you don't feel like swimming, you might just roll over and go back to sleep, without bothering to find some fact about the present occasion from which you're willing to draw similar implications whenever it is true. How odd, to skip exercise in order to sleep and then to lose sleep anyway over finding a reason not to exercise! ~ Kant offered an explanation for this oddity. </w:t>
      </w:r>
      <w:r w:rsidRPr="00FD797D">
        <w:rPr>
          <w:u w:val="single"/>
        </w:rPr>
        <w:t xml:space="preserve">His explanation was that </w:t>
      </w:r>
      <w:r w:rsidRPr="00FD797D">
        <w:rPr>
          <w:highlight w:val="green"/>
          <w:u w:val="single"/>
        </w:rPr>
        <w:t>acting for reasons is</w:t>
      </w:r>
      <w:r w:rsidRPr="00FD797D">
        <w:rPr>
          <w:u w:val="single"/>
        </w:rPr>
        <w:t xml:space="preserve"> essential to being a person, </w:t>
      </w:r>
      <w:r w:rsidRPr="00FD797D">
        <w:rPr>
          <w:highlight w:val="green"/>
          <w:u w:val="single"/>
        </w:rPr>
        <w:t>something</w:t>
      </w:r>
      <w:r w:rsidRPr="00FD797D">
        <w:rPr>
          <w:u w:val="single"/>
        </w:rPr>
        <w:t xml:space="preserve"> to which </w:t>
      </w:r>
      <w:r w:rsidRPr="00FD797D">
        <w:rPr>
          <w:highlight w:val="green"/>
          <w:u w:val="single"/>
        </w:rPr>
        <w:t>you unavoidably aspire</w:t>
      </w:r>
      <w:r w:rsidRPr="00FD797D">
        <w:rPr>
          <w:u w:val="single"/>
        </w:rPr>
        <w:t>. In order to be a person, you must have an approach to the world that is sufficiently coherent and constant to qualify as a single, continuing point-of-view</w:t>
      </w:r>
      <w:r w:rsidRPr="00FD797D">
        <w:t xml:space="preserve">. And part of what gives you a single, continuing point-of-view is your acceptance of particular considerations as having the force of reasons whenever they are true. We might be tempted to make this point by saying that you are a unified, persisting person and hence that you do approach practical questions from a point-of-view framed by constant reasons. But this way of making the point wouldn't explain why you feel compelled to act for reasons; it would simply locate acting for reasons in a broader context, as part of what makes you a person. One of Kant's greatest insights, however, is that a unified, persisting person is something that you are because it is something that you aspire to be. Antecedently to this aspiration, you are merely aware that you are capable of being a person. </w:t>
      </w:r>
      <w:r w:rsidRPr="00FD797D">
        <w:rPr>
          <w:u w:val="single"/>
        </w:rPr>
        <w:t xml:space="preserve">But any creature aware that it is capable of being a person, in Kant's view, is ipso facto capable of appreciating the value of being </w:t>
      </w:r>
      <w:r w:rsidRPr="00FD797D">
        <w:rPr>
          <w:highlight w:val="green"/>
          <w:u w:val="single"/>
        </w:rPr>
        <w:t>a</w:t>
      </w:r>
      <w:r w:rsidRPr="00FD797D">
        <w:rPr>
          <w:u w:val="single"/>
        </w:rPr>
        <w:t xml:space="preserve"> </w:t>
      </w:r>
      <w:r w:rsidRPr="00FD797D">
        <w:rPr>
          <w:highlight w:val="green"/>
          <w:u w:val="single"/>
        </w:rPr>
        <w:t>person</w:t>
      </w:r>
      <w:r w:rsidRPr="00FD797D">
        <w:rPr>
          <w:u w:val="single"/>
        </w:rPr>
        <w:t xml:space="preserve"> and </w:t>
      </w:r>
      <w:r w:rsidRPr="00FD797D">
        <w:rPr>
          <w:highlight w:val="green"/>
          <w:u w:val="single"/>
        </w:rPr>
        <w:t>is</w:t>
      </w:r>
      <w:r w:rsidRPr="00FD797D">
        <w:rPr>
          <w:u w:val="single"/>
        </w:rPr>
        <w:t xml:space="preserve"> therefore ineluctably </w:t>
      </w:r>
      <w:r w:rsidRPr="00FD797D">
        <w:rPr>
          <w:highlight w:val="green"/>
          <w:u w:val="single"/>
        </w:rPr>
        <w:t>drawn toward</w:t>
      </w:r>
      <w:r w:rsidRPr="00FD797D">
        <w:rPr>
          <w:u w:val="single"/>
        </w:rPr>
        <w:t xml:space="preserve"> personhood. The value of being a person in the present context is precisely that of </w:t>
      </w:r>
      <w:r w:rsidRPr="00FD797D">
        <w:rPr>
          <w:highlight w:val="green"/>
          <w:u w:val="single"/>
        </w:rPr>
        <w:t>attaining a perspective that transcends that of your current</w:t>
      </w:r>
      <w:r w:rsidRPr="00FD797D">
        <w:rPr>
          <w:u w:val="single"/>
        </w:rPr>
        <w:t xml:space="preserve">, momentary </w:t>
      </w:r>
      <w:r w:rsidRPr="00FD797D">
        <w:rPr>
          <w:highlight w:val="green"/>
          <w:u w:val="single"/>
        </w:rPr>
        <w:t>self. Right now, you would rather sleep than swim, but</w:t>
      </w:r>
      <w:r w:rsidRPr="00FD797D">
        <w:rPr>
          <w:u w:val="single"/>
        </w:rPr>
        <w:t xml:space="preserve"> </w:t>
      </w:r>
      <w:r w:rsidRPr="00FD797D">
        <w:rPr>
          <w:highlight w:val="green"/>
          <w:u w:val="single"/>
        </w:rPr>
        <w:t>you also know that if you</w:t>
      </w:r>
      <w:r w:rsidRPr="00FD797D">
        <w:rPr>
          <w:u w:val="single"/>
        </w:rPr>
        <w:t xml:space="preserve"> roll over and </w:t>
      </w:r>
      <w:r w:rsidRPr="00FD797D">
        <w:rPr>
          <w:highlight w:val="green"/>
          <w:u w:val="single"/>
        </w:rPr>
        <w:t>sleep, you will wake up wishing that you had swum</w:t>
      </w:r>
      <w:r w:rsidRPr="00FD797D">
        <w:rPr>
          <w:u w:val="single"/>
        </w:rPr>
        <w:t xml:space="preserve"> instead. </w:t>
      </w:r>
      <w:r w:rsidRPr="00FD797D">
        <w:rPr>
          <w:highlight w:val="green"/>
          <w:u w:val="single"/>
        </w:rPr>
        <w:t xml:space="preserve">Your impulse to </w:t>
      </w:r>
      <w:r w:rsidRPr="00FD797D">
        <w:rPr>
          <w:u w:val="single"/>
        </w:rPr>
        <w:t xml:space="preserve">decide on the basis of </w:t>
      </w:r>
      <w:r w:rsidRPr="00FD797D">
        <w:rPr>
          <w:highlight w:val="green"/>
          <w:u w:val="single"/>
        </w:rPr>
        <w:t>reason</w:t>
      </w:r>
      <w:r w:rsidRPr="00FD797D">
        <w:rPr>
          <w:u w:val="single"/>
        </w:rPr>
        <w:t xml:space="preserve">s </w:t>
      </w:r>
      <w:r w:rsidRPr="00FD797D">
        <w:rPr>
          <w:highlight w:val="green"/>
          <w:u w:val="single"/>
        </w:rPr>
        <w:t>is</w:t>
      </w:r>
      <w:r w:rsidRPr="00FD797D">
        <w:rPr>
          <w:u w:val="single"/>
        </w:rPr>
        <w:t xml:space="preserve">, at bottom, </w:t>
      </w:r>
      <w:r w:rsidRPr="00FD797D">
        <w:rPr>
          <w:highlight w:val="green"/>
          <w:u w:val="single"/>
        </w:rPr>
        <w:t>an impulse to transcend</w:t>
      </w:r>
      <w:r w:rsidRPr="00FD797D">
        <w:rPr>
          <w:u w:val="single"/>
        </w:rPr>
        <w:t xml:space="preserve"> these </w:t>
      </w:r>
      <w:r w:rsidRPr="00FD797D">
        <w:rPr>
          <w:highlight w:val="green"/>
          <w:u w:val="single"/>
        </w:rPr>
        <w:t xml:space="preserve">momentary points-of-view, by attaining a </w:t>
      </w:r>
      <w:r w:rsidRPr="00FD797D">
        <w:rPr>
          <w:u w:val="single"/>
        </w:rPr>
        <w:t xml:space="preserve">single, </w:t>
      </w:r>
      <w:r w:rsidRPr="00FD797D">
        <w:rPr>
          <w:highlight w:val="green"/>
          <w:u w:val="single"/>
        </w:rPr>
        <w:t xml:space="preserve">constant </w:t>
      </w:r>
      <w:r w:rsidRPr="00FD797D">
        <w:rPr>
          <w:u w:val="single"/>
        </w:rPr>
        <w:t>perspective that can subsume both of them.</w:t>
      </w:r>
      <w:r w:rsidRPr="00FD797D">
        <w:t xml:space="preserve"> It's like the impulse to attain a higher vantage point that overlooks the restricted standpoints on the ground below. </w:t>
      </w:r>
      <w:r w:rsidRPr="00FD797D">
        <w:rPr>
          <w:u w:val="single"/>
        </w:rPr>
        <w:t xml:space="preserve">This higher vantage point is neither your current perspective of wanting to sleep, nor your later perspective of wishing you had swum, but a </w:t>
      </w:r>
      <w:r w:rsidRPr="00FD797D">
        <w:rPr>
          <w:highlight w:val="green"/>
          <w:u w:val="single"/>
        </w:rPr>
        <w:t>timeless perspective</w:t>
      </w:r>
      <w:r w:rsidRPr="00FD797D">
        <w:rPr>
          <w:u w:val="single"/>
        </w:rPr>
        <w:t xml:space="preserve"> from which you can reflect on now-wanting-this and later-wishing-that, a perspective from which you can attach constant </w:t>
      </w:r>
      <w:r w:rsidRPr="00FD797D">
        <w:rPr>
          <w:u w:val="single"/>
        </w:rPr>
        <w:lastRenderedPageBreak/>
        <w:t>practical implications to these considerations and come to a stable, all-things-considered judgment.</w:t>
      </w:r>
    </w:p>
    <w:p w14:paraId="6E3213AF" w14:textId="77777777" w:rsidR="000706E6" w:rsidRPr="00FD797D" w:rsidRDefault="000706E6" w:rsidP="000706E6"/>
    <w:bookmarkEnd w:id="2"/>
    <w:p w14:paraId="4A982BE4" w14:textId="77777777" w:rsidR="000706E6" w:rsidRPr="00FD797D" w:rsidRDefault="000706E6" w:rsidP="000706E6">
      <w:pPr>
        <w:pStyle w:val="Heading4"/>
      </w:pPr>
      <w:r w:rsidRPr="00FD797D">
        <w:t xml:space="preserve">5] </w:t>
      </w:r>
      <w:r w:rsidRPr="00FD797D">
        <w:rPr>
          <w:rFonts w:asciiTheme="minorHAnsi" w:hAnsiTheme="minorHAnsi"/>
        </w:rPr>
        <w:t>K Solvency – Oppression is caused by arbitrary exclusion of others – only universalizability makes sure that include everyone equally</w:t>
      </w:r>
    </w:p>
    <w:p w14:paraId="4AD898A7" w14:textId="77777777" w:rsidR="000706E6" w:rsidRPr="00FD797D" w:rsidRDefault="000706E6" w:rsidP="000706E6">
      <w:pPr>
        <w:rPr>
          <w:b/>
          <w:sz w:val="16"/>
        </w:rPr>
      </w:pPr>
      <w:r w:rsidRPr="00FD797D">
        <w:rPr>
          <w:b/>
          <w:sz w:val="24"/>
        </w:rPr>
        <w:t>Farr 02</w:t>
      </w:r>
      <w:r w:rsidRPr="00FD797D">
        <w:rPr>
          <w:sz w:val="24"/>
        </w:rPr>
        <w:t xml:space="preserve"> </w:t>
      </w:r>
      <w:r w:rsidRPr="00FD797D">
        <w:rPr>
          <w:rStyle w:val="Style13ptBold"/>
          <w:sz w:val="20"/>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72651BCD" w14:textId="77777777" w:rsidR="000706E6" w:rsidRPr="00FD797D" w:rsidRDefault="000706E6" w:rsidP="000706E6">
      <w:pPr>
        <w:rPr>
          <w:iCs/>
          <w:color w:val="000000" w:themeColor="text1"/>
          <w:sz w:val="12"/>
        </w:rPr>
      </w:pPr>
      <w:r w:rsidRPr="00FD797D">
        <w:rPr>
          <w:color w:val="000000" w:themeColor="text1"/>
          <w:sz w:val="12"/>
        </w:rPr>
        <w:t xml:space="preserve">One of the most popular criticisms of </w:t>
      </w:r>
      <w:r w:rsidRPr="00FD797D">
        <w:rPr>
          <w:b/>
          <w:color w:val="000000" w:themeColor="text1"/>
          <w:highlight w:val="green"/>
          <w:u w:val="single"/>
        </w:rPr>
        <w:t>Kant’s</w:t>
      </w:r>
      <w:r w:rsidRPr="00FD797D">
        <w:rPr>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FD797D">
        <w:rPr>
          <w:b/>
          <w:color w:val="000000" w:themeColor="text1"/>
          <w:highlight w:val="green"/>
          <w:u w:val="single"/>
          <w:bdr w:val="single" w:sz="18" w:space="0" w:color="auto"/>
        </w:rPr>
        <w:t>universal and</w:t>
      </w:r>
      <w:r w:rsidRPr="00FD797D">
        <w:rPr>
          <w:color w:val="000000" w:themeColor="text1"/>
          <w:sz w:val="12"/>
          <w:bdr w:val="single" w:sz="18" w:space="0" w:color="auto"/>
        </w:rPr>
        <w:t xml:space="preserve"> the </w:t>
      </w:r>
      <w:r w:rsidRPr="00FD797D">
        <w:rPr>
          <w:b/>
          <w:color w:val="000000" w:themeColor="text1"/>
          <w:highlight w:val="green"/>
          <w:u w:val="single"/>
          <w:bdr w:val="single" w:sz="18" w:space="0" w:color="auto"/>
        </w:rPr>
        <w:t>concrete</w:t>
      </w:r>
      <w:r w:rsidRPr="00FD797D">
        <w:rPr>
          <w:color w:val="000000" w:themeColor="text1"/>
          <w:sz w:val="12"/>
        </w:rPr>
        <w:t xml:space="preserve"> is a valid distinction, the </w:t>
      </w:r>
      <w:r w:rsidRPr="00FD797D">
        <w:rPr>
          <w:b/>
          <w:color w:val="000000" w:themeColor="text1"/>
          <w:highlight w:val="green"/>
          <w:u w:val="single"/>
        </w:rPr>
        <w:t>unity</w:t>
      </w:r>
      <w:r w:rsidRPr="00FD797D">
        <w:rPr>
          <w:color w:val="000000" w:themeColor="text1"/>
          <w:sz w:val="12"/>
        </w:rPr>
        <w:t xml:space="preserve"> of the two </w:t>
      </w:r>
      <w:r w:rsidRPr="00FD797D">
        <w:rPr>
          <w:b/>
          <w:color w:val="000000" w:themeColor="text1"/>
          <w:highlight w:val="green"/>
          <w:u w:val="single"/>
        </w:rPr>
        <w:t>is required</w:t>
      </w:r>
      <w:r w:rsidRPr="00FD797D">
        <w:rPr>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FD797D">
        <w:rPr>
          <w:b/>
          <w:color w:val="000000" w:themeColor="text1"/>
          <w:highlight w:val="green"/>
          <w:u w:val="single"/>
        </w:rPr>
        <w:t>I cannot simply satisfy</w:t>
      </w:r>
      <w:r w:rsidRPr="00FD797D">
        <w:rPr>
          <w:color w:val="000000" w:themeColor="text1"/>
          <w:sz w:val="12"/>
        </w:rPr>
        <w:t xml:space="preserve"> my </w:t>
      </w:r>
      <w:r w:rsidRPr="00FD797D">
        <w:rPr>
          <w:b/>
          <w:color w:val="000000" w:themeColor="text1"/>
          <w:highlight w:val="green"/>
          <w:u w:val="single"/>
        </w:rPr>
        <w:t>desires without considering</w:t>
      </w:r>
      <w:r w:rsidRPr="00FD797D">
        <w:rPr>
          <w:color w:val="000000" w:themeColor="text1"/>
          <w:sz w:val="12"/>
        </w:rPr>
        <w:t xml:space="preserve"> the </w:t>
      </w:r>
      <w:r w:rsidRPr="00FD797D">
        <w:rPr>
          <w:b/>
          <w:color w:val="000000" w:themeColor="text1"/>
          <w:highlight w:val="green"/>
          <w:u w:val="single"/>
        </w:rPr>
        <w:t>rightness</w:t>
      </w:r>
      <w:r w:rsidRPr="00FD797D">
        <w:rPr>
          <w:color w:val="000000" w:themeColor="text1"/>
          <w:sz w:val="12"/>
        </w:rPr>
        <w:t xml:space="preserve"> or wrongness of my actions suggests that my </w:t>
      </w:r>
      <w:r w:rsidRPr="00FD797D">
        <w:rPr>
          <w:b/>
          <w:color w:val="000000" w:themeColor="text1"/>
          <w:u w:val="single"/>
        </w:rPr>
        <w:t>empirical character must be</w:t>
      </w:r>
      <w:r w:rsidRPr="00FD797D">
        <w:rPr>
          <w:color w:val="000000" w:themeColor="text1"/>
          <w:sz w:val="12"/>
        </w:rPr>
        <w:t xml:space="preserve"> held </w:t>
      </w:r>
      <w:r w:rsidRPr="00FD797D">
        <w:rPr>
          <w:b/>
          <w:color w:val="000000" w:themeColor="text1"/>
          <w:u w:val="single"/>
        </w:rPr>
        <w:t>in check</w:t>
      </w:r>
      <w:r w:rsidRPr="00FD797D">
        <w:rPr>
          <w:color w:val="000000" w:themeColor="text1"/>
          <w:sz w:val="12"/>
        </w:rPr>
        <w:t xml:space="preserve"> by something, or else I behave like a Freudian id. My empiri- cal character must be held in check by my intelligible character, which is the legislative activity of practical reason. It is through our intelligible character that we formulate </w:t>
      </w:r>
      <w:r w:rsidRPr="00FD797D">
        <w:rPr>
          <w:b/>
          <w:color w:val="000000" w:themeColor="text1"/>
          <w:highlight w:val="green"/>
          <w:u w:val="single"/>
        </w:rPr>
        <w:t>principles</w:t>
      </w:r>
      <w:r w:rsidRPr="00FD797D">
        <w:rPr>
          <w:color w:val="000000" w:themeColor="text1"/>
          <w:sz w:val="12"/>
        </w:rPr>
        <w:t xml:space="preserve"> that keep our empirical impulses in check.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The Formula </w:t>
      </w:r>
      <w:r w:rsidRPr="00FD797D">
        <w:rPr>
          <w:b/>
          <w:color w:val="000000" w:themeColor="text1"/>
          <w:highlight w:val="green"/>
          <w:u w:val="single"/>
        </w:rPr>
        <w:t>of Universal Law</w:t>
      </w:r>
      <w:r w:rsidRPr="00FD797D">
        <w:rPr>
          <w:color w:val="000000" w:themeColor="text1"/>
          <w:sz w:val="12"/>
        </w:rPr>
        <w:t xml:space="preserve"> enjoins no more than </w:t>
      </w:r>
      <w:r w:rsidRPr="00FD797D">
        <w:rPr>
          <w:color w:val="000000" w:themeColor="text1"/>
          <w:sz w:val="12"/>
          <w:highlight w:val="green"/>
        </w:rPr>
        <w:t xml:space="preserve">that </w:t>
      </w:r>
      <w:r w:rsidRPr="00FD797D">
        <w:rPr>
          <w:b/>
          <w:color w:val="000000" w:themeColor="text1"/>
          <w:highlight w:val="green"/>
          <w:u w:val="single"/>
        </w:rPr>
        <w:t xml:space="preserve">we act only on </w:t>
      </w:r>
      <w:r w:rsidRPr="00FD797D">
        <w:rPr>
          <w:b/>
          <w:color w:val="000000" w:themeColor="text1"/>
          <w:highlight w:val="green"/>
          <w:u w:val="single"/>
          <w:bdr w:val="single" w:sz="18" w:space="0" w:color="auto"/>
        </w:rPr>
        <w:t>maxims that are open to others</w:t>
      </w:r>
      <w:r w:rsidRPr="00FD797D">
        <w:rPr>
          <w:b/>
          <w:color w:val="000000" w:themeColor="text1"/>
          <w:highlight w:val="green"/>
          <w:u w:val="single"/>
        </w:rPr>
        <w:t xml:space="preserve"> also</w:t>
      </w:r>
      <w:r w:rsidRPr="00FD797D">
        <w:rPr>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FD797D">
        <w:rPr>
          <w:b/>
          <w:color w:val="000000" w:themeColor="text1"/>
          <w:highlight w:val="green"/>
          <w:u w:val="single"/>
        </w:rPr>
        <w:t>The individual is</w:t>
      </w:r>
      <w:r w:rsidRPr="00FD797D">
        <w:rPr>
          <w:color w:val="000000" w:themeColor="text1"/>
          <w:sz w:val="12"/>
          <w:highlight w:val="green"/>
        </w:rPr>
        <w:t xml:space="preserve"> </w:t>
      </w:r>
      <w:r w:rsidRPr="00FD797D">
        <w:rPr>
          <w:b/>
          <w:color w:val="000000" w:themeColor="text1"/>
          <w:highlight w:val="green"/>
          <w:u w:val="single"/>
        </w:rPr>
        <w:t>not allowed to exclude others</w:t>
      </w:r>
      <w:r w:rsidRPr="00FD797D">
        <w:rPr>
          <w:color w:val="000000" w:themeColor="text1"/>
          <w:sz w:val="12"/>
        </w:rPr>
        <w:t xml:space="preserve"> as rational moral agents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FD797D">
        <w:rPr>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FD797D">
        <w:rPr>
          <w:color w:val="000000" w:themeColor="text1"/>
          <w:sz w:val="12"/>
        </w:rPr>
        <w:t>The Kantian conception of rational beings requires such an abstraction. Some</w:t>
      </w:r>
      <w:r w:rsidRPr="00FD797D">
        <w:rPr>
          <w:iCs/>
          <w:color w:val="000000" w:themeColor="text1"/>
          <w:sz w:val="12"/>
        </w:rPr>
        <w:t xml:space="preserve"> feminists and </w:t>
      </w:r>
      <w:r w:rsidRPr="00FD797D">
        <w:rPr>
          <w:color w:val="000000" w:themeColor="text1"/>
          <w:sz w:val="12"/>
        </w:rPr>
        <w:t>philosophers of race</w:t>
      </w:r>
      <w:r w:rsidRPr="00FD797D">
        <w:rPr>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w:t>
      </w:r>
      <w:r w:rsidRPr="00FD797D">
        <w:rPr>
          <w:b/>
          <w:iCs/>
          <w:color w:val="000000" w:themeColor="text1"/>
          <w:highlight w:val="green"/>
          <w:u w:val="single"/>
          <w:bdr w:val="single" w:sz="18" w:space="0" w:color="auto"/>
        </w:rPr>
        <w:t>abstraction</w:t>
      </w:r>
      <w:r w:rsidRPr="00FD797D">
        <w:rPr>
          <w:iCs/>
          <w:color w:val="000000" w:themeColor="text1"/>
          <w:sz w:val="12"/>
          <w:bdr w:val="single" w:sz="18" w:space="0" w:color="auto"/>
        </w:rPr>
        <w:t xml:space="preserve"> requirement may be best understood </w:t>
      </w:r>
      <w:r w:rsidRPr="00FD797D">
        <w:rPr>
          <w:b/>
          <w:iCs/>
          <w:color w:val="000000" w:themeColor="text1"/>
          <w:highlight w:val="green"/>
          <w:u w:val="single"/>
          <w:bdr w:val="single" w:sz="18" w:space="0" w:color="auto"/>
        </w:rPr>
        <w:t>as a demand for intersubjectivity</w:t>
      </w:r>
      <w:r w:rsidRPr="00FD797D">
        <w:rPr>
          <w:iCs/>
          <w:color w:val="000000" w:themeColor="text1"/>
          <w:sz w:val="12"/>
        </w:rPr>
        <w:t xml:space="preserve"> or recognition. Second, it may be understood as an attempt </w:t>
      </w:r>
      <w:r w:rsidRPr="00FD797D">
        <w:rPr>
          <w:b/>
          <w:iCs/>
          <w:color w:val="000000" w:themeColor="text1"/>
          <w:highlight w:val="green"/>
          <w:u w:val="single"/>
        </w:rPr>
        <w:t>to avoid ethical egoism</w:t>
      </w:r>
      <w:r w:rsidRPr="00FD797D">
        <w:rPr>
          <w:iCs/>
          <w:color w:val="000000" w:themeColor="text1"/>
          <w:sz w:val="12"/>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FD797D">
        <w:rPr>
          <w:b/>
          <w:iCs/>
          <w:color w:val="000000" w:themeColor="text1"/>
          <w:highlight w:val="green"/>
          <w:u w:val="single"/>
        </w:rPr>
        <w:t>To avoid</w:t>
      </w:r>
      <w:r w:rsidRPr="00FD797D">
        <w:rPr>
          <w:iCs/>
          <w:color w:val="000000" w:themeColor="text1"/>
          <w:sz w:val="12"/>
        </w:rPr>
        <w:t xml:space="preserve"> ethical </w:t>
      </w:r>
      <w:r w:rsidRPr="00FD797D">
        <w:rPr>
          <w:b/>
          <w:iCs/>
          <w:color w:val="000000" w:themeColor="text1"/>
          <w:highlight w:val="green"/>
          <w:u w:val="single"/>
        </w:rPr>
        <w:t>egoism one must abstract from</w:t>
      </w:r>
      <w:r w:rsidRPr="00FD797D">
        <w:rPr>
          <w:iCs/>
          <w:color w:val="000000" w:themeColor="text1"/>
          <w:sz w:val="12"/>
        </w:rPr>
        <w:t xml:space="preserve"> (think beyond) one’s own personal interest and </w:t>
      </w:r>
      <w:r w:rsidRPr="00FD797D">
        <w:rPr>
          <w:b/>
          <w:iCs/>
          <w:color w:val="000000" w:themeColor="text1"/>
          <w:highlight w:val="green"/>
          <w:u w:val="single"/>
          <w:bdr w:val="single" w:sz="18" w:space="0" w:color="auto"/>
        </w:rPr>
        <w:t>subjective maxims</w:t>
      </w:r>
      <w:r w:rsidRPr="00FD797D">
        <w:rPr>
          <w:iCs/>
          <w:color w:val="000000" w:themeColor="text1"/>
          <w:sz w:val="12"/>
          <w:highlight w:val="green"/>
        </w:rPr>
        <w:t xml:space="preserve">. </w:t>
      </w:r>
      <w:r w:rsidRPr="00FD797D">
        <w:rPr>
          <w:iCs/>
          <w:color w:val="000000" w:themeColor="text1"/>
          <w:sz w:val="12"/>
        </w:rPr>
        <w:t xml:space="preserve">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The merit of the categorical imperative for a philosophy of race is </w:t>
      </w:r>
      <w:r w:rsidRPr="00FD797D">
        <w:rPr>
          <w:b/>
          <w:iCs/>
          <w:color w:val="000000" w:themeColor="text1"/>
          <w:highlight w:val="green"/>
          <w:u w:val="single"/>
        </w:rPr>
        <w:t>that</w:t>
      </w:r>
      <w:r w:rsidRPr="00FD797D">
        <w:rPr>
          <w:iCs/>
          <w:color w:val="000000" w:themeColor="text1"/>
          <w:sz w:val="12"/>
        </w:rPr>
        <w:t xml:space="preserve"> it </w:t>
      </w:r>
      <w:r w:rsidRPr="00FD797D">
        <w:rPr>
          <w:b/>
          <w:iCs/>
          <w:color w:val="000000" w:themeColor="text1"/>
          <w:highlight w:val="green"/>
          <w:u w:val="single"/>
        </w:rPr>
        <w:t>contravenes racist ideology</w:t>
      </w:r>
      <w:r w:rsidRPr="00FD797D">
        <w:rPr>
          <w:iCs/>
          <w:color w:val="000000" w:themeColor="text1"/>
          <w:sz w:val="12"/>
        </w:rPr>
        <w:t xml:space="preserve"> to the extent that racist ideology is based </w:t>
      </w:r>
      <w:r w:rsidRPr="00FD797D">
        <w:rPr>
          <w:b/>
          <w:iCs/>
          <w:color w:val="000000" w:themeColor="text1"/>
          <w:highlight w:val="green"/>
          <w:u w:val="single"/>
        </w:rPr>
        <w:t>on the use of persons</w:t>
      </w:r>
      <w:r w:rsidRPr="00FD797D">
        <w:rPr>
          <w:iCs/>
          <w:color w:val="000000" w:themeColor="text1"/>
          <w:sz w:val="12"/>
        </w:rPr>
        <w:t xml:space="preserve"> of a different race </w:t>
      </w:r>
      <w:r w:rsidRPr="00FD797D">
        <w:rPr>
          <w:b/>
          <w:iCs/>
          <w:color w:val="000000" w:themeColor="text1"/>
          <w:highlight w:val="green"/>
          <w:u w:val="single"/>
        </w:rPr>
        <w:t>as a means to an end</w:t>
      </w:r>
      <w:r w:rsidRPr="00FD797D">
        <w:rPr>
          <w:iCs/>
          <w:color w:val="000000" w:themeColor="text1"/>
          <w:sz w:val="12"/>
        </w:rPr>
        <w:t xml:space="preserve"> 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w:t>
      </w:r>
      <w:r w:rsidRPr="00FD797D">
        <w:rPr>
          <w:iCs/>
          <w:color w:val="000000" w:themeColor="text1"/>
          <w:sz w:val="12"/>
        </w:rPr>
        <w:lastRenderedPageBreak/>
        <w:t xml:space="preserve">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FD797D">
        <w:rPr>
          <w:b/>
          <w:iCs/>
          <w:color w:val="000000" w:themeColor="text1"/>
          <w:u w:val="single"/>
        </w:rPr>
        <w:t>deconstruction will reveal</w:t>
      </w:r>
      <w:r w:rsidRPr="00FD797D">
        <w:rPr>
          <w:iCs/>
          <w:color w:val="000000" w:themeColor="text1"/>
          <w:sz w:val="12"/>
        </w:rPr>
        <w:t xml:space="preserve"> is not necessarily the inconsistency of Kant’s moral philosophy or the racist or sexist nature of the categorical imperative, but rather, it will disclose the </w:t>
      </w:r>
      <w:r w:rsidRPr="00FD797D">
        <w:rPr>
          <w:b/>
          <w:iCs/>
          <w:color w:val="000000" w:themeColor="text1"/>
          <w:u w:val="single"/>
        </w:rPr>
        <w:t>disunity</w:t>
      </w:r>
      <w:r w:rsidRPr="00FD797D">
        <w:rPr>
          <w:iCs/>
          <w:color w:val="000000" w:themeColor="text1"/>
          <w:sz w:val="12"/>
        </w:rPr>
        <w:t xml:space="preserve"> between Kant’s theory and his own feelings about blacks and women. Although the theory is consistent and emancipatory and should apply to all persons, </w:t>
      </w:r>
      <w:r w:rsidRPr="00FD797D">
        <w:rPr>
          <w:b/>
          <w:iCs/>
          <w:color w:val="000000" w:themeColor="text1"/>
          <w:highlight w:val="green"/>
          <w:u w:val="single"/>
        </w:rPr>
        <w:t>Kant</w:t>
      </w:r>
      <w:r w:rsidRPr="00FD797D">
        <w:rPr>
          <w:iCs/>
          <w:color w:val="000000" w:themeColor="text1"/>
          <w:sz w:val="12"/>
        </w:rPr>
        <w:t xml:space="preserve"> the man </w:t>
      </w:r>
      <w:r w:rsidRPr="00FD797D">
        <w:rPr>
          <w:b/>
          <w:iCs/>
          <w:color w:val="000000" w:themeColor="text1"/>
          <w:highlight w:val="green"/>
          <w:u w:val="single"/>
        </w:rPr>
        <w:t>has his own</w:t>
      </w:r>
      <w:r w:rsidRPr="00FD797D">
        <w:rPr>
          <w:iCs/>
          <w:color w:val="000000" w:themeColor="text1"/>
          <w:sz w:val="12"/>
        </w:rPr>
        <w:t xml:space="preserve"> personal and moral </w:t>
      </w:r>
      <w:r w:rsidRPr="00FD797D">
        <w:rPr>
          <w:b/>
          <w:iCs/>
          <w:color w:val="000000" w:themeColor="text1"/>
          <w:highlight w:val="green"/>
          <w:u w:val="single"/>
        </w:rPr>
        <w:t>problems</w:t>
      </w:r>
      <w:r w:rsidRPr="00FD797D">
        <w:rPr>
          <w:iCs/>
          <w:color w:val="000000" w:themeColor="text1"/>
          <w:sz w:val="12"/>
        </w:rPr>
        <w:t xml:space="preserve">. Although Kant’s attitude toward people of African descent was deplorable, </w:t>
      </w:r>
      <w:r w:rsidRPr="00FD797D">
        <w:rPr>
          <w:b/>
          <w:iCs/>
          <w:color w:val="000000" w:themeColor="text1"/>
          <w:u w:val="single"/>
        </w:rPr>
        <w:t xml:space="preserve">it </w:t>
      </w:r>
      <w:r w:rsidRPr="00FD797D">
        <w:rPr>
          <w:b/>
          <w:iCs/>
          <w:color w:val="000000" w:themeColor="text1"/>
          <w:highlight w:val="green"/>
          <w:u w:val="single"/>
        </w:rPr>
        <w:t>would be</w:t>
      </w:r>
      <w:r w:rsidRPr="00FD797D">
        <w:rPr>
          <w:b/>
          <w:iCs/>
          <w:color w:val="000000" w:themeColor="text1"/>
          <w:u w:val="single"/>
        </w:rPr>
        <w:t xml:space="preserve"> equally </w:t>
      </w:r>
      <w:r w:rsidRPr="00FD797D">
        <w:rPr>
          <w:b/>
          <w:iCs/>
          <w:color w:val="000000" w:themeColor="text1"/>
          <w:highlight w:val="green"/>
          <w:u w:val="single"/>
        </w:rPr>
        <w:t>deplorable to reject</w:t>
      </w:r>
      <w:r w:rsidRPr="00FD797D">
        <w:rPr>
          <w:iCs/>
          <w:color w:val="000000" w:themeColor="text1"/>
          <w:sz w:val="12"/>
        </w:rPr>
        <w:t xml:space="preserve"> the categorical imperative </w:t>
      </w:r>
      <w:r w:rsidRPr="00FD797D">
        <w:rPr>
          <w:b/>
          <w:iCs/>
          <w:color w:val="000000" w:themeColor="text1"/>
          <w:highlight w:val="green"/>
          <w:u w:val="single"/>
        </w:rPr>
        <w:t>without ﬁrst exploring</w:t>
      </w:r>
      <w:r w:rsidRPr="00FD797D">
        <w:rPr>
          <w:iCs/>
          <w:color w:val="000000" w:themeColor="text1"/>
          <w:sz w:val="12"/>
        </w:rPr>
        <w:t xml:space="preserve"> its </w:t>
      </w:r>
      <w:r w:rsidRPr="00FD797D">
        <w:rPr>
          <w:b/>
          <w:iCs/>
          <w:color w:val="000000" w:themeColor="text1"/>
          <w:highlight w:val="green"/>
          <w:u w:val="single"/>
        </w:rPr>
        <w:t>emancipatory potential</w:t>
      </w:r>
      <w:r w:rsidRPr="00FD797D">
        <w:rPr>
          <w:iCs/>
          <w:color w:val="000000" w:themeColor="text1"/>
          <w:sz w:val="12"/>
          <w:highlight w:val="green"/>
        </w:rPr>
        <w:t>.</w:t>
      </w:r>
    </w:p>
    <w:p w14:paraId="4A5190D0" w14:textId="77777777" w:rsidR="00706DC0" w:rsidRDefault="00706DC0" w:rsidP="000015AB">
      <w:pPr>
        <w:pStyle w:val="Heading4"/>
      </w:pPr>
    </w:p>
    <w:p w14:paraId="12C6340E" w14:textId="391DE11B" w:rsidR="000015AB" w:rsidRPr="00FD797D" w:rsidRDefault="000015AB" w:rsidP="000015AB">
      <w:pPr>
        <w:pStyle w:val="Heading4"/>
      </w:pPr>
      <w:r w:rsidRPr="00FD797D">
        <w:t>Thus, I defend resolved: A just government ought to recognize an unconditional right of workers to strike.</w:t>
      </w:r>
    </w:p>
    <w:p w14:paraId="11256357" w14:textId="0171031B" w:rsidR="000015AB" w:rsidRPr="00FD797D" w:rsidRDefault="000015AB" w:rsidP="000015AB">
      <w:pPr>
        <w:pStyle w:val="Heading4"/>
      </w:pPr>
    </w:p>
    <w:p w14:paraId="550888D4" w14:textId="4798BD6B" w:rsidR="000015AB" w:rsidRPr="00FD797D" w:rsidRDefault="006562D5" w:rsidP="000015AB">
      <w:pPr>
        <w:pStyle w:val="Heading4"/>
      </w:pPr>
      <w:r>
        <w:t>D</w:t>
      </w:r>
      <w:r w:rsidR="000015AB" w:rsidRPr="00FD797D">
        <w:t>efinitions:</w:t>
      </w:r>
    </w:p>
    <w:p w14:paraId="29B8D145" w14:textId="32411AAF" w:rsidR="000015AB" w:rsidRPr="00FD797D" w:rsidRDefault="000015AB" w:rsidP="000015AB">
      <w:pPr>
        <w:spacing w:after="0" w:line="240" w:lineRule="auto"/>
        <w:rPr>
          <w:rFonts w:ascii="Source Sans Pro" w:eastAsia="Times New Roman" w:hAnsi="Source Sans Pro" w:cs="Times New Roman"/>
          <w:color w:val="333333"/>
          <w:sz w:val="24"/>
          <w:bdr w:val="none" w:sz="0" w:space="0" w:color="auto" w:frame="1"/>
          <w:shd w:val="clear" w:color="auto" w:fill="FFFFFF"/>
        </w:rPr>
      </w:pPr>
    </w:p>
    <w:p w14:paraId="414F3B1F" w14:textId="6E87ECC5" w:rsidR="000015AB" w:rsidRPr="00FD797D" w:rsidRDefault="000015AB" w:rsidP="000015AB">
      <w:pPr>
        <w:pStyle w:val="Heading4"/>
      </w:pPr>
      <w:r w:rsidRPr="00FD797D">
        <w:t>A worker is “an employee, especially one who does manual or nonexecutive work”.</w:t>
      </w:r>
    </w:p>
    <w:p w14:paraId="6C78DDAD" w14:textId="2ABB2617" w:rsidR="007D3053" w:rsidRPr="00FD797D" w:rsidRDefault="000015AB" w:rsidP="000015AB">
      <w:pPr>
        <w:pStyle w:val="Heading4"/>
      </w:pPr>
      <w:r w:rsidRPr="00FD797D">
        <w:t>To recognize is to “acknowledge the existence, validity, or legality of”.</w:t>
      </w:r>
    </w:p>
    <w:p w14:paraId="653F7201" w14:textId="77777777" w:rsidR="000015AB" w:rsidRPr="00FD797D" w:rsidRDefault="000015AB" w:rsidP="000015AB">
      <w:pPr>
        <w:spacing w:after="0" w:line="240" w:lineRule="auto"/>
        <w:rPr>
          <w:rFonts w:ascii="Source Sans Pro" w:eastAsia="Times New Roman" w:hAnsi="Source Sans Pro" w:cs="Times New Roman"/>
          <w:color w:val="333333"/>
          <w:sz w:val="24"/>
          <w:bdr w:val="none" w:sz="0" w:space="0" w:color="auto" w:frame="1"/>
          <w:shd w:val="clear" w:color="auto" w:fill="FFFFFF"/>
        </w:rPr>
      </w:pPr>
      <w:r w:rsidRPr="00FD797D">
        <w:rPr>
          <w:rStyle w:val="Heading4Char"/>
        </w:rPr>
        <w:t>To strike is “ to refuse to work because of an argument over pay or conditions</w:t>
      </w:r>
      <w:r w:rsidRPr="00FD797D">
        <w:rPr>
          <w:rFonts w:ascii="Source Sans Pro" w:eastAsia="Times New Roman" w:hAnsi="Source Sans Pro" w:cs="Times New Roman"/>
          <w:color w:val="333333"/>
          <w:sz w:val="24"/>
          <w:bdr w:val="none" w:sz="0" w:space="0" w:color="auto" w:frame="1"/>
          <w:shd w:val="clear" w:color="auto" w:fill="FFFFFF"/>
        </w:rPr>
        <w:t>” – Oxford Learners Dictionaries</w:t>
      </w:r>
    </w:p>
    <w:p w14:paraId="41BF5371" w14:textId="77777777" w:rsidR="000015AB" w:rsidRPr="00FD797D" w:rsidRDefault="000015AB" w:rsidP="007D3053"/>
    <w:p w14:paraId="08A60017" w14:textId="2989F081" w:rsidR="007D3053" w:rsidRPr="00FD797D" w:rsidRDefault="000015AB" w:rsidP="000015AB">
      <w:pPr>
        <w:pStyle w:val="Heading4"/>
      </w:pPr>
      <w:r w:rsidRPr="00FD797D">
        <w:t>Autonomy first – strikes prevent coercion</w:t>
      </w:r>
    </w:p>
    <w:p w14:paraId="56FBC05E" w14:textId="2520DBF0" w:rsidR="00FD797D" w:rsidRPr="00FD797D" w:rsidRDefault="000015AB" w:rsidP="00FD797D">
      <w:pPr>
        <w:spacing w:after="0" w:line="240" w:lineRule="auto"/>
        <w:rPr>
          <w:rFonts w:ascii="Arial" w:eastAsia="Times New Roman" w:hAnsi="Arial" w:cs="Arial"/>
          <w:sz w:val="16"/>
          <w:szCs w:val="22"/>
        </w:rPr>
      </w:pPr>
      <w:proofErr w:type="spellStart"/>
      <w:r w:rsidRPr="00FD797D">
        <w:rPr>
          <w:rFonts w:ascii="Arial" w:eastAsia="Times New Roman" w:hAnsi="Arial" w:cs="Arial"/>
          <w:b/>
          <w:bCs/>
          <w:szCs w:val="22"/>
        </w:rPr>
        <w:t>Chima</w:t>
      </w:r>
      <w:proofErr w:type="spellEnd"/>
      <w:r w:rsidRPr="00FD797D">
        <w:rPr>
          <w:rFonts w:ascii="Arial" w:eastAsia="Times New Roman" w:hAnsi="Arial" w:cs="Arial"/>
          <w:b/>
          <w:bCs/>
          <w:szCs w:val="22"/>
        </w:rPr>
        <w:t xml:space="preserve"> 13</w:t>
      </w:r>
      <w:r w:rsidRPr="00FD797D">
        <w:rPr>
          <w:rFonts w:ascii="Arial" w:eastAsia="Times New Roman" w:hAnsi="Arial" w:cs="Arial"/>
          <w:szCs w:val="22"/>
        </w:rPr>
        <w:t xml:space="preserve"> </w:t>
      </w:r>
      <w:r w:rsidRPr="00FD797D">
        <w:rPr>
          <w:rFonts w:ascii="Arial" w:eastAsia="Times New Roman" w:hAnsi="Arial" w:cs="Arial"/>
          <w:sz w:val="16"/>
          <w:szCs w:val="22"/>
        </w:rPr>
        <w:t xml:space="preserve">Sylvester C Chima, 12-19-2013, "Global medicine: Is it ethical or morally justifiable for doctors and other healthcare workers to go on strike?," BMC Medical Ethics, </w:t>
      </w:r>
      <w:hyperlink r:id="rId12" w:history="1">
        <w:r w:rsidR="00FD797D" w:rsidRPr="007354C5">
          <w:rPr>
            <w:rStyle w:val="Hyperlink"/>
            <w:rFonts w:ascii="Arial" w:eastAsia="Times New Roman" w:hAnsi="Arial" w:cs="Arial"/>
            <w:sz w:val="16"/>
            <w:szCs w:val="22"/>
          </w:rPr>
          <w:t>https://bmcmedethics.biomedcentral.com/articles/10.1186/1472-6939-14-S1-S5</w:t>
        </w:r>
      </w:hyperlink>
      <w:r w:rsidR="00FD797D">
        <w:rPr>
          <w:rFonts w:ascii="Arial" w:eastAsia="Times New Roman" w:hAnsi="Arial" w:cs="Arial"/>
          <w:sz w:val="16"/>
          <w:szCs w:val="22"/>
        </w:rPr>
        <w:t xml:space="preserve"> [</w:t>
      </w:r>
      <w:r w:rsidR="00FD797D" w:rsidRPr="00FD797D">
        <w:rPr>
          <w:rFonts w:ascii="Arial" w:eastAsia="Times New Roman" w:hAnsi="Arial" w:cs="Arial"/>
          <w:sz w:val="16"/>
          <w:szCs w:val="22"/>
        </w:rPr>
        <w:t xml:space="preserve">Apart from being a qualified Pathologist, in 2006 Professor </w:t>
      </w:r>
      <w:proofErr w:type="spellStart"/>
      <w:r w:rsidR="00FD797D" w:rsidRPr="00FD797D">
        <w:rPr>
          <w:rFonts w:ascii="Arial" w:eastAsia="Times New Roman" w:hAnsi="Arial" w:cs="Arial"/>
          <w:sz w:val="16"/>
          <w:szCs w:val="22"/>
        </w:rPr>
        <w:t>Chima</w:t>
      </w:r>
      <w:proofErr w:type="spellEnd"/>
      <w:r w:rsidR="00FD797D" w:rsidRPr="00FD797D">
        <w:rPr>
          <w:rFonts w:ascii="Arial" w:eastAsia="Times New Roman" w:hAnsi="Arial" w:cs="Arial"/>
          <w:sz w:val="16"/>
          <w:szCs w:val="22"/>
        </w:rPr>
        <w:t xml:space="preserve"> received a Master of Laws in Medical Law from </w:t>
      </w:r>
      <w:proofErr w:type="spellStart"/>
      <w:r w:rsidR="00FD797D" w:rsidRPr="00FD797D">
        <w:rPr>
          <w:rFonts w:ascii="Arial" w:eastAsia="Times New Roman" w:hAnsi="Arial" w:cs="Arial"/>
          <w:sz w:val="16"/>
          <w:szCs w:val="22"/>
        </w:rPr>
        <w:t>Northumbria</w:t>
      </w:r>
      <w:proofErr w:type="spellEnd"/>
      <w:r w:rsidR="00FD797D" w:rsidRPr="00FD797D">
        <w:rPr>
          <w:rFonts w:ascii="Arial" w:eastAsia="Times New Roman" w:hAnsi="Arial" w:cs="Arial"/>
          <w:sz w:val="16"/>
          <w:szCs w:val="22"/>
        </w:rPr>
        <w:t xml:space="preserve"> University, Newcastle-upon-Tyne in England. Professor </w:t>
      </w:r>
      <w:proofErr w:type="spellStart"/>
      <w:r w:rsidR="00FD797D" w:rsidRPr="00FD797D">
        <w:rPr>
          <w:rFonts w:ascii="Arial" w:eastAsia="Times New Roman" w:hAnsi="Arial" w:cs="Arial"/>
          <w:sz w:val="16"/>
          <w:szCs w:val="22"/>
        </w:rPr>
        <w:t>Chima</w:t>
      </w:r>
      <w:proofErr w:type="spellEnd"/>
      <w:r w:rsidR="00FD797D" w:rsidRPr="00FD797D">
        <w:rPr>
          <w:rFonts w:ascii="Arial" w:eastAsia="Times New Roman" w:hAnsi="Arial" w:cs="Arial"/>
          <w:sz w:val="16"/>
          <w:szCs w:val="22"/>
        </w:rPr>
        <w:t xml:space="preserve"> has worked around the globe in various prominent institutions such Yale-New Haven Hospital in Connecticut, the National Institute of Health in Bethesda, Maryland and Mount Sinai Medical Center in New York, USA.</w:t>
      </w:r>
      <w:r w:rsidR="00FD797D">
        <w:rPr>
          <w:rFonts w:ascii="Arial" w:eastAsia="Times New Roman" w:hAnsi="Arial" w:cs="Arial"/>
          <w:sz w:val="16"/>
          <w:szCs w:val="22"/>
        </w:rPr>
        <w:t xml:space="preserve"> </w:t>
      </w:r>
      <w:r w:rsidR="00FD797D" w:rsidRPr="00FD797D">
        <w:rPr>
          <w:rFonts w:ascii="Arial" w:eastAsia="Times New Roman" w:hAnsi="Arial" w:cs="Arial"/>
          <w:sz w:val="16"/>
          <w:szCs w:val="22"/>
        </w:rPr>
        <w:t xml:space="preserve">Prior to joining UKZN, he was Professor of Pathology and Medical Law at the International American Medical University in St Lucia, West Indies. Professor </w:t>
      </w:r>
      <w:proofErr w:type="spellStart"/>
      <w:r w:rsidR="00FD797D" w:rsidRPr="00FD797D">
        <w:rPr>
          <w:rFonts w:ascii="Arial" w:eastAsia="Times New Roman" w:hAnsi="Arial" w:cs="Arial"/>
          <w:sz w:val="16"/>
          <w:szCs w:val="22"/>
        </w:rPr>
        <w:t>Chima</w:t>
      </w:r>
      <w:proofErr w:type="spellEnd"/>
      <w:r w:rsidR="00FD797D" w:rsidRPr="00FD797D">
        <w:rPr>
          <w:rFonts w:ascii="Arial" w:eastAsia="Times New Roman" w:hAnsi="Arial" w:cs="Arial"/>
          <w:sz w:val="16"/>
          <w:szCs w:val="22"/>
        </w:rPr>
        <w:t xml:space="preserve"> is also featured on the “Who’s Who in the 21st Century” list 2007 and has published papers in </w:t>
      </w:r>
      <w:proofErr w:type="gramStart"/>
      <w:r w:rsidR="00FD797D" w:rsidRPr="00FD797D">
        <w:rPr>
          <w:rFonts w:ascii="Arial" w:eastAsia="Times New Roman" w:hAnsi="Arial" w:cs="Arial"/>
          <w:sz w:val="16"/>
          <w:szCs w:val="22"/>
        </w:rPr>
        <w:t>International</w:t>
      </w:r>
      <w:proofErr w:type="gramEnd"/>
      <w:r w:rsidR="00FD797D" w:rsidRPr="00FD797D">
        <w:rPr>
          <w:rFonts w:ascii="Arial" w:eastAsia="Times New Roman" w:hAnsi="Arial" w:cs="Arial"/>
          <w:sz w:val="16"/>
          <w:szCs w:val="22"/>
        </w:rPr>
        <w:t xml:space="preserve"> journals such as BMJ, Journal of General Virology, Human Biology, BMC Medical Ethics, and is an author/co-author of two books on Medical Law and Ethics. Currently, Professor </w:t>
      </w:r>
      <w:proofErr w:type="spellStart"/>
      <w:r w:rsidR="00FD797D" w:rsidRPr="00FD797D">
        <w:rPr>
          <w:rFonts w:ascii="Arial" w:eastAsia="Times New Roman" w:hAnsi="Arial" w:cs="Arial"/>
          <w:sz w:val="16"/>
          <w:szCs w:val="22"/>
        </w:rPr>
        <w:t>Chima</w:t>
      </w:r>
      <w:proofErr w:type="spellEnd"/>
      <w:r w:rsidR="00FD797D" w:rsidRPr="00FD797D">
        <w:rPr>
          <w:rFonts w:ascii="Arial" w:eastAsia="Times New Roman" w:hAnsi="Arial" w:cs="Arial"/>
          <w:sz w:val="16"/>
          <w:szCs w:val="22"/>
        </w:rPr>
        <w:t xml:space="preserve"> is Associate Professor and Head, </w:t>
      </w:r>
      <w:proofErr w:type="spellStart"/>
      <w:r w:rsidR="00FD797D" w:rsidRPr="00FD797D">
        <w:rPr>
          <w:rFonts w:ascii="Arial" w:eastAsia="Times New Roman" w:hAnsi="Arial" w:cs="Arial"/>
          <w:sz w:val="16"/>
          <w:szCs w:val="22"/>
        </w:rPr>
        <w:t>Programme</w:t>
      </w:r>
      <w:proofErr w:type="spellEnd"/>
      <w:r w:rsidR="00FD797D" w:rsidRPr="00FD797D">
        <w:rPr>
          <w:rFonts w:ascii="Arial" w:eastAsia="Times New Roman" w:hAnsi="Arial" w:cs="Arial"/>
          <w:sz w:val="16"/>
          <w:szCs w:val="22"/>
        </w:rPr>
        <w:t xml:space="preserve"> of Bio &amp; Research Ethics and Medical Law, School of Public Health, Nelson R Mandela School of Medicine, University of KwaZulu-Natal, Durban, South Africa</w:t>
      </w:r>
      <w:r w:rsidR="00FD797D">
        <w:rPr>
          <w:rFonts w:ascii="Arial" w:eastAsia="Times New Roman" w:hAnsi="Arial" w:cs="Arial"/>
          <w:sz w:val="16"/>
          <w:szCs w:val="22"/>
        </w:rPr>
        <w:t>]</w:t>
      </w:r>
    </w:p>
    <w:p w14:paraId="104522EE" w14:textId="130FB709" w:rsidR="00FD797D" w:rsidRPr="00FD797D" w:rsidRDefault="00FD797D" w:rsidP="00FD797D">
      <w:pPr>
        <w:spacing w:after="0" w:line="240" w:lineRule="auto"/>
        <w:rPr>
          <w:rFonts w:ascii="Arial" w:eastAsia="Times New Roman" w:hAnsi="Arial" w:cs="Arial"/>
          <w:sz w:val="16"/>
          <w:szCs w:val="22"/>
        </w:rPr>
      </w:pPr>
    </w:p>
    <w:p w14:paraId="0A9E364D" w14:textId="4759CFFD" w:rsidR="000015AB" w:rsidRPr="00FD797D" w:rsidRDefault="000015AB" w:rsidP="000015AB">
      <w:pPr>
        <w:spacing w:after="0" w:line="240" w:lineRule="auto"/>
        <w:rPr>
          <w:rFonts w:ascii="Arial" w:eastAsia="Times New Roman" w:hAnsi="Arial" w:cs="Arial"/>
          <w:sz w:val="16"/>
          <w:szCs w:val="22"/>
        </w:rPr>
      </w:pPr>
    </w:p>
    <w:p w14:paraId="0002C40D" w14:textId="77777777" w:rsidR="004C5F0B" w:rsidRPr="00FD797D" w:rsidRDefault="004C5F0B" w:rsidP="00416D45">
      <w:pPr>
        <w:spacing w:after="0" w:line="240" w:lineRule="auto"/>
        <w:rPr>
          <w:rFonts w:ascii="Arial" w:eastAsia="Times New Roman" w:hAnsi="Arial" w:cs="Arial"/>
          <w:color w:val="000000"/>
          <w:sz w:val="16"/>
          <w:szCs w:val="22"/>
        </w:rPr>
      </w:pPr>
    </w:p>
    <w:p w14:paraId="70A2CC63" w14:textId="0F961778" w:rsidR="00416D45" w:rsidRPr="00FD797D" w:rsidRDefault="00416D45" w:rsidP="00416D45">
      <w:pPr>
        <w:spacing w:after="0" w:line="240" w:lineRule="auto"/>
        <w:rPr>
          <w:rFonts w:ascii="Times New Roman" w:eastAsia="Times New Roman" w:hAnsi="Times New Roman" w:cs="Times New Roman"/>
          <w:sz w:val="16"/>
        </w:rPr>
      </w:pPr>
      <w:r w:rsidRPr="00FD797D">
        <w:rPr>
          <w:rFonts w:ascii="Arial" w:eastAsia="Times New Roman" w:hAnsi="Arial" w:cs="Arial"/>
          <w:color w:val="000000"/>
          <w:sz w:val="16"/>
          <w:szCs w:val="22"/>
        </w:rPr>
        <w:t>Philosophical and moral arguments for and against strikes</w:t>
      </w:r>
      <w:r w:rsidR="00FD797D">
        <w:rPr>
          <w:rFonts w:ascii="Times New Roman" w:eastAsia="Times New Roman" w:hAnsi="Times New Roman" w:cs="Times New Roman"/>
          <w:sz w:val="16"/>
        </w:rPr>
        <w:t xml:space="preserve"> </w:t>
      </w:r>
      <w:r w:rsidRPr="00FD797D">
        <w:rPr>
          <w:rFonts w:ascii="Arial" w:eastAsia="Times New Roman" w:hAnsi="Arial" w:cs="Arial"/>
          <w:color w:val="000000"/>
          <w:sz w:val="16"/>
          <w:szCs w:val="22"/>
        </w:rPr>
        <w:t xml:space="preserve">Some philosophers have described moral obligations or duties, which ought to guide ethical behavior, such as the duty of fidelity or the obligation to keep promises, and beneficence - the obligation to do 'good' [10]. However, it has been suggested that some other equally compelling moral duties or ethical obligations may conflict with the above duties, such as the right to justice. Justice is the right to fair treatment in light of what is owed a person [63]. For example, it may be argued that everybody is equally entitled to a just wage for just work. The philosopher Immanuel Kant based his moral theory on a categorical imperative which encourages moral agents to act, based on a principle, which they would deem to become a universal law [64]. One can argue that the decision by any HCW to go on strike may not be universalisable. </w:t>
      </w:r>
      <w:r w:rsidRPr="00FD797D">
        <w:rPr>
          <w:rStyle w:val="StyleUnderline"/>
        </w:rPr>
        <w:t xml:space="preserve">However, looking at this decision from the principle of respect for autonomy, or freedom of choice, one can conclude that individual </w:t>
      </w:r>
      <w:r w:rsidRPr="00FD797D">
        <w:rPr>
          <w:rStyle w:val="StyleUnderline"/>
          <w:highlight w:val="yellow"/>
        </w:rPr>
        <w:t>autonomy is a sentiment which is desirable for all human beings</w:t>
      </w:r>
      <w:r w:rsidRPr="00FD797D">
        <w:rPr>
          <w:rStyle w:val="StyleUnderline"/>
        </w:rPr>
        <w:t xml:space="preserve">. Accordingly, </w:t>
      </w:r>
      <w:r w:rsidRPr="00FD797D">
        <w:rPr>
          <w:rStyle w:val="StyleUnderline"/>
          <w:highlight w:val="yellow"/>
        </w:rPr>
        <w:t>every worker should be free to choose whether to work or not</w:t>
      </w:r>
      <w:r w:rsidRPr="00FD797D">
        <w:rPr>
          <w:rStyle w:val="StyleUnderline"/>
        </w:rPr>
        <w:t xml:space="preserve">, </w:t>
      </w:r>
      <w:r w:rsidRPr="00FD797D">
        <w:rPr>
          <w:rStyle w:val="StyleUnderline"/>
          <w:highlight w:val="yellow"/>
        </w:rPr>
        <w:t>based on a whether</w:t>
      </w:r>
      <w:r w:rsidRPr="00FD797D">
        <w:rPr>
          <w:rStyle w:val="StyleUnderline"/>
        </w:rPr>
        <w:t xml:space="preserve"> any specific set of </w:t>
      </w:r>
      <w:r w:rsidRPr="00FD797D">
        <w:rPr>
          <w:rStyle w:val="StyleUnderline"/>
          <w:highlight w:val="yellow"/>
        </w:rPr>
        <w:t xml:space="preserve">conditions of their own </w:t>
      </w:r>
      <w:r w:rsidRPr="00FD797D">
        <w:rPr>
          <w:rStyle w:val="StyleUnderline"/>
          <w:highlight w:val="yellow"/>
        </w:rPr>
        <w:lastRenderedPageBreak/>
        <w:t>choosing have been met</w:t>
      </w:r>
      <w:r w:rsidRPr="00FD797D">
        <w:rPr>
          <w:rStyle w:val="StyleUnderline"/>
        </w:rPr>
        <w:t xml:space="preserve">. Kant argues further that moral agents or individuals should be treated, "whether in your own person or in that of any other, never solely as a means, but always as an end" [64]. This idea that individuals should be treated as ends in themselves has influenced political philosophy for centuries, and stresses the libertarian ideology that people should not have their individual freedoms curtailed either for others or for the good of society in general [10, 64]. From this axiomatic considerations, one can conclude that </w:t>
      </w:r>
      <w:r w:rsidRPr="00FD797D">
        <w:rPr>
          <w:rStyle w:val="StyleUnderline"/>
          <w:highlight w:val="yellow"/>
        </w:rPr>
        <w:t>it would be unethical for people to be used as slaves or be forced to work for inadequate wages or under slave-like conditions</w:t>
      </w:r>
      <w:r w:rsidRPr="00FD797D">
        <w:rPr>
          <w:rFonts w:ascii="Arial" w:eastAsia="Times New Roman" w:hAnsi="Arial" w:cs="Arial"/>
          <w:color w:val="000000"/>
          <w:sz w:val="16"/>
          <w:szCs w:val="22"/>
        </w:rPr>
        <w:t xml:space="preserve"> [4, 10, 12, 51]. The issue of HCW strikes can also be analyzed from utilitarian principles as formulated by one of its major disciples JS Mills as follows [65]:</w:t>
      </w:r>
    </w:p>
    <w:p w14:paraId="3087F517" w14:textId="77777777" w:rsidR="00416D45" w:rsidRPr="00FD797D" w:rsidRDefault="00416D45" w:rsidP="00416D45">
      <w:pPr>
        <w:spacing w:after="0" w:line="240" w:lineRule="auto"/>
        <w:rPr>
          <w:rFonts w:ascii="Times New Roman" w:eastAsia="Times New Roman" w:hAnsi="Times New Roman" w:cs="Times New Roman"/>
          <w:sz w:val="16"/>
        </w:rPr>
      </w:pPr>
    </w:p>
    <w:p w14:paraId="6AD24866" w14:textId="77777777" w:rsidR="00416D45" w:rsidRPr="00FD797D" w:rsidRDefault="00416D45" w:rsidP="00416D45">
      <w:pPr>
        <w:spacing w:after="0" w:line="240" w:lineRule="auto"/>
        <w:rPr>
          <w:rFonts w:ascii="Times New Roman" w:eastAsia="Times New Roman" w:hAnsi="Times New Roman" w:cs="Times New Roman"/>
          <w:sz w:val="16"/>
        </w:rPr>
      </w:pPr>
      <w:r w:rsidRPr="00FD797D">
        <w:rPr>
          <w:rFonts w:ascii="Arial" w:eastAsia="Times New Roman" w:hAnsi="Arial" w:cs="Arial"/>
          <w:color w:val="000000"/>
          <w:sz w:val="16"/>
          <w:szCs w:val="22"/>
        </w:rPr>
        <w:t>The creed which accepts as the foundation of morals, utility, or the greatest happiness principle, holds that actions are right in proportion as they tend to promote happiness, wrong as they tend to produce the reverse of happiness.</w:t>
      </w:r>
    </w:p>
    <w:p w14:paraId="2030511D" w14:textId="77777777" w:rsidR="00416D45" w:rsidRPr="00FD797D" w:rsidRDefault="00416D45" w:rsidP="00416D45">
      <w:pPr>
        <w:spacing w:after="0" w:line="240" w:lineRule="auto"/>
        <w:rPr>
          <w:rFonts w:ascii="Times New Roman" w:eastAsia="Times New Roman" w:hAnsi="Times New Roman" w:cs="Times New Roman"/>
          <w:sz w:val="16"/>
        </w:rPr>
      </w:pPr>
    </w:p>
    <w:p w14:paraId="78A49A47" w14:textId="77777777" w:rsidR="00416D45" w:rsidRPr="00FD797D" w:rsidRDefault="00416D45" w:rsidP="00416D45">
      <w:pPr>
        <w:spacing w:after="0" w:line="240" w:lineRule="auto"/>
        <w:rPr>
          <w:rFonts w:ascii="Times New Roman" w:eastAsia="Times New Roman" w:hAnsi="Times New Roman" w:cs="Times New Roman"/>
          <w:sz w:val="16"/>
        </w:rPr>
      </w:pPr>
      <w:r w:rsidRPr="00FD797D">
        <w:rPr>
          <w:rFonts w:ascii="Arial" w:eastAsia="Times New Roman" w:hAnsi="Arial" w:cs="Arial"/>
          <w:color w:val="000000"/>
          <w:sz w:val="16"/>
          <w:szCs w:val="22"/>
        </w:rPr>
        <w:t>One can argue based on utilitarian principles that the short term suffering induced by doctor and HCW strikes can be mitigated by the long-term benefits such as improvement of healthcare services for the greatest number of people over time [2]. Even if the immediate gains are improved wages and conditions of employment for HCWs alone, in the long-term these will translate into better healthcare service delivery to the local community and society-at-large. Similarly a rights based approach to the issue of strikes, would suggest that even though the goal of bringing about the better healthcare for individual patients or the public at large is a major ethical duty. There is an equally compelling moral duty to protect and enhance individual rights. Protection of individual rights in employment helps to ensure that no group of citizens, are unfairly discriminated against in the quest for equal rights for all in a democratic society.</w:t>
      </w:r>
    </w:p>
    <w:p w14:paraId="5DBF8057" w14:textId="0B20D20E" w:rsidR="00416D45" w:rsidRPr="00FD797D" w:rsidRDefault="00416D45" w:rsidP="00416D45">
      <w:pPr>
        <w:spacing w:after="240" w:line="240" w:lineRule="auto"/>
        <w:rPr>
          <w:rFonts w:ascii="Times New Roman" w:eastAsia="Times New Roman" w:hAnsi="Times New Roman" w:cs="Times New Roman"/>
          <w:sz w:val="16"/>
        </w:rPr>
      </w:pPr>
    </w:p>
    <w:p w14:paraId="052729E6" w14:textId="6326A871" w:rsidR="00A15461" w:rsidRPr="00FD797D" w:rsidRDefault="000015AB" w:rsidP="000015AB">
      <w:pPr>
        <w:pStyle w:val="Heading4"/>
      </w:pPr>
      <w:r w:rsidRPr="00FD797D">
        <w:t>Strikes prevent workers from being used as a means</w:t>
      </w:r>
    </w:p>
    <w:p w14:paraId="4D2B6376" w14:textId="62119067" w:rsidR="00EA7B30" w:rsidRPr="00EA7B30" w:rsidRDefault="000015AB" w:rsidP="00EA7B30">
      <w:pPr>
        <w:spacing w:after="0" w:line="240" w:lineRule="auto"/>
        <w:rPr>
          <w:rFonts w:ascii="Times New Roman" w:eastAsia="Times New Roman" w:hAnsi="Times New Roman" w:cs="Times New Roman"/>
          <w:sz w:val="16"/>
        </w:rPr>
      </w:pPr>
      <w:proofErr w:type="spellStart"/>
      <w:r w:rsidRPr="00FD797D">
        <w:rPr>
          <w:rFonts w:ascii="Times New Roman" w:eastAsia="Times New Roman" w:hAnsi="Times New Roman" w:cs="Times New Roman"/>
          <w:b/>
          <w:bCs/>
          <w:sz w:val="24"/>
        </w:rPr>
        <w:t>Lofaso</w:t>
      </w:r>
      <w:proofErr w:type="spellEnd"/>
      <w:r w:rsidRPr="00FD797D">
        <w:rPr>
          <w:rFonts w:ascii="Times New Roman" w:eastAsia="Times New Roman" w:hAnsi="Times New Roman" w:cs="Times New Roman"/>
          <w:b/>
          <w:bCs/>
          <w:sz w:val="24"/>
        </w:rPr>
        <w:t xml:space="preserve"> 17</w:t>
      </w:r>
      <w:r w:rsidRPr="00FD797D">
        <w:rPr>
          <w:rFonts w:ascii="Times New Roman" w:eastAsia="Times New Roman" w:hAnsi="Times New Roman" w:cs="Times New Roman"/>
          <w:sz w:val="24"/>
        </w:rPr>
        <w:t xml:space="preserve"> </w:t>
      </w:r>
      <w:r w:rsidRPr="00FD797D">
        <w:rPr>
          <w:rFonts w:ascii="Times New Roman" w:eastAsia="Times New Roman" w:hAnsi="Times New Roman" w:cs="Times New Roman"/>
          <w:sz w:val="16"/>
        </w:rPr>
        <w:t xml:space="preserve">Anne Marie Lofaso, Workers’ Rights as Natural Human Rights, 71 U. Miami L. Rev. 565 (2017) Available at: </w:t>
      </w:r>
      <w:proofErr w:type="gramStart"/>
      <w:r w:rsidRPr="00FD797D">
        <w:rPr>
          <w:rFonts w:ascii="Times New Roman" w:eastAsia="Times New Roman" w:hAnsi="Times New Roman" w:cs="Times New Roman"/>
          <w:sz w:val="16"/>
        </w:rPr>
        <w:t xml:space="preserve">https://repository.law.miami.edu/umlr/vol71/iss3/3 </w:t>
      </w:r>
      <w:r w:rsidR="00EA7B30">
        <w:rPr>
          <w:rFonts w:ascii="Times New Roman" w:eastAsia="Times New Roman" w:hAnsi="Times New Roman" w:cs="Times New Roman"/>
          <w:sz w:val="16"/>
        </w:rPr>
        <w:t xml:space="preserve"> [</w:t>
      </w:r>
      <w:proofErr w:type="gramEnd"/>
      <w:r w:rsidR="00EA7B30" w:rsidRPr="00EA7B30">
        <w:rPr>
          <w:rFonts w:ascii="Times New Roman" w:eastAsia="Times New Roman" w:hAnsi="Times New Roman" w:cs="Times New Roman"/>
          <w:sz w:val="16"/>
        </w:rPr>
        <w:t xml:space="preserve">Anne Marie </w:t>
      </w:r>
      <w:proofErr w:type="spellStart"/>
      <w:r w:rsidR="00EA7B30" w:rsidRPr="00EA7B30">
        <w:rPr>
          <w:rFonts w:ascii="Times New Roman" w:eastAsia="Times New Roman" w:hAnsi="Times New Roman" w:cs="Times New Roman"/>
          <w:sz w:val="16"/>
        </w:rPr>
        <w:t>Lofaso</w:t>
      </w:r>
      <w:proofErr w:type="spellEnd"/>
      <w:r w:rsidR="00EA7B30" w:rsidRPr="00EA7B30">
        <w:rPr>
          <w:rFonts w:ascii="Times New Roman" w:eastAsia="Times New Roman" w:hAnsi="Times New Roman" w:cs="Times New Roman"/>
          <w:sz w:val="16"/>
        </w:rPr>
        <w:t xml:space="preserve"> is Associate Dean for Faculty Research and Development and a professor at the West Virginia University College of Law. In 2010, she was named WVU College of Law Professor of the Year.</w:t>
      </w:r>
      <w:r w:rsidR="00EA7B30">
        <w:rPr>
          <w:rFonts w:ascii="Times New Roman" w:eastAsia="Times New Roman" w:hAnsi="Times New Roman" w:cs="Times New Roman"/>
          <w:sz w:val="16"/>
        </w:rPr>
        <w:t>]</w:t>
      </w:r>
    </w:p>
    <w:p w14:paraId="127BFBEA" w14:textId="149374D8" w:rsidR="000015AB" w:rsidRPr="00FD797D" w:rsidRDefault="000015AB" w:rsidP="000015AB">
      <w:pPr>
        <w:spacing w:after="0" w:line="240" w:lineRule="auto"/>
        <w:rPr>
          <w:rFonts w:ascii="Times New Roman" w:eastAsia="Times New Roman" w:hAnsi="Times New Roman" w:cs="Times New Roman"/>
          <w:sz w:val="16"/>
        </w:rPr>
      </w:pPr>
    </w:p>
    <w:p w14:paraId="23F8E4FA" w14:textId="1FE9A046" w:rsidR="004D7D98" w:rsidRPr="00FD797D" w:rsidRDefault="00A15461" w:rsidP="000015AB">
      <w:pPr>
        <w:spacing w:after="0" w:line="240" w:lineRule="auto"/>
        <w:rPr>
          <w:rFonts w:ascii="Times New Roman" w:eastAsia="Times New Roman" w:hAnsi="Times New Roman" w:cs="Times New Roman"/>
          <w:sz w:val="16"/>
        </w:rPr>
      </w:pPr>
      <w:r w:rsidRPr="00FD797D">
        <w:rPr>
          <w:rFonts w:ascii="Arial" w:eastAsia="Times New Roman" w:hAnsi="Arial" w:cs="Arial"/>
          <w:color w:val="000000"/>
          <w:sz w:val="16"/>
          <w:szCs w:val="22"/>
        </w:rPr>
        <w:t xml:space="preserve">It is the categorical imperative’s second formulation, known as the principle of ends, the principle of dignity, or the humanity principle, where Kant seems to add something more.202 </w:t>
      </w:r>
      <w:r w:rsidRPr="00FD797D">
        <w:rPr>
          <w:rStyle w:val="StyleUnderline"/>
        </w:rPr>
        <w:t xml:space="preserve">Kant’s humanity principle tells us to treat people as if each person has intrinsic value simply because each person is human: “Act so that you use humanity, as much in your own person as in the person of every other, always at the same time as an end and never merely as a means.”203 </w:t>
      </w:r>
      <w:r w:rsidRPr="00FD797D">
        <w:rPr>
          <w:rStyle w:val="StyleUnderline"/>
          <w:highlight w:val="yellow"/>
        </w:rPr>
        <w:t>The humanity principle forbids us to act in ways that exploit human beings or at least in ways that merely exploit human beings</w:t>
      </w:r>
      <w:r w:rsidRPr="00FD797D">
        <w:rPr>
          <w:rStyle w:val="StyleUnderline"/>
        </w:rPr>
        <w:t xml:space="preserve">.204 Presumably, hiring workers per se does not violate the CI even though the employer uses its workers in furtherance of its purposes. </w:t>
      </w:r>
      <w:r w:rsidRPr="00FD797D">
        <w:rPr>
          <w:rStyle w:val="StyleUnderline"/>
          <w:highlight w:val="yellow"/>
        </w:rPr>
        <w:t xml:space="preserve">The moral question inherent </w:t>
      </w:r>
      <w:r w:rsidRPr="00FD797D">
        <w:rPr>
          <w:rStyle w:val="StyleUnderline"/>
        </w:rPr>
        <w:t xml:space="preserve">in a natural human rights approach to workers’ rights </w:t>
      </w:r>
      <w:r w:rsidRPr="00FD797D">
        <w:rPr>
          <w:rStyle w:val="StyleUnderline"/>
          <w:highlight w:val="yellow"/>
        </w:rPr>
        <w:t xml:space="preserve">is whether </w:t>
      </w:r>
      <w:r w:rsidRPr="00FD797D">
        <w:rPr>
          <w:rStyle w:val="StyleUnderline"/>
        </w:rPr>
        <w:t xml:space="preserve">these </w:t>
      </w:r>
      <w:r w:rsidRPr="00FD797D">
        <w:rPr>
          <w:rStyle w:val="StyleUnderline"/>
          <w:highlight w:val="yellow"/>
        </w:rPr>
        <w:t>workers are being used merely as a means</w:t>
      </w:r>
      <w:r w:rsidRPr="00FD797D">
        <w:rPr>
          <w:rStyle w:val="StyleUnderline"/>
        </w:rPr>
        <w:t xml:space="preserve">. Those interested in workers’ rights must determine whether, as a matter of fact (as opposed to a matter of law), workers are actually being used in an exploitative manner. This is essentially an empirical assessment of the moral claim: Are institutions, which are designed to protect workers, doing their job? </w:t>
      </w:r>
      <w:r w:rsidRPr="00FD797D">
        <w:rPr>
          <w:rStyle w:val="StyleUnderline"/>
          <w:highlight w:val="yellow"/>
        </w:rPr>
        <w:t xml:space="preserve">It is also a </w:t>
      </w:r>
      <w:r w:rsidRPr="00FD797D">
        <w:rPr>
          <w:rStyle w:val="StyleUnderline"/>
        </w:rPr>
        <w:t xml:space="preserve">legal </w:t>
      </w:r>
      <w:r w:rsidRPr="00FD797D">
        <w:rPr>
          <w:rStyle w:val="StyleUnderline"/>
          <w:highlight w:val="yellow"/>
        </w:rPr>
        <w:t xml:space="preserve">strategy for developing positive labor standards, which reflect a particular conception of human dignity and autonomy </w:t>
      </w:r>
      <w:r w:rsidRPr="00FD797D">
        <w:rPr>
          <w:rStyle w:val="StyleUnderline"/>
        </w:rPr>
        <w:t>while minimizing the impact of state and business coercion of workers</w:t>
      </w:r>
      <w:r w:rsidRPr="00FD797D">
        <w:rPr>
          <w:rFonts w:ascii="Arial" w:eastAsia="Times New Roman" w:hAnsi="Arial" w:cs="Arial"/>
          <w:color w:val="000000"/>
          <w:sz w:val="16"/>
          <w:szCs w:val="22"/>
        </w:rPr>
        <w:t>.205 This particular formulation of the CI further and most clearly shows how the CI is in tension with political (or even economic) utilitarianism, by which majority rule governs and the ends justify the means.206 Morality requires that when people act we consider the humanity of each person and the effect of our actions on others’ humanity.</w:t>
      </w:r>
    </w:p>
    <w:p w14:paraId="70404FFC" w14:textId="1E74FE60" w:rsidR="004D7D98" w:rsidRPr="00FD797D" w:rsidRDefault="004D7D98" w:rsidP="00B94029"/>
    <w:p w14:paraId="24777247" w14:textId="07E0CBD3" w:rsidR="004D7D98" w:rsidRPr="00FD797D" w:rsidRDefault="00A02F62" w:rsidP="000015AB">
      <w:pPr>
        <w:pStyle w:val="Heading4"/>
      </w:pPr>
      <w:r w:rsidRPr="00FD797D">
        <w:t>Put away your turns: strikes are an omission of action</w:t>
      </w:r>
    </w:p>
    <w:p w14:paraId="0C4FA1A1" w14:textId="5B8B50C8" w:rsidR="00E96BBE" w:rsidRPr="00EA7B30" w:rsidRDefault="00A02F62" w:rsidP="00B94029">
      <w:pPr>
        <w:rPr>
          <w:rStyle w:val="Style13ptBold"/>
          <w:b w:val="0"/>
          <w:sz w:val="16"/>
        </w:rPr>
      </w:pPr>
      <w:r w:rsidRPr="00FD797D">
        <w:rPr>
          <w:b/>
          <w:bCs/>
        </w:rPr>
        <w:t>Benjamin 78</w:t>
      </w:r>
      <w:r w:rsidRPr="00FD797D">
        <w:t xml:space="preserve"> </w:t>
      </w:r>
      <w:r w:rsidR="00E96BBE" w:rsidRPr="00FD797D">
        <w:rPr>
          <w:sz w:val="16"/>
        </w:rPr>
        <w:t>Walter Benjamin, On Violence</w:t>
      </w:r>
      <w:r w:rsidRPr="00FD797D">
        <w:rPr>
          <w:sz w:val="16"/>
        </w:rPr>
        <w:t>, Reflections: Essays, Aphorisms, Autobiographical Writings</w:t>
      </w:r>
      <w:r w:rsidR="00EA7B30">
        <w:rPr>
          <w:sz w:val="16"/>
        </w:rPr>
        <w:t xml:space="preserve"> [</w:t>
      </w:r>
      <w:r w:rsidR="00EA7B30" w:rsidRPr="00EA7B30">
        <w:rPr>
          <w:sz w:val="16"/>
        </w:rPr>
        <w:t xml:space="preserve">Walter Bendix </w:t>
      </w:r>
      <w:proofErr w:type="spellStart"/>
      <w:r w:rsidR="00EA7B30" w:rsidRPr="00EA7B30">
        <w:rPr>
          <w:sz w:val="16"/>
        </w:rPr>
        <w:t>Schönflies</w:t>
      </w:r>
      <w:proofErr w:type="spellEnd"/>
      <w:r w:rsidR="00EA7B30" w:rsidRPr="00EA7B30">
        <w:rPr>
          <w:sz w:val="16"/>
        </w:rPr>
        <w:t xml:space="preserve"> Benjamin was a German Jewish philosopher, cultural critic and essayist</w:t>
      </w:r>
      <w:r w:rsidR="00EA7B30">
        <w:rPr>
          <w:sz w:val="16"/>
        </w:rPr>
        <w:t>]</w:t>
      </w:r>
    </w:p>
    <w:p w14:paraId="70ADC36D" w14:textId="0E6F21D6" w:rsidR="00B94029" w:rsidRPr="00FD797D" w:rsidRDefault="00B94029" w:rsidP="00B94029">
      <w:pPr>
        <w:rPr>
          <w:sz w:val="16"/>
        </w:rPr>
      </w:pPr>
      <w:r w:rsidRPr="00FD797D">
        <w:rPr>
          <w:sz w:val="16"/>
        </w:rPr>
        <w:t xml:space="preserve">This is above all the case in the class struggle, in the form of the workers' guaranteed right to strike. </w:t>
      </w:r>
      <w:r w:rsidRPr="00FD797D">
        <w:rPr>
          <w:rStyle w:val="StyleUnderline"/>
        </w:rPr>
        <w:t xml:space="preserve">Organized labor is, apart from the state, probably today the only legal subject en­titled to exercise violence. Against this view there is certainly the objection that </w:t>
      </w:r>
      <w:r w:rsidRPr="00FD797D">
        <w:rPr>
          <w:rStyle w:val="StyleUnderline"/>
          <w:highlight w:val="yellow"/>
        </w:rPr>
        <w:t>an omission of actions</w:t>
      </w:r>
      <w:r w:rsidRPr="00FD797D">
        <w:rPr>
          <w:rStyle w:val="StyleUnderline"/>
        </w:rPr>
        <w:t xml:space="preserve">, a nonaction, </w:t>
      </w:r>
      <w:r w:rsidRPr="00FD797D">
        <w:rPr>
          <w:rStyle w:val="StyleUnderline"/>
          <w:highlight w:val="yellow"/>
        </w:rPr>
        <w:t xml:space="preserve">which a strike </w:t>
      </w:r>
      <w:r w:rsidRPr="00FD797D">
        <w:rPr>
          <w:rStyle w:val="StyleUnderline"/>
          <w:highlight w:val="yellow"/>
        </w:rPr>
        <w:lastRenderedPageBreak/>
        <w:t>really is, cannot be described as violence</w:t>
      </w:r>
      <w:r w:rsidRPr="00FD797D">
        <w:rPr>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FD797D">
        <w:rPr>
          <w:rStyle w:val="StyleUnderline"/>
        </w:rPr>
        <w:t xml:space="preserve">And as in the view of the state, or the law, </w:t>
      </w:r>
      <w:r w:rsidRPr="00FD797D">
        <w:rPr>
          <w:rStyle w:val="StyleUnderline"/>
          <w:highlight w:val="yellow"/>
        </w:rPr>
        <w:t>the right</w:t>
      </w:r>
      <w:r w:rsidRPr="00FD797D">
        <w:rPr>
          <w:rStyle w:val="StyleUnderline"/>
        </w:rPr>
        <w:t xml:space="preserve"> </w:t>
      </w:r>
      <w:r w:rsidRPr="00FD797D">
        <w:rPr>
          <w:rStyle w:val="StyleUnderline"/>
          <w:highlight w:val="yellow"/>
        </w:rPr>
        <w:t>to strike conceded to labor is certainly not a right to exercise violence but</w:t>
      </w:r>
      <w:r w:rsidRPr="00FD797D">
        <w:rPr>
          <w:rStyle w:val="StyleUnderline"/>
        </w:rPr>
        <w:t xml:space="preserve">, rather, </w:t>
      </w:r>
      <w:r w:rsidRPr="00FD797D">
        <w:rPr>
          <w:rStyle w:val="StyleUnderline"/>
          <w:highlight w:val="yellow"/>
        </w:rPr>
        <w:t>to escape from a violence indirectly exercised by the employer</w:t>
      </w:r>
      <w:r w:rsidRPr="00FD797D">
        <w:rPr>
          <w:sz w:val="16"/>
        </w:rPr>
        <w:t xml:space="preserve">, </w:t>
      </w:r>
      <w:r w:rsidRPr="00FD797D">
        <w:rPr>
          <w:rStyle w:val="StyleUnderline"/>
          <w:highlight w:val="yellow"/>
        </w:rPr>
        <w:t>strikes</w:t>
      </w:r>
      <w:r w:rsidRPr="00FD797D">
        <w:rPr>
          <w:rStyle w:val="StyleUnderline"/>
        </w:rPr>
        <w:t xml:space="preserve"> conforming to this </w:t>
      </w:r>
      <w:r w:rsidRPr="00FD797D">
        <w:rPr>
          <w:rStyle w:val="StyleUnderline"/>
          <w:highlight w:val="yellow"/>
        </w:rPr>
        <w:t>may undoubtedly occur from time to time and involve only a "withdrawal" or "estrangement" from the employer</w:t>
      </w:r>
      <w:r w:rsidRPr="00FD797D">
        <w:rPr>
          <w:rStyle w:val="StyleUnderline"/>
        </w:rPr>
        <w:t xml:space="preserve">. </w:t>
      </w:r>
      <w:r w:rsidRPr="00FD797D">
        <w:rPr>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465668D0" w14:textId="7BFFC95A" w:rsidR="00F169C8" w:rsidRPr="00FD797D" w:rsidRDefault="00F169C8" w:rsidP="00B94029">
      <w:pPr>
        <w:rPr>
          <w:sz w:val="16"/>
        </w:rPr>
      </w:pPr>
    </w:p>
    <w:p w14:paraId="1EDC8113" w14:textId="0C5087A7" w:rsidR="00F169C8" w:rsidRPr="00FD797D" w:rsidRDefault="00F169C8" w:rsidP="00B94029">
      <w:pPr>
        <w:rPr>
          <w:sz w:val="16"/>
        </w:rPr>
      </w:pPr>
    </w:p>
    <w:p w14:paraId="0870CBAB" w14:textId="37044B32" w:rsidR="00F169C8" w:rsidRPr="00FD797D" w:rsidRDefault="00891418" w:rsidP="00891418">
      <w:pPr>
        <w:pStyle w:val="Heading2"/>
        <w:rPr>
          <w:rStyle w:val="StyleUnderline"/>
        </w:rPr>
      </w:pPr>
      <w:r w:rsidRPr="00FD797D">
        <w:rPr>
          <w:rStyle w:val="StyleUnderline"/>
        </w:rPr>
        <w:lastRenderedPageBreak/>
        <w:t>Advantage</w:t>
      </w:r>
    </w:p>
    <w:p w14:paraId="3AC58386" w14:textId="30C1F83F" w:rsidR="00891418" w:rsidRPr="00FD797D" w:rsidRDefault="00891418" w:rsidP="00891418">
      <w:pPr>
        <w:pStyle w:val="Heading4"/>
      </w:pPr>
      <w:r w:rsidRPr="00FD797D">
        <w:t>To clarify, this advantage doesn’t operate under my framework</w:t>
      </w:r>
    </w:p>
    <w:p w14:paraId="1C5D45F5" w14:textId="41517CE7" w:rsidR="00891418" w:rsidRPr="00FD797D" w:rsidRDefault="00891418" w:rsidP="00891418"/>
    <w:p w14:paraId="1D83E2E7" w14:textId="77777777" w:rsidR="00FD797D" w:rsidRPr="00FD797D" w:rsidRDefault="00FD797D" w:rsidP="00FD797D">
      <w:pPr>
        <w:pStyle w:val="Heading4"/>
        <w:rPr>
          <w:rStyle w:val="StyleUnderline"/>
        </w:rPr>
      </w:pPr>
      <w:r w:rsidRPr="00FD797D">
        <w:t>Collective Bargaining is key to reducing income inequality and wages.  The link is reversal causal.</w:t>
      </w:r>
    </w:p>
    <w:p w14:paraId="67A46F96" w14:textId="387417A2" w:rsidR="00FD797D" w:rsidRPr="00FD797D" w:rsidRDefault="00FD797D" w:rsidP="00FD797D">
      <w:r w:rsidRPr="00FD797D">
        <w:rPr>
          <w:rStyle w:val="Style13ptBold"/>
        </w:rPr>
        <w:t>Bivens et al, 17</w:t>
      </w:r>
      <w:r w:rsidRPr="00FD797D">
        <w:t xml:space="preserve"> (Josh, director of research at the Economic Policy Institute (EPI), “How today’s unions help working people,” 8/24/17, Economic Policy Institute, </w:t>
      </w:r>
      <w:hyperlink r:id="rId13" w:history="1">
        <w:r w:rsidR="00EA7B30" w:rsidRPr="007354C5">
          <w:rPr>
            <w:rStyle w:val="Hyperlink"/>
          </w:rPr>
          <w:t>https://www.epi.org/publication/how-todays-unions-help-working-people-giving-workers-the-power-to-improve-their-jobs-and-unrig-the-economy/</w:t>
        </w:r>
      </w:hyperlink>
      <w:r w:rsidRPr="00FD797D">
        <w:t>)</w:t>
      </w:r>
      <w:r w:rsidR="00EA7B30">
        <w:t xml:space="preserve"> </w:t>
      </w:r>
    </w:p>
    <w:p w14:paraId="2A59CC1F" w14:textId="77777777" w:rsidR="00FD797D" w:rsidRPr="00FD797D" w:rsidRDefault="00FD797D" w:rsidP="00FD797D">
      <w:pPr>
        <w:rPr>
          <w:rStyle w:val="StyleUnderline"/>
        </w:rPr>
      </w:pPr>
      <w:r w:rsidRPr="00FD797D">
        <w:rPr>
          <w:rStyle w:val="StyleUnderline"/>
          <w:highlight w:val="cyan"/>
        </w:rPr>
        <w:t>As union coverage</w:t>
      </w:r>
      <w:r w:rsidRPr="00FD797D">
        <w:rPr>
          <w:rStyle w:val="StyleUnderline"/>
        </w:rPr>
        <w:t xml:space="preserve"> has </w:t>
      </w:r>
      <w:r w:rsidRPr="00FD797D">
        <w:rPr>
          <w:rStyle w:val="StyleUnderline"/>
          <w:highlight w:val="cyan"/>
        </w:rPr>
        <w:t>declined</w:t>
      </w:r>
      <w:r w:rsidRPr="00FD797D">
        <w:rPr>
          <w:sz w:val="16"/>
        </w:rPr>
        <w:t xml:space="preserve"> and the voice of workers has correspondingly diminished, </w:t>
      </w:r>
      <w:r w:rsidRPr="00FD797D">
        <w:rPr>
          <w:rStyle w:val="StyleUnderline"/>
        </w:rPr>
        <w:t xml:space="preserve">many of the key </w:t>
      </w:r>
      <w:r w:rsidRPr="00FD797D">
        <w:rPr>
          <w:rStyle w:val="StyleUnderline"/>
          <w:highlight w:val="cyan"/>
        </w:rPr>
        <w:t>workplace standards</w:t>
      </w:r>
      <w:r w:rsidRPr="00FD797D">
        <w:rPr>
          <w:rStyle w:val="StyleUnderline"/>
        </w:rPr>
        <w:t xml:space="preserve"> past generations counted on have been </w:t>
      </w:r>
      <w:r w:rsidRPr="00FD797D">
        <w:rPr>
          <w:rStyle w:val="StyleUnderline"/>
          <w:highlight w:val="cyan"/>
        </w:rPr>
        <w:t>eroded</w:t>
      </w:r>
      <w:r w:rsidRPr="00FD797D">
        <w:rPr>
          <w:rStyle w:val="StyleUnderline"/>
        </w:rPr>
        <w:t>. For instance</w:t>
      </w:r>
      <w:r w:rsidRPr="00FD797D">
        <w:rPr>
          <w:sz w:val="16"/>
        </w:rPr>
        <w:t>, there has been an</w:t>
      </w:r>
      <w:r w:rsidRPr="00FD797D">
        <w:rPr>
          <w:rStyle w:val="StyleUnderline"/>
        </w:rPr>
        <w:t xml:space="preserve"> </w:t>
      </w:r>
      <w:r w:rsidRPr="00FD797D">
        <w:rPr>
          <w:rStyle w:val="StyleUnderline"/>
          <w:highlight w:val="cyan"/>
        </w:rPr>
        <w:t>erosion of overtime pay protection, slashing of workers’ compensation programs, and a decline in the real value of the minimum wage</w:t>
      </w:r>
      <w:r w:rsidRPr="00FD797D">
        <w:rPr>
          <w:rStyle w:val="StyleUnderline"/>
        </w:rPr>
        <w:t xml:space="preserve">, </w:t>
      </w:r>
      <w:r w:rsidRPr="00FD797D">
        <w:rPr>
          <w:sz w:val="16"/>
        </w:rPr>
        <w:t>which is lower now than it was in 1968.</w:t>
      </w:r>
    </w:p>
    <w:p w14:paraId="51F89A0D" w14:textId="77777777" w:rsidR="00FD797D" w:rsidRPr="00FD797D" w:rsidRDefault="00FD797D" w:rsidP="00FD797D">
      <w:pPr>
        <w:rPr>
          <w:sz w:val="16"/>
        </w:rPr>
      </w:pPr>
      <w:bookmarkStart w:id="3" w:name="epi-toc-8"/>
      <w:bookmarkEnd w:id="3"/>
      <w:r w:rsidRPr="00FD797D">
        <w:rPr>
          <w:sz w:val="16"/>
        </w:rPr>
        <w:t>Unions reduce inequality and are essential for low- and middle-wage workers’ ability to obtain a fair share of economic growth</w:t>
      </w:r>
    </w:p>
    <w:p w14:paraId="493AC7ED" w14:textId="77777777" w:rsidR="00FD797D" w:rsidRPr="00FD797D" w:rsidRDefault="00FD797D" w:rsidP="00FD797D">
      <w:pPr>
        <w:rPr>
          <w:sz w:val="16"/>
        </w:rPr>
      </w:pPr>
      <w:r w:rsidRPr="00FD797D">
        <w:rPr>
          <w:sz w:val="16"/>
        </w:rPr>
        <w:t xml:space="preserve">The spread of collective bargaining that followed the passage of the National Labor Relations Act in 1935 led to decades of faster and fairer economic growth that persisted until the late 1970s. But since the 1970s, </w:t>
      </w:r>
      <w:r w:rsidRPr="00FD797D">
        <w:rPr>
          <w:rStyle w:val="StyleUnderline"/>
          <w:highlight w:val="cyan"/>
        </w:rPr>
        <w:t>declining unionization has fueled rising inequality and stalled economic progress for</w:t>
      </w:r>
      <w:r w:rsidRPr="00FD797D">
        <w:rPr>
          <w:rStyle w:val="StyleUnderline"/>
        </w:rPr>
        <w:t xml:space="preserve"> </w:t>
      </w:r>
      <w:r w:rsidRPr="00FD797D">
        <w:rPr>
          <w:rStyle w:val="StyleUnderline"/>
          <w:highlight w:val="cyan"/>
        </w:rPr>
        <w:t>the</w:t>
      </w:r>
      <w:r w:rsidRPr="00FD797D">
        <w:rPr>
          <w:rStyle w:val="StyleUnderline"/>
        </w:rPr>
        <w:t xml:space="preserve"> broad American </w:t>
      </w:r>
      <w:r w:rsidRPr="00FD797D">
        <w:rPr>
          <w:rStyle w:val="StyleUnderline"/>
          <w:highlight w:val="cyan"/>
        </w:rPr>
        <w:t>middle class</w:t>
      </w:r>
      <w:r w:rsidRPr="00FD797D">
        <w:rPr>
          <w:sz w:val="16"/>
        </w:rPr>
        <w:t xml:space="preserve">. Figures A and B show that </w:t>
      </w:r>
      <w:r w:rsidRPr="00FD797D">
        <w:rPr>
          <w:rStyle w:val="StyleUnderline"/>
          <w:highlight w:val="cyan"/>
        </w:rPr>
        <w:t>when unions are weak, the highest incomes go up</w:t>
      </w:r>
      <w:r w:rsidRPr="00FD797D">
        <w:rPr>
          <w:rStyle w:val="StyleUnderline"/>
        </w:rPr>
        <w:t xml:space="preserve"> even more, but </w:t>
      </w:r>
      <w:r w:rsidRPr="00FD797D">
        <w:rPr>
          <w:rStyle w:val="StyleUnderline"/>
          <w:highlight w:val="cyan"/>
        </w:rPr>
        <w:t>when unions are strong, middle incomes go up</w:t>
      </w:r>
      <w:r w:rsidRPr="00FD797D">
        <w:rPr>
          <w:rStyle w:val="StyleUnderline"/>
        </w:rPr>
        <w:t>.</w:t>
      </w:r>
    </w:p>
    <w:p w14:paraId="6F14BBD1" w14:textId="77777777" w:rsidR="00FD797D" w:rsidRPr="00FD797D" w:rsidRDefault="00FD797D" w:rsidP="00FD797D">
      <w:pPr>
        <w:rPr>
          <w:rStyle w:val="StyleUnderline"/>
        </w:rPr>
      </w:pPr>
      <w:r w:rsidRPr="00FD797D">
        <w:rPr>
          <w:sz w:val="16"/>
        </w:rPr>
        <w:t xml:space="preserve">Research by EPI and other institutions shows </w:t>
      </w:r>
      <w:r w:rsidRPr="00FD797D">
        <w:rPr>
          <w:rStyle w:val="StyleUnderline"/>
        </w:rPr>
        <w:t xml:space="preserve">this correlation is no accident. First, </w:t>
      </w:r>
      <w:r w:rsidRPr="009C0C34">
        <w:rPr>
          <w:rStyle w:val="StyleUnderline"/>
        </w:rPr>
        <w:t>unions have strong positive effects not only on the wages of union workers but also on the wages of comparable nonunion workers, as unions set standards for entire industries and occupations</w:t>
      </w:r>
      <w:r w:rsidRPr="009C0C34">
        <w:rPr>
          <w:sz w:val="16"/>
        </w:rPr>
        <w:t xml:space="preserve"> (these uni</w:t>
      </w:r>
      <w:r w:rsidRPr="00FD797D">
        <w:rPr>
          <w:sz w:val="16"/>
        </w:rPr>
        <w:t>on and nonunion wage boosts are explored in detail in the next section of this report</w:t>
      </w:r>
      <w:r w:rsidRPr="00FD797D">
        <w:rPr>
          <w:rStyle w:val="StyleUnderline"/>
        </w:rPr>
        <w:t xml:space="preserve">). Second, </w:t>
      </w:r>
      <w:r w:rsidRPr="00FD797D">
        <w:rPr>
          <w:rStyle w:val="StyleUnderline"/>
          <w:highlight w:val="cyan"/>
        </w:rPr>
        <w:t>unions make wages among occupations more equal</w:t>
      </w:r>
      <w:r w:rsidRPr="00FD797D">
        <w:rPr>
          <w:rStyle w:val="StyleUnderline"/>
        </w:rPr>
        <w:t xml:space="preserve"> </w:t>
      </w:r>
      <w:r w:rsidRPr="00FD797D">
        <w:rPr>
          <w:rStyle w:val="StyleUnderline"/>
          <w:highlight w:val="cyan"/>
        </w:rPr>
        <w:t>because</w:t>
      </w:r>
      <w:r w:rsidRPr="00FD797D">
        <w:rPr>
          <w:rStyle w:val="StyleUnderline"/>
        </w:rPr>
        <w:t xml:space="preserve"> </w:t>
      </w:r>
      <w:r w:rsidRPr="00FD797D">
        <w:rPr>
          <w:rStyle w:val="StyleUnderline"/>
          <w:highlight w:val="cyan"/>
        </w:rPr>
        <w:t>they</w:t>
      </w:r>
      <w:r w:rsidRPr="00FD797D">
        <w:rPr>
          <w:rStyle w:val="StyleUnderline"/>
        </w:rPr>
        <w:t xml:space="preserve"> give a larger wage </w:t>
      </w:r>
      <w:r w:rsidRPr="00FD797D">
        <w:rPr>
          <w:rStyle w:val="StyleUnderline"/>
          <w:highlight w:val="cyan"/>
        </w:rPr>
        <w:t>boost to low- and middle-wage occupations</w:t>
      </w:r>
      <w:r w:rsidRPr="00FD797D">
        <w:rPr>
          <w:rStyle w:val="StyleUnderline"/>
        </w:rPr>
        <w:t xml:space="preserve"> than to high-wage occupations. Third, unions make wages of workers with similar characteristics more equal because of the standards unions set. Fourth, </w:t>
      </w:r>
      <w:r w:rsidRPr="00FD797D">
        <w:rPr>
          <w:rStyle w:val="StyleUnderline"/>
          <w:highlight w:val="cyan"/>
        </w:rPr>
        <w:t>unions have historically been more likely to organize middle-wage than high-wage workers, which lowers inequality by closing gaps</w:t>
      </w:r>
      <w:r w:rsidRPr="00FD797D">
        <w:rPr>
          <w:rStyle w:val="StyleUnderline"/>
        </w:rPr>
        <w:t xml:space="preserve"> between,</w:t>
      </w:r>
      <w:r w:rsidRPr="00FD797D">
        <w:rPr>
          <w:sz w:val="16"/>
        </w:rPr>
        <w:t xml:space="preserve"> say, blue-collar and white-collar workers. </w:t>
      </w:r>
      <w:r w:rsidRPr="00FD797D">
        <w:rPr>
          <w:rStyle w:val="StyleUnderline"/>
        </w:rPr>
        <w:t>Finally, the union wage boost is largest for low-wage workers and larger at the middle than at the highest wage levels, larger for black and Hispanic workers than for white workers, and larger for those with lower levels of education—wage increases for these groups help narrow wage inequalities.</w:t>
      </w:r>
      <w:hyperlink r:id="rId14" w:anchor="_note16" w:history="1">
        <w:r w:rsidRPr="00FD797D">
          <w:rPr>
            <w:rStyle w:val="StyleUnderline"/>
          </w:rPr>
          <w:t>16</w:t>
        </w:r>
      </w:hyperlink>
    </w:p>
    <w:p w14:paraId="09763046" w14:textId="77777777" w:rsidR="00FD797D" w:rsidRPr="00FD797D" w:rsidRDefault="00FD797D" w:rsidP="00FD797D">
      <w:pPr>
        <w:rPr>
          <w:rStyle w:val="StyleUnderline"/>
        </w:rPr>
      </w:pPr>
      <w:r w:rsidRPr="00FD797D">
        <w:rPr>
          <w:sz w:val="16"/>
        </w:rPr>
        <w:t xml:space="preserve">We know how big a force for equality unions are by looking at how much their decline has contributed to inequality between middle- and high-wage workers: </w:t>
      </w:r>
      <w:r w:rsidRPr="00FD797D">
        <w:rPr>
          <w:rStyle w:val="StyleUnderline"/>
        </w:rPr>
        <w:t xml:space="preserve">union decline can explain one-third of the rise in wage inequality among men and one-fifth of the rise in wage inequality among women from 1973 to 2007. Among men, </w:t>
      </w:r>
      <w:r w:rsidRPr="00FD797D">
        <w:rPr>
          <w:rStyle w:val="Emphasis"/>
          <w:highlight w:val="cyan"/>
        </w:rPr>
        <w:t>the erosion of collective bargaining has been the largest single factor driving a wedge between middle- and high-wage workers</w:t>
      </w:r>
      <w:r w:rsidRPr="00FD797D">
        <w:rPr>
          <w:rStyle w:val="StyleUnderline"/>
        </w:rPr>
        <w:t>.</w:t>
      </w:r>
      <w:hyperlink r:id="rId15" w:anchor="_note17" w:history="1">
        <w:r w:rsidRPr="00FD797D">
          <w:rPr>
            <w:rStyle w:val="StyleUnderline"/>
          </w:rPr>
          <w:t>17</w:t>
        </w:r>
      </w:hyperlink>
      <w:bookmarkStart w:id="4" w:name="epi-toc-9"/>
      <w:bookmarkEnd w:id="4"/>
    </w:p>
    <w:p w14:paraId="16269DE9" w14:textId="77777777" w:rsidR="00FD797D" w:rsidRPr="00FD797D" w:rsidRDefault="00FD797D" w:rsidP="00FD797D">
      <w:pPr>
        <w:pStyle w:val="Heading4"/>
      </w:pPr>
      <w:r w:rsidRPr="00FD797D">
        <w:t>Higher wages boost economic growth- research consensus- multiple reasons</w:t>
      </w:r>
    </w:p>
    <w:p w14:paraId="6284BB20" w14:textId="77777777" w:rsidR="00FD797D" w:rsidRPr="00FD797D" w:rsidRDefault="00FD797D" w:rsidP="00FD797D">
      <w:r w:rsidRPr="00FD797D">
        <w:rPr>
          <w:rStyle w:val="Style13ptBold"/>
        </w:rPr>
        <w:t>Wolfers 15</w:t>
      </w:r>
      <w:r w:rsidRPr="00FD797D">
        <w:t xml:space="preserve"> (Justin is professor of economics and professor of public policy at University of Michigan. “Higher Wages for Low-Income Workers Lead to Higher Productivity.” January 13, </w:t>
      </w:r>
      <w:r w:rsidRPr="00FD797D">
        <w:lastRenderedPageBreak/>
        <w:t>2015. Peterson Institute for International Economics. https://piie.com/blogs/realtime-economic-issues-watch/higher-wages-low-income-workers-lead-higher-productivity)</w:t>
      </w:r>
    </w:p>
    <w:p w14:paraId="190B9F68" w14:textId="77777777" w:rsidR="00FD797D" w:rsidRPr="00FD797D" w:rsidRDefault="00FD797D" w:rsidP="00FD797D">
      <w:pPr>
        <w:rPr>
          <w:sz w:val="16"/>
        </w:rPr>
      </w:pPr>
      <w:r w:rsidRPr="00FD797D">
        <w:rPr>
          <w:rStyle w:val="StyleUnderline"/>
        </w:rPr>
        <w:t xml:space="preserve">Economists have long argued that increases in worker pay can lead to improvements in productivity—indeed, that it can actually </w:t>
      </w:r>
      <w:r w:rsidRPr="00FD797D">
        <w:rPr>
          <w:rStyle w:val="Emphasis"/>
          <w:highlight w:val="cyan"/>
        </w:rPr>
        <w:t>be profitable to pay workers higher wages.</w:t>
      </w:r>
      <w:r w:rsidRPr="00FD797D">
        <w:rPr>
          <w:sz w:val="16"/>
        </w:rPr>
        <w:t xml:space="preserve"> As Alfred Marshall, the father of modern economics, argued almost 125 years ago, "any change in the distribution of wealth which gives more to the wage receivers and less to the capitalists is likely, other things being equal, to hasten the increase of material production." Since then, </w:t>
      </w:r>
      <w:r w:rsidRPr="00FD797D">
        <w:rPr>
          <w:rStyle w:val="Emphasis"/>
          <w:highlight w:val="cyan"/>
        </w:rPr>
        <w:t>economists have compiled rich data validating Marshall's hypothesis that paying higher wages generates savings: Higher wages motivate employees to work harder</w:t>
      </w:r>
      <w:r w:rsidRPr="00FD797D">
        <w:rPr>
          <w:sz w:val="16"/>
        </w:rPr>
        <w:t xml:space="preserve">. Janet Yellen (1984) [pdf] suggested that higher wages create the conditions for workers to be more productive, pointing to "reduced shirking by employees due to a higher cost of job loss; lower turnover; an improvement in the average quality of job applicants and improved morale." Among the studies documenting this point are Levine (1992), [pdf] which analyzed a sample of large (mostly Fortune 500) manufacturing companies, and Holzer (1990), [pdf] which used data from a national sample of firms finding that "high-wage firms can sometimes offset more than half of their higher wage costs through improved productivity and lower hiring and turnover cost." Reich et al. (2003) [pdf] surveyed employers at the San Francisco airport after a broad-based increase in wages and found that the employers of the majority of affected workers reported that their overall performance had improved. Mas (2006) [pdf] analyzed the case of New Jersey police officers who were granted a wage increase of 17 percent, and who were 12 percent more productive in clearing cases than those who were refused the increase. </w:t>
      </w:r>
      <w:r w:rsidRPr="00FD797D">
        <w:rPr>
          <w:rStyle w:val="Emphasis"/>
          <w:highlight w:val="cyan"/>
        </w:rPr>
        <w:t>Higher wages attract more capable and productive workers</w:t>
      </w:r>
      <w:r w:rsidRPr="00FD797D">
        <w:rPr>
          <w:sz w:val="16"/>
        </w:rPr>
        <w:t xml:space="preserve">. The evidence that </w:t>
      </w:r>
      <w:r w:rsidRPr="00FD797D">
        <w:rPr>
          <w:rStyle w:val="StyleUnderline"/>
        </w:rPr>
        <w:t xml:space="preserve">higher wages attract more high quality applicants </w:t>
      </w:r>
      <w:r w:rsidRPr="00FD797D">
        <w:rPr>
          <w:sz w:val="16"/>
        </w:rPr>
        <w:t xml:space="preserve">for new jobs is voluminous. Dal Bó et al. (2013) show that </w:t>
      </w:r>
      <w:r w:rsidRPr="00FD797D">
        <w:rPr>
          <w:rStyle w:val="StyleUnderline"/>
        </w:rPr>
        <w:t>offering higher salaries yielded an applicant pool with a higher IQ and with personality scores and motivation that made them a better fit for the advertised jobs</w:t>
      </w:r>
      <w:r w:rsidRPr="00FD797D">
        <w:rPr>
          <w:sz w:val="16"/>
        </w:rPr>
        <w:t xml:space="preserve">. Moreover, the first firm to offer higher wages is more likely to attract and retain more productive workers. </w:t>
      </w:r>
      <w:r w:rsidRPr="00FD797D">
        <w:rPr>
          <w:rStyle w:val="Emphasis"/>
          <w:highlight w:val="cyan"/>
        </w:rPr>
        <w:t>Higher wages lead to lower turnover, reducing the costs of hiring and training new workers</w:t>
      </w:r>
      <w:r w:rsidRPr="00FD797D">
        <w:rPr>
          <w:sz w:val="16"/>
        </w:rPr>
        <w:t xml:space="preserve">. Reich et al (2003) [pdf] calculated that typical turnover costs exceed $4,000 for each worker and that an increase in wages at the San Francisco airport led to a decline in turnover of 34 percent, yielding turnover-related savings of $6.6 million per year. Dube et al. (2007) [pdf] found that when a San Francisco living wage ordinance raised wages among low-paid workers, those workers were more likely to stay with their employers. Reich and his coauthors also documented a stunning turnover rate of nearly 95 percent per year among security screeners in mid-2000, which fell to 18.7 percent when pay improved. Fairris et al. (2005) [pdf] examined evidence from Los Angeles, finding that </w:t>
      </w:r>
      <w:r w:rsidRPr="00FD797D">
        <w:rPr>
          <w:rStyle w:val="StyleUnderline"/>
        </w:rPr>
        <w:t>when employers were directed to offer higher wages, the decline in worker turnover yielded savings</w:t>
      </w:r>
      <w:r w:rsidRPr="00FD797D">
        <w:rPr>
          <w:sz w:val="16"/>
        </w:rPr>
        <w:t xml:space="preserve"> equal to around one-sixth of the cost incurred. </w:t>
      </w:r>
      <w:r w:rsidRPr="00FD797D">
        <w:rPr>
          <w:rStyle w:val="Emphasis"/>
          <w:highlight w:val="cyan"/>
        </w:rPr>
        <w:t>Higher wages enhance quality and customer service.</w:t>
      </w:r>
      <w:r w:rsidRPr="00FD797D">
        <w:rPr>
          <w:sz w:val="16"/>
        </w:rPr>
        <w:t xml:space="preserve"> The Reich et al. (2003) [pdf] study also found that almost half of employers reported improvements in customer service following a wage rise for low-wage workers,</w:t>
      </w:r>
      <w:r w:rsidRPr="00FD797D">
        <w:rPr>
          <w:rStyle w:val="StyleUnderline"/>
        </w:rPr>
        <w:t xml:space="preserve"> </w:t>
      </w:r>
      <w:r w:rsidRPr="00FD797D">
        <w:rPr>
          <w:sz w:val="16"/>
        </w:rPr>
        <w:t xml:space="preserve">and indeed, higher wages at the San Francisco airport led to shorter airport lines. Cowherd and Levine (1992) found that an increase in the pay of lower-level employees relative to management increased the quality of production. Using data from more than 500 retail stores, Fisher et al. (2006) [pdf] found a positive relationship between customer satisfaction and the payroll level of associates and managers in the store. Higher wages were also associated with employers having more knowledge about the inventory. </w:t>
      </w:r>
      <w:r w:rsidRPr="00FD797D">
        <w:rPr>
          <w:rStyle w:val="Emphasis"/>
          <w:highlight w:val="cyan"/>
        </w:rPr>
        <w:t>Higher wages reduce disciplinary problems and absenteeism</w:t>
      </w:r>
      <w:r w:rsidRPr="00FD797D">
        <w:rPr>
          <w:sz w:val="16"/>
        </w:rPr>
        <w:t xml:space="preserve">. Cappelli and Chauvin (1991) [pdf] documented that </w:t>
      </w:r>
      <w:r w:rsidRPr="00FD797D">
        <w:rPr>
          <w:rStyle w:val="StyleUnderline"/>
        </w:rPr>
        <w:t>in plants where pay was higher relative to the local labor market, fewer disciplinary actions were required</w:t>
      </w:r>
      <w:r w:rsidRPr="00FD797D">
        <w:rPr>
          <w:sz w:val="16"/>
        </w:rPr>
        <w:t xml:space="preserve">. Likewise, nearly half of those employers surveyed by Reich et al. (2003) [pdf] </w:t>
      </w:r>
      <w:r w:rsidRPr="00FD797D">
        <w:rPr>
          <w:rStyle w:val="StyleUnderline"/>
        </w:rPr>
        <w:t>reported a decrease in disciplinary issues following a wage rise</w:t>
      </w:r>
      <w:r w:rsidRPr="00FD797D">
        <w:rPr>
          <w:sz w:val="16"/>
        </w:rPr>
        <w:t>. Zhang et al. [pdf] (2013) showed in a survey of Canadian firms that</w:t>
      </w:r>
      <w:r w:rsidRPr="00FD797D">
        <w:rPr>
          <w:rStyle w:val="StyleUnderline"/>
        </w:rPr>
        <w:t xml:space="preserve"> absenteeism was less likely when wages were higher</w:t>
      </w:r>
      <w:r w:rsidRPr="00FD797D">
        <w:rPr>
          <w:sz w:val="16"/>
        </w:rPr>
        <w:t xml:space="preserve">. Pfeifer (2010) found a similar result in a large German survey. Firms with higher wages need to devote fewer resources to monitoring. </w:t>
      </w:r>
      <w:r w:rsidRPr="00FD797D">
        <w:rPr>
          <w:rStyle w:val="Emphasis"/>
          <w:highlight w:val="cyan"/>
        </w:rPr>
        <w:t>High-paying firms have been found to create a culture of hard work</w:t>
      </w:r>
      <w:r w:rsidRPr="00FD797D">
        <w:rPr>
          <w:rStyle w:val="StyleUnderline"/>
        </w:rPr>
        <w:t xml:space="preserve"> </w:t>
      </w:r>
      <w:r w:rsidRPr="00FD797D">
        <w:rPr>
          <w:sz w:val="16"/>
        </w:rPr>
        <w:t xml:space="preserve">in which employees monitor their coworkers, reducing the need to hire supervisors. Rebitzer (1995) found that low-wage maintenance workers needed more supervision in the petrochemical industry. Groshen and Krueger (1990) showed that more highly paid nurses were also supervised less. Georgiadis (2008) found that in residential care homes in the United Kingdom "higher wage costs were more than offset by lower monitoring costs." Workers excessively concerned about income security perform less well at work. A variety of recent experiments have demonstrated this proposition. Mani et al. (2013) recruited buyers in a shopping mall and asked them to think about their finances. Researchers observed that the performance of poor subjects on a cognitive test deteriorated if they were asked to imagine a large emergency expenditure (a $1,500 car repair), but no such deterioration was observed for well-off subjects. Mullainathan and Shafir (2013) assessed a range of related experiments, finding that mental tasks that simulate the constant stress of poverty led people to act in compulsive and improper ways. Indeed, the World Bank Development Report (2015), [pdf] citing numerous field studies, recognizes that poverty taxes people's mental capacities and self-control. Other mechanisms by which higher wages can yield offsetting benefits include: </w:t>
      </w:r>
      <w:r w:rsidRPr="00FD797D">
        <w:rPr>
          <w:rStyle w:val="Emphasis"/>
          <w:highlight w:val="cyan"/>
        </w:rPr>
        <w:t xml:space="preserve">Higher wages are associated with better health—less illness and more stamina, </w:t>
      </w:r>
      <w:r w:rsidRPr="00FD797D">
        <w:rPr>
          <w:rStyle w:val="Emphasis"/>
          <w:highlight w:val="cyan"/>
        </w:rPr>
        <w:lastRenderedPageBreak/>
        <w:t>which enhance worker productivity</w:t>
      </w:r>
      <w:r w:rsidRPr="00FD797D">
        <w:rPr>
          <w:rStyle w:val="Emphasis"/>
        </w:rPr>
        <w:t>.</w:t>
      </w:r>
      <w:r w:rsidRPr="00FD797D">
        <w:rPr>
          <w:sz w:val="16"/>
        </w:rPr>
        <w:t xml:space="preserve"> Greater job satisfaction can result in less conflict between employers and labor groups</w:t>
      </w:r>
      <w:r w:rsidRPr="00FD797D">
        <w:rPr>
          <w:rStyle w:val="StyleUnderline"/>
        </w:rPr>
        <w:t>. Enhanced reputation with consumers</w:t>
      </w:r>
      <w:r w:rsidRPr="00FD797D">
        <w:rPr>
          <w:sz w:val="16"/>
        </w:rPr>
        <w:t xml:space="preserve"> (compare the reputations of Costco and Walmart). </w:t>
      </w:r>
      <w:proofErr w:type="gramStart"/>
      <w:r w:rsidRPr="00FD797D">
        <w:rPr>
          <w:sz w:val="16"/>
        </w:rPr>
        <w:t>All of</w:t>
      </w:r>
      <w:proofErr w:type="gramEnd"/>
      <w:r w:rsidRPr="00FD797D">
        <w:rPr>
          <w:sz w:val="16"/>
        </w:rPr>
        <w:t xml:space="preserve"> these positive effects may interact to yield even larger aggregate effects, </w:t>
      </w:r>
      <w:r w:rsidRPr="009C0C34">
        <w:rPr>
          <w:rStyle w:val="Emphasis"/>
          <w:b w:val="0"/>
          <w:bCs/>
        </w:rPr>
        <w:t>as the productivity of one worker often raises the productivity of their coworkers</w:t>
      </w:r>
      <w:r w:rsidRPr="00FD797D">
        <w:rPr>
          <w:sz w:val="16"/>
        </w:rPr>
        <w:t>. Mas and Moretti (2009) [pdf] offer persuasive data on this point, showing that productive cashiers motivate their coworkers to work faster.</w:t>
      </w:r>
    </w:p>
    <w:p w14:paraId="7E7EC505" w14:textId="41C136A8" w:rsidR="00817776" w:rsidRPr="00941332" w:rsidRDefault="00817776" w:rsidP="00941332">
      <w:pPr>
        <w:shd w:val="clear" w:color="auto" w:fill="FFFFFF"/>
        <w:spacing w:before="240" w:after="240" w:line="240" w:lineRule="auto"/>
        <w:rPr>
          <w:rFonts w:ascii="Helvetica" w:eastAsia="Times New Roman" w:hAnsi="Helvetica" w:cs="Times New Roman"/>
          <w:color w:val="2C2825"/>
          <w:sz w:val="16"/>
        </w:rPr>
      </w:pPr>
    </w:p>
    <w:p w14:paraId="424162C4" w14:textId="77777777" w:rsidR="00C8129A" w:rsidRPr="00FD797D" w:rsidRDefault="00C8129A" w:rsidP="00C8129A">
      <w:pPr>
        <w:pStyle w:val="Heading3"/>
      </w:pPr>
      <w:r w:rsidRPr="00FD797D">
        <w:lastRenderedPageBreak/>
        <w:t>UV</w:t>
      </w:r>
    </w:p>
    <w:p w14:paraId="37D10120" w14:textId="77777777" w:rsidR="00296100" w:rsidRDefault="00C8129A" w:rsidP="00F652EF">
      <w:pPr>
        <w:pStyle w:val="NormalWeb"/>
        <w:spacing w:before="40" w:beforeAutospacing="0" w:after="0" w:afterAutospacing="0"/>
        <w:rPr>
          <w:rFonts w:ascii="Calibri" w:hAnsi="Calibri" w:cs="Calibri"/>
          <w:b/>
          <w:bCs/>
          <w:color w:val="000000"/>
          <w:sz w:val="26"/>
          <w:szCs w:val="26"/>
        </w:rPr>
      </w:pPr>
      <w:r w:rsidRPr="00F652EF">
        <w:rPr>
          <w:rFonts w:ascii="Calibri" w:hAnsi="Calibri" w:cs="Calibri"/>
          <w:b/>
          <w:bCs/>
          <w:color w:val="000000"/>
          <w:sz w:val="26"/>
          <w:szCs w:val="26"/>
        </w:rPr>
        <w:t xml:space="preserve">1. </w:t>
      </w:r>
      <w:r w:rsidR="00296100" w:rsidRPr="00296100">
        <w:rPr>
          <w:rFonts w:ascii="Calibri" w:hAnsi="Calibri" w:cs="Calibri"/>
          <w:b/>
          <w:bCs/>
          <w:color w:val="000000"/>
          <w:sz w:val="26"/>
          <w:szCs w:val="26"/>
        </w:rPr>
        <w:t>Comparative worlds over truth testing</w:t>
      </w:r>
    </w:p>
    <w:p w14:paraId="2D6FD489" w14:textId="77777777" w:rsidR="00FB5892" w:rsidRDefault="00FB5892" w:rsidP="00F652EF">
      <w:pPr>
        <w:pStyle w:val="NormalWeb"/>
        <w:spacing w:before="40" w:beforeAutospacing="0" w:after="0" w:afterAutospacing="0"/>
        <w:rPr>
          <w:rFonts w:ascii="Calibri" w:hAnsi="Calibri" w:cs="Calibri"/>
          <w:b/>
          <w:bCs/>
          <w:color w:val="000000"/>
          <w:sz w:val="26"/>
          <w:szCs w:val="26"/>
        </w:rPr>
      </w:pPr>
      <w:r w:rsidRPr="00FB5892">
        <w:rPr>
          <w:rFonts w:ascii="Calibri" w:hAnsi="Calibri" w:cs="Calibri"/>
          <w:b/>
          <w:bCs/>
          <w:color w:val="000000"/>
          <w:sz w:val="26"/>
          <w:szCs w:val="26"/>
        </w:rPr>
        <w:t xml:space="preserve">1] Topic ed – comparing different worlds incentivizes studying the topic while TT averts that. Topic ed </w:t>
      </w:r>
      <w:proofErr w:type="spellStart"/>
      <w:r w:rsidRPr="00FB5892">
        <w:rPr>
          <w:rFonts w:ascii="Calibri" w:hAnsi="Calibri" w:cs="Calibri"/>
          <w:b/>
          <w:bCs/>
          <w:color w:val="000000"/>
          <w:sz w:val="26"/>
          <w:szCs w:val="26"/>
        </w:rPr>
        <w:t>oweighs</w:t>
      </w:r>
      <w:proofErr w:type="spellEnd"/>
      <w:r w:rsidRPr="00FB5892">
        <w:rPr>
          <w:rFonts w:ascii="Calibri" w:hAnsi="Calibri" w:cs="Calibri"/>
          <w:b/>
          <w:bCs/>
          <w:color w:val="000000"/>
          <w:sz w:val="26"/>
          <w:szCs w:val="26"/>
        </w:rPr>
        <w:t xml:space="preserve"> because it helps us learn/debate real-world issues that help us.</w:t>
      </w:r>
    </w:p>
    <w:p w14:paraId="14089446" w14:textId="60D02D89" w:rsidR="00FB5892" w:rsidRDefault="00FB5892" w:rsidP="00F652EF">
      <w:pPr>
        <w:pStyle w:val="NormalWeb"/>
        <w:spacing w:before="40" w:beforeAutospacing="0" w:after="0" w:afterAutospacing="0"/>
        <w:rPr>
          <w:rFonts w:ascii="Calibri" w:hAnsi="Calibri" w:cs="Calibri"/>
          <w:b/>
          <w:bCs/>
          <w:color w:val="000000"/>
          <w:sz w:val="26"/>
          <w:szCs w:val="26"/>
        </w:rPr>
      </w:pPr>
      <w:r w:rsidRPr="00FB5892">
        <w:rPr>
          <w:rFonts w:ascii="Calibri" w:hAnsi="Calibri" w:cs="Calibri"/>
          <w:b/>
          <w:bCs/>
          <w:color w:val="000000"/>
          <w:sz w:val="26"/>
          <w:szCs w:val="26"/>
        </w:rPr>
        <w:t xml:space="preserve">2] Resolvability – impossible to weigh between different truth or false claims because they don’t have any weighing mechanisms – i.e., can’t be more true or less false. That </w:t>
      </w:r>
      <w:proofErr w:type="spellStart"/>
      <w:r w:rsidRPr="00FB5892">
        <w:rPr>
          <w:rFonts w:ascii="Calibri" w:hAnsi="Calibri" w:cs="Calibri"/>
          <w:b/>
          <w:bCs/>
          <w:color w:val="000000"/>
          <w:sz w:val="26"/>
          <w:szCs w:val="26"/>
        </w:rPr>
        <w:t>oweighs</w:t>
      </w:r>
      <w:proofErr w:type="spellEnd"/>
      <w:r w:rsidRPr="00FB5892">
        <w:rPr>
          <w:rFonts w:ascii="Calibri" w:hAnsi="Calibri" w:cs="Calibri"/>
          <w:b/>
          <w:bCs/>
          <w:color w:val="000000"/>
          <w:sz w:val="26"/>
          <w:szCs w:val="26"/>
        </w:rPr>
        <w:t>: a) predictability – topic debate is grounded in the resolution which is the only thing we all know b) engagement -- allows for deeper clash b/c topic scenarios are more developed b/c they reflect real world dilemmas 3] Limits – infinite ways to prove the resolution true or false through paradoxes or spikes which destroys predictability. Unpredictable debates hurt clash and create time/</w:t>
      </w:r>
      <w:proofErr w:type="spellStart"/>
      <w:r w:rsidRPr="00FB5892">
        <w:rPr>
          <w:rFonts w:ascii="Calibri" w:hAnsi="Calibri" w:cs="Calibri"/>
          <w:b/>
          <w:bCs/>
          <w:color w:val="000000"/>
          <w:sz w:val="26"/>
          <w:szCs w:val="26"/>
        </w:rPr>
        <w:t>strat</w:t>
      </w:r>
      <w:proofErr w:type="spellEnd"/>
      <w:r w:rsidRPr="00FB5892">
        <w:rPr>
          <w:rFonts w:ascii="Calibri" w:hAnsi="Calibri" w:cs="Calibri"/>
          <w:b/>
          <w:bCs/>
          <w:color w:val="000000"/>
          <w:sz w:val="26"/>
          <w:szCs w:val="26"/>
        </w:rPr>
        <w:t xml:space="preserve"> skew.</w:t>
      </w:r>
    </w:p>
    <w:p w14:paraId="48A7D1D9" w14:textId="461E50A5" w:rsidR="00C8129A" w:rsidRPr="00F652EF" w:rsidRDefault="00296100" w:rsidP="00F652EF">
      <w:pPr>
        <w:pStyle w:val="NormalWeb"/>
        <w:spacing w:before="40" w:beforeAutospacing="0" w:after="0" w:afterAutospacing="0"/>
        <w:rPr>
          <w:rFonts w:ascii="Calibri" w:hAnsi="Calibri" w:cs="Calibri"/>
          <w:color w:val="000000"/>
        </w:rPr>
      </w:pPr>
      <w:r>
        <w:rPr>
          <w:rFonts w:ascii="Calibri" w:hAnsi="Calibri" w:cs="Calibri"/>
          <w:b/>
          <w:bCs/>
          <w:color w:val="000000"/>
          <w:sz w:val="26"/>
          <w:szCs w:val="26"/>
        </w:rPr>
        <w:t xml:space="preserve">2. </w:t>
      </w:r>
      <w:r w:rsidR="00C8129A" w:rsidRPr="00F652EF">
        <w:rPr>
          <w:rFonts w:ascii="Calibri" w:hAnsi="Calibri" w:cs="Calibri"/>
          <w:b/>
          <w:bCs/>
          <w:color w:val="000000"/>
          <w:sz w:val="26"/>
          <w:szCs w:val="26"/>
        </w:rPr>
        <w:t>1AR theory is legitimate and the h</w:t>
      </w:r>
      <w:r w:rsidR="00E96544">
        <w:rPr>
          <w:rFonts w:ascii="Calibri" w:hAnsi="Calibri" w:cs="Calibri"/>
          <w:b/>
          <w:bCs/>
          <w:color w:val="000000"/>
          <w:sz w:val="26"/>
          <w:szCs w:val="26"/>
        </w:rPr>
        <w:t>i</w:t>
      </w:r>
      <w:r w:rsidR="00C8129A" w:rsidRPr="00F652EF">
        <w:rPr>
          <w:rFonts w:ascii="Calibri" w:hAnsi="Calibri" w:cs="Calibri"/>
          <w:b/>
          <w:bCs/>
          <w:color w:val="000000"/>
          <w:sz w:val="26"/>
          <w:szCs w:val="26"/>
        </w:rPr>
        <w:t xml:space="preserve">ghest layer of the round because otherwise the 1N has infinite abuse, it’s </w:t>
      </w:r>
      <w:proofErr w:type="gramStart"/>
      <w:r w:rsidR="00C8129A" w:rsidRPr="00F652EF">
        <w:rPr>
          <w:rFonts w:ascii="Calibri" w:hAnsi="Calibri" w:cs="Calibri"/>
          <w:b/>
          <w:bCs/>
          <w:color w:val="000000"/>
          <w:sz w:val="26"/>
          <w:szCs w:val="26"/>
        </w:rPr>
        <w:t>drop</w:t>
      </w:r>
      <w:proofErr w:type="gramEnd"/>
      <w:r w:rsidR="00C8129A" w:rsidRPr="00F652EF">
        <w:rPr>
          <w:rFonts w:ascii="Calibri" w:hAnsi="Calibri" w:cs="Calibri"/>
          <w:b/>
          <w:bCs/>
          <w:color w:val="000000"/>
          <w:sz w:val="26"/>
          <w:szCs w:val="26"/>
        </w:rPr>
        <w:t xml:space="preserve"> the debater because the 2N could concede the shell and win another layer, Competing interp cause better norm and it’s no RVI since a 6-minute 2N dump on theory makes the 2AR</w:t>
      </w:r>
      <w:r w:rsidR="00706DC0">
        <w:rPr>
          <w:rFonts w:ascii="Calibri" w:hAnsi="Calibri" w:cs="Calibri"/>
          <w:b/>
          <w:bCs/>
          <w:color w:val="000000"/>
          <w:sz w:val="26"/>
          <w:szCs w:val="26"/>
        </w:rPr>
        <w:t xml:space="preserve"> impossible</w:t>
      </w:r>
      <w:r w:rsidR="00C8129A" w:rsidRPr="00F652EF">
        <w:rPr>
          <w:rFonts w:ascii="Calibri" w:hAnsi="Calibri" w:cs="Calibri"/>
          <w:b/>
          <w:bCs/>
          <w:color w:val="000000"/>
          <w:sz w:val="26"/>
          <w:szCs w:val="26"/>
        </w:rPr>
        <w:t>.</w:t>
      </w:r>
    </w:p>
    <w:p w14:paraId="512368CE" w14:textId="56D7DBAB" w:rsidR="00F169C8" w:rsidRPr="00F652EF" w:rsidRDefault="00296100" w:rsidP="00F652EF">
      <w:pPr>
        <w:pStyle w:val="NormalWeb"/>
        <w:spacing w:before="40" w:beforeAutospacing="0" w:after="160" w:afterAutospacing="0"/>
        <w:jc w:val="both"/>
        <w:rPr>
          <w:rFonts w:ascii="Calibri" w:hAnsi="Calibri"/>
        </w:rPr>
      </w:pPr>
      <w:r>
        <w:rPr>
          <w:rFonts w:ascii="Calibri" w:hAnsi="Calibri" w:cs="Calibri"/>
          <w:b/>
          <w:bCs/>
          <w:color w:val="000000"/>
          <w:sz w:val="26"/>
          <w:szCs w:val="26"/>
        </w:rPr>
        <w:t>3</w:t>
      </w:r>
      <w:r w:rsidR="00F652EF" w:rsidRPr="00F652EF">
        <w:rPr>
          <w:rFonts w:ascii="Calibri" w:hAnsi="Calibri" w:cs="Calibri"/>
          <w:b/>
          <w:bCs/>
          <w:color w:val="000000"/>
          <w:sz w:val="26"/>
          <w:szCs w:val="26"/>
        </w:rPr>
        <w:t>.</w:t>
      </w:r>
      <w:r w:rsidR="00C8129A" w:rsidRPr="00F652EF">
        <w:rPr>
          <w:rFonts w:ascii="Calibri" w:hAnsi="Calibri" w:cs="Calibri"/>
          <w:b/>
          <w:bCs/>
          <w:color w:val="000000"/>
          <w:sz w:val="26"/>
          <w:szCs w:val="26"/>
        </w:rPr>
        <w:t xml:space="preserve"> AFF fairness issues come prior to NC arguments</w:t>
      </w:r>
      <w:r w:rsidR="00F652EF" w:rsidRPr="00F652EF">
        <w:rPr>
          <w:rFonts w:ascii="Calibri" w:hAnsi="Calibri" w:cs="Calibri"/>
          <w:b/>
          <w:bCs/>
          <w:color w:val="000000"/>
          <w:sz w:val="26"/>
          <w:szCs w:val="26"/>
        </w:rPr>
        <w:t xml:space="preserve">. </w:t>
      </w:r>
      <w:r w:rsidR="00C8129A" w:rsidRPr="00F652EF">
        <w:rPr>
          <w:rFonts w:ascii="Calibri" w:hAnsi="Calibri" w:cs="Calibri"/>
          <w:b/>
          <w:bCs/>
          <w:color w:val="000000"/>
          <w:sz w:val="26"/>
          <w:szCs w:val="26"/>
        </w:rPr>
        <w:t xml:space="preserve">The 1ar can’t engage on multiple layers if there is a skew since the speech is already time-crunched. </w:t>
      </w:r>
    </w:p>
    <w:sectPr w:rsidR="00F169C8" w:rsidRPr="00F652E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3A94A" w14:textId="77777777" w:rsidR="00150FED" w:rsidRDefault="00150FED" w:rsidP="000A5F84">
      <w:pPr>
        <w:spacing w:after="0" w:line="240" w:lineRule="auto"/>
      </w:pPr>
      <w:r>
        <w:separator/>
      </w:r>
    </w:p>
  </w:endnote>
  <w:endnote w:type="continuationSeparator" w:id="0">
    <w:p w14:paraId="151D12CB" w14:textId="77777777" w:rsidR="00150FED" w:rsidRDefault="00150FED" w:rsidP="000A5F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7F795" w14:textId="77777777" w:rsidR="00150FED" w:rsidRDefault="00150FED" w:rsidP="000A5F84">
      <w:pPr>
        <w:spacing w:after="0" w:line="240" w:lineRule="auto"/>
      </w:pPr>
      <w:r>
        <w:separator/>
      </w:r>
    </w:p>
  </w:footnote>
  <w:footnote w:type="continuationSeparator" w:id="0">
    <w:p w14:paraId="62C2004A" w14:textId="77777777" w:rsidR="00150FED" w:rsidRDefault="00150FED" w:rsidP="000A5F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E20C60"/>
    <w:multiLevelType w:val="multilevel"/>
    <w:tmpl w:val="C7F49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150D5A"/>
    <w:multiLevelType w:val="hybridMultilevel"/>
    <w:tmpl w:val="3B848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C6426A"/>
    <w:multiLevelType w:val="multilevel"/>
    <w:tmpl w:val="1910F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A5F84"/>
    <w:rsid w:val="000015A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6E6"/>
    <w:rsid w:val="00072718"/>
    <w:rsid w:val="0007381E"/>
    <w:rsid w:val="00076094"/>
    <w:rsid w:val="0008381D"/>
    <w:rsid w:val="0008785F"/>
    <w:rsid w:val="00090CBE"/>
    <w:rsid w:val="00094DEC"/>
    <w:rsid w:val="000A2D8A"/>
    <w:rsid w:val="000A3A47"/>
    <w:rsid w:val="000A5F84"/>
    <w:rsid w:val="000D26A6"/>
    <w:rsid w:val="000D2B90"/>
    <w:rsid w:val="000D34BC"/>
    <w:rsid w:val="000D6ED8"/>
    <w:rsid w:val="000D717B"/>
    <w:rsid w:val="000E477E"/>
    <w:rsid w:val="000F654D"/>
    <w:rsid w:val="00100B28"/>
    <w:rsid w:val="00117316"/>
    <w:rsid w:val="001209B4"/>
    <w:rsid w:val="00150FED"/>
    <w:rsid w:val="0016173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5F47"/>
    <w:rsid w:val="00290C5A"/>
    <w:rsid w:val="00290C92"/>
    <w:rsid w:val="00293C85"/>
    <w:rsid w:val="00296100"/>
    <w:rsid w:val="0029647A"/>
    <w:rsid w:val="00296504"/>
    <w:rsid w:val="002B5511"/>
    <w:rsid w:val="002B7ACF"/>
    <w:rsid w:val="002C25B4"/>
    <w:rsid w:val="002C518B"/>
    <w:rsid w:val="002E0643"/>
    <w:rsid w:val="002E392E"/>
    <w:rsid w:val="002E6BBC"/>
    <w:rsid w:val="002F1BA9"/>
    <w:rsid w:val="002F5063"/>
    <w:rsid w:val="002F6E74"/>
    <w:rsid w:val="00300712"/>
    <w:rsid w:val="00305EE5"/>
    <w:rsid w:val="003106B3"/>
    <w:rsid w:val="0031385D"/>
    <w:rsid w:val="003171AB"/>
    <w:rsid w:val="0031755A"/>
    <w:rsid w:val="003223B2"/>
    <w:rsid w:val="00322A67"/>
    <w:rsid w:val="00330E13"/>
    <w:rsid w:val="00335A23"/>
    <w:rsid w:val="00340707"/>
    <w:rsid w:val="00341C61"/>
    <w:rsid w:val="00351841"/>
    <w:rsid w:val="003531B6"/>
    <w:rsid w:val="003624A6"/>
    <w:rsid w:val="00364ADF"/>
    <w:rsid w:val="00365C8D"/>
    <w:rsid w:val="003670D9"/>
    <w:rsid w:val="00370B41"/>
    <w:rsid w:val="00371B27"/>
    <w:rsid w:val="003726C3"/>
    <w:rsid w:val="00375D2E"/>
    <w:rsid w:val="003808B5"/>
    <w:rsid w:val="00383071"/>
    <w:rsid w:val="00383B19"/>
    <w:rsid w:val="00384CBC"/>
    <w:rsid w:val="003933F9"/>
    <w:rsid w:val="00395864"/>
    <w:rsid w:val="00396557"/>
    <w:rsid w:val="00397316"/>
    <w:rsid w:val="003A0C83"/>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D45"/>
    <w:rsid w:val="004170BF"/>
    <w:rsid w:val="004270E3"/>
    <w:rsid w:val="004348DC"/>
    <w:rsid w:val="00434921"/>
    <w:rsid w:val="00442018"/>
    <w:rsid w:val="00446567"/>
    <w:rsid w:val="00447B10"/>
    <w:rsid w:val="00452EE4"/>
    <w:rsid w:val="00452F0B"/>
    <w:rsid w:val="004536D6"/>
    <w:rsid w:val="00457224"/>
    <w:rsid w:val="004704B5"/>
    <w:rsid w:val="0047482C"/>
    <w:rsid w:val="00475436"/>
    <w:rsid w:val="0048047E"/>
    <w:rsid w:val="00482AF9"/>
    <w:rsid w:val="00483F99"/>
    <w:rsid w:val="0049483B"/>
    <w:rsid w:val="00496BB2"/>
    <w:rsid w:val="004A0A9F"/>
    <w:rsid w:val="004B37B4"/>
    <w:rsid w:val="004B5B3B"/>
    <w:rsid w:val="004B72B4"/>
    <w:rsid w:val="004C0314"/>
    <w:rsid w:val="004C0D3D"/>
    <w:rsid w:val="004C213E"/>
    <w:rsid w:val="004C376C"/>
    <w:rsid w:val="004C5F0B"/>
    <w:rsid w:val="004C657F"/>
    <w:rsid w:val="004D17D8"/>
    <w:rsid w:val="004D52D8"/>
    <w:rsid w:val="004D7D98"/>
    <w:rsid w:val="004E355B"/>
    <w:rsid w:val="005028E5"/>
    <w:rsid w:val="00503735"/>
    <w:rsid w:val="00514587"/>
    <w:rsid w:val="00516A88"/>
    <w:rsid w:val="00522065"/>
    <w:rsid w:val="005224F2"/>
    <w:rsid w:val="00533F1C"/>
    <w:rsid w:val="00536D8B"/>
    <w:rsid w:val="005379C3"/>
    <w:rsid w:val="0054353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56BD"/>
    <w:rsid w:val="005F063B"/>
    <w:rsid w:val="005F192D"/>
    <w:rsid w:val="005F24C8"/>
    <w:rsid w:val="005F26AF"/>
    <w:rsid w:val="006051A5"/>
    <w:rsid w:val="00607D6C"/>
    <w:rsid w:val="0061017C"/>
    <w:rsid w:val="0061383D"/>
    <w:rsid w:val="00614D69"/>
    <w:rsid w:val="00617030"/>
    <w:rsid w:val="00621301"/>
    <w:rsid w:val="0062173F"/>
    <w:rsid w:val="006235FB"/>
    <w:rsid w:val="00624C54"/>
    <w:rsid w:val="00626A15"/>
    <w:rsid w:val="0062785E"/>
    <w:rsid w:val="006379E9"/>
    <w:rsid w:val="00641ABC"/>
    <w:rsid w:val="006438CB"/>
    <w:rsid w:val="006520A0"/>
    <w:rsid w:val="006529B9"/>
    <w:rsid w:val="00654695"/>
    <w:rsid w:val="0065500A"/>
    <w:rsid w:val="00655217"/>
    <w:rsid w:val="006562D5"/>
    <w:rsid w:val="0065727C"/>
    <w:rsid w:val="00674A78"/>
    <w:rsid w:val="00695CC9"/>
    <w:rsid w:val="00696A16"/>
    <w:rsid w:val="006A4840"/>
    <w:rsid w:val="006A52A0"/>
    <w:rsid w:val="006A7CBD"/>
    <w:rsid w:val="006A7E1D"/>
    <w:rsid w:val="006C3A56"/>
    <w:rsid w:val="006D13F4"/>
    <w:rsid w:val="006D6AED"/>
    <w:rsid w:val="006E6D0B"/>
    <w:rsid w:val="006F126E"/>
    <w:rsid w:val="006F32C9"/>
    <w:rsid w:val="006F3834"/>
    <w:rsid w:val="006F5693"/>
    <w:rsid w:val="006F5D4C"/>
    <w:rsid w:val="00706DC0"/>
    <w:rsid w:val="00717B01"/>
    <w:rsid w:val="007227D9"/>
    <w:rsid w:val="0072491F"/>
    <w:rsid w:val="00725598"/>
    <w:rsid w:val="007374A1"/>
    <w:rsid w:val="00752712"/>
    <w:rsid w:val="00753A84"/>
    <w:rsid w:val="007611F5"/>
    <w:rsid w:val="007619E4"/>
    <w:rsid w:val="00761E75"/>
    <w:rsid w:val="0076495E"/>
    <w:rsid w:val="00765FC8"/>
    <w:rsid w:val="0077060F"/>
    <w:rsid w:val="00775694"/>
    <w:rsid w:val="00793F46"/>
    <w:rsid w:val="007A1325"/>
    <w:rsid w:val="007A1A18"/>
    <w:rsid w:val="007A3BAF"/>
    <w:rsid w:val="007B53D8"/>
    <w:rsid w:val="007C22C5"/>
    <w:rsid w:val="007C57E1"/>
    <w:rsid w:val="007C5811"/>
    <w:rsid w:val="007C608A"/>
    <w:rsid w:val="007D2DF5"/>
    <w:rsid w:val="007D3053"/>
    <w:rsid w:val="007D451A"/>
    <w:rsid w:val="007D5E3E"/>
    <w:rsid w:val="007D7596"/>
    <w:rsid w:val="007E242C"/>
    <w:rsid w:val="007E3868"/>
    <w:rsid w:val="007E6631"/>
    <w:rsid w:val="007F7A26"/>
    <w:rsid w:val="00803A12"/>
    <w:rsid w:val="00805417"/>
    <w:rsid w:val="00817776"/>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418"/>
    <w:rsid w:val="00892798"/>
    <w:rsid w:val="0089418F"/>
    <w:rsid w:val="00897C29"/>
    <w:rsid w:val="008A1A9C"/>
    <w:rsid w:val="008A4633"/>
    <w:rsid w:val="008B032E"/>
    <w:rsid w:val="008C0FA2"/>
    <w:rsid w:val="008C2342"/>
    <w:rsid w:val="008C66D2"/>
    <w:rsid w:val="008C77B6"/>
    <w:rsid w:val="008D1B91"/>
    <w:rsid w:val="008D724A"/>
    <w:rsid w:val="008E7A3E"/>
    <w:rsid w:val="008F41FD"/>
    <w:rsid w:val="008F4479"/>
    <w:rsid w:val="008F4BA0"/>
    <w:rsid w:val="00901726"/>
    <w:rsid w:val="00920E6A"/>
    <w:rsid w:val="00931816"/>
    <w:rsid w:val="00932C71"/>
    <w:rsid w:val="00941332"/>
    <w:rsid w:val="009507FB"/>
    <w:rsid w:val="009509D5"/>
    <w:rsid w:val="009538F5"/>
    <w:rsid w:val="00954F63"/>
    <w:rsid w:val="00957187"/>
    <w:rsid w:val="00960255"/>
    <w:rsid w:val="009603E1"/>
    <w:rsid w:val="00961C9D"/>
    <w:rsid w:val="00963065"/>
    <w:rsid w:val="00963AB9"/>
    <w:rsid w:val="0097151F"/>
    <w:rsid w:val="00973777"/>
    <w:rsid w:val="00976E78"/>
    <w:rsid w:val="009775C0"/>
    <w:rsid w:val="00981F23"/>
    <w:rsid w:val="0098521F"/>
    <w:rsid w:val="00990634"/>
    <w:rsid w:val="0099131B"/>
    <w:rsid w:val="00991733"/>
    <w:rsid w:val="00992078"/>
    <w:rsid w:val="00992BE3"/>
    <w:rsid w:val="009A1467"/>
    <w:rsid w:val="009A6464"/>
    <w:rsid w:val="009B69F5"/>
    <w:rsid w:val="009C0C34"/>
    <w:rsid w:val="009C2ECC"/>
    <w:rsid w:val="009C5FF7"/>
    <w:rsid w:val="009C6292"/>
    <w:rsid w:val="009D15DB"/>
    <w:rsid w:val="009D3133"/>
    <w:rsid w:val="009E160D"/>
    <w:rsid w:val="009E37F9"/>
    <w:rsid w:val="009F1CBB"/>
    <w:rsid w:val="009F3305"/>
    <w:rsid w:val="009F6FB2"/>
    <w:rsid w:val="00A02F62"/>
    <w:rsid w:val="00A071C0"/>
    <w:rsid w:val="00A15461"/>
    <w:rsid w:val="00A22670"/>
    <w:rsid w:val="00A234AC"/>
    <w:rsid w:val="00A24B35"/>
    <w:rsid w:val="00A271BA"/>
    <w:rsid w:val="00A27F86"/>
    <w:rsid w:val="00A431C6"/>
    <w:rsid w:val="00A46508"/>
    <w:rsid w:val="00A54315"/>
    <w:rsid w:val="00A60FBC"/>
    <w:rsid w:val="00A65C0B"/>
    <w:rsid w:val="00A70AE5"/>
    <w:rsid w:val="00A776BA"/>
    <w:rsid w:val="00A81FD2"/>
    <w:rsid w:val="00A8441A"/>
    <w:rsid w:val="00A8674A"/>
    <w:rsid w:val="00A87C08"/>
    <w:rsid w:val="00A96E24"/>
    <w:rsid w:val="00AA6F6E"/>
    <w:rsid w:val="00AB122B"/>
    <w:rsid w:val="00AB21B0"/>
    <w:rsid w:val="00AB48D3"/>
    <w:rsid w:val="00AB5EB1"/>
    <w:rsid w:val="00AE0243"/>
    <w:rsid w:val="00AE1BAD"/>
    <w:rsid w:val="00AE2124"/>
    <w:rsid w:val="00AE24BC"/>
    <w:rsid w:val="00AE3E3F"/>
    <w:rsid w:val="00AE66E9"/>
    <w:rsid w:val="00AF0CA7"/>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25F2"/>
    <w:rsid w:val="00B8710E"/>
    <w:rsid w:val="00B92A93"/>
    <w:rsid w:val="00B94029"/>
    <w:rsid w:val="00BA17A8"/>
    <w:rsid w:val="00BA3275"/>
    <w:rsid w:val="00BA3C33"/>
    <w:rsid w:val="00BB0878"/>
    <w:rsid w:val="00BB1879"/>
    <w:rsid w:val="00BC0ABE"/>
    <w:rsid w:val="00BC30DB"/>
    <w:rsid w:val="00BC64FF"/>
    <w:rsid w:val="00BC7C37"/>
    <w:rsid w:val="00BD161E"/>
    <w:rsid w:val="00BD2244"/>
    <w:rsid w:val="00BE6472"/>
    <w:rsid w:val="00BF29B8"/>
    <w:rsid w:val="00BF46EA"/>
    <w:rsid w:val="00BF4E47"/>
    <w:rsid w:val="00C07769"/>
    <w:rsid w:val="00C07D05"/>
    <w:rsid w:val="00C10856"/>
    <w:rsid w:val="00C203FA"/>
    <w:rsid w:val="00C2090A"/>
    <w:rsid w:val="00C244F5"/>
    <w:rsid w:val="00C3164F"/>
    <w:rsid w:val="00C31B5E"/>
    <w:rsid w:val="00C34D3E"/>
    <w:rsid w:val="00C35B37"/>
    <w:rsid w:val="00C3747A"/>
    <w:rsid w:val="00C37F29"/>
    <w:rsid w:val="00C47916"/>
    <w:rsid w:val="00C56DCC"/>
    <w:rsid w:val="00C57075"/>
    <w:rsid w:val="00C72AFE"/>
    <w:rsid w:val="00C8129A"/>
    <w:rsid w:val="00C81619"/>
    <w:rsid w:val="00C83FA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635F"/>
    <w:rsid w:val="00D77956"/>
    <w:rsid w:val="00D80F0C"/>
    <w:rsid w:val="00D836B1"/>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900"/>
    <w:rsid w:val="00DF1210"/>
    <w:rsid w:val="00DF31E9"/>
    <w:rsid w:val="00DF400D"/>
    <w:rsid w:val="00DF419B"/>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6544"/>
    <w:rsid w:val="00E96BBE"/>
    <w:rsid w:val="00EA1115"/>
    <w:rsid w:val="00EA39EB"/>
    <w:rsid w:val="00EA58CE"/>
    <w:rsid w:val="00EA7B30"/>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9C8"/>
    <w:rsid w:val="00F201E7"/>
    <w:rsid w:val="00F204E0"/>
    <w:rsid w:val="00F20B16"/>
    <w:rsid w:val="00F21C79"/>
    <w:rsid w:val="00F238C9"/>
    <w:rsid w:val="00F23CA5"/>
    <w:rsid w:val="00F277AA"/>
    <w:rsid w:val="00F31955"/>
    <w:rsid w:val="00F34C06"/>
    <w:rsid w:val="00F43EA3"/>
    <w:rsid w:val="00F50C55"/>
    <w:rsid w:val="00F57FFB"/>
    <w:rsid w:val="00F601E6"/>
    <w:rsid w:val="00F652EF"/>
    <w:rsid w:val="00F73954"/>
    <w:rsid w:val="00F94060"/>
    <w:rsid w:val="00FA0E22"/>
    <w:rsid w:val="00FA56F6"/>
    <w:rsid w:val="00FB329D"/>
    <w:rsid w:val="00FB5892"/>
    <w:rsid w:val="00FC27E3"/>
    <w:rsid w:val="00FC74C7"/>
    <w:rsid w:val="00FD451D"/>
    <w:rsid w:val="00FD5B22"/>
    <w:rsid w:val="00FD797D"/>
    <w:rsid w:val="00FE1B01"/>
    <w:rsid w:val="00FF19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FC1927"/>
  <w14:defaultImageDpi w14:val="300"/>
  <w15:docId w15:val="{9D4B20B5-912E-8B4E-B3AE-854711A2C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52E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652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52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652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F652E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F652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652E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652E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F652E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652EF"/>
    <w:rPr>
      <w:b/>
      <w:sz w:val="26"/>
      <w:u w:val="none"/>
    </w:rPr>
  </w:style>
  <w:style w:type="character" w:customStyle="1" w:styleId="StyleUnderline">
    <w:name w:val="Style Underline"/>
    <w:aliases w:val="Intense Emphasis,Underline,Style Bold Underline,Intense Emphasis1,apple-style-span + 6 pt,Bold,Kern at 16 pt,Intense Emphasis11,Intense Emphasis2,HHeading 3 + 12 pt,Cards + Font: 12 pt Char,Title Char,Citation Char Char Char,Style,ci,c,B"/>
    <w:basedOn w:val="DefaultParagraphFont"/>
    <w:uiPriority w:val="1"/>
    <w:qFormat/>
    <w:rsid w:val="00F652EF"/>
    <w:rPr>
      <w:b w:val="0"/>
      <w:sz w:val="22"/>
      <w:u w:val="sing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Box,Style1,s"/>
    <w:basedOn w:val="DefaultParagraphFont"/>
    <w:link w:val="textbold"/>
    <w:uiPriority w:val="20"/>
    <w:qFormat/>
    <w:rsid w:val="00F652E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652EF"/>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F652EF"/>
    <w:rPr>
      <w:color w:val="auto"/>
      <w:u w:val="none"/>
    </w:rPr>
  </w:style>
  <w:style w:type="paragraph" w:styleId="DocumentMap">
    <w:name w:val="Document Map"/>
    <w:basedOn w:val="Normal"/>
    <w:link w:val="DocumentMapChar"/>
    <w:uiPriority w:val="99"/>
    <w:semiHidden/>
    <w:unhideWhenUsed/>
    <w:rsid w:val="00F652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52EF"/>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0A5F84"/>
    <w:rPr>
      <w:vertAlign w:val="superscript"/>
    </w:rPr>
  </w:style>
  <w:style w:type="paragraph" w:styleId="FootnoteText">
    <w:name w:val="footnote text"/>
    <w:basedOn w:val="Normal"/>
    <w:link w:val="FootnoteTextChar"/>
    <w:uiPriority w:val="99"/>
    <w:unhideWhenUsed/>
    <w:qFormat/>
    <w:rsid w:val="000A5F84"/>
    <w:rPr>
      <w:rFonts w:eastAsiaTheme="minorHAnsi"/>
      <w:sz w:val="20"/>
      <w:szCs w:val="20"/>
    </w:rPr>
  </w:style>
  <w:style w:type="character" w:customStyle="1" w:styleId="FootnoteTextChar">
    <w:name w:val="Footnote Text Char"/>
    <w:basedOn w:val="DefaultParagraphFont"/>
    <w:link w:val="FootnoteText"/>
    <w:uiPriority w:val="99"/>
    <w:rsid w:val="000A5F84"/>
    <w:rPr>
      <w:rFonts w:ascii="Calibri" w:eastAsiaTheme="minorHAnsi" w:hAnsi="Calibri" w:cs="Calibri"/>
      <w:sz w:val="20"/>
      <w:szCs w:val="20"/>
    </w:rPr>
  </w:style>
  <w:style w:type="paragraph" w:styleId="NormalWeb">
    <w:name w:val="Normal (Web)"/>
    <w:basedOn w:val="Normal"/>
    <w:uiPriority w:val="99"/>
    <w:unhideWhenUsed/>
    <w:rsid w:val="00416D45"/>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4C5F0B"/>
    <w:rPr>
      <w:color w:val="605E5C"/>
      <w:shd w:val="clear" w:color="auto" w:fill="E1DFDD"/>
    </w:rPr>
  </w:style>
  <w:style w:type="character" w:customStyle="1" w:styleId="def">
    <w:name w:val="def"/>
    <w:basedOn w:val="DefaultParagraphFont"/>
    <w:rsid w:val="004D7D98"/>
  </w:style>
  <w:style w:type="paragraph" w:customStyle="1" w:styleId="textbold">
    <w:name w:val="text bold"/>
    <w:basedOn w:val="Normal"/>
    <w:link w:val="Emphasis"/>
    <w:uiPriority w:val="20"/>
    <w:qFormat/>
    <w:rsid w:val="000706E6"/>
    <w:pPr>
      <w:ind w:left="720"/>
      <w:jc w:val="both"/>
    </w:pPr>
    <w:rPr>
      <w:b/>
      <w:iCs/>
      <w:u w:val="single"/>
    </w:rPr>
  </w:style>
  <w:style w:type="character" w:customStyle="1" w:styleId="normaltextrun">
    <w:name w:val="normaltextrun"/>
    <w:basedOn w:val="DefaultParagraphFont"/>
    <w:rsid w:val="009C0C34"/>
  </w:style>
  <w:style w:type="character" w:customStyle="1" w:styleId="eop">
    <w:name w:val="eop"/>
    <w:basedOn w:val="DefaultParagraphFont"/>
    <w:rsid w:val="009C0C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11432">
      <w:bodyDiv w:val="1"/>
      <w:marLeft w:val="0"/>
      <w:marRight w:val="0"/>
      <w:marTop w:val="0"/>
      <w:marBottom w:val="0"/>
      <w:divBdr>
        <w:top w:val="none" w:sz="0" w:space="0" w:color="auto"/>
        <w:left w:val="none" w:sz="0" w:space="0" w:color="auto"/>
        <w:bottom w:val="none" w:sz="0" w:space="0" w:color="auto"/>
        <w:right w:val="none" w:sz="0" w:space="0" w:color="auto"/>
      </w:divBdr>
    </w:div>
    <w:div w:id="178086522">
      <w:bodyDiv w:val="1"/>
      <w:marLeft w:val="0"/>
      <w:marRight w:val="0"/>
      <w:marTop w:val="0"/>
      <w:marBottom w:val="0"/>
      <w:divBdr>
        <w:top w:val="none" w:sz="0" w:space="0" w:color="auto"/>
        <w:left w:val="none" w:sz="0" w:space="0" w:color="auto"/>
        <w:bottom w:val="none" w:sz="0" w:space="0" w:color="auto"/>
        <w:right w:val="none" w:sz="0" w:space="0" w:color="auto"/>
      </w:divBdr>
    </w:div>
    <w:div w:id="181019548">
      <w:bodyDiv w:val="1"/>
      <w:marLeft w:val="0"/>
      <w:marRight w:val="0"/>
      <w:marTop w:val="0"/>
      <w:marBottom w:val="0"/>
      <w:divBdr>
        <w:top w:val="none" w:sz="0" w:space="0" w:color="auto"/>
        <w:left w:val="none" w:sz="0" w:space="0" w:color="auto"/>
        <w:bottom w:val="none" w:sz="0" w:space="0" w:color="auto"/>
        <w:right w:val="none" w:sz="0" w:space="0" w:color="auto"/>
      </w:divBdr>
    </w:div>
    <w:div w:id="284119903">
      <w:bodyDiv w:val="1"/>
      <w:marLeft w:val="0"/>
      <w:marRight w:val="0"/>
      <w:marTop w:val="0"/>
      <w:marBottom w:val="0"/>
      <w:divBdr>
        <w:top w:val="none" w:sz="0" w:space="0" w:color="auto"/>
        <w:left w:val="none" w:sz="0" w:space="0" w:color="auto"/>
        <w:bottom w:val="none" w:sz="0" w:space="0" w:color="auto"/>
        <w:right w:val="none" w:sz="0" w:space="0" w:color="auto"/>
      </w:divBdr>
      <w:divsChild>
        <w:div w:id="1343825137">
          <w:marLeft w:val="0"/>
          <w:marRight w:val="0"/>
          <w:marTop w:val="0"/>
          <w:marBottom w:val="60"/>
          <w:divBdr>
            <w:top w:val="none" w:sz="0" w:space="0" w:color="auto"/>
            <w:left w:val="none" w:sz="0" w:space="0" w:color="auto"/>
            <w:bottom w:val="none" w:sz="0" w:space="0" w:color="auto"/>
            <w:right w:val="none" w:sz="0" w:space="0" w:color="auto"/>
          </w:divBdr>
          <w:divsChild>
            <w:div w:id="1968581443">
              <w:marLeft w:val="0"/>
              <w:marRight w:val="0"/>
              <w:marTop w:val="0"/>
              <w:marBottom w:val="0"/>
              <w:divBdr>
                <w:top w:val="none" w:sz="0" w:space="0" w:color="auto"/>
                <w:left w:val="none" w:sz="0" w:space="0" w:color="auto"/>
                <w:bottom w:val="none" w:sz="0" w:space="0" w:color="auto"/>
                <w:right w:val="none" w:sz="0" w:space="0" w:color="auto"/>
              </w:divBdr>
              <w:divsChild>
                <w:div w:id="200754217">
                  <w:marLeft w:val="0"/>
                  <w:marRight w:val="0"/>
                  <w:marTop w:val="0"/>
                  <w:marBottom w:val="0"/>
                  <w:divBdr>
                    <w:top w:val="none" w:sz="0" w:space="0" w:color="auto"/>
                    <w:left w:val="none" w:sz="0" w:space="0" w:color="auto"/>
                    <w:bottom w:val="none" w:sz="0" w:space="0" w:color="auto"/>
                    <w:right w:val="none" w:sz="0" w:space="0" w:color="auto"/>
                  </w:divBdr>
                  <w:divsChild>
                    <w:div w:id="1526167174">
                      <w:marLeft w:val="0"/>
                      <w:marRight w:val="0"/>
                      <w:marTop w:val="0"/>
                      <w:marBottom w:val="0"/>
                      <w:divBdr>
                        <w:top w:val="none" w:sz="0" w:space="0" w:color="auto"/>
                        <w:left w:val="none" w:sz="0" w:space="0" w:color="auto"/>
                        <w:bottom w:val="none" w:sz="0" w:space="0" w:color="auto"/>
                        <w:right w:val="none" w:sz="0" w:space="0" w:color="auto"/>
                      </w:divBdr>
                      <w:divsChild>
                        <w:div w:id="204381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572680">
          <w:marLeft w:val="0"/>
          <w:marRight w:val="0"/>
          <w:marTop w:val="0"/>
          <w:marBottom w:val="60"/>
          <w:divBdr>
            <w:top w:val="none" w:sz="0" w:space="0" w:color="auto"/>
            <w:left w:val="none" w:sz="0" w:space="0" w:color="auto"/>
            <w:bottom w:val="none" w:sz="0" w:space="0" w:color="auto"/>
            <w:right w:val="none" w:sz="0" w:space="0" w:color="auto"/>
          </w:divBdr>
        </w:div>
      </w:divsChild>
    </w:div>
    <w:div w:id="369501757">
      <w:bodyDiv w:val="1"/>
      <w:marLeft w:val="0"/>
      <w:marRight w:val="0"/>
      <w:marTop w:val="0"/>
      <w:marBottom w:val="0"/>
      <w:divBdr>
        <w:top w:val="none" w:sz="0" w:space="0" w:color="auto"/>
        <w:left w:val="none" w:sz="0" w:space="0" w:color="auto"/>
        <w:bottom w:val="none" w:sz="0" w:space="0" w:color="auto"/>
        <w:right w:val="none" w:sz="0" w:space="0" w:color="auto"/>
      </w:divBdr>
    </w:div>
    <w:div w:id="478765233">
      <w:bodyDiv w:val="1"/>
      <w:marLeft w:val="0"/>
      <w:marRight w:val="0"/>
      <w:marTop w:val="0"/>
      <w:marBottom w:val="0"/>
      <w:divBdr>
        <w:top w:val="none" w:sz="0" w:space="0" w:color="auto"/>
        <w:left w:val="none" w:sz="0" w:space="0" w:color="auto"/>
        <w:bottom w:val="none" w:sz="0" w:space="0" w:color="auto"/>
        <w:right w:val="none" w:sz="0" w:space="0" w:color="auto"/>
      </w:divBdr>
    </w:div>
    <w:div w:id="555357344">
      <w:bodyDiv w:val="1"/>
      <w:marLeft w:val="0"/>
      <w:marRight w:val="0"/>
      <w:marTop w:val="0"/>
      <w:marBottom w:val="0"/>
      <w:divBdr>
        <w:top w:val="none" w:sz="0" w:space="0" w:color="auto"/>
        <w:left w:val="none" w:sz="0" w:space="0" w:color="auto"/>
        <w:bottom w:val="none" w:sz="0" w:space="0" w:color="auto"/>
        <w:right w:val="none" w:sz="0" w:space="0" w:color="auto"/>
      </w:divBdr>
    </w:div>
    <w:div w:id="670109225">
      <w:bodyDiv w:val="1"/>
      <w:marLeft w:val="0"/>
      <w:marRight w:val="0"/>
      <w:marTop w:val="0"/>
      <w:marBottom w:val="0"/>
      <w:divBdr>
        <w:top w:val="none" w:sz="0" w:space="0" w:color="auto"/>
        <w:left w:val="none" w:sz="0" w:space="0" w:color="auto"/>
        <w:bottom w:val="none" w:sz="0" w:space="0" w:color="auto"/>
        <w:right w:val="none" w:sz="0" w:space="0" w:color="auto"/>
      </w:divBdr>
      <w:divsChild>
        <w:div w:id="2096705025">
          <w:marLeft w:val="75"/>
          <w:marRight w:val="75"/>
          <w:marTop w:val="75"/>
          <w:marBottom w:val="75"/>
          <w:divBdr>
            <w:top w:val="none" w:sz="0" w:space="0" w:color="auto"/>
            <w:left w:val="none" w:sz="0" w:space="0" w:color="auto"/>
            <w:bottom w:val="none" w:sz="0" w:space="0" w:color="auto"/>
            <w:right w:val="none" w:sz="0" w:space="0" w:color="auto"/>
          </w:divBdr>
          <w:divsChild>
            <w:div w:id="151220288">
              <w:marLeft w:val="0"/>
              <w:marRight w:val="0"/>
              <w:marTop w:val="0"/>
              <w:marBottom w:val="0"/>
              <w:divBdr>
                <w:top w:val="none" w:sz="0" w:space="0" w:color="auto"/>
                <w:left w:val="none" w:sz="0" w:space="0" w:color="auto"/>
                <w:bottom w:val="none" w:sz="0" w:space="0" w:color="auto"/>
                <w:right w:val="none" w:sz="0" w:space="0" w:color="auto"/>
              </w:divBdr>
            </w:div>
          </w:divsChild>
        </w:div>
        <w:div w:id="58867420">
          <w:marLeft w:val="0"/>
          <w:marRight w:val="0"/>
          <w:marTop w:val="0"/>
          <w:marBottom w:val="0"/>
          <w:divBdr>
            <w:top w:val="none" w:sz="0" w:space="0" w:color="auto"/>
            <w:left w:val="none" w:sz="0" w:space="0" w:color="auto"/>
            <w:bottom w:val="none" w:sz="0" w:space="0" w:color="auto"/>
            <w:right w:val="none" w:sz="0" w:space="0" w:color="auto"/>
          </w:divBdr>
        </w:div>
      </w:divsChild>
    </w:div>
    <w:div w:id="734744814">
      <w:bodyDiv w:val="1"/>
      <w:marLeft w:val="0"/>
      <w:marRight w:val="0"/>
      <w:marTop w:val="0"/>
      <w:marBottom w:val="0"/>
      <w:divBdr>
        <w:top w:val="none" w:sz="0" w:space="0" w:color="auto"/>
        <w:left w:val="none" w:sz="0" w:space="0" w:color="auto"/>
        <w:bottom w:val="none" w:sz="0" w:space="0" w:color="auto"/>
        <w:right w:val="none" w:sz="0" w:space="0" w:color="auto"/>
      </w:divBdr>
    </w:div>
    <w:div w:id="764888252">
      <w:bodyDiv w:val="1"/>
      <w:marLeft w:val="0"/>
      <w:marRight w:val="0"/>
      <w:marTop w:val="0"/>
      <w:marBottom w:val="0"/>
      <w:divBdr>
        <w:top w:val="none" w:sz="0" w:space="0" w:color="auto"/>
        <w:left w:val="none" w:sz="0" w:space="0" w:color="auto"/>
        <w:bottom w:val="none" w:sz="0" w:space="0" w:color="auto"/>
        <w:right w:val="none" w:sz="0" w:space="0" w:color="auto"/>
      </w:divBdr>
    </w:div>
    <w:div w:id="880676138">
      <w:bodyDiv w:val="1"/>
      <w:marLeft w:val="0"/>
      <w:marRight w:val="0"/>
      <w:marTop w:val="0"/>
      <w:marBottom w:val="0"/>
      <w:divBdr>
        <w:top w:val="none" w:sz="0" w:space="0" w:color="auto"/>
        <w:left w:val="none" w:sz="0" w:space="0" w:color="auto"/>
        <w:bottom w:val="none" w:sz="0" w:space="0" w:color="auto"/>
        <w:right w:val="none" w:sz="0" w:space="0" w:color="auto"/>
      </w:divBdr>
      <w:divsChild>
        <w:div w:id="1899969299">
          <w:marLeft w:val="0"/>
          <w:marRight w:val="0"/>
          <w:marTop w:val="0"/>
          <w:marBottom w:val="0"/>
          <w:divBdr>
            <w:top w:val="none" w:sz="0" w:space="0" w:color="auto"/>
            <w:left w:val="none" w:sz="0" w:space="0" w:color="auto"/>
            <w:bottom w:val="none" w:sz="0" w:space="0" w:color="auto"/>
            <w:right w:val="none" w:sz="0" w:space="0" w:color="auto"/>
          </w:divBdr>
          <w:divsChild>
            <w:div w:id="1726101892">
              <w:marLeft w:val="0"/>
              <w:marRight w:val="0"/>
              <w:marTop w:val="0"/>
              <w:marBottom w:val="0"/>
              <w:divBdr>
                <w:top w:val="none" w:sz="0" w:space="0" w:color="auto"/>
                <w:left w:val="none" w:sz="0" w:space="0" w:color="auto"/>
                <w:bottom w:val="none" w:sz="0" w:space="0" w:color="auto"/>
                <w:right w:val="none" w:sz="0" w:space="0" w:color="auto"/>
              </w:divBdr>
              <w:divsChild>
                <w:div w:id="114064569">
                  <w:marLeft w:val="0"/>
                  <w:marRight w:val="0"/>
                  <w:marTop w:val="0"/>
                  <w:marBottom w:val="0"/>
                  <w:divBdr>
                    <w:top w:val="none" w:sz="0" w:space="0" w:color="auto"/>
                    <w:left w:val="none" w:sz="0" w:space="0" w:color="auto"/>
                    <w:bottom w:val="none" w:sz="0" w:space="0" w:color="auto"/>
                    <w:right w:val="none" w:sz="0" w:space="0" w:color="auto"/>
                  </w:divBdr>
                </w:div>
              </w:divsChild>
            </w:div>
            <w:div w:id="1914579984">
              <w:marLeft w:val="0"/>
              <w:marRight w:val="0"/>
              <w:marTop w:val="0"/>
              <w:marBottom w:val="0"/>
              <w:divBdr>
                <w:top w:val="none" w:sz="0" w:space="0" w:color="auto"/>
                <w:left w:val="none" w:sz="0" w:space="0" w:color="auto"/>
                <w:bottom w:val="none" w:sz="0" w:space="0" w:color="auto"/>
                <w:right w:val="none" w:sz="0" w:space="0" w:color="auto"/>
              </w:divBdr>
              <w:divsChild>
                <w:div w:id="68190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102825">
          <w:marLeft w:val="0"/>
          <w:marRight w:val="0"/>
          <w:marTop w:val="0"/>
          <w:marBottom w:val="0"/>
          <w:divBdr>
            <w:top w:val="none" w:sz="0" w:space="0" w:color="auto"/>
            <w:left w:val="none" w:sz="0" w:space="0" w:color="auto"/>
            <w:bottom w:val="none" w:sz="0" w:space="0" w:color="auto"/>
            <w:right w:val="none" w:sz="0" w:space="0" w:color="auto"/>
          </w:divBdr>
          <w:divsChild>
            <w:div w:id="1202550955">
              <w:marLeft w:val="0"/>
              <w:marRight w:val="0"/>
              <w:marTop w:val="0"/>
              <w:marBottom w:val="0"/>
              <w:divBdr>
                <w:top w:val="none" w:sz="0" w:space="0" w:color="auto"/>
                <w:left w:val="none" w:sz="0" w:space="0" w:color="auto"/>
                <w:bottom w:val="none" w:sz="0" w:space="0" w:color="auto"/>
                <w:right w:val="none" w:sz="0" w:space="0" w:color="auto"/>
              </w:divBdr>
              <w:divsChild>
                <w:div w:id="145879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222613">
      <w:bodyDiv w:val="1"/>
      <w:marLeft w:val="0"/>
      <w:marRight w:val="0"/>
      <w:marTop w:val="0"/>
      <w:marBottom w:val="0"/>
      <w:divBdr>
        <w:top w:val="none" w:sz="0" w:space="0" w:color="auto"/>
        <w:left w:val="none" w:sz="0" w:space="0" w:color="auto"/>
        <w:bottom w:val="none" w:sz="0" w:space="0" w:color="auto"/>
        <w:right w:val="none" w:sz="0" w:space="0" w:color="auto"/>
      </w:divBdr>
      <w:divsChild>
        <w:div w:id="1939483142">
          <w:marLeft w:val="0"/>
          <w:marRight w:val="0"/>
          <w:marTop w:val="0"/>
          <w:marBottom w:val="0"/>
          <w:divBdr>
            <w:top w:val="none" w:sz="0" w:space="0" w:color="auto"/>
            <w:left w:val="none" w:sz="0" w:space="0" w:color="auto"/>
            <w:bottom w:val="none" w:sz="0" w:space="0" w:color="auto"/>
            <w:right w:val="none" w:sz="0" w:space="0" w:color="auto"/>
          </w:divBdr>
          <w:divsChild>
            <w:div w:id="2134858298">
              <w:marLeft w:val="0"/>
              <w:marRight w:val="0"/>
              <w:marTop w:val="0"/>
              <w:marBottom w:val="0"/>
              <w:divBdr>
                <w:top w:val="none" w:sz="0" w:space="0" w:color="auto"/>
                <w:left w:val="none" w:sz="0" w:space="0" w:color="auto"/>
                <w:bottom w:val="none" w:sz="0" w:space="0" w:color="auto"/>
                <w:right w:val="none" w:sz="0" w:space="0" w:color="auto"/>
              </w:divBdr>
              <w:divsChild>
                <w:div w:id="37311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414767">
      <w:bodyDiv w:val="1"/>
      <w:marLeft w:val="0"/>
      <w:marRight w:val="0"/>
      <w:marTop w:val="0"/>
      <w:marBottom w:val="0"/>
      <w:divBdr>
        <w:top w:val="none" w:sz="0" w:space="0" w:color="auto"/>
        <w:left w:val="none" w:sz="0" w:space="0" w:color="auto"/>
        <w:bottom w:val="none" w:sz="0" w:space="0" w:color="auto"/>
        <w:right w:val="none" w:sz="0" w:space="0" w:color="auto"/>
      </w:divBdr>
      <w:divsChild>
        <w:div w:id="1038818794">
          <w:marLeft w:val="0"/>
          <w:marRight w:val="0"/>
          <w:marTop w:val="0"/>
          <w:marBottom w:val="0"/>
          <w:divBdr>
            <w:top w:val="none" w:sz="0" w:space="0" w:color="auto"/>
            <w:left w:val="none" w:sz="0" w:space="0" w:color="auto"/>
            <w:bottom w:val="none" w:sz="0" w:space="0" w:color="auto"/>
            <w:right w:val="none" w:sz="0" w:space="0" w:color="auto"/>
          </w:divBdr>
          <w:divsChild>
            <w:div w:id="39828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20413">
      <w:bodyDiv w:val="1"/>
      <w:marLeft w:val="0"/>
      <w:marRight w:val="0"/>
      <w:marTop w:val="0"/>
      <w:marBottom w:val="0"/>
      <w:divBdr>
        <w:top w:val="none" w:sz="0" w:space="0" w:color="auto"/>
        <w:left w:val="none" w:sz="0" w:space="0" w:color="auto"/>
        <w:bottom w:val="none" w:sz="0" w:space="0" w:color="auto"/>
        <w:right w:val="none" w:sz="0" w:space="0" w:color="auto"/>
      </w:divBdr>
    </w:div>
    <w:div w:id="948314551">
      <w:bodyDiv w:val="1"/>
      <w:marLeft w:val="0"/>
      <w:marRight w:val="0"/>
      <w:marTop w:val="0"/>
      <w:marBottom w:val="0"/>
      <w:divBdr>
        <w:top w:val="none" w:sz="0" w:space="0" w:color="auto"/>
        <w:left w:val="none" w:sz="0" w:space="0" w:color="auto"/>
        <w:bottom w:val="none" w:sz="0" w:space="0" w:color="auto"/>
        <w:right w:val="none" w:sz="0" w:space="0" w:color="auto"/>
      </w:divBdr>
    </w:div>
    <w:div w:id="953438795">
      <w:bodyDiv w:val="1"/>
      <w:marLeft w:val="0"/>
      <w:marRight w:val="0"/>
      <w:marTop w:val="0"/>
      <w:marBottom w:val="0"/>
      <w:divBdr>
        <w:top w:val="none" w:sz="0" w:space="0" w:color="auto"/>
        <w:left w:val="none" w:sz="0" w:space="0" w:color="auto"/>
        <w:bottom w:val="none" w:sz="0" w:space="0" w:color="auto"/>
        <w:right w:val="none" w:sz="0" w:space="0" w:color="auto"/>
      </w:divBdr>
    </w:div>
    <w:div w:id="1008673532">
      <w:bodyDiv w:val="1"/>
      <w:marLeft w:val="0"/>
      <w:marRight w:val="0"/>
      <w:marTop w:val="0"/>
      <w:marBottom w:val="0"/>
      <w:divBdr>
        <w:top w:val="none" w:sz="0" w:space="0" w:color="auto"/>
        <w:left w:val="none" w:sz="0" w:space="0" w:color="auto"/>
        <w:bottom w:val="none" w:sz="0" w:space="0" w:color="auto"/>
        <w:right w:val="none" w:sz="0" w:space="0" w:color="auto"/>
      </w:divBdr>
    </w:div>
    <w:div w:id="1020743049">
      <w:bodyDiv w:val="1"/>
      <w:marLeft w:val="0"/>
      <w:marRight w:val="0"/>
      <w:marTop w:val="0"/>
      <w:marBottom w:val="0"/>
      <w:divBdr>
        <w:top w:val="none" w:sz="0" w:space="0" w:color="auto"/>
        <w:left w:val="none" w:sz="0" w:space="0" w:color="auto"/>
        <w:bottom w:val="none" w:sz="0" w:space="0" w:color="auto"/>
        <w:right w:val="none" w:sz="0" w:space="0" w:color="auto"/>
      </w:divBdr>
    </w:div>
    <w:div w:id="1069771966">
      <w:bodyDiv w:val="1"/>
      <w:marLeft w:val="0"/>
      <w:marRight w:val="0"/>
      <w:marTop w:val="0"/>
      <w:marBottom w:val="0"/>
      <w:divBdr>
        <w:top w:val="none" w:sz="0" w:space="0" w:color="auto"/>
        <w:left w:val="none" w:sz="0" w:space="0" w:color="auto"/>
        <w:bottom w:val="none" w:sz="0" w:space="0" w:color="auto"/>
        <w:right w:val="none" w:sz="0" w:space="0" w:color="auto"/>
      </w:divBdr>
    </w:div>
    <w:div w:id="1088841488">
      <w:bodyDiv w:val="1"/>
      <w:marLeft w:val="0"/>
      <w:marRight w:val="0"/>
      <w:marTop w:val="0"/>
      <w:marBottom w:val="0"/>
      <w:divBdr>
        <w:top w:val="none" w:sz="0" w:space="0" w:color="auto"/>
        <w:left w:val="none" w:sz="0" w:space="0" w:color="auto"/>
        <w:bottom w:val="none" w:sz="0" w:space="0" w:color="auto"/>
        <w:right w:val="none" w:sz="0" w:space="0" w:color="auto"/>
      </w:divBdr>
      <w:divsChild>
        <w:div w:id="1339385401">
          <w:marLeft w:val="0"/>
          <w:marRight w:val="0"/>
          <w:marTop w:val="0"/>
          <w:marBottom w:val="0"/>
          <w:divBdr>
            <w:top w:val="single" w:sz="2" w:space="18" w:color="69A2DE"/>
            <w:left w:val="none" w:sz="0" w:space="0" w:color="auto"/>
            <w:bottom w:val="none" w:sz="0" w:space="0" w:color="auto"/>
            <w:right w:val="none" w:sz="0" w:space="0" w:color="auto"/>
          </w:divBdr>
        </w:div>
      </w:divsChild>
    </w:div>
    <w:div w:id="1131091215">
      <w:bodyDiv w:val="1"/>
      <w:marLeft w:val="0"/>
      <w:marRight w:val="0"/>
      <w:marTop w:val="0"/>
      <w:marBottom w:val="0"/>
      <w:divBdr>
        <w:top w:val="none" w:sz="0" w:space="0" w:color="auto"/>
        <w:left w:val="none" w:sz="0" w:space="0" w:color="auto"/>
        <w:bottom w:val="none" w:sz="0" w:space="0" w:color="auto"/>
        <w:right w:val="none" w:sz="0" w:space="0" w:color="auto"/>
      </w:divBdr>
    </w:div>
    <w:div w:id="1167284889">
      <w:bodyDiv w:val="1"/>
      <w:marLeft w:val="0"/>
      <w:marRight w:val="0"/>
      <w:marTop w:val="0"/>
      <w:marBottom w:val="0"/>
      <w:divBdr>
        <w:top w:val="none" w:sz="0" w:space="0" w:color="auto"/>
        <w:left w:val="none" w:sz="0" w:space="0" w:color="auto"/>
        <w:bottom w:val="none" w:sz="0" w:space="0" w:color="auto"/>
        <w:right w:val="none" w:sz="0" w:space="0" w:color="auto"/>
      </w:divBdr>
      <w:divsChild>
        <w:div w:id="961619115">
          <w:marLeft w:val="0"/>
          <w:marRight w:val="0"/>
          <w:marTop w:val="0"/>
          <w:marBottom w:val="60"/>
          <w:divBdr>
            <w:top w:val="none" w:sz="0" w:space="0" w:color="auto"/>
            <w:left w:val="none" w:sz="0" w:space="0" w:color="auto"/>
            <w:bottom w:val="none" w:sz="0" w:space="0" w:color="auto"/>
            <w:right w:val="none" w:sz="0" w:space="0" w:color="auto"/>
          </w:divBdr>
          <w:divsChild>
            <w:div w:id="559707256">
              <w:marLeft w:val="0"/>
              <w:marRight w:val="0"/>
              <w:marTop w:val="0"/>
              <w:marBottom w:val="0"/>
              <w:divBdr>
                <w:top w:val="none" w:sz="0" w:space="0" w:color="auto"/>
                <w:left w:val="none" w:sz="0" w:space="0" w:color="auto"/>
                <w:bottom w:val="none" w:sz="0" w:space="0" w:color="auto"/>
                <w:right w:val="none" w:sz="0" w:space="0" w:color="auto"/>
              </w:divBdr>
              <w:divsChild>
                <w:div w:id="383263630">
                  <w:marLeft w:val="0"/>
                  <w:marRight w:val="0"/>
                  <w:marTop w:val="0"/>
                  <w:marBottom w:val="0"/>
                  <w:divBdr>
                    <w:top w:val="none" w:sz="0" w:space="0" w:color="auto"/>
                    <w:left w:val="none" w:sz="0" w:space="0" w:color="auto"/>
                    <w:bottom w:val="none" w:sz="0" w:space="0" w:color="auto"/>
                    <w:right w:val="none" w:sz="0" w:space="0" w:color="auto"/>
                  </w:divBdr>
                  <w:divsChild>
                    <w:div w:id="1394695715">
                      <w:marLeft w:val="0"/>
                      <w:marRight w:val="0"/>
                      <w:marTop w:val="0"/>
                      <w:marBottom w:val="0"/>
                      <w:divBdr>
                        <w:top w:val="none" w:sz="0" w:space="0" w:color="auto"/>
                        <w:left w:val="none" w:sz="0" w:space="0" w:color="auto"/>
                        <w:bottom w:val="none" w:sz="0" w:space="0" w:color="auto"/>
                        <w:right w:val="none" w:sz="0" w:space="0" w:color="auto"/>
                      </w:divBdr>
                      <w:divsChild>
                        <w:div w:id="115672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039767">
          <w:marLeft w:val="0"/>
          <w:marRight w:val="0"/>
          <w:marTop w:val="0"/>
          <w:marBottom w:val="60"/>
          <w:divBdr>
            <w:top w:val="none" w:sz="0" w:space="0" w:color="auto"/>
            <w:left w:val="none" w:sz="0" w:space="0" w:color="auto"/>
            <w:bottom w:val="none" w:sz="0" w:space="0" w:color="auto"/>
            <w:right w:val="none" w:sz="0" w:space="0" w:color="auto"/>
          </w:divBdr>
        </w:div>
      </w:divsChild>
    </w:div>
    <w:div w:id="1175924444">
      <w:bodyDiv w:val="1"/>
      <w:marLeft w:val="0"/>
      <w:marRight w:val="0"/>
      <w:marTop w:val="0"/>
      <w:marBottom w:val="0"/>
      <w:divBdr>
        <w:top w:val="none" w:sz="0" w:space="0" w:color="auto"/>
        <w:left w:val="none" w:sz="0" w:space="0" w:color="auto"/>
        <w:bottom w:val="none" w:sz="0" w:space="0" w:color="auto"/>
        <w:right w:val="none" w:sz="0" w:space="0" w:color="auto"/>
      </w:divBdr>
    </w:div>
    <w:div w:id="1188252784">
      <w:bodyDiv w:val="1"/>
      <w:marLeft w:val="0"/>
      <w:marRight w:val="0"/>
      <w:marTop w:val="0"/>
      <w:marBottom w:val="0"/>
      <w:divBdr>
        <w:top w:val="none" w:sz="0" w:space="0" w:color="auto"/>
        <w:left w:val="none" w:sz="0" w:space="0" w:color="auto"/>
        <w:bottom w:val="none" w:sz="0" w:space="0" w:color="auto"/>
        <w:right w:val="none" w:sz="0" w:space="0" w:color="auto"/>
      </w:divBdr>
      <w:divsChild>
        <w:div w:id="876309637">
          <w:marLeft w:val="0"/>
          <w:marRight w:val="0"/>
          <w:marTop w:val="0"/>
          <w:marBottom w:val="0"/>
          <w:divBdr>
            <w:top w:val="none" w:sz="0" w:space="0" w:color="auto"/>
            <w:left w:val="none" w:sz="0" w:space="0" w:color="auto"/>
            <w:bottom w:val="none" w:sz="0" w:space="0" w:color="auto"/>
            <w:right w:val="none" w:sz="0" w:space="0" w:color="auto"/>
          </w:divBdr>
          <w:divsChild>
            <w:div w:id="132940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021067">
      <w:bodyDiv w:val="1"/>
      <w:marLeft w:val="0"/>
      <w:marRight w:val="0"/>
      <w:marTop w:val="0"/>
      <w:marBottom w:val="0"/>
      <w:divBdr>
        <w:top w:val="none" w:sz="0" w:space="0" w:color="auto"/>
        <w:left w:val="none" w:sz="0" w:space="0" w:color="auto"/>
        <w:bottom w:val="none" w:sz="0" w:space="0" w:color="auto"/>
        <w:right w:val="none" w:sz="0" w:space="0" w:color="auto"/>
      </w:divBdr>
    </w:div>
    <w:div w:id="1325280359">
      <w:bodyDiv w:val="1"/>
      <w:marLeft w:val="0"/>
      <w:marRight w:val="0"/>
      <w:marTop w:val="0"/>
      <w:marBottom w:val="0"/>
      <w:divBdr>
        <w:top w:val="none" w:sz="0" w:space="0" w:color="auto"/>
        <w:left w:val="none" w:sz="0" w:space="0" w:color="auto"/>
        <w:bottom w:val="none" w:sz="0" w:space="0" w:color="auto"/>
        <w:right w:val="none" w:sz="0" w:space="0" w:color="auto"/>
      </w:divBdr>
    </w:div>
    <w:div w:id="1404522130">
      <w:bodyDiv w:val="1"/>
      <w:marLeft w:val="0"/>
      <w:marRight w:val="0"/>
      <w:marTop w:val="0"/>
      <w:marBottom w:val="0"/>
      <w:divBdr>
        <w:top w:val="none" w:sz="0" w:space="0" w:color="auto"/>
        <w:left w:val="none" w:sz="0" w:space="0" w:color="auto"/>
        <w:bottom w:val="none" w:sz="0" w:space="0" w:color="auto"/>
        <w:right w:val="none" w:sz="0" w:space="0" w:color="auto"/>
      </w:divBdr>
    </w:div>
    <w:div w:id="1453477577">
      <w:bodyDiv w:val="1"/>
      <w:marLeft w:val="0"/>
      <w:marRight w:val="0"/>
      <w:marTop w:val="0"/>
      <w:marBottom w:val="0"/>
      <w:divBdr>
        <w:top w:val="none" w:sz="0" w:space="0" w:color="auto"/>
        <w:left w:val="none" w:sz="0" w:space="0" w:color="auto"/>
        <w:bottom w:val="none" w:sz="0" w:space="0" w:color="auto"/>
        <w:right w:val="none" w:sz="0" w:space="0" w:color="auto"/>
      </w:divBdr>
    </w:div>
    <w:div w:id="1501310430">
      <w:bodyDiv w:val="1"/>
      <w:marLeft w:val="0"/>
      <w:marRight w:val="0"/>
      <w:marTop w:val="0"/>
      <w:marBottom w:val="0"/>
      <w:divBdr>
        <w:top w:val="none" w:sz="0" w:space="0" w:color="auto"/>
        <w:left w:val="none" w:sz="0" w:space="0" w:color="auto"/>
        <w:bottom w:val="none" w:sz="0" w:space="0" w:color="auto"/>
        <w:right w:val="none" w:sz="0" w:space="0" w:color="auto"/>
      </w:divBdr>
      <w:divsChild>
        <w:div w:id="1651639068">
          <w:marLeft w:val="0"/>
          <w:marRight w:val="0"/>
          <w:marTop w:val="0"/>
          <w:marBottom w:val="0"/>
          <w:divBdr>
            <w:top w:val="single" w:sz="2" w:space="18" w:color="69A2DE"/>
            <w:left w:val="none" w:sz="0" w:space="0" w:color="auto"/>
            <w:bottom w:val="none" w:sz="0" w:space="0" w:color="auto"/>
            <w:right w:val="none" w:sz="0" w:space="0" w:color="auto"/>
          </w:divBdr>
        </w:div>
      </w:divsChild>
    </w:div>
    <w:div w:id="1603803948">
      <w:bodyDiv w:val="1"/>
      <w:marLeft w:val="0"/>
      <w:marRight w:val="0"/>
      <w:marTop w:val="0"/>
      <w:marBottom w:val="0"/>
      <w:divBdr>
        <w:top w:val="none" w:sz="0" w:space="0" w:color="auto"/>
        <w:left w:val="none" w:sz="0" w:space="0" w:color="auto"/>
        <w:bottom w:val="none" w:sz="0" w:space="0" w:color="auto"/>
        <w:right w:val="none" w:sz="0" w:space="0" w:color="auto"/>
      </w:divBdr>
    </w:div>
    <w:div w:id="1634603389">
      <w:bodyDiv w:val="1"/>
      <w:marLeft w:val="0"/>
      <w:marRight w:val="0"/>
      <w:marTop w:val="0"/>
      <w:marBottom w:val="0"/>
      <w:divBdr>
        <w:top w:val="none" w:sz="0" w:space="0" w:color="auto"/>
        <w:left w:val="none" w:sz="0" w:space="0" w:color="auto"/>
        <w:bottom w:val="none" w:sz="0" w:space="0" w:color="auto"/>
        <w:right w:val="none" w:sz="0" w:space="0" w:color="auto"/>
      </w:divBdr>
    </w:div>
    <w:div w:id="1705786793">
      <w:bodyDiv w:val="1"/>
      <w:marLeft w:val="0"/>
      <w:marRight w:val="0"/>
      <w:marTop w:val="0"/>
      <w:marBottom w:val="0"/>
      <w:divBdr>
        <w:top w:val="none" w:sz="0" w:space="0" w:color="auto"/>
        <w:left w:val="none" w:sz="0" w:space="0" w:color="auto"/>
        <w:bottom w:val="none" w:sz="0" w:space="0" w:color="auto"/>
        <w:right w:val="none" w:sz="0" w:space="0" w:color="auto"/>
      </w:divBdr>
      <w:divsChild>
        <w:div w:id="1152481600">
          <w:marLeft w:val="75"/>
          <w:marRight w:val="75"/>
          <w:marTop w:val="75"/>
          <w:marBottom w:val="75"/>
          <w:divBdr>
            <w:top w:val="none" w:sz="0" w:space="0" w:color="auto"/>
            <w:left w:val="none" w:sz="0" w:space="0" w:color="auto"/>
            <w:bottom w:val="none" w:sz="0" w:space="0" w:color="auto"/>
            <w:right w:val="none" w:sz="0" w:space="0" w:color="auto"/>
          </w:divBdr>
          <w:divsChild>
            <w:div w:id="945773893">
              <w:marLeft w:val="0"/>
              <w:marRight w:val="0"/>
              <w:marTop w:val="0"/>
              <w:marBottom w:val="0"/>
              <w:divBdr>
                <w:top w:val="none" w:sz="0" w:space="0" w:color="auto"/>
                <w:left w:val="none" w:sz="0" w:space="0" w:color="auto"/>
                <w:bottom w:val="none" w:sz="0" w:space="0" w:color="auto"/>
                <w:right w:val="none" w:sz="0" w:space="0" w:color="auto"/>
              </w:divBdr>
            </w:div>
          </w:divsChild>
        </w:div>
        <w:div w:id="873805944">
          <w:marLeft w:val="0"/>
          <w:marRight w:val="0"/>
          <w:marTop w:val="0"/>
          <w:marBottom w:val="0"/>
          <w:divBdr>
            <w:top w:val="none" w:sz="0" w:space="0" w:color="auto"/>
            <w:left w:val="none" w:sz="0" w:space="0" w:color="auto"/>
            <w:bottom w:val="none" w:sz="0" w:space="0" w:color="auto"/>
            <w:right w:val="none" w:sz="0" w:space="0" w:color="auto"/>
          </w:divBdr>
        </w:div>
      </w:divsChild>
    </w:div>
    <w:div w:id="1762943529">
      <w:bodyDiv w:val="1"/>
      <w:marLeft w:val="0"/>
      <w:marRight w:val="0"/>
      <w:marTop w:val="0"/>
      <w:marBottom w:val="0"/>
      <w:divBdr>
        <w:top w:val="none" w:sz="0" w:space="0" w:color="auto"/>
        <w:left w:val="none" w:sz="0" w:space="0" w:color="auto"/>
        <w:bottom w:val="none" w:sz="0" w:space="0" w:color="auto"/>
        <w:right w:val="none" w:sz="0" w:space="0" w:color="auto"/>
      </w:divBdr>
    </w:div>
    <w:div w:id="1835366529">
      <w:bodyDiv w:val="1"/>
      <w:marLeft w:val="0"/>
      <w:marRight w:val="0"/>
      <w:marTop w:val="0"/>
      <w:marBottom w:val="0"/>
      <w:divBdr>
        <w:top w:val="none" w:sz="0" w:space="0" w:color="auto"/>
        <w:left w:val="none" w:sz="0" w:space="0" w:color="auto"/>
        <w:bottom w:val="none" w:sz="0" w:space="0" w:color="auto"/>
        <w:right w:val="none" w:sz="0" w:space="0" w:color="auto"/>
      </w:divBdr>
      <w:divsChild>
        <w:div w:id="1035619576">
          <w:marLeft w:val="75"/>
          <w:marRight w:val="75"/>
          <w:marTop w:val="75"/>
          <w:marBottom w:val="75"/>
          <w:divBdr>
            <w:top w:val="none" w:sz="0" w:space="0" w:color="auto"/>
            <w:left w:val="none" w:sz="0" w:space="0" w:color="auto"/>
            <w:bottom w:val="none" w:sz="0" w:space="0" w:color="auto"/>
            <w:right w:val="none" w:sz="0" w:space="0" w:color="auto"/>
          </w:divBdr>
          <w:divsChild>
            <w:div w:id="1204368379">
              <w:marLeft w:val="0"/>
              <w:marRight w:val="0"/>
              <w:marTop w:val="0"/>
              <w:marBottom w:val="0"/>
              <w:divBdr>
                <w:top w:val="none" w:sz="0" w:space="0" w:color="auto"/>
                <w:left w:val="none" w:sz="0" w:space="0" w:color="auto"/>
                <w:bottom w:val="none" w:sz="0" w:space="0" w:color="auto"/>
                <w:right w:val="none" w:sz="0" w:space="0" w:color="auto"/>
              </w:divBdr>
            </w:div>
          </w:divsChild>
        </w:div>
        <w:div w:id="789739982">
          <w:marLeft w:val="0"/>
          <w:marRight w:val="0"/>
          <w:marTop w:val="0"/>
          <w:marBottom w:val="0"/>
          <w:divBdr>
            <w:top w:val="none" w:sz="0" w:space="0" w:color="auto"/>
            <w:left w:val="none" w:sz="0" w:space="0" w:color="auto"/>
            <w:bottom w:val="none" w:sz="0" w:space="0" w:color="auto"/>
            <w:right w:val="none" w:sz="0" w:space="0" w:color="auto"/>
          </w:divBdr>
          <w:divsChild>
            <w:div w:id="140066453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68830767">
      <w:bodyDiv w:val="1"/>
      <w:marLeft w:val="0"/>
      <w:marRight w:val="0"/>
      <w:marTop w:val="0"/>
      <w:marBottom w:val="0"/>
      <w:divBdr>
        <w:top w:val="none" w:sz="0" w:space="0" w:color="auto"/>
        <w:left w:val="none" w:sz="0" w:space="0" w:color="auto"/>
        <w:bottom w:val="none" w:sz="0" w:space="0" w:color="auto"/>
        <w:right w:val="none" w:sz="0" w:space="0" w:color="auto"/>
      </w:divBdr>
      <w:divsChild>
        <w:div w:id="1040399124">
          <w:marLeft w:val="0"/>
          <w:marRight w:val="0"/>
          <w:marTop w:val="0"/>
          <w:marBottom w:val="0"/>
          <w:divBdr>
            <w:top w:val="none" w:sz="0" w:space="0" w:color="auto"/>
            <w:left w:val="none" w:sz="0" w:space="0" w:color="auto"/>
            <w:bottom w:val="none" w:sz="0" w:space="0" w:color="auto"/>
            <w:right w:val="none" w:sz="0" w:space="0" w:color="auto"/>
          </w:divBdr>
          <w:divsChild>
            <w:div w:id="1833638238">
              <w:marLeft w:val="0"/>
              <w:marRight w:val="0"/>
              <w:marTop w:val="0"/>
              <w:marBottom w:val="0"/>
              <w:divBdr>
                <w:top w:val="none" w:sz="0" w:space="0" w:color="auto"/>
                <w:left w:val="none" w:sz="0" w:space="0" w:color="auto"/>
                <w:bottom w:val="none" w:sz="0" w:space="0" w:color="auto"/>
                <w:right w:val="none" w:sz="0" w:space="0" w:color="auto"/>
              </w:divBdr>
              <w:divsChild>
                <w:div w:id="880440885">
                  <w:marLeft w:val="0"/>
                  <w:marRight w:val="0"/>
                  <w:marTop w:val="0"/>
                  <w:marBottom w:val="0"/>
                  <w:divBdr>
                    <w:top w:val="none" w:sz="0" w:space="0" w:color="auto"/>
                    <w:left w:val="none" w:sz="0" w:space="0" w:color="auto"/>
                    <w:bottom w:val="none" w:sz="0" w:space="0" w:color="auto"/>
                    <w:right w:val="none" w:sz="0" w:space="0" w:color="auto"/>
                  </w:divBdr>
                </w:div>
              </w:divsChild>
            </w:div>
            <w:div w:id="1216815842">
              <w:marLeft w:val="0"/>
              <w:marRight w:val="0"/>
              <w:marTop w:val="0"/>
              <w:marBottom w:val="0"/>
              <w:divBdr>
                <w:top w:val="none" w:sz="0" w:space="0" w:color="auto"/>
                <w:left w:val="none" w:sz="0" w:space="0" w:color="auto"/>
                <w:bottom w:val="none" w:sz="0" w:space="0" w:color="auto"/>
                <w:right w:val="none" w:sz="0" w:space="0" w:color="auto"/>
              </w:divBdr>
              <w:divsChild>
                <w:div w:id="72641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641867">
          <w:marLeft w:val="0"/>
          <w:marRight w:val="0"/>
          <w:marTop w:val="0"/>
          <w:marBottom w:val="0"/>
          <w:divBdr>
            <w:top w:val="none" w:sz="0" w:space="0" w:color="auto"/>
            <w:left w:val="none" w:sz="0" w:space="0" w:color="auto"/>
            <w:bottom w:val="none" w:sz="0" w:space="0" w:color="auto"/>
            <w:right w:val="none" w:sz="0" w:space="0" w:color="auto"/>
          </w:divBdr>
          <w:divsChild>
            <w:div w:id="2112125441">
              <w:marLeft w:val="0"/>
              <w:marRight w:val="0"/>
              <w:marTop w:val="0"/>
              <w:marBottom w:val="0"/>
              <w:divBdr>
                <w:top w:val="none" w:sz="0" w:space="0" w:color="auto"/>
                <w:left w:val="none" w:sz="0" w:space="0" w:color="auto"/>
                <w:bottom w:val="none" w:sz="0" w:space="0" w:color="auto"/>
                <w:right w:val="none" w:sz="0" w:space="0" w:color="auto"/>
              </w:divBdr>
              <w:divsChild>
                <w:div w:id="12262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720455">
      <w:bodyDiv w:val="1"/>
      <w:marLeft w:val="0"/>
      <w:marRight w:val="0"/>
      <w:marTop w:val="0"/>
      <w:marBottom w:val="0"/>
      <w:divBdr>
        <w:top w:val="none" w:sz="0" w:space="0" w:color="auto"/>
        <w:left w:val="none" w:sz="0" w:space="0" w:color="auto"/>
        <w:bottom w:val="none" w:sz="0" w:space="0" w:color="auto"/>
        <w:right w:val="none" w:sz="0" w:space="0" w:color="auto"/>
      </w:divBdr>
      <w:divsChild>
        <w:div w:id="1663505756">
          <w:marLeft w:val="0"/>
          <w:marRight w:val="0"/>
          <w:marTop w:val="0"/>
          <w:marBottom w:val="0"/>
          <w:divBdr>
            <w:top w:val="none" w:sz="0" w:space="0" w:color="auto"/>
            <w:left w:val="none" w:sz="0" w:space="0" w:color="auto"/>
            <w:bottom w:val="none" w:sz="0" w:space="0" w:color="auto"/>
            <w:right w:val="none" w:sz="0" w:space="0" w:color="auto"/>
          </w:divBdr>
          <w:divsChild>
            <w:div w:id="1256674312">
              <w:marLeft w:val="0"/>
              <w:marRight w:val="0"/>
              <w:marTop w:val="0"/>
              <w:marBottom w:val="0"/>
              <w:divBdr>
                <w:top w:val="none" w:sz="0" w:space="0" w:color="auto"/>
                <w:left w:val="none" w:sz="0" w:space="0" w:color="auto"/>
                <w:bottom w:val="none" w:sz="0" w:space="0" w:color="auto"/>
                <w:right w:val="none" w:sz="0" w:space="0" w:color="auto"/>
              </w:divBdr>
              <w:divsChild>
                <w:div w:id="99005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240185">
      <w:bodyDiv w:val="1"/>
      <w:marLeft w:val="0"/>
      <w:marRight w:val="0"/>
      <w:marTop w:val="0"/>
      <w:marBottom w:val="0"/>
      <w:divBdr>
        <w:top w:val="none" w:sz="0" w:space="0" w:color="auto"/>
        <w:left w:val="none" w:sz="0" w:space="0" w:color="auto"/>
        <w:bottom w:val="none" w:sz="0" w:space="0" w:color="auto"/>
        <w:right w:val="none" w:sz="0" w:space="0" w:color="auto"/>
      </w:divBdr>
      <w:divsChild>
        <w:div w:id="813761632">
          <w:marLeft w:val="75"/>
          <w:marRight w:val="75"/>
          <w:marTop w:val="75"/>
          <w:marBottom w:val="75"/>
          <w:divBdr>
            <w:top w:val="none" w:sz="0" w:space="0" w:color="auto"/>
            <w:left w:val="none" w:sz="0" w:space="0" w:color="auto"/>
            <w:bottom w:val="none" w:sz="0" w:space="0" w:color="auto"/>
            <w:right w:val="none" w:sz="0" w:space="0" w:color="auto"/>
          </w:divBdr>
          <w:divsChild>
            <w:div w:id="402066731">
              <w:marLeft w:val="0"/>
              <w:marRight w:val="0"/>
              <w:marTop w:val="0"/>
              <w:marBottom w:val="0"/>
              <w:divBdr>
                <w:top w:val="none" w:sz="0" w:space="0" w:color="auto"/>
                <w:left w:val="none" w:sz="0" w:space="0" w:color="auto"/>
                <w:bottom w:val="none" w:sz="0" w:space="0" w:color="auto"/>
                <w:right w:val="none" w:sz="0" w:space="0" w:color="auto"/>
              </w:divBdr>
            </w:div>
          </w:divsChild>
        </w:div>
        <w:div w:id="1100683135">
          <w:marLeft w:val="0"/>
          <w:marRight w:val="0"/>
          <w:marTop w:val="0"/>
          <w:marBottom w:val="0"/>
          <w:divBdr>
            <w:top w:val="none" w:sz="0" w:space="0" w:color="auto"/>
            <w:left w:val="none" w:sz="0" w:space="0" w:color="auto"/>
            <w:bottom w:val="none" w:sz="0" w:space="0" w:color="auto"/>
            <w:right w:val="none" w:sz="0" w:space="0" w:color="auto"/>
          </w:divBdr>
          <w:divsChild>
            <w:div w:id="56171852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pi.org/publication/how-todays-unions-help-working-people-giving-workers-the-power-to-improve-their-jobs-and-unrig-the-econom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mcmedethics.biomedcentral.com/articles/10.1186/1472-6939-14-S1-S5"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air-use.org/g-e-moore/principia-ethica/" TargetMode="External"/><Relationship Id="rId5" Type="http://schemas.openxmlformats.org/officeDocument/2006/relationships/numbering" Target="numbering.xml"/><Relationship Id="rId15" Type="http://schemas.openxmlformats.org/officeDocument/2006/relationships/hyperlink" Target="https://www.epi.org/publication/how-todays-unions-help-working-people-giving-workers-the-power-to-improve-their-jobs-and-unrig-the-econom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pi.org/publication/how-todays-unions-help-working-people-giving-workers-the-power-to-improve-their-jobs-and-unrig-the-econo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sun2/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1E7C09-943B-C341-A125-7A2FCF871428}">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13</Pages>
  <Words>6711</Words>
  <Characters>38258</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44880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Chunqiang Sun</cp:lastModifiedBy>
  <cp:revision>2</cp:revision>
  <dcterms:created xsi:type="dcterms:W3CDTF">2021-12-03T22:54:00Z</dcterms:created>
  <dcterms:modified xsi:type="dcterms:W3CDTF">2021-12-03T22:54:00Z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