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AB09E" w14:textId="68B21586" w:rsidR="009B312B" w:rsidRPr="000B55CE" w:rsidRDefault="00B948E0" w:rsidP="009B312B">
      <w:pPr>
        <w:pStyle w:val="Heading3"/>
        <w:rPr>
          <w:rFonts w:asciiTheme="minorHAnsi" w:eastAsia="Calibri" w:hAnsiTheme="minorHAnsi" w:cstheme="minorHAnsi"/>
        </w:rPr>
      </w:pPr>
      <w:r w:rsidRPr="000B55CE">
        <w:rPr>
          <w:rFonts w:asciiTheme="minorHAnsi" w:eastAsia="Calibri" w:hAnsiTheme="minorHAnsi" w:cstheme="minorHAnsi"/>
        </w:rPr>
        <w:t>1</w:t>
      </w:r>
    </w:p>
    <w:p w14:paraId="4E8671C4" w14:textId="316142A2" w:rsidR="009B312B" w:rsidRPr="000B55CE" w:rsidRDefault="009B312B" w:rsidP="009B312B">
      <w:pPr>
        <w:rPr>
          <w:rFonts w:asciiTheme="minorHAnsi" w:eastAsia="Calibri" w:hAnsiTheme="minorHAnsi" w:cstheme="minorHAnsi"/>
          <w:b/>
          <w:sz w:val="26"/>
        </w:rPr>
      </w:pPr>
      <w:r w:rsidRPr="000B55CE">
        <w:rPr>
          <w:rFonts w:asciiTheme="minorHAnsi" w:eastAsia="Calibri" w:hAnsiTheme="minorHAnsi" w:cstheme="minorHAnsi"/>
          <w:b/>
          <w:sz w:val="26"/>
        </w:rPr>
        <w:t xml:space="preserve">CP Text: Just governments ought to recognize the right of workers to strike except for healthcare workers during a public health emergency.  </w:t>
      </w:r>
    </w:p>
    <w:p w14:paraId="16C75A47" w14:textId="77777777" w:rsidR="009B312B" w:rsidRPr="000B55CE" w:rsidRDefault="009B312B" w:rsidP="009B312B">
      <w:pPr>
        <w:rPr>
          <w:rFonts w:asciiTheme="minorHAnsi" w:eastAsia="Calibri" w:hAnsiTheme="minorHAnsi" w:cstheme="minorHAnsi"/>
          <w:b/>
          <w:sz w:val="26"/>
        </w:rPr>
      </w:pPr>
      <w:r w:rsidRPr="000B55CE">
        <w:rPr>
          <w:rFonts w:asciiTheme="minorHAnsi" w:eastAsia="Calibri" w:hAnsiTheme="minorHAnsi" w:cstheme="minorHAnsi"/>
          <w:b/>
          <w:sz w:val="26"/>
        </w:rPr>
        <w:t>The counterplan is key to pandemic containment</w:t>
      </w:r>
    </w:p>
    <w:p w14:paraId="78DF02BF" w14:textId="77777777" w:rsidR="009B312B" w:rsidRPr="000B55CE" w:rsidRDefault="009B312B" w:rsidP="009B312B">
      <w:pPr>
        <w:rPr>
          <w:rFonts w:asciiTheme="minorHAnsi" w:eastAsia="Calibri" w:hAnsiTheme="minorHAnsi" w:cstheme="minorHAnsi"/>
        </w:rPr>
      </w:pPr>
      <w:r w:rsidRPr="000B55CE">
        <w:rPr>
          <w:rFonts w:asciiTheme="minorHAnsi" w:eastAsiaTheme="majorEastAsia" w:hAnsiTheme="minorHAnsi" w:cstheme="minorHAnsi"/>
          <w:b/>
          <w:iCs/>
          <w:sz w:val="26"/>
        </w:rPr>
        <w:t>Damery et al 10</w:t>
      </w:r>
      <w:r w:rsidRPr="000B55CE">
        <w:rPr>
          <w:rFonts w:asciiTheme="minorHAnsi" w:eastAsia="Calibri" w:hAnsiTheme="minorHAnsi" w:cstheme="minorHAnsi"/>
        </w:rPr>
        <w:t xml:space="preserve"> S Damery, H Draper, S Wilson, S Greenfield, J Ives, J Parry, J Petts and T </w:t>
      </w:r>
      <w:proofErr w:type="spellStart"/>
      <w:r w:rsidRPr="000B55CE">
        <w:rPr>
          <w:rFonts w:asciiTheme="minorHAnsi" w:eastAsia="Calibri" w:hAnsiTheme="minorHAnsi" w:cstheme="minorHAnsi"/>
        </w:rPr>
        <w:t>Sorell</w:t>
      </w:r>
      <w:proofErr w:type="spellEnd"/>
      <w:r w:rsidRPr="000B55CE">
        <w:rPr>
          <w:rFonts w:asciiTheme="minorHAnsi" w:eastAsia="Calibri" w:hAnsiTheme="minorHAnsi" w:cstheme="minorHAnsi"/>
        </w:rPr>
        <w:t xml:space="preserve">, Journal of Medical Ethics Vol. 36, No. 1 (January 2010), pp. 12-18 (7 pages),  "Healthcare workers' perceptions of the duty to work during an influenza pandemic on JSTOR," </w:t>
      </w:r>
      <w:hyperlink r:id="rId6" w:anchor="metadata_info_tab_contents" w:history="1">
        <w:r w:rsidRPr="000B55CE">
          <w:rPr>
            <w:rStyle w:val="Hyperlink"/>
            <w:rFonts w:asciiTheme="minorHAnsi" w:eastAsia="Calibri" w:hAnsiTheme="minorHAnsi" w:cstheme="minorHAnsi"/>
          </w:rPr>
          <w:t>https://www.jstor.org/stable/20696709#metadata_info_tab_contents</w:t>
        </w:r>
      </w:hyperlink>
    </w:p>
    <w:p w14:paraId="1E7958FE" w14:textId="77777777" w:rsidR="009B312B" w:rsidRPr="000B55CE" w:rsidRDefault="009B312B" w:rsidP="009B312B">
      <w:pPr>
        <w:rPr>
          <w:rFonts w:asciiTheme="minorHAnsi" w:eastAsia="Calibri" w:hAnsiTheme="minorHAnsi" w:cstheme="minorHAnsi"/>
          <w:sz w:val="16"/>
        </w:rPr>
      </w:pPr>
      <w:r w:rsidRPr="000B55CE">
        <w:rPr>
          <w:rStyle w:val="StyleUnderline"/>
          <w:rFonts w:asciiTheme="minorHAnsi" w:hAnsiTheme="minorHAnsi" w:cstheme="minorHAnsi"/>
        </w:rPr>
        <w:t xml:space="preserve">The duty to work is presently under scrutiny because of the current swine flu pandemic. Pandemic influenza is, according to the National Risk Register, the </w:t>
      </w:r>
      <w:r w:rsidRPr="000B55CE">
        <w:rPr>
          <w:rStyle w:val="StyleUnderline"/>
          <w:rFonts w:asciiTheme="minorHAnsi" w:hAnsiTheme="minorHAnsi" w:cstheme="minorHAnsi"/>
          <w:highlight w:val="green"/>
        </w:rPr>
        <w:t>potential emergency</w:t>
      </w:r>
      <w:r w:rsidRPr="000B55CE">
        <w:rPr>
          <w:rStyle w:val="StyleUnderline"/>
          <w:rFonts w:asciiTheme="minorHAnsi" w:hAnsiTheme="minorHAnsi" w:cstheme="minorHAnsi"/>
        </w:rPr>
        <w:t xml:space="preserve"> that is likely to have the greatest impact in the UK,6 and the serious nature of the threat is </w:t>
      </w:r>
      <w:r w:rsidRPr="000B55CE">
        <w:rPr>
          <w:rStyle w:val="StyleUnderline"/>
          <w:rFonts w:asciiTheme="minorHAnsi" w:hAnsiTheme="minorHAnsi" w:cstheme="minorHAnsi"/>
          <w:highlight w:val="green"/>
        </w:rPr>
        <w:t xml:space="preserve">widely </w:t>
      </w:r>
      <w:proofErr w:type="spellStart"/>
      <w:r w:rsidRPr="000B55CE">
        <w:rPr>
          <w:rStyle w:val="StyleUnderline"/>
          <w:rFonts w:asciiTheme="minorHAnsi" w:hAnsiTheme="minorHAnsi" w:cstheme="minorHAnsi"/>
          <w:highlight w:val="green"/>
        </w:rPr>
        <w:t>recognised</w:t>
      </w:r>
      <w:proofErr w:type="spellEnd"/>
      <w:r w:rsidRPr="000B55CE">
        <w:rPr>
          <w:rStyle w:val="StyleUnderline"/>
          <w:rFonts w:asciiTheme="minorHAnsi" w:hAnsiTheme="minorHAnsi" w:cstheme="minorHAnsi"/>
        </w:rPr>
        <w:t xml:space="preserve"> internationally.710 </w:t>
      </w:r>
      <w:r w:rsidRPr="000B55CE">
        <w:rPr>
          <w:rStyle w:val="StyleUnderline"/>
          <w:rFonts w:asciiTheme="minorHAnsi" w:hAnsiTheme="minorHAnsi" w:cstheme="minorHAnsi"/>
          <w:highlight w:val="green"/>
        </w:rPr>
        <w:t>Health services</w:t>
      </w:r>
      <w:r w:rsidRPr="000B55CE">
        <w:rPr>
          <w:rStyle w:val="StyleUnderline"/>
          <w:rFonts w:asciiTheme="minorHAnsi" w:hAnsiTheme="minorHAnsi" w:cstheme="minorHAnsi"/>
        </w:rPr>
        <w:t xml:space="preserve"> in the UK </w:t>
      </w:r>
      <w:r w:rsidRPr="000B55CE">
        <w:rPr>
          <w:rStyle w:val="StyleUnderline"/>
          <w:rFonts w:asciiTheme="minorHAnsi" w:hAnsiTheme="minorHAnsi" w:cstheme="minorHAnsi"/>
          <w:highlight w:val="green"/>
        </w:rPr>
        <w:t>are</w:t>
      </w:r>
      <w:r w:rsidRPr="000B55CE">
        <w:rPr>
          <w:rStyle w:val="StyleUnderline"/>
          <w:rFonts w:asciiTheme="minorHAnsi" w:hAnsiTheme="minorHAnsi" w:cstheme="minorHAnsi"/>
        </w:rPr>
        <w:t xml:space="preserve"> already </w:t>
      </w:r>
      <w:r w:rsidRPr="000B55CE">
        <w:rPr>
          <w:rStyle w:val="StyleUnderline"/>
          <w:rFonts w:asciiTheme="minorHAnsi" w:hAnsiTheme="minorHAnsi" w:cstheme="minorHAnsi"/>
          <w:highlight w:val="green"/>
        </w:rPr>
        <w:t>strained</w:t>
      </w:r>
      <w:r w:rsidRPr="000B55CE">
        <w:rPr>
          <w:rStyle w:val="StyleUnderline"/>
          <w:rFonts w:asciiTheme="minorHAnsi" w:hAnsiTheme="minorHAnsi" w:cstheme="minorHAnsi"/>
        </w:rPr>
        <w:t xml:space="preserve">, and the situation is set to worsen as </w:t>
      </w:r>
      <w:proofErr w:type="spellStart"/>
      <w:r w:rsidRPr="000B55CE">
        <w:rPr>
          <w:rStyle w:val="StyleUnderline"/>
          <w:rFonts w:asciiTheme="minorHAnsi" w:hAnsiTheme="minorHAnsi" w:cstheme="minorHAnsi"/>
        </w:rPr>
        <w:t>winter</w:t>
      </w:r>
      <w:r w:rsidRPr="000B55CE">
        <w:rPr>
          <w:rFonts w:asciiTheme="minorHAnsi" w:eastAsia="Calibri" w:hAnsiTheme="minorHAnsi" w:cstheme="minorHAnsi"/>
          <w:sz w:val="16"/>
        </w:rPr>
        <w:t>?the</w:t>
      </w:r>
      <w:proofErr w:type="spellEnd"/>
      <w:r w:rsidRPr="000B55CE">
        <w:rPr>
          <w:rFonts w:asciiTheme="minorHAnsi" w:eastAsia="Calibri" w:hAnsiTheme="minorHAnsi" w:cstheme="minorHAnsi"/>
          <w:sz w:val="16"/>
        </w:rPr>
        <w:t xml:space="preserve"> traditional influenza season? approaches. </w:t>
      </w:r>
      <w:r w:rsidRPr="000B55CE">
        <w:rPr>
          <w:rStyle w:val="StyleUnderline"/>
          <w:rFonts w:asciiTheme="minorHAnsi" w:hAnsiTheme="minorHAnsi" w:cstheme="minorHAnsi"/>
          <w:highlight w:val="green"/>
        </w:rPr>
        <w:t>HCWs are at the forefront of</w:t>
      </w:r>
      <w:r w:rsidRPr="000B55CE">
        <w:rPr>
          <w:rStyle w:val="StyleUnderline"/>
          <w:rFonts w:asciiTheme="minorHAnsi" w:hAnsiTheme="minorHAnsi" w:cstheme="minorHAnsi"/>
        </w:rPr>
        <w:t xml:space="preserve"> both </w:t>
      </w:r>
      <w:r w:rsidRPr="000B55CE">
        <w:rPr>
          <w:rStyle w:val="StyleUnderline"/>
          <w:rFonts w:asciiTheme="minorHAnsi" w:hAnsiTheme="minorHAnsi" w:cstheme="minorHAnsi"/>
          <w:highlight w:val="green"/>
        </w:rPr>
        <w:t>pandemic response</w:t>
      </w:r>
      <w:r w:rsidRPr="000B55CE">
        <w:rPr>
          <w:rStyle w:val="StyleUnderline"/>
          <w:rFonts w:asciiTheme="minorHAnsi" w:hAnsiTheme="minorHAnsi" w:cstheme="minorHAnsi"/>
        </w:rPr>
        <w:t xml:space="preserve"> and exposure to infection. </w:t>
      </w:r>
      <w:r w:rsidRPr="000B55CE">
        <w:rPr>
          <w:rStyle w:val="StyleUnderline"/>
          <w:rFonts w:asciiTheme="minorHAnsi" w:hAnsiTheme="minorHAnsi" w:cstheme="minorHAnsi"/>
          <w:highlight w:val="green"/>
        </w:rPr>
        <w:t>An</w:t>
      </w:r>
      <w:r w:rsidRPr="000B55CE">
        <w:rPr>
          <w:rStyle w:val="StyleUnderline"/>
          <w:rFonts w:asciiTheme="minorHAnsi" w:hAnsiTheme="minorHAnsi" w:cstheme="minorHAnsi"/>
        </w:rPr>
        <w:t xml:space="preserve"> </w:t>
      </w:r>
      <w:r w:rsidRPr="000B55CE">
        <w:rPr>
          <w:rStyle w:val="StyleUnderline"/>
          <w:rFonts w:asciiTheme="minorHAnsi" w:hAnsiTheme="minorHAnsi" w:cstheme="minorHAnsi"/>
          <w:highlight w:val="green"/>
        </w:rPr>
        <w:t>effective public health response</w:t>
      </w:r>
      <w:r w:rsidRPr="000B55CE">
        <w:rPr>
          <w:rStyle w:val="StyleUnderline"/>
          <w:rFonts w:asciiTheme="minorHAnsi" w:hAnsiTheme="minorHAnsi" w:cstheme="minorHAnsi"/>
        </w:rPr>
        <w:t xml:space="preserve"> that ensures that </w:t>
      </w:r>
      <w:r w:rsidRPr="000B55CE">
        <w:rPr>
          <w:rStyle w:val="StyleUnderline"/>
          <w:rFonts w:asciiTheme="minorHAnsi" w:hAnsiTheme="minorHAnsi" w:cstheme="minorHAnsi"/>
          <w:highlight w:val="green"/>
        </w:rPr>
        <w:t>appropriate standards of</w:t>
      </w:r>
      <w:r w:rsidRPr="000B55CE">
        <w:rPr>
          <w:rStyle w:val="StyleUnderline"/>
          <w:rFonts w:asciiTheme="minorHAnsi" w:hAnsiTheme="minorHAnsi" w:cstheme="minorHAnsi"/>
        </w:rPr>
        <w:t xml:space="preserve"> conventional and critical patient </w:t>
      </w:r>
      <w:r w:rsidRPr="000B55CE">
        <w:rPr>
          <w:rStyle w:val="StyleUnderline"/>
          <w:rFonts w:asciiTheme="minorHAnsi" w:hAnsiTheme="minorHAnsi" w:cstheme="minorHAnsi"/>
          <w:highlight w:val="green"/>
        </w:rPr>
        <w:t>care</w:t>
      </w:r>
      <w:r w:rsidRPr="000B55CE">
        <w:rPr>
          <w:rStyle w:val="StyleUnderline"/>
          <w:rFonts w:asciiTheme="minorHAnsi" w:hAnsiTheme="minorHAnsi" w:cstheme="minorHAnsi"/>
        </w:rPr>
        <w:t xml:space="preserve"> </w:t>
      </w:r>
      <w:r w:rsidRPr="000B55CE">
        <w:rPr>
          <w:rStyle w:val="StyleUnderline"/>
          <w:rFonts w:asciiTheme="minorHAnsi" w:hAnsiTheme="minorHAnsi" w:cstheme="minorHAnsi"/>
          <w:highlight w:val="green"/>
        </w:rPr>
        <w:t>can be maintained depends on the majority of uninfected HCWs continuing to attend work</w:t>
      </w:r>
      <w:r w:rsidRPr="000B55CE">
        <w:rPr>
          <w:rStyle w:val="StyleUnderline"/>
          <w:rFonts w:asciiTheme="minorHAnsi" w:hAnsiTheme="minorHAnsi" w:cstheme="minorHAnsi"/>
        </w:rPr>
        <w:t xml:space="preserve">, despite the risks they might face in doing so. We recently published </w:t>
      </w:r>
      <w:r w:rsidRPr="000B55CE">
        <w:rPr>
          <w:rStyle w:val="StyleUnderline"/>
          <w:rFonts w:asciiTheme="minorHAnsi" w:hAnsiTheme="minorHAnsi" w:cstheme="minorHAnsi"/>
          <w:highlight w:val="green"/>
        </w:rPr>
        <w:t>research suggest</w:t>
      </w:r>
      <w:r w:rsidRPr="000B55CE">
        <w:rPr>
          <w:rStyle w:val="StyleUnderline"/>
          <w:rFonts w:asciiTheme="minorHAnsi" w:hAnsiTheme="minorHAnsi" w:cstheme="minorHAnsi"/>
        </w:rPr>
        <w:t xml:space="preserve">ing that </w:t>
      </w:r>
      <w:r w:rsidRPr="000B55CE">
        <w:rPr>
          <w:rStyle w:val="StyleUnderline"/>
          <w:rFonts w:asciiTheme="minorHAnsi" w:hAnsiTheme="minorHAnsi" w:cstheme="minorHAnsi"/>
          <w:highlight w:val="green"/>
        </w:rPr>
        <w:t>absenteeism</w:t>
      </w:r>
      <w:r w:rsidRPr="000B55CE">
        <w:rPr>
          <w:rStyle w:val="StyleUnderline"/>
          <w:rFonts w:asciiTheme="minorHAnsi" w:hAnsiTheme="minorHAnsi" w:cstheme="minorHAnsi"/>
        </w:rPr>
        <w:t xml:space="preserve"> during an influenza </w:t>
      </w:r>
      <w:r w:rsidRPr="000B55CE">
        <w:rPr>
          <w:rStyle w:val="StyleUnderline"/>
          <w:rFonts w:asciiTheme="minorHAnsi" w:hAnsiTheme="minorHAnsi" w:cstheme="minorHAnsi"/>
          <w:highlight w:val="green"/>
        </w:rPr>
        <w:t>pandemic may be significant</w:t>
      </w:r>
      <w:r w:rsidRPr="000B55CE">
        <w:rPr>
          <w:rStyle w:val="StyleUnderline"/>
          <w:rFonts w:asciiTheme="minorHAnsi" w:hAnsiTheme="minorHAnsi" w:cstheme="minorHAnsi"/>
        </w:rPr>
        <w:t xml:space="preserve">, depending on the severity of the pandemic and the combination of adverse </w:t>
      </w:r>
      <w:proofErr w:type="spellStart"/>
      <w:r w:rsidRPr="000B55CE">
        <w:rPr>
          <w:rStyle w:val="StyleUnderline"/>
          <w:rFonts w:asciiTheme="minorHAnsi" w:hAnsiTheme="minorHAnsi" w:cstheme="minorHAnsi"/>
        </w:rPr>
        <w:t>circum</w:t>
      </w:r>
      <w:proofErr w:type="spellEnd"/>
      <w:r w:rsidRPr="000B55CE">
        <w:rPr>
          <w:rStyle w:val="StyleUnderline"/>
          <w:rFonts w:asciiTheme="minorHAnsi" w:hAnsiTheme="minorHAnsi" w:cstheme="minorHAnsi"/>
        </w:rPr>
        <w:t xml:space="preserve"> stances that arise as a result.</w:t>
      </w:r>
      <w:r w:rsidRPr="000B55CE">
        <w:rPr>
          <w:rFonts w:asciiTheme="minorHAnsi" w:eastAsia="Calibri" w:hAnsiTheme="minorHAnsi" w:cstheme="minorHAnsi"/>
          <w:sz w:val="16"/>
        </w:rPr>
        <w:t xml:space="preserve">11 In common with others, we have found that there are barriers to both the willingness and the ability to work.11-15 Pandemic preparedness plans typically focus on reducing barriers to ability (such as employers providing HCWs with transport to and from work if they are redeployed to an alternative site, or allowing greater flexibility of working hours).16 These plans assume that ability and willingness are discrete and complementary, such that addressing barriers to ability to work will have a corresponding positive influence on will </w:t>
      </w:r>
      <w:proofErr w:type="spellStart"/>
      <w:r w:rsidRPr="000B55CE">
        <w:rPr>
          <w:rFonts w:asciiTheme="minorHAnsi" w:eastAsia="Calibri" w:hAnsiTheme="minorHAnsi" w:cstheme="minorHAnsi"/>
          <w:sz w:val="16"/>
        </w:rPr>
        <w:t>ingness</w:t>
      </w:r>
      <w:proofErr w:type="spellEnd"/>
      <w:r w:rsidRPr="000B55CE">
        <w:rPr>
          <w:rFonts w:asciiTheme="minorHAnsi" w:eastAsia="Calibri" w:hAnsiTheme="minorHAnsi" w:cstheme="minorHAnsi"/>
          <w:sz w:val="16"/>
        </w:rPr>
        <w:t xml:space="preserve"> to do so. However, willingness may not necessarily be increased by the implementation of practical or pragmatic solutions but may be instead more deeply rooted in a number of factors, such as the extent to which HCWs feel included in preparedness planning, or various </w:t>
      </w:r>
      <w:proofErr w:type="spellStart"/>
      <w:r w:rsidRPr="000B55CE">
        <w:rPr>
          <w:rFonts w:asciiTheme="minorHAnsi" w:eastAsia="Calibri" w:hAnsiTheme="minorHAnsi" w:cstheme="minorHAnsi"/>
          <w:sz w:val="16"/>
        </w:rPr>
        <w:t>sociodemo</w:t>
      </w:r>
      <w:proofErr w:type="spellEnd"/>
      <w:r w:rsidRPr="000B55CE">
        <w:rPr>
          <w:rFonts w:asciiTheme="minorHAnsi" w:eastAsia="Calibri" w:hAnsiTheme="minorHAnsi" w:cstheme="minorHAnsi"/>
          <w:sz w:val="16"/>
        </w:rPr>
        <w:t xml:space="preserve"> graphic and family issues. These are likely to influence HCWs; willingness to work during a pandemic or other emergency.15 1718 The main findings of a large-scale survey of professional and non-professional HCWs in the West Midlands, which aimed to investigate the factors associated with willingness to work during an influenza pandemic, have been published elsewhere.11 </w:t>
      </w:r>
    </w:p>
    <w:p w14:paraId="3057C8A3" w14:textId="77777777" w:rsidR="009B312B" w:rsidRPr="000B55CE" w:rsidRDefault="009B312B" w:rsidP="009B312B">
      <w:pPr>
        <w:pStyle w:val="Heading4"/>
        <w:rPr>
          <w:rFonts w:asciiTheme="minorHAnsi" w:hAnsiTheme="minorHAnsi" w:cstheme="minorHAnsi"/>
        </w:rPr>
      </w:pPr>
      <w:r w:rsidRPr="000B55CE">
        <w:rPr>
          <w:rFonts w:asciiTheme="minorHAnsi" w:hAnsiTheme="minorHAnsi" w:cstheme="minorHAnsi"/>
        </w:rPr>
        <w:t>Pandemics cause extinction</w:t>
      </w:r>
    </w:p>
    <w:p w14:paraId="32B8F02E" w14:textId="77777777" w:rsidR="009B312B" w:rsidRPr="000B55CE" w:rsidRDefault="009B312B" w:rsidP="009B312B">
      <w:pPr>
        <w:rPr>
          <w:rFonts w:asciiTheme="minorHAnsi" w:eastAsia="Calibri" w:hAnsiTheme="minorHAnsi" w:cstheme="minorHAnsi"/>
        </w:rPr>
      </w:pPr>
      <w:r w:rsidRPr="000B55CE">
        <w:rPr>
          <w:rFonts w:asciiTheme="minorHAnsi" w:eastAsiaTheme="majorEastAsia" w:hAnsiTheme="minorHAnsi" w:cstheme="minorHAnsi"/>
          <w:b/>
          <w:iCs/>
          <w:sz w:val="26"/>
        </w:rPr>
        <w:t>Millet and Snyder-Beattie 17</w:t>
      </w:r>
      <w:r w:rsidRPr="000B55CE">
        <w:rPr>
          <w:rFonts w:asciiTheme="minorHAnsi" w:eastAsia="Calibri" w:hAnsiTheme="minorHAnsi" w:cstheme="minorHAnsi"/>
        </w:rPr>
        <w:t xml:space="preserve"> Piers Millett and Andrew Snyder-Beattie, </w:t>
      </w:r>
      <w:r w:rsidRPr="000B55CE">
        <w:rPr>
          <w:rFonts w:asciiTheme="minorHAnsi" w:hAnsiTheme="minorHAnsi" w:cstheme="minorHAnsi"/>
        </w:rPr>
        <w:t>Health Security Volume 15, Number 4, 2017</w:t>
      </w:r>
      <w:r w:rsidRPr="000B55CE">
        <w:rPr>
          <w:rFonts w:asciiTheme="minorHAnsi" w:eastAsia="Calibri" w:hAnsiTheme="minorHAnsi" w:cstheme="minorHAnsi"/>
        </w:rPr>
        <w:t>, https://www.liebertpub.com/doi/pdfplus/10.1089/hs.2017.0028</w:t>
      </w:r>
    </w:p>
    <w:p w14:paraId="7BE2DBD1" w14:textId="77777777" w:rsidR="009B312B" w:rsidRPr="000B55CE" w:rsidRDefault="009B312B" w:rsidP="009B312B">
      <w:pPr>
        <w:rPr>
          <w:rStyle w:val="StyleUnderline"/>
          <w:rFonts w:asciiTheme="minorHAnsi" w:hAnsiTheme="minorHAnsi" w:cstheme="minorHAnsi"/>
        </w:rPr>
      </w:pPr>
      <w:r w:rsidRPr="000B55CE">
        <w:rPr>
          <w:rFonts w:asciiTheme="minorHAnsi" w:hAnsiTheme="minorHAnsi" w:cstheme="minorHAnsi"/>
          <w:sz w:val="16"/>
        </w:rPr>
        <w:t xml:space="preserve">How worthwhile is it spending resources to study and mitigate the chance of </w:t>
      </w:r>
      <w:r w:rsidRPr="000B55CE">
        <w:rPr>
          <w:rStyle w:val="StyleUnderline"/>
          <w:rFonts w:asciiTheme="minorHAnsi" w:hAnsiTheme="minorHAnsi" w:cstheme="minorHAnsi"/>
          <w:highlight w:val="green"/>
        </w:rPr>
        <w:t>human extinction from biological risks</w:t>
      </w:r>
      <w:r w:rsidRPr="000B55CE">
        <w:rPr>
          <w:rFonts w:asciiTheme="minorHAnsi" w:hAnsiTheme="minorHAnsi" w:cstheme="minorHAnsi"/>
          <w:sz w:val="16"/>
        </w:rPr>
        <w:t xml:space="preserve">? The risks of such a catastrophe are presumably low, so a skeptic might argue that addressing such risks would be a waste of scarce resources. In this article, we investigate this position using a cost-effectiveness approach and ultimately conclude that the </w:t>
      </w:r>
      <w:r w:rsidRPr="000B55CE">
        <w:rPr>
          <w:rStyle w:val="StyleUnderline"/>
          <w:rFonts w:asciiTheme="minorHAnsi" w:hAnsiTheme="minorHAnsi" w:cstheme="minorHAnsi"/>
        </w:rPr>
        <w:t xml:space="preserve">expected value of reducing these risks is large, especially since such risks </w:t>
      </w:r>
      <w:r w:rsidRPr="000B55CE">
        <w:rPr>
          <w:rStyle w:val="StyleUnderline"/>
          <w:rFonts w:asciiTheme="minorHAnsi" w:hAnsiTheme="minorHAnsi" w:cstheme="minorHAnsi"/>
          <w:highlight w:val="green"/>
        </w:rPr>
        <w:t xml:space="preserve">jeopardize the existence of </w:t>
      </w:r>
      <w:r w:rsidRPr="000B55CE">
        <w:rPr>
          <w:rStyle w:val="Emphasis"/>
          <w:rFonts w:asciiTheme="minorHAnsi" w:hAnsiTheme="minorHAnsi" w:cstheme="minorHAnsi"/>
          <w:b w:val="0"/>
          <w:bCs/>
          <w:highlight w:val="green"/>
        </w:rPr>
        <w:t>all future human lives</w:t>
      </w:r>
      <w:r w:rsidRPr="000B55CE">
        <w:rPr>
          <w:rStyle w:val="Emphasis"/>
          <w:rFonts w:asciiTheme="minorHAnsi" w:hAnsiTheme="minorHAnsi" w:cstheme="minorHAnsi"/>
          <w:b w:val="0"/>
          <w:bCs/>
        </w:rPr>
        <w:t>.</w:t>
      </w:r>
      <w:r w:rsidRPr="000B55CE">
        <w:rPr>
          <w:rStyle w:val="Emphasis"/>
          <w:rFonts w:asciiTheme="minorHAnsi" w:hAnsiTheme="minorHAnsi" w:cstheme="minorHAnsi"/>
        </w:rPr>
        <w:t xml:space="preserve"> </w:t>
      </w:r>
      <w:r w:rsidRPr="000B55CE">
        <w:rPr>
          <w:rStyle w:val="StyleUnderline"/>
          <w:rFonts w:asciiTheme="minorHAnsi" w:hAnsiTheme="minorHAnsi" w:cstheme="minorHAnsi"/>
        </w:rPr>
        <w:t xml:space="preserve">Historically, </w:t>
      </w:r>
      <w:r w:rsidRPr="000B55CE">
        <w:rPr>
          <w:rStyle w:val="StyleUnderline"/>
          <w:rFonts w:asciiTheme="minorHAnsi" w:hAnsiTheme="minorHAnsi" w:cstheme="minorHAnsi"/>
          <w:highlight w:val="green"/>
        </w:rPr>
        <w:t>disease</w:t>
      </w:r>
      <w:r w:rsidRPr="000B55CE">
        <w:rPr>
          <w:rStyle w:val="StyleUnderline"/>
          <w:rFonts w:asciiTheme="minorHAnsi" w:hAnsiTheme="minorHAnsi" w:cstheme="minorHAnsi"/>
        </w:rPr>
        <w:t xml:space="preserve"> events </w:t>
      </w:r>
      <w:r w:rsidRPr="000B55CE">
        <w:rPr>
          <w:rStyle w:val="StyleUnderline"/>
          <w:rFonts w:asciiTheme="minorHAnsi" w:hAnsiTheme="minorHAnsi" w:cstheme="minorHAnsi"/>
          <w:highlight w:val="green"/>
        </w:rPr>
        <w:t xml:space="preserve">have been responsible for the </w:t>
      </w:r>
      <w:r w:rsidRPr="000B55CE">
        <w:rPr>
          <w:rStyle w:val="Emphasis"/>
          <w:rFonts w:asciiTheme="minorHAnsi" w:hAnsiTheme="minorHAnsi" w:cstheme="minorHAnsi"/>
          <w:b w:val="0"/>
          <w:bCs/>
          <w:highlight w:val="green"/>
        </w:rPr>
        <w:t>greatest death tolls</w:t>
      </w:r>
      <w:r w:rsidRPr="000B55CE">
        <w:rPr>
          <w:rStyle w:val="StyleUnderline"/>
          <w:rFonts w:asciiTheme="minorHAnsi" w:hAnsiTheme="minorHAnsi" w:cstheme="minorHAnsi"/>
        </w:rPr>
        <w:t xml:space="preserve"> on humanity.</w:t>
      </w:r>
      <w:r w:rsidRPr="000B55CE">
        <w:rPr>
          <w:rFonts w:asciiTheme="minorHAnsi" w:hAnsiTheme="minorHAnsi" w:cstheme="minorHAnsi"/>
          <w:sz w:val="16"/>
        </w:rPr>
        <w:t xml:space="preserve"> The 1918 flu was responsible for more than 50 million deaths,1 while smallpox killed perhaps 10 times that many in the 20th century alone.2 The Black Death was responsible for killing over 25% of the European population,3while other pandemics, such as the plague of Justinian, are thought to have killed 25 million in the 6th century—constituting over 10% of the world's population at the time.4 It is an open question whether </w:t>
      </w:r>
      <w:r w:rsidRPr="000B55CE">
        <w:rPr>
          <w:rStyle w:val="StyleUnderline"/>
          <w:rFonts w:asciiTheme="minorHAnsi" w:hAnsiTheme="minorHAnsi" w:cstheme="minorHAnsi"/>
          <w:highlight w:val="green"/>
        </w:rPr>
        <w:t xml:space="preserve">a future pandemic could result in outright </w:t>
      </w:r>
      <w:r w:rsidRPr="000B55CE">
        <w:rPr>
          <w:rStyle w:val="Emphasis"/>
          <w:rFonts w:asciiTheme="minorHAnsi" w:hAnsiTheme="minorHAnsi" w:cstheme="minorHAnsi"/>
          <w:b w:val="0"/>
          <w:bCs/>
          <w:highlight w:val="green"/>
        </w:rPr>
        <w:t>human extinction</w:t>
      </w:r>
      <w:r w:rsidRPr="000B55CE">
        <w:rPr>
          <w:rStyle w:val="Emphasis"/>
          <w:rFonts w:asciiTheme="minorHAnsi" w:hAnsiTheme="minorHAnsi" w:cstheme="minorHAnsi"/>
        </w:rPr>
        <w:t xml:space="preserve"> </w:t>
      </w:r>
      <w:r w:rsidRPr="000B55CE">
        <w:rPr>
          <w:rStyle w:val="Emphasis"/>
          <w:rFonts w:asciiTheme="minorHAnsi" w:hAnsiTheme="minorHAnsi" w:cstheme="minorHAnsi"/>
          <w:b w:val="0"/>
          <w:bCs/>
        </w:rPr>
        <w:t>or the irreversible collapse of civilization</w:t>
      </w:r>
      <w:r w:rsidRPr="000B55CE">
        <w:rPr>
          <w:rFonts w:asciiTheme="minorHAnsi" w:hAnsiTheme="minorHAnsi" w:cstheme="minorHAnsi"/>
          <w:sz w:val="16"/>
        </w:rPr>
        <w:t xml:space="preserve">.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w:t>
      </w:r>
      <w:r w:rsidRPr="000B55CE">
        <w:rPr>
          <w:rStyle w:val="StyleUnderline"/>
          <w:rFonts w:asciiTheme="minorHAnsi" w:hAnsiTheme="minorHAnsi" w:cstheme="minorHAnsi"/>
          <w:highlight w:val="green"/>
        </w:rPr>
        <w:t>there are recorded instances of species going extinct due to disease</w:t>
      </w:r>
      <w:r w:rsidRPr="000B55CE">
        <w:rPr>
          <w:rStyle w:val="StyleUnderline"/>
          <w:rFonts w:asciiTheme="minorHAnsi" w:hAnsiTheme="minorHAnsi" w:cstheme="minorHAnsi"/>
        </w:rPr>
        <w:t>—primarily in amphibians,</w:t>
      </w:r>
      <w:r w:rsidRPr="000B55CE">
        <w:rPr>
          <w:rFonts w:asciiTheme="minorHAnsi" w:hAnsiTheme="minorHAnsi" w:cstheme="minorHAnsi"/>
          <w:sz w:val="16"/>
        </w:rPr>
        <w:t xml:space="preserve"> but also in 1 mammalian species of rat on Christmas Island.7,8 </w:t>
      </w:r>
      <w:r w:rsidRPr="000B55CE">
        <w:rPr>
          <w:rStyle w:val="StyleUnderline"/>
          <w:rFonts w:asciiTheme="minorHAnsi" w:hAnsiTheme="minorHAnsi" w:cstheme="minorHAnsi"/>
        </w:rPr>
        <w:t xml:space="preserve">There are also </w:t>
      </w:r>
      <w:r w:rsidRPr="000B55CE">
        <w:rPr>
          <w:rStyle w:val="StyleUnderline"/>
          <w:rFonts w:asciiTheme="minorHAnsi" w:hAnsiTheme="minorHAnsi" w:cstheme="minorHAnsi"/>
          <w:highlight w:val="green"/>
        </w:rPr>
        <w:t>historical examples of large human populations being</w:t>
      </w:r>
      <w:r w:rsidRPr="000B55CE">
        <w:rPr>
          <w:rStyle w:val="StyleUnderline"/>
          <w:rFonts w:asciiTheme="minorHAnsi" w:hAnsiTheme="minorHAnsi" w:cstheme="minorHAnsi"/>
        </w:rPr>
        <w:t xml:space="preserve"> almost entirely </w:t>
      </w:r>
      <w:r w:rsidRPr="000B55CE">
        <w:rPr>
          <w:rStyle w:val="StyleUnderline"/>
          <w:rFonts w:asciiTheme="minorHAnsi" w:hAnsiTheme="minorHAnsi" w:cstheme="minorHAnsi"/>
          <w:highlight w:val="green"/>
        </w:rPr>
        <w:t>wiped out by disease</w:t>
      </w:r>
      <w:r w:rsidRPr="000B55CE">
        <w:rPr>
          <w:rStyle w:val="StyleUnderline"/>
          <w:rFonts w:asciiTheme="minorHAnsi" w:hAnsiTheme="minorHAnsi" w:cstheme="minorHAnsi"/>
        </w:rPr>
        <w:t>, especially when multiple diseases were simultaneously introduced into a population without immunity</w:t>
      </w:r>
      <w:r w:rsidRPr="000B55CE">
        <w:rPr>
          <w:rFonts w:asciiTheme="minorHAnsi" w:hAnsiTheme="minorHAnsi" w:cstheme="minorHAnsi"/>
          <w:sz w:val="16"/>
        </w:rPr>
        <w:t xml:space="preserve">. The </w:t>
      </w:r>
      <w:r w:rsidRPr="000B55CE">
        <w:rPr>
          <w:rStyle w:val="StyleUnderline"/>
          <w:rFonts w:asciiTheme="minorHAnsi" w:hAnsiTheme="minorHAnsi" w:cstheme="minorHAnsi"/>
        </w:rPr>
        <w:t>most striking examples of total population collapse include native American tribes exposed to European diseases</w:t>
      </w:r>
      <w:r w:rsidRPr="000B55CE">
        <w:rPr>
          <w:rFonts w:asciiTheme="minorHAnsi" w:hAnsiTheme="minorHAnsi" w:cstheme="minorHAnsi"/>
          <w:sz w:val="16"/>
        </w:rPr>
        <w:t xml:space="preserve">, such as the </w:t>
      </w:r>
      <w:proofErr w:type="spellStart"/>
      <w:r w:rsidRPr="000B55CE">
        <w:rPr>
          <w:rFonts w:asciiTheme="minorHAnsi" w:hAnsiTheme="minorHAnsi" w:cstheme="minorHAnsi"/>
          <w:sz w:val="16"/>
        </w:rPr>
        <w:t>Massachusett</w:t>
      </w:r>
      <w:proofErr w:type="spellEnd"/>
      <w:r w:rsidRPr="000B55CE">
        <w:rPr>
          <w:rFonts w:asciiTheme="minorHAnsi" w:hAnsiTheme="minorHAnsi" w:cstheme="minorHAnsi"/>
          <w:sz w:val="16"/>
        </w:rPr>
        <w:t xml:space="preserve"> (86% loss of population), </w:t>
      </w:r>
      <w:proofErr w:type="spellStart"/>
      <w:r w:rsidRPr="000B55CE">
        <w:rPr>
          <w:rFonts w:asciiTheme="minorHAnsi" w:hAnsiTheme="minorHAnsi" w:cstheme="minorHAnsi"/>
          <w:sz w:val="16"/>
        </w:rPr>
        <w:t>Quiripi-Unquachog</w:t>
      </w:r>
      <w:proofErr w:type="spellEnd"/>
      <w:r w:rsidRPr="000B55CE">
        <w:rPr>
          <w:rFonts w:asciiTheme="minorHAnsi" w:hAnsiTheme="minorHAnsi" w:cstheme="minorHAnsi"/>
          <w:sz w:val="16"/>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w:t>
      </w:r>
      <w:r w:rsidRPr="000B55CE">
        <w:rPr>
          <w:rStyle w:val="StyleUnderline"/>
          <w:rFonts w:asciiTheme="minorHAnsi" w:hAnsiTheme="minorHAnsi" w:cstheme="minorHAnsi"/>
        </w:rPr>
        <w:t>many diseases are proof of principle that each worst-case attribute can be realized independently</w:t>
      </w:r>
      <w:r w:rsidRPr="000B55CE">
        <w:rPr>
          <w:rFonts w:asciiTheme="minorHAnsi" w:hAnsiTheme="minorHAnsi" w:cstheme="minorHAnsi"/>
          <w:sz w:val="16"/>
        </w:rPr>
        <w:t xml:space="preserve">.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0B55CE">
        <w:rPr>
          <w:rFonts w:asciiTheme="minorHAnsi" w:hAnsiTheme="minorHAnsi" w:cstheme="minorHAnsi"/>
        </w:rPr>
        <w:t>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w:t>
      </w:r>
      <w:r w:rsidRPr="000B55CE">
        <w:rPr>
          <w:rFonts w:asciiTheme="minorHAnsi" w:hAnsiTheme="minorHAnsi" w:cstheme="minorHAnsi"/>
          <w:sz w:val="16"/>
        </w:rPr>
        <w:t xml:space="preserve">1 Although these experiments had scientific merit and were not conducted with malicious intent, </w:t>
      </w:r>
      <w:r w:rsidRPr="000B55CE">
        <w:rPr>
          <w:rStyle w:val="StyleUnderline"/>
          <w:rFonts w:asciiTheme="minorHAnsi" w:hAnsiTheme="minorHAnsi" w:cstheme="minorHAnsi"/>
        </w:rPr>
        <w:t>their implications are still worrying</w:t>
      </w:r>
      <w:r w:rsidRPr="000B55CE">
        <w:rPr>
          <w:rFonts w:asciiTheme="minorHAnsi" w:hAnsiTheme="minorHAnsi" w:cstheme="minorHAnsi"/>
          <w:sz w:val="16"/>
        </w:rPr>
        <w:t xml:space="preserve">. This is especially true given that </w:t>
      </w:r>
      <w:r w:rsidRPr="000B55CE">
        <w:rPr>
          <w:rStyle w:val="StyleUnderline"/>
          <w:rFonts w:asciiTheme="minorHAnsi" w:hAnsiTheme="minorHAnsi" w:cstheme="minorHAnsi"/>
        </w:rPr>
        <w:t>there is also a long historical track record of state-run bioweapon research applying cutting-edge science and technology to design agents not previously seen in nature</w:t>
      </w:r>
      <w:r w:rsidRPr="000B55CE">
        <w:rPr>
          <w:rFonts w:asciiTheme="minorHAnsi" w:hAnsiTheme="minorHAnsi" w:cstheme="minorHAnsi"/>
          <w:sz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0B55CE">
        <w:rPr>
          <w:rStyle w:val="StyleUnderline"/>
          <w:rFonts w:asciiTheme="minorHAnsi" w:hAnsiTheme="minorHAnsi" w:cstheme="minorHAnsi"/>
        </w:rPr>
        <w:t>the</w:t>
      </w:r>
      <w:r w:rsidRPr="000B55CE">
        <w:rPr>
          <w:rFonts w:asciiTheme="minorHAnsi" w:hAnsiTheme="minorHAnsi" w:cstheme="minorHAnsi"/>
          <w:sz w:val="16"/>
        </w:rPr>
        <w:t xml:space="preserve"> </w:t>
      </w:r>
      <w:r w:rsidRPr="000B55CE">
        <w:rPr>
          <w:rStyle w:val="StyleUnderline"/>
          <w:rFonts w:asciiTheme="minorHAnsi" w:hAnsiTheme="minorHAnsi" w:cstheme="minorHAnsi"/>
        </w:rPr>
        <w:t>logic of deterrence and mutually assured destruction could create such incentives in more unstable political environments</w:t>
      </w:r>
      <w:r w:rsidRPr="000B55CE">
        <w:rPr>
          <w:rFonts w:asciiTheme="minorHAnsi" w:hAnsiTheme="minorHAnsi" w:cstheme="minorHAnsi"/>
          <w:sz w:val="16"/>
        </w:rPr>
        <w:t xml:space="preserve"> or following a breakdown of the Biological Weapons Convention.25The </w:t>
      </w:r>
      <w:r w:rsidRPr="000B55CE">
        <w:rPr>
          <w:rStyle w:val="StyleUnderline"/>
          <w:rFonts w:asciiTheme="minorHAnsi" w:hAnsiTheme="minorHAnsi" w:cstheme="minorHAnsi"/>
        </w:rPr>
        <w:t>possibility of a war between great powers could also increase the pressure to use such weapons</w:t>
      </w:r>
      <w:r w:rsidRPr="000B55CE">
        <w:rPr>
          <w:rFonts w:asciiTheme="minorHAnsi" w:hAnsiTheme="minorHAnsi" w:cstheme="minorHAnsi"/>
          <w:sz w:val="16"/>
        </w:rPr>
        <w:t>—</w:t>
      </w:r>
      <w:r w:rsidRPr="000B55CE">
        <w:rPr>
          <w:rStyle w:val="StyleUnderline"/>
          <w:rFonts w:asciiTheme="minorHAnsi" w:hAnsiTheme="minorHAnsi" w:cstheme="minorHAnsi"/>
        </w:rPr>
        <w:t>during the World Wars, bioweapons were used across multiple continents</w:t>
      </w:r>
      <w:r w:rsidRPr="000B55CE">
        <w:rPr>
          <w:rFonts w:asciiTheme="minorHAnsi" w:hAnsiTheme="minorHAnsi" w:cstheme="minorHAnsi"/>
          <w:sz w:val="16"/>
        </w:rPr>
        <w:t xml:space="preserve">, with Germany targeting animals in WWI,26 and Japan using plague to cause an epidemic in China during WWII.27 </w:t>
      </w:r>
      <w:r w:rsidRPr="000B55CE">
        <w:rPr>
          <w:rStyle w:val="Emphasis"/>
          <w:rFonts w:asciiTheme="minorHAnsi" w:hAnsiTheme="minorHAnsi" w:cstheme="minorHAnsi"/>
          <w:b w:val="0"/>
          <w:bCs/>
          <w:highlight w:val="green"/>
        </w:rPr>
        <w:t>Non-state actors</w:t>
      </w:r>
      <w:r w:rsidRPr="000B55CE">
        <w:rPr>
          <w:rStyle w:val="StyleUnderline"/>
          <w:rFonts w:asciiTheme="minorHAnsi" w:hAnsiTheme="minorHAnsi" w:cstheme="minorHAnsi"/>
          <w:highlight w:val="green"/>
        </w:rPr>
        <w:t xml:space="preserve"> may also pose a risk,</w:t>
      </w:r>
      <w:r w:rsidRPr="000B55CE">
        <w:rPr>
          <w:rStyle w:val="StyleUnderline"/>
          <w:rFonts w:asciiTheme="minorHAnsi" w:hAnsiTheme="minorHAnsi" w:cstheme="minorHAnsi"/>
        </w:rPr>
        <w:t xml:space="preserve"> especially those with explicitly </w:t>
      </w:r>
      <w:proofErr w:type="spellStart"/>
      <w:r w:rsidRPr="000B55CE">
        <w:rPr>
          <w:rStyle w:val="StyleUnderline"/>
          <w:rFonts w:asciiTheme="minorHAnsi" w:hAnsiTheme="minorHAnsi" w:cstheme="minorHAnsi"/>
        </w:rPr>
        <w:t>omnicidal</w:t>
      </w:r>
      <w:proofErr w:type="spellEnd"/>
      <w:r w:rsidRPr="000B55CE">
        <w:rPr>
          <w:rStyle w:val="StyleUnderline"/>
          <w:rFonts w:asciiTheme="minorHAnsi" w:hAnsiTheme="minorHAnsi" w:cstheme="minorHAnsi"/>
        </w:rPr>
        <w:t xml:space="preserve"> aims</w:t>
      </w:r>
      <w:r w:rsidRPr="000B55CE">
        <w:rPr>
          <w:rFonts w:asciiTheme="minorHAnsi" w:hAnsiTheme="minorHAnsi" w:cstheme="minorHAnsi"/>
          <w:sz w:val="16"/>
        </w:rPr>
        <w:t xml:space="preserve">.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bioweapons.30 Fortunately, to date, </w:t>
      </w:r>
      <w:r w:rsidRPr="000B55CE">
        <w:rPr>
          <w:rStyle w:val="StyleUnderline"/>
          <w:rFonts w:asciiTheme="minorHAnsi" w:hAnsiTheme="minorHAnsi" w:cstheme="minorHAnsi"/>
          <w:highlight w:val="green"/>
        </w:rPr>
        <w:t>non-state actors</w:t>
      </w:r>
      <w:r w:rsidRPr="000B55CE">
        <w:rPr>
          <w:rStyle w:val="StyleUnderline"/>
          <w:rFonts w:asciiTheme="minorHAnsi" w:hAnsiTheme="minorHAnsi" w:cstheme="minorHAnsi"/>
        </w:rPr>
        <w:t xml:space="preserve"> have </w:t>
      </w:r>
      <w:r w:rsidRPr="000B55CE">
        <w:rPr>
          <w:rStyle w:val="StyleUnderline"/>
          <w:rFonts w:asciiTheme="minorHAnsi" w:hAnsiTheme="minorHAnsi" w:cstheme="minorHAnsi"/>
          <w:highlight w:val="green"/>
        </w:rPr>
        <w:t>lacked</w:t>
      </w:r>
      <w:r w:rsidRPr="000B55CE">
        <w:rPr>
          <w:rStyle w:val="StyleUnderline"/>
          <w:rFonts w:asciiTheme="minorHAnsi" w:hAnsiTheme="minorHAnsi" w:cstheme="minorHAnsi"/>
        </w:rPr>
        <w:t xml:space="preserve"> the </w:t>
      </w:r>
      <w:r w:rsidRPr="000B55CE">
        <w:rPr>
          <w:rStyle w:val="StyleUnderline"/>
          <w:rFonts w:asciiTheme="minorHAnsi" w:hAnsiTheme="minorHAnsi" w:cstheme="minorHAnsi"/>
          <w:highlight w:val="green"/>
        </w:rPr>
        <w:t>capabilities</w:t>
      </w:r>
      <w:r w:rsidRPr="000B55CE">
        <w:rPr>
          <w:rStyle w:val="StyleUnderline"/>
          <w:rFonts w:asciiTheme="minorHAnsi" w:hAnsiTheme="minorHAnsi" w:cstheme="minorHAnsi"/>
        </w:rPr>
        <w:t xml:space="preserve"> needed to pose a catastrophic bioweapons threat, </w:t>
      </w:r>
      <w:r w:rsidRPr="000B55CE">
        <w:rPr>
          <w:rStyle w:val="StyleUnderline"/>
          <w:rFonts w:asciiTheme="minorHAnsi" w:hAnsiTheme="minorHAnsi" w:cstheme="minorHAnsi"/>
          <w:highlight w:val="green"/>
        </w:rPr>
        <w:t xml:space="preserve">but this could </w:t>
      </w:r>
      <w:r w:rsidRPr="000B55CE">
        <w:rPr>
          <w:rStyle w:val="Emphasis"/>
          <w:rFonts w:asciiTheme="minorHAnsi" w:hAnsiTheme="minorHAnsi" w:cstheme="minorHAnsi"/>
          <w:highlight w:val="green"/>
        </w:rPr>
        <w:t>change</w:t>
      </w:r>
      <w:r w:rsidRPr="000B55CE">
        <w:rPr>
          <w:rStyle w:val="Emphasis"/>
          <w:rFonts w:asciiTheme="minorHAnsi" w:hAnsiTheme="minorHAnsi" w:cstheme="minorHAnsi"/>
        </w:rPr>
        <w:t xml:space="preserve"> in future decades</w:t>
      </w:r>
      <w:r w:rsidRPr="000B55CE">
        <w:rPr>
          <w:rStyle w:val="StyleUnderline"/>
          <w:rFonts w:asciiTheme="minorHAnsi" w:hAnsiTheme="minorHAnsi" w:cstheme="minorHAnsi"/>
        </w:rPr>
        <w:t xml:space="preserve"> </w:t>
      </w:r>
      <w:r w:rsidRPr="000B55CE">
        <w:rPr>
          <w:rStyle w:val="StyleUnderline"/>
          <w:rFonts w:asciiTheme="minorHAnsi" w:hAnsiTheme="minorHAnsi" w:cstheme="minorHAnsi"/>
          <w:highlight w:val="green"/>
        </w:rPr>
        <w:t>as biotech</w:t>
      </w:r>
      <w:r w:rsidRPr="000B55CE">
        <w:rPr>
          <w:rStyle w:val="StyleUnderline"/>
          <w:rFonts w:asciiTheme="minorHAnsi" w:hAnsiTheme="minorHAnsi" w:cstheme="minorHAnsi"/>
        </w:rPr>
        <w:t xml:space="preserve">nology </w:t>
      </w:r>
      <w:r w:rsidRPr="000B55CE">
        <w:rPr>
          <w:rStyle w:val="StyleUnderline"/>
          <w:rFonts w:asciiTheme="minorHAnsi" w:hAnsiTheme="minorHAnsi" w:cstheme="minorHAnsi"/>
          <w:highlight w:val="green"/>
        </w:rPr>
        <w:t xml:space="preserve">becomes </w:t>
      </w:r>
      <w:r w:rsidRPr="000B55CE">
        <w:rPr>
          <w:rStyle w:val="Emphasis"/>
          <w:rFonts w:asciiTheme="minorHAnsi" w:hAnsiTheme="minorHAnsi" w:cstheme="minorHAnsi"/>
          <w:b w:val="0"/>
          <w:bCs/>
          <w:highlight w:val="green"/>
        </w:rPr>
        <w:t>more accessible</w:t>
      </w:r>
      <w:r w:rsidRPr="000B55CE">
        <w:rPr>
          <w:rStyle w:val="StyleUnderline"/>
          <w:rFonts w:asciiTheme="minorHAnsi" w:hAnsiTheme="minorHAnsi" w:cstheme="minorHAnsi"/>
        </w:rPr>
        <w:t xml:space="preserve"> and the pool of experienced users grows.</w:t>
      </w:r>
      <w:r w:rsidRPr="000B55CE">
        <w:rPr>
          <w:rFonts w:asciiTheme="minorHAnsi" w:hAnsiTheme="minorHAnsi" w:cstheme="minorHAnsi"/>
          <w:sz w:val="16"/>
        </w:rPr>
        <w:t>31,32</w:t>
      </w:r>
      <w:r w:rsidRPr="000B55CE">
        <w:rPr>
          <w:rStyle w:val="StyleUnderline"/>
          <w:rFonts w:asciiTheme="minorHAnsi" w:hAnsiTheme="minorHAnsi" w:cstheme="minorHAnsi"/>
        </w:rPr>
        <w:t xml:space="preserve"> </w:t>
      </w:r>
      <w:r w:rsidRPr="000B55CE">
        <w:rPr>
          <w:rFonts w:asciiTheme="minorHAnsi" w:hAnsiTheme="minorHAnsi" w:cstheme="minorHAnsi"/>
          <w:sz w:val="16"/>
        </w:rPr>
        <w:t>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sidRPr="000B55CE">
        <w:rPr>
          <w:rFonts w:asciiTheme="minorHAnsi" w:hAnsiTheme="minorHAnsi" w:cstheme="minorHAnsi"/>
          <w:sz w:val="16"/>
        </w:rPr>
        <w:t>ie</w:t>
      </w:r>
      <w:proofErr w:type="spellEnd"/>
      <w:r w:rsidRPr="000B55CE">
        <w:rPr>
          <w:rFonts w:asciiTheme="minorHAnsi" w:hAnsiTheme="minorHAnsi" w:cstheme="minorHAnsi"/>
          <w:sz w:val="16"/>
        </w:rPr>
        <w:t xml:space="preserve">, </w:t>
      </w:r>
      <w:proofErr w:type="spellStart"/>
      <w:r w:rsidRPr="000B55CE">
        <w:rPr>
          <w:rFonts w:asciiTheme="minorHAnsi" w:hAnsiTheme="minorHAnsi" w:cstheme="minorHAnsi"/>
          <w:sz w:val="16"/>
        </w:rPr>
        <w:t>biocrimes</w:t>
      </w:r>
      <w:proofErr w:type="spellEnd"/>
      <w:r w:rsidRPr="000B55CE">
        <w:rPr>
          <w:rFonts w:asciiTheme="minorHAnsi" w:hAnsiTheme="minorHAnsi" w:cstheme="minorHAnsi"/>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0B55CE">
        <w:rPr>
          <w:rStyle w:val="StyleUnderline"/>
          <w:rFonts w:asciiTheme="minorHAnsi" w:hAnsiTheme="minorHAnsi" w:cstheme="minorHAnsi"/>
        </w:rPr>
        <w:t xml:space="preserve">even with the most conservative models, we find that </w:t>
      </w:r>
      <w:r w:rsidRPr="000B55CE">
        <w:rPr>
          <w:rStyle w:val="StyleUnderline"/>
          <w:rFonts w:asciiTheme="minorHAnsi" w:hAnsiTheme="minorHAnsi" w:cstheme="minorHAnsi"/>
          <w:highlight w:val="green"/>
        </w:rPr>
        <w:t xml:space="preserve">reduction of low-probability, high-consequence risks can be </w:t>
      </w:r>
      <w:r w:rsidRPr="000B55CE">
        <w:rPr>
          <w:rStyle w:val="Emphasis"/>
          <w:rFonts w:asciiTheme="minorHAnsi" w:hAnsiTheme="minorHAnsi" w:cstheme="minorHAnsi"/>
          <w:highlight w:val="green"/>
        </w:rPr>
        <w:t>more cost-effective</w:t>
      </w:r>
      <w:r w:rsidRPr="000B55CE">
        <w:rPr>
          <w:rStyle w:val="Emphasis"/>
          <w:rFonts w:asciiTheme="minorHAnsi" w:hAnsiTheme="minorHAnsi" w:cstheme="minorHAnsi"/>
        </w:rPr>
        <w:t>,</w:t>
      </w:r>
      <w:r w:rsidRPr="000B55CE">
        <w:rPr>
          <w:rFonts w:asciiTheme="minorHAnsi" w:hAnsiTheme="minorHAnsi" w:cstheme="minorHAnsi"/>
          <w:sz w:val="16"/>
        </w:rPr>
        <w:t xml:space="preserve"> as measured by quality-adjusted life year per dollar, </w:t>
      </w:r>
      <w:r w:rsidRPr="000B55CE">
        <w:rPr>
          <w:rStyle w:val="StyleUnderline"/>
          <w:rFonts w:asciiTheme="minorHAnsi" w:hAnsiTheme="minorHAnsi" w:cstheme="minorHAnsi"/>
        </w:rPr>
        <w:t xml:space="preserve">especially </w:t>
      </w:r>
      <w:r w:rsidRPr="000B55CE">
        <w:rPr>
          <w:rStyle w:val="StyleUnderline"/>
          <w:rFonts w:asciiTheme="minorHAnsi" w:hAnsiTheme="minorHAnsi" w:cstheme="minorHAnsi"/>
          <w:highlight w:val="green"/>
        </w:rPr>
        <w:t xml:space="preserve">when we account for the lives of </w:t>
      </w:r>
      <w:r w:rsidRPr="000B55CE">
        <w:rPr>
          <w:rStyle w:val="Emphasis"/>
          <w:rFonts w:asciiTheme="minorHAnsi" w:hAnsiTheme="minorHAnsi" w:cstheme="minorHAnsi"/>
          <w:highlight w:val="green"/>
        </w:rPr>
        <w:t>future generations</w:t>
      </w:r>
      <w:r w:rsidRPr="000B55CE">
        <w:rPr>
          <w:rStyle w:val="Emphasis"/>
          <w:rFonts w:asciiTheme="minorHAnsi" w:hAnsiTheme="minorHAnsi" w:cstheme="minorHAnsi"/>
        </w:rPr>
        <w:t>.</w:t>
      </w:r>
      <w:r w:rsidRPr="000B55CE">
        <w:rPr>
          <w:rFonts w:asciiTheme="minorHAnsi" w:hAnsiTheme="minorHAnsi" w:cstheme="minorHAnsi"/>
          <w:sz w:val="16"/>
        </w:rPr>
        <w:t xml:space="preserve"> </w:t>
      </w:r>
      <w:r w:rsidRPr="000B55CE">
        <w:rPr>
          <w:rStyle w:val="StyleUnderline"/>
          <w:rFonts w:asciiTheme="minorHAnsi" w:hAnsiTheme="minorHAnsi" w:cstheme="minorHAnsi"/>
        </w:rPr>
        <w:t xml:space="preserve">This suggests that </w:t>
      </w:r>
      <w:r w:rsidRPr="000B55CE">
        <w:rPr>
          <w:rStyle w:val="Emphasis"/>
          <w:rFonts w:asciiTheme="minorHAnsi" w:hAnsiTheme="minorHAnsi" w:cstheme="minorHAnsi"/>
        </w:rPr>
        <w:t>despite the low probability</w:t>
      </w:r>
      <w:r w:rsidRPr="000B55CE">
        <w:rPr>
          <w:rStyle w:val="StyleUnderline"/>
          <w:rFonts w:asciiTheme="minorHAnsi" w:hAnsiTheme="minorHAnsi" w:cstheme="minorHAnsi"/>
        </w:rPr>
        <w:t xml:space="preserve"> </w:t>
      </w:r>
      <w:r w:rsidRPr="000B55CE">
        <w:rPr>
          <w:rFonts w:asciiTheme="minorHAnsi" w:hAnsiTheme="minorHAnsi" w:cstheme="minorHAnsi"/>
          <w:sz w:val="16"/>
        </w:rPr>
        <w:t>of such events</w:t>
      </w:r>
      <w:r w:rsidRPr="000B55CE">
        <w:rPr>
          <w:rStyle w:val="StyleUnderline"/>
          <w:rFonts w:asciiTheme="minorHAnsi" w:hAnsiTheme="minorHAnsi" w:cstheme="minorHAnsi"/>
        </w:rPr>
        <w:t>, society still ought to invest more in preventing the most extreme possible biosecurity catastrophes.</w:t>
      </w:r>
    </w:p>
    <w:p w14:paraId="5E0193CE" w14:textId="1A8734CE" w:rsidR="00365F45" w:rsidRPr="000B55CE" w:rsidRDefault="007C71F5" w:rsidP="00365F45">
      <w:pPr>
        <w:pStyle w:val="Heading3"/>
        <w:rPr>
          <w:rFonts w:asciiTheme="minorHAnsi" w:hAnsiTheme="minorHAnsi" w:cstheme="minorHAnsi"/>
        </w:rPr>
      </w:pPr>
      <w:r w:rsidRPr="000B55CE">
        <w:rPr>
          <w:rFonts w:asciiTheme="minorHAnsi" w:hAnsiTheme="minorHAnsi" w:cstheme="minorHAnsi"/>
        </w:rPr>
        <w:t>2</w:t>
      </w:r>
    </w:p>
    <w:p w14:paraId="7F860B61" w14:textId="77777777" w:rsidR="00365F45" w:rsidRPr="000B55CE" w:rsidRDefault="00365F45" w:rsidP="00365F45">
      <w:pPr>
        <w:pStyle w:val="Heading4"/>
        <w:rPr>
          <w:rFonts w:asciiTheme="minorHAnsi" w:hAnsiTheme="minorHAnsi" w:cstheme="minorHAnsi"/>
        </w:rPr>
      </w:pPr>
      <w:r w:rsidRPr="000B55CE">
        <w:rPr>
          <w:rFonts w:asciiTheme="minorHAnsi" w:hAnsiTheme="minorHAnsi" w:cstheme="minorHAnsi"/>
          <w:b w:val="0"/>
        </w:rPr>
        <w:t>CP Text: A just government should –</w:t>
      </w:r>
    </w:p>
    <w:p w14:paraId="546F9075" w14:textId="77777777" w:rsidR="00365F45" w:rsidRPr="000B55CE" w:rsidRDefault="00365F45" w:rsidP="00365F45">
      <w:pPr>
        <w:pStyle w:val="Heading4"/>
        <w:rPr>
          <w:rFonts w:asciiTheme="minorHAnsi" w:hAnsiTheme="minorHAnsi" w:cstheme="minorHAnsi"/>
          <w:b w:val="0"/>
        </w:rPr>
      </w:pPr>
      <w:r w:rsidRPr="000B55CE">
        <w:rPr>
          <w:rFonts w:asciiTheme="minorHAnsi" w:hAnsiTheme="minorHAnsi" w:cstheme="minorHAnsi"/>
          <w:b w:val="0"/>
        </w:rPr>
        <w:t>- Eliminate the use of fossil fuels.</w:t>
      </w:r>
    </w:p>
    <w:p w14:paraId="5705BB09" w14:textId="77777777" w:rsidR="00365F45" w:rsidRPr="000B55CE" w:rsidRDefault="00365F45" w:rsidP="00365F45">
      <w:pPr>
        <w:pStyle w:val="Heading4"/>
        <w:rPr>
          <w:rFonts w:asciiTheme="minorHAnsi" w:hAnsiTheme="minorHAnsi" w:cstheme="minorHAnsi"/>
          <w:b w:val="0"/>
        </w:rPr>
      </w:pPr>
      <w:r w:rsidRPr="000B55CE">
        <w:rPr>
          <w:rFonts w:asciiTheme="minorHAnsi" w:hAnsiTheme="minorHAnsi" w:cstheme="minorHAnsi"/>
          <w:b w:val="0"/>
        </w:rPr>
        <w:t>-  Eliminate their production subsidies for fossil fuels</w:t>
      </w:r>
    </w:p>
    <w:p w14:paraId="11E51CA4" w14:textId="77777777" w:rsidR="00365F45" w:rsidRPr="000B55CE" w:rsidRDefault="00365F45" w:rsidP="00365F45">
      <w:pPr>
        <w:pStyle w:val="Heading4"/>
        <w:rPr>
          <w:rFonts w:asciiTheme="minorHAnsi" w:hAnsiTheme="minorHAnsi" w:cstheme="minorHAnsi"/>
          <w:b w:val="0"/>
        </w:rPr>
      </w:pPr>
      <w:r w:rsidRPr="000B55CE">
        <w:rPr>
          <w:rFonts w:asciiTheme="minorHAnsi" w:hAnsiTheme="minorHAnsi" w:cstheme="minorHAnsi"/>
          <w:b w:val="0"/>
        </w:rPr>
        <w:t>-  Establish an incentive program for artificial tree carbon capture</w:t>
      </w:r>
    </w:p>
    <w:p w14:paraId="1D888749" w14:textId="77777777" w:rsidR="00365F45" w:rsidRPr="000B55CE" w:rsidRDefault="00365F45" w:rsidP="00365F45">
      <w:pPr>
        <w:pStyle w:val="Heading4"/>
        <w:rPr>
          <w:rFonts w:asciiTheme="minorHAnsi" w:hAnsiTheme="minorHAnsi" w:cstheme="minorHAnsi"/>
          <w:b w:val="0"/>
        </w:rPr>
      </w:pPr>
      <w:r w:rsidRPr="000B55CE">
        <w:rPr>
          <w:rFonts w:asciiTheme="minorHAnsi" w:hAnsiTheme="minorHAnsi" w:cstheme="minorHAnsi"/>
          <w:b w:val="0"/>
        </w:rPr>
        <w:t xml:space="preserve">That reduces foreign energy dependence and kickstarts a renewable revolution. </w:t>
      </w:r>
    </w:p>
    <w:p w14:paraId="19BACED8" w14:textId="77777777" w:rsidR="00365F45" w:rsidRPr="000B55CE" w:rsidRDefault="00365F45" w:rsidP="00365F45">
      <w:pPr>
        <w:rPr>
          <w:rFonts w:asciiTheme="minorHAnsi" w:hAnsiTheme="minorHAnsi" w:cstheme="minorHAnsi"/>
        </w:rPr>
      </w:pPr>
      <w:proofErr w:type="spellStart"/>
      <w:r w:rsidRPr="000B55CE">
        <w:rPr>
          <w:rFonts w:asciiTheme="minorHAnsi" w:hAnsiTheme="minorHAnsi" w:cstheme="minorHAnsi"/>
          <w:b/>
          <w:bCs/>
          <w:sz w:val="28"/>
          <w:szCs w:val="28"/>
        </w:rPr>
        <w:t>Monasterolo</w:t>
      </w:r>
      <w:proofErr w:type="spellEnd"/>
      <w:r w:rsidRPr="000B55CE">
        <w:rPr>
          <w:rFonts w:asciiTheme="minorHAnsi" w:hAnsiTheme="minorHAnsi" w:cstheme="minorHAnsi"/>
          <w:b/>
          <w:bCs/>
          <w:sz w:val="28"/>
          <w:szCs w:val="28"/>
        </w:rPr>
        <w:t xml:space="preserve"> 19 </w:t>
      </w:r>
      <w:r w:rsidRPr="000B55CE">
        <w:rPr>
          <w:rFonts w:asciiTheme="minorHAnsi" w:hAnsiTheme="minorHAnsi" w:cstheme="minorHAnsi"/>
          <w:sz w:val="16"/>
          <w:szCs w:val="16"/>
        </w:rPr>
        <w:t xml:space="preserve">Irene </w:t>
      </w:r>
      <w:proofErr w:type="spellStart"/>
      <w:r w:rsidRPr="000B55CE">
        <w:rPr>
          <w:rFonts w:asciiTheme="minorHAnsi" w:hAnsiTheme="minorHAnsi" w:cstheme="minorHAnsi"/>
          <w:sz w:val="16"/>
          <w:szCs w:val="16"/>
        </w:rPr>
        <w:t>Monasterolo</w:t>
      </w:r>
      <w:proofErr w:type="spellEnd"/>
      <w:r w:rsidRPr="000B55CE">
        <w:rPr>
          <w:rFonts w:asciiTheme="minorHAnsi" w:hAnsiTheme="minorHAnsi" w:cstheme="minorHAnsi"/>
          <w:sz w:val="16"/>
          <w:szCs w:val="16"/>
        </w:rPr>
        <w:t xml:space="preserve"> [Irene </w:t>
      </w:r>
      <w:proofErr w:type="spellStart"/>
      <w:r w:rsidRPr="000B55CE">
        <w:rPr>
          <w:rFonts w:asciiTheme="minorHAnsi" w:hAnsiTheme="minorHAnsi" w:cstheme="minorHAnsi"/>
          <w:sz w:val="16"/>
          <w:szCs w:val="16"/>
        </w:rPr>
        <w:t>Monasterolo</w:t>
      </w:r>
      <w:proofErr w:type="spellEnd"/>
      <w:r w:rsidRPr="000B55CE">
        <w:rPr>
          <w:rFonts w:asciiTheme="minorHAnsi" w:hAnsiTheme="minorHAnsi" w:cstheme="minorHAnsi"/>
          <w:sz w:val="16"/>
          <w:szCs w:val="16"/>
        </w:rPr>
        <w:t xml:space="preserve"> is a development economist with experience in policy monitoring and evaluation; institutional capacity building; governance of evidence-based sustainability policies; complex system thinking for modelling the resource-climate nexus; green fiscal and monetary policies for financing the green economy; and adaptation tools for building agricultural resilience to climate change, focusing on food risk and climate adaptation. She has worked as a scientist in academia, as an economist for consulting companies, as a consultant for the World Bank. She is currently Assistant Professor of Climate Economics and Finance at the Vienna University of Economics and Business and a Visiting Scholar with Stanford Energy's Sustainable Finance Initiative. She holds a PhD in Agri-food economics and statistics from the University of Bologna (IT) and held a post-doc at the Global Sustainability Institute in Cambridge (UK) focused on modelling the impact of resource constraints on global growth and political instability.] &amp; Marco </w:t>
      </w:r>
      <w:proofErr w:type="spellStart"/>
      <w:r w:rsidRPr="000B55CE">
        <w:rPr>
          <w:rFonts w:asciiTheme="minorHAnsi" w:hAnsiTheme="minorHAnsi" w:cstheme="minorHAnsi"/>
          <w:sz w:val="16"/>
          <w:szCs w:val="16"/>
        </w:rPr>
        <w:t>Raberto</w:t>
      </w:r>
      <w:proofErr w:type="spellEnd"/>
      <w:r w:rsidRPr="000B55CE">
        <w:rPr>
          <w:rFonts w:asciiTheme="minorHAnsi" w:hAnsiTheme="minorHAnsi" w:cstheme="minorHAnsi"/>
          <w:sz w:val="16"/>
          <w:szCs w:val="16"/>
        </w:rPr>
        <w:t xml:space="preserve"> [Associate Professor of Business and Management Engineering, University of Genoa, Italy] (2019). The impact of phasing out fossil fuel subsidies on the low-carbon transition. Energy Policy, 124, 355–370. </w:t>
      </w:r>
      <w:proofErr w:type="gramStart"/>
      <w:r w:rsidRPr="000B55CE">
        <w:rPr>
          <w:rFonts w:asciiTheme="minorHAnsi" w:hAnsiTheme="minorHAnsi" w:cstheme="minorHAnsi"/>
          <w:sz w:val="16"/>
          <w:szCs w:val="16"/>
        </w:rPr>
        <w:t>doi:10.1016/j.enpol</w:t>
      </w:r>
      <w:proofErr w:type="gramEnd"/>
      <w:r w:rsidRPr="000B55CE">
        <w:rPr>
          <w:rFonts w:asciiTheme="minorHAnsi" w:hAnsiTheme="minorHAnsi" w:cstheme="minorHAnsi"/>
          <w:sz w:val="16"/>
          <w:szCs w:val="16"/>
        </w:rPr>
        <w:t>.2018.08.051 // ash</w:t>
      </w:r>
    </w:p>
    <w:p w14:paraId="2E9DE759" w14:textId="77777777" w:rsidR="00365F45" w:rsidRPr="000B55CE" w:rsidRDefault="00365F45" w:rsidP="00365F45">
      <w:pPr>
        <w:rPr>
          <w:rFonts w:asciiTheme="minorHAnsi" w:hAnsiTheme="minorHAnsi" w:cstheme="minorHAnsi"/>
        </w:rPr>
      </w:pPr>
      <w:r w:rsidRPr="000B55CE">
        <w:rPr>
          <w:rStyle w:val="StyleUnderline"/>
          <w:rFonts w:asciiTheme="minorHAnsi" w:hAnsiTheme="minorHAnsi" w:cstheme="minorHAnsi"/>
        </w:rPr>
        <w:t>The</w:t>
      </w:r>
      <w:r w:rsidRPr="000B55CE">
        <w:rPr>
          <w:rFonts w:asciiTheme="minorHAnsi" w:hAnsiTheme="minorHAnsi" w:cstheme="minorHAnsi"/>
        </w:rPr>
        <w:t xml:space="preserve"> </w:t>
      </w:r>
      <w:r w:rsidRPr="000B55CE">
        <w:rPr>
          <w:rStyle w:val="Emphasis"/>
          <w:rFonts w:asciiTheme="minorHAnsi" w:hAnsiTheme="minorHAnsi" w:cstheme="minorHAnsi"/>
          <w:highlight w:val="green"/>
        </w:rPr>
        <w:t>phasing out</w:t>
      </w:r>
      <w:r w:rsidRPr="000B55CE">
        <w:rPr>
          <w:rStyle w:val="Emphasis"/>
          <w:rFonts w:asciiTheme="minorHAnsi" w:hAnsiTheme="minorHAnsi" w:cstheme="minorHAnsi"/>
        </w:rPr>
        <w:t xml:space="preserve"> of fossil fuel </w:t>
      </w:r>
      <w:r w:rsidRPr="000B55CE">
        <w:rPr>
          <w:rStyle w:val="Emphasis"/>
          <w:rFonts w:asciiTheme="minorHAnsi" w:hAnsiTheme="minorHAnsi" w:cstheme="minorHAnsi"/>
          <w:highlight w:val="green"/>
        </w:rPr>
        <w:t>subsidies contributes to</w:t>
      </w:r>
      <w:r w:rsidRPr="000B55CE">
        <w:rPr>
          <w:rStyle w:val="Emphasis"/>
          <w:rFonts w:asciiTheme="minorHAnsi" w:hAnsiTheme="minorHAnsi" w:cstheme="minorHAnsi"/>
        </w:rPr>
        <w:t xml:space="preserve"> improve the performance of the </w:t>
      </w:r>
      <w:r w:rsidRPr="000B55CE">
        <w:rPr>
          <w:rStyle w:val="Emphasis"/>
          <w:rFonts w:asciiTheme="minorHAnsi" w:hAnsiTheme="minorHAnsi" w:cstheme="minorHAnsi"/>
          <w:highlight w:val="green"/>
        </w:rPr>
        <w:t>production factors</w:t>
      </w:r>
      <w:r w:rsidRPr="000B55CE">
        <w:rPr>
          <w:rFonts w:asciiTheme="minorHAnsi" w:hAnsiTheme="minorHAnsi" w:cstheme="minorHAnsi"/>
        </w:rPr>
        <w:t xml:space="preserve">, </w:t>
      </w:r>
      <w:r w:rsidRPr="000B55CE">
        <w:rPr>
          <w:rStyle w:val="StyleUnderline"/>
          <w:rFonts w:asciiTheme="minorHAnsi" w:hAnsiTheme="minorHAnsi" w:cstheme="minorHAnsi"/>
        </w:rPr>
        <w:t>represented by unemployment</w:t>
      </w:r>
      <w:r w:rsidRPr="000B55CE">
        <w:rPr>
          <w:rFonts w:asciiTheme="minorHAnsi" w:hAnsiTheme="minorHAnsi" w:cstheme="minorHAnsi"/>
        </w:rPr>
        <w:t xml:space="preserve"> (top panel) </w:t>
      </w:r>
      <w:r w:rsidRPr="000B55CE">
        <w:rPr>
          <w:rStyle w:val="StyleUnderline"/>
          <w:rFonts w:asciiTheme="minorHAnsi" w:hAnsiTheme="minorHAnsi" w:cstheme="minorHAnsi"/>
        </w:rPr>
        <w:t>and firms’ capital</w:t>
      </w:r>
      <w:r w:rsidRPr="000B55CE">
        <w:rPr>
          <w:rFonts w:asciiTheme="minorHAnsi" w:hAnsiTheme="minorHAnsi" w:cstheme="minorHAnsi"/>
        </w:rPr>
        <w:t xml:space="preserve"> (bottom panel). </w:t>
      </w:r>
      <w:r w:rsidRPr="000B55CE">
        <w:rPr>
          <w:rStyle w:val="Emphasis"/>
          <w:rFonts w:asciiTheme="minorHAnsi" w:hAnsiTheme="minorHAnsi" w:cstheme="minorHAnsi"/>
          <w:highlight w:val="green"/>
        </w:rPr>
        <w:t>In the case of full fossil fuel subsidies</w:t>
      </w:r>
      <w:r w:rsidRPr="000B55CE">
        <w:rPr>
          <w:rFonts w:asciiTheme="minorHAnsi" w:hAnsiTheme="minorHAnsi" w:cstheme="minorHAnsi"/>
        </w:rPr>
        <w:t xml:space="preserve"> (black line), </w:t>
      </w:r>
      <w:r w:rsidRPr="000B55CE">
        <w:rPr>
          <w:rStyle w:val="Emphasis"/>
          <w:rFonts w:asciiTheme="minorHAnsi" w:hAnsiTheme="minorHAnsi" w:cstheme="minorHAnsi"/>
          <w:highlight w:val="green"/>
        </w:rPr>
        <w:t>the economy experiences the highest unemployment and the lowest</w:t>
      </w:r>
      <w:r w:rsidRPr="000B55CE">
        <w:rPr>
          <w:rStyle w:val="Emphasis"/>
          <w:rFonts w:asciiTheme="minorHAnsi" w:hAnsiTheme="minorHAnsi" w:cstheme="minorHAnsi"/>
        </w:rPr>
        <w:t xml:space="preserve"> firm's </w:t>
      </w:r>
      <w:r w:rsidRPr="000B55CE">
        <w:rPr>
          <w:rStyle w:val="Emphasis"/>
          <w:rFonts w:asciiTheme="minorHAnsi" w:hAnsiTheme="minorHAnsi" w:cstheme="minorHAnsi"/>
          <w:highlight w:val="green"/>
        </w:rPr>
        <w:t>capital accumulation</w:t>
      </w:r>
      <w:r w:rsidRPr="000B55CE">
        <w:rPr>
          <w:rStyle w:val="Emphasis"/>
          <w:rFonts w:asciiTheme="minorHAnsi" w:hAnsiTheme="minorHAnsi" w:cstheme="minorHAnsi"/>
        </w:rPr>
        <w:t xml:space="preserve"> because the </w:t>
      </w:r>
      <w:r w:rsidRPr="000B55CE">
        <w:rPr>
          <w:rStyle w:val="Emphasis"/>
          <w:rFonts w:asciiTheme="minorHAnsi" w:hAnsiTheme="minorHAnsi" w:cstheme="minorHAnsi"/>
          <w:highlight w:val="green"/>
        </w:rPr>
        <w:t>subsidies are fully financed via</w:t>
      </w:r>
      <w:r w:rsidRPr="000B55CE">
        <w:rPr>
          <w:rStyle w:val="Emphasis"/>
          <w:rFonts w:asciiTheme="minorHAnsi" w:hAnsiTheme="minorHAnsi" w:cstheme="minorHAnsi"/>
        </w:rPr>
        <w:t xml:space="preserve"> general </w:t>
      </w:r>
      <w:r w:rsidRPr="000B55CE">
        <w:rPr>
          <w:rStyle w:val="Emphasis"/>
          <w:rFonts w:asciiTheme="minorHAnsi" w:hAnsiTheme="minorHAnsi" w:cstheme="minorHAnsi"/>
          <w:highlight w:val="green"/>
        </w:rPr>
        <w:t>taxation</w:t>
      </w:r>
      <w:r w:rsidRPr="000B55CE">
        <w:rPr>
          <w:rStyle w:val="Emphasis"/>
          <w:rFonts w:asciiTheme="minorHAnsi" w:hAnsiTheme="minorHAnsi" w:cstheme="minorHAnsi"/>
        </w:rPr>
        <w:t xml:space="preserve">, thus </w:t>
      </w:r>
      <w:r w:rsidRPr="000B55CE">
        <w:rPr>
          <w:rStyle w:val="Emphasis"/>
          <w:rFonts w:asciiTheme="minorHAnsi" w:hAnsiTheme="minorHAnsi" w:cstheme="minorHAnsi"/>
          <w:highlight w:val="green"/>
        </w:rPr>
        <w:t>depressing other investments</w:t>
      </w:r>
      <w:r w:rsidRPr="000B55CE">
        <w:rPr>
          <w:rFonts w:asciiTheme="minorHAnsi" w:hAnsiTheme="minorHAnsi" w:cstheme="minorHAnsi"/>
        </w:rPr>
        <w:t xml:space="preserve"> (bottom panel) </w:t>
      </w:r>
      <w:r w:rsidRPr="000B55CE">
        <w:rPr>
          <w:rStyle w:val="Emphasis"/>
          <w:rFonts w:asciiTheme="minorHAnsi" w:hAnsiTheme="minorHAnsi" w:cstheme="minorHAnsi"/>
        </w:rPr>
        <w:t>and consumption</w:t>
      </w:r>
      <w:r w:rsidRPr="000B55CE">
        <w:rPr>
          <w:rFonts w:asciiTheme="minorHAnsi" w:hAnsiTheme="minorHAnsi" w:cstheme="minorHAnsi"/>
        </w:rPr>
        <w:t xml:space="preserve">. In addition, </w:t>
      </w:r>
      <w:r w:rsidRPr="000B55CE">
        <w:rPr>
          <w:rStyle w:val="Emphasis"/>
          <w:rFonts w:asciiTheme="minorHAnsi" w:hAnsiTheme="minorHAnsi" w:cstheme="minorHAnsi"/>
        </w:rPr>
        <w:t xml:space="preserve">since </w:t>
      </w:r>
      <w:r w:rsidRPr="000B55CE">
        <w:rPr>
          <w:rStyle w:val="Emphasis"/>
          <w:rFonts w:asciiTheme="minorHAnsi" w:hAnsiTheme="minorHAnsi" w:cstheme="minorHAnsi"/>
          <w:highlight w:val="green"/>
        </w:rPr>
        <w:t>the country needs to import raw materials and fossil fuels</w:t>
      </w:r>
      <w:r w:rsidRPr="000B55CE">
        <w:rPr>
          <w:rStyle w:val="Emphasis"/>
          <w:rFonts w:asciiTheme="minorHAnsi" w:hAnsiTheme="minorHAnsi" w:cstheme="minorHAnsi"/>
        </w:rPr>
        <w:t xml:space="preserve"> from ROW, </w:t>
      </w:r>
      <w:r w:rsidRPr="000B55CE">
        <w:rPr>
          <w:rStyle w:val="Emphasis"/>
          <w:rFonts w:asciiTheme="minorHAnsi" w:hAnsiTheme="minorHAnsi" w:cstheme="minorHAnsi"/>
          <w:highlight w:val="green"/>
        </w:rPr>
        <w:t>a carbon-intense economy means an outflow of liquidity</w:t>
      </w:r>
      <w:r w:rsidRPr="000B55CE">
        <w:rPr>
          <w:rStyle w:val="Emphasis"/>
          <w:rFonts w:asciiTheme="minorHAnsi" w:hAnsiTheme="minorHAnsi" w:cstheme="minorHAnsi"/>
        </w:rPr>
        <w:t xml:space="preserve"> to the foreign country.</w:t>
      </w:r>
      <w:r w:rsidRPr="000B55CE">
        <w:rPr>
          <w:rFonts w:asciiTheme="minorHAnsi" w:hAnsiTheme="minorHAnsi" w:cstheme="minorHAnsi"/>
        </w:rPr>
        <w:t xml:space="preserve"> In contrast, </w:t>
      </w:r>
      <w:r w:rsidRPr="000B55CE">
        <w:rPr>
          <w:rStyle w:val="StyleUnderline"/>
          <w:rFonts w:asciiTheme="minorHAnsi" w:hAnsiTheme="minorHAnsi" w:cstheme="minorHAnsi"/>
          <w:sz w:val="16"/>
          <w:szCs w:val="16"/>
        </w:rPr>
        <w:t>the phasing in of green subsidies contributes to increase capital accumulation and employment</w:t>
      </w:r>
      <w:r w:rsidRPr="000B55CE">
        <w:rPr>
          <w:rFonts w:asciiTheme="minorHAnsi" w:hAnsiTheme="minorHAnsi" w:cstheme="minorHAnsi"/>
        </w:rPr>
        <w:t xml:space="preserve"> (see Fig. 8 for details).</w:t>
      </w:r>
    </w:p>
    <w:p w14:paraId="7AC1019E" w14:textId="77777777" w:rsidR="00365F45" w:rsidRPr="000B55CE" w:rsidRDefault="00365F45" w:rsidP="00365F45">
      <w:pPr>
        <w:rPr>
          <w:rFonts w:asciiTheme="minorHAnsi" w:hAnsiTheme="minorHAnsi" w:cstheme="minorHAnsi"/>
          <w:szCs w:val="16"/>
        </w:rPr>
      </w:pPr>
      <w:r w:rsidRPr="000B55CE">
        <w:rPr>
          <w:rFonts w:asciiTheme="minorHAnsi" w:hAnsiTheme="minorHAnsi" w:cstheme="minorHAnsi"/>
          <w:szCs w:val="16"/>
        </w:rPr>
        <w:t xml:space="preserve">Fig. 7a: Production factors conditioned to green subsidies. Fig. 7a shows the effects on the production factors (y axis) of increasing levels of green fiscal policy and green sovereign bonds issuance (x axis). </w:t>
      </w:r>
      <w:r w:rsidRPr="000B55CE">
        <w:rPr>
          <w:rStyle w:val="StyleUnderline"/>
          <w:rFonts w:asciiTheme="minorHAnsi" w:hAnsiTheme="minorHAnsi" w:cstheme="minorHAnsi"/>
          <w:sz w:val="16"/>
          <w:szCs w:val="16"/>
        </w:rPr>
        <w:t xml:space="preserve">Higher levels of green subsidies lead to positive economic outcomes in terms of lower unemployment </w:t>
      </w:r>
      <w:r w:rsidRPr="000B55CE">
        <w:rPr>
          <w:rFonts w:asciiTheme="minorHAnsi" w:hAnsiTheme="minorHAnsi" w:cstheme="minorHAnsi"/>
          <w:szCs w:val="16"/>
        </w:rPr>
        <w:t xml:space="preserve">(top panel) </w:t>
      </w:r>
      <w:r w:rsidRPr="000B55CE">
        <w:rPr>
          <w:rStyle w:val="StyleUnderline"/>
          <w:rFonts w:asciiTheme="minorHAnsi" w:hAnsiTheme="minorHAnsi" w:cstheme="minorHAnsi"/>
          <w:sz w:val="16"/>
          <w:szCs w:val="16"/>
        </w:rPr>
        <w:t>and higher speed of capital accumulation in the production sectors</w:t>
      </w:r>
      <w:r w:rsidRPr="000B55CE">
        <w:rPr>
          <w:rFonts w:asciiTheme="minorHAnsi" w:hAnsiTheme="minorHAnsi" w:cstheme="minorHAnsi"/>
          <w:szCs w:val="16"/>
        </w:rPr>
        <w:t xml:space="preserve"> (bottom panel), thus </w:t>
      </w:r>
      <w:r w:rsidRPr="000B55CE">
        <w:rPr>
          <w:rStyle w:val="Emphasis"/>
          <w:rFonts w:asciiTheme="minorHAnsi" w:hAnsiTheme="minorHAnsi" w:cstheme="minorHAnsi"/>
          <w:bCs/>
          <w:sz w:val="16"/>
          <w:szCs w:val="16"/>
        </w:rPr>
        <w:t>supporting the development of the green economy.</w:t>
      </w:r>
      <w:r w:rsidRPr="000B55CE">
        <w:rPr>
          <w:rFonts w:asciiTheme="minorHAnsi" w:hAnsiTheme="minorHAnsi" w:cstheme="minorHAnsi"/>
          <w:szCs w:val="16"/>
        </w:rPr>
        <w:t xml:space="preserve"> Nevertheless, the trend in the fiscal and green bonds’ policy scenarios is slightly different. Our explanation is that the higher share of renewable energy production in the green subsidies scenarios implies lower fossil fuels extraction, thus lower revenues and profits for the mining company, and consequently lower money outflow to the ROW. In this way, the domestic economy displays higher purchasing power and domestic demand, with positive effects on unemployment rate and capital accumulation. This positive effect also emerges in BA's balance sheet (Fig. 3).</w:t>
      </w:r>
    </w:p>
    <w:p w14:paraId="596804C1" w14:textId="77777777" w:rsidR="00365F45" w:rsidRPr="000B55CE" w:rsidRDefault="00365F45" w:rsidP="00365F45">
      <w:pPr>
        <w:rPr>
          <w:rFonts w:asciiTheme="minorHAnsi" w:hAnsiTheme="minorHAnsi" w:cstheme="minorHAnsi"/>
          <w:szCs w:val="16"/>
        </w:rPr>
      </w:pPr>
      <w:r w:rsidRPr="000B55CE">
        <w:rPr>
          <w:rFonts w:asciiTheme="minorHAnsi" w:hAnsiTheme="minorHAnsi" w:cstheme="minorHAnsi"/>
          <w:szCs w:val="16"/>
        </w:rPr>
        <w:t>The interest rate set by the central bank could explain why the scenarios characterized by green subsidies financed with the issuance of green sovereign bonds are slightly less performing in terms of capital investments than the ones characterized by green fiscal policies. Indeed, the central bank's interest rate increases the most in the green bonds’ scenarios, thus counteracting the inflationary trend created by the green bonds’ issuance on the real economy. These results provide useful insights in the current discussion on what role, if any, central banks could play in the low-carbon transition by greening monetary policies.</w:t>
      </w:r>
    </w:p>
    <w:p w14:paraId="068B51C9" w14:textId="77777777" w:rsidR="00365F45" w:rsidRPr="000B55CE" w:rsidRDefault="00365F45" w:rsidP="00365F45">
      <w:pPr>
        <w:rPr>
          <w:rFonts w:asciiTheme="minorHAnsi" w:hAnsiTheme="minorHAnsi" w:cstheme="minorHAnsi"/>
          <w:szCs w:val="16"/>
        </w:rPr>
      </w:pPr>
      <w:r w:rsidRPr="000B55CE">
        <w:rPr>
          <w:rFonts w:asciiTheme="minorHAnsi" w:hAnsiTheme="minorHAnsi" w:cstheme="minorHAnsi"/>
          <w:szCs w:val="16"/>
        </w:rPr>
        <w:t>7. Conclusion and policy implications</w:t>
      </w:r>
    </w:p>
    <w:p w14:paraId="29CD2E30" w14:textId="77777777" w:rsidR="00365F45" w:rsidRPr="000B55CE" w:rsidRDefault="00365F45" w:rsidP="00365F45">
      <w:pPr>
        <w:rPr>
          <w:rFonts w:asciiTheme="minorHAnsi" w:hAnsiTheme="minorHAnsi" w:cstheme="minorHAnsi"/>
        </w:rPr>
      </w:pPr>
      <w:r w:rsidRPr="000B55CE">
        <w:rPr>
          <w:rStyle w:val="StyleUnderline"/>
          <w:rFonts w:asciiTheme="minorHAnsi" w:hAnsiTheme="minorHAnsi" w:cstheme="minorHAnsi"/>
        </w:rPr>
        <w:t xml:space="preserve">By applying an expanded version of the EIRIN SFC behavioral model, we find that </w:t>
      </w:r>
      <w:r w:rsidRPr="000B55CE">
        <w:rPr>
          <w:rStyle w:val="Emphasis"/>
          <w:rFonts w:asciiTheme="minorHAnsi" w:hAnsiTheme="minorHAnsi" w:cstheme="minorHAnsi"/>
          <w:highlight w:val="green"/>
        </w:rPr>
        <w:t>reforming</w:t>
      </w:r>
      <w:r w:rsidRPr="000B55CE">
        <w:rPr>
          <w:rStyle w:val="Emphasis"/>
          <w:rFonts w:asciiTheme="minorHAnsi" w:hAnsiTheme="minorHAnsi" w:cstheme="minorHAnsi"/>
        </w:rPr>
        <w:t xml:space="preserve"> fossil fuel </w:t>
      </w:r>
      <w:r w:rsidRPr="000B55CE">
        <w:rPr>
          <w:rStyle w:val="Emphasis"/>
          <w:rFonts w:asciiTheme="minorHAnsi" w:hAnsiTheme="minorHAnsi" w:cstheme="minorHAnsi"/>
          <w:highlight w:val="green"/>
        </w:rPr>
        <w:t>subsidies in high-income countries could</w:t>
      </w:r>
      <w:r w:rsidRPr="000B55CE">
        <w:rPr>
          <w:rStyle w:val="Emphasis"/>
          <w:rFonts w:asciiTheme="minorHAnsi" w:hAnsiTheme="minorHAnsi" w:cstheme="minorHAnsi"/>
        </w:rPr>
        <w:t xml:space="preserve"> create the conditions to </w:t>
      </w:r>
      <w:r w:rsidRPr="000B55CE">
        <w:rPr>
          <w:rStyle w:val="Emphasis"/>
          <w:rFonts w:asciiTheme="minorHAnsi" w:hAnsiTheme="minorHAnsi" w:cstheme="minorHAnsi"/>
          <w:highlight w:val="green"/>
        </w:rPr>
        <w:t>foster a stable low-carbon energy transition</w:t>
      </w:r>
      <w:r w:rsidRPr="000B55CE">
        <w:rPr>
          <w:rStyle w:val="Emphasis"/>
          <w:rFonts w:asciiTheme="minorHAnsi" w:hAnsiTheme="minorHAnsi" w:cstheme="minorHAnsi"/>
        </w:rPr>
        <w:t xml:space="preserve">, </w:t>
      </w:r>
      <w:r w:rsidRPr="000B55CE">
        <w:rPr>
          <w:rStyle w:val="Emphasis"/>
          <w:rFonts w:asciiTheme="minorHAnsi" w:hAnsiTheme="minorHAnsi" w:cstheme="minorHAnsi"/>
          <w:highlight w:val="green"/>
        </w:rPr>
        <w:t>with positive socio-economic effects</w:t>
      </w:r>
      <w:r w:rsidRPr="000B55CE">
        <w:rPr>
          <w:rStyle w:val="StyleUnderline"/>
          <w:rFonts w:asciiTheme="minorHAnsi" w:hAnsiTheme="minorHAnsi" w:cstheme="minorHAnsi"/>
        </w:rPr>
        <w:t>.</w:t>
      </w:r>
      <w:r w:rsidRPr="000B55CE">
        <w:rPr>
          <w:rFonts w:asciiTheme="minorHAnsi" w:hAnsiTheme="minorHAnsi" w:cstheme="minorHAnsi"/>
        </w:rPr>
        <w:t xml:space="preserve"> Indeed, a gradual </w:t>
      </w:r>
      <w:r w:rsidRPr="000B55CE">
        <w:rPr>
          <w:rStyle w:val="Emphasis"/>
          <w:rFonts w:asciiTheme="minorHAnsi" w:hAnsiTheme="minorHAnsi" w:cstheme="minorHAnsi"/>
          <w:highlight w:val="green"/>
        </w:rPr>
        <w:t>phasing out of fossil fuel subsidies contributes to shift investments to low-carbon energy production</w:t>
      </w:r>
      <w:r w:rsidRPr="000B55CE">
        <w:rPr>
          <w:rFonts w:asciiTheme="minorHAnsi" w:hAnsiTheme="minorHAnsi" w:cstheme="minorHAnsi"/>
        </w:rPr>
        <w:t xml:space="preserve">. In addition, </w:t>
      </w:r>
      <w:r w:rsidRPr="000B55CE">
        <w:rPr>
          <w:rStyle w:val="StyleUnderline"/>
          <w:rFonts w:asciiTheme="minorHAnsi" w:hAnsiTheme="minorHAnsi" w:cstheme="minorHAnsi"/>
        </w:rPr>
        <w:t>it contributes to improve the real economy performance through higher capital accumulation in the domestic economy and the creation of green jobs and capital investments, supported by a dynamic credit market.</w:t>
      </w:r>
      <w:r w:rsidRPr="000B55CE">
        <w:rPr>
          <w:rFonts w:asciiTheme="minorHAnsi" w:hAnsiTheme="minorHAnsi" w:cstheme="minorHAnsi"/>
        </w:rPr>
        <w:t xml:space="preserve"> Table 3 shows the impact of each policy and scenario to the real economy, green capital investments and the credit market.</w:t>
      </w:r>
    </w:p>
    <w:p w14:paraId="3F71BAAF" w14:textId="77777777" w:rsidR="00365F45" w:rsidRPr="000B55CE" w:rsidRDefault="00365F45" w:rsidP="00365F45">
      <w:pPr>
        <w:pStyle w:val="Heading4"/>
        <w:rPr>
          <w:rFonts w:asciiTheme="minorHAnsi" w:hAnsiTheme="minorHAnsi" w:cstheme="minorHAnsi"/>
        </w:rPr>
      </w:pPr>
      <w:r w:rsidRPr="000B55CE">
        <w:rPr>
          <w:rFonts w:asciiTheme="minorHAnsi" w:hAnsiTheme="minorHAnsi" w:cstheme="minorHAnsi"/>
          <w:b w:val="0"/>
        </w:rPr>
        <w:t xml:space="preserve">Super trees are </w:t>
      </w:r>
      <w:r w:rsidRPr="000B55CE">
        <w:rPr>
          <w:rFonts w:asciiTheme="minorHAnsi" w:hAnsiTheme="minorHAnsi" w:cstheme="minorHAnsi"/>
          <w:b w:val="0"/>
          <w:u w:val="single"/>
        </w:rPr>
        <w:t>sufficient</w:t>
      </w:r>
      <w:r w:rsidRPr="000B55CE">
        <w:rPr>
          <w:rFonts w:asciiTheme="minorHAnsi" w:hAnsiTheme="minorHAnsi" w:cstheme="minorHAnsi"/>
          <w:b w:val="0"/>
        </w:rPr>
        <w:t xml:space="preserve"> to solve international warming.</w:t>
      </w:r>
    </w:p>
    <w:p w14:paraId="09139DD9" w14:textId="77777777" w:rsidR="00365F45" w:rsidRPr="000B55CE" w:rsidRDefault="00365F45" w:rsidP="00365F45">
      <w:pPr>
        <w:rPr>
          <w:rFonts w:asciiTheme="minorHAnsi" w:hAnsiTheme="minorHAnsi" w:cstheme="minorHAnsi"/>
        </w:rPr>
      </w:pPr>
      <w:r w:rsidRPr="000B55CE">
        <w:rPr>
          <w:rStyle w:val="Style13ptBold"/>
          <w:rFonts w:asciiTheme="minorHAnsi" w:hAnsiTheme="minorHAnsi" w:cstheme="minorHAnsi"/>
        </w:rPr>
        <w:t>Vince 12</w:t>
      </w:r>
      <w:r w:rsidRPr="000B55CE">
        <w:rPr>
          <w:rFonts w:asciiTheme="minorHAnsi" w:hAnsiTheme="minorHAnsi" w:cstheme="minorHAnsi"/>
        </w:rPr>
        <w:t xml:space="preserve"> [Gaia Vince, BBC News, 4 October 2012, Sucking CO2 from the Skies With Artificial Trees, </w:t>
      </w:r>
      <w:hyperlink r:id="rId7" w:history="1">
        <w:r w:rsidRPr="000B55CE">
          <w:rPr>
            <w:rStyle w:val="Hyperlink"/>
            <w:rFonts w:asciiTheme="minorHAnsi" w:hAnsiTheme="minorHAnsi" w:cstheme="minorHAnsi"/>
            <w:color w:val="000000"/>
            <w:u w:val="single"/>
          </w:rPr>
          <w:t>http://www.bbc.com/future/story/20121004-fake-trees-to-clean-the-skies</w:t>
        </w:r>
      </w:hyperlink>
      <w:r w:rsidRPr="000B55CE">
        <w:rPr>
          <w:rFonts w:asciiTheme="minorHAnsi" w:hAnsiTheme="minorHAnsi" w:cstheme="minorHAnsi"/>
        </w:rPr>
        <w:t>] TR</w:t>
      </w:r>
    </w:p>
    <w:p w14:paraId="509B523E" w14:textId="77777777" w:rsidR="00365F45" w:rsidRPr="000B55CE" w:rsidRDefault="00365F45" w:rsidP="00365F45">
      <w:pPr>
        <w:rPr>
          <w:rFonts w:asciiTheme="minorHAnsi" w:hAnsiTheme="minorHAnsi" w:cstheme="minorHAnsi"/>
          <w:sz w:val="16"/>
        </w:rPr>
      </w:pPr>
      <w:r w:rsidRPr="000B55CE">
        <w:rPr>
          <w:rStyle w:val="StyleUnderline"/>
          <w:rFonts w:asciiTheme="minorHAnsi" w:hAnsiTheme="minorHAnsi" w:cstheme="minorHAnsi"/>
        </w:rPr>
        <w:t>Scientists are looking at ways to modulate the global temperature by removing some of this greenhouse gas from the air.</w:t>
      </w:r>
      <w:r w:rsidRPr="000B55CE">
        <w:rPr>
          <w:rFonts w:asciiTheme="minorHAnsi" w:hAnsiTheme="minorHAnsi" w:cstheme="minorHAnsi"/>
          <w:sz w:val="16"/>
        </w:rPr>
        <w:t xml:space="preserve"> If it works, </w:t>
      </w:r>
      <w:r w:rsidRPr="000B55CE">
        <w:rPr>
          <w:rStyle w:val="Emphasis"/>
          <w:rFonts w:asciiTheme="minorHAnsi" w:hAnsiTheme="minorHAnsi" w:cstheme="minorHAnsi"/>
          <w:highlight w:val="green"/>
        </w:rPr>
        <w:t>it would be one of the few ways of geoengineering the planet with multiple benefits</w:t>
      </w:r>
      <w:r w:rsidRPr="000B55CE">
        <w:rPr>
          <w:rFonts w:asciiTheme="minorHAnsi" w:hAnsiTheme="minorHAnsi" w:cstheme="minorHAnsi"/>
          <w:sz w:val="16"/>
        </w:rPr>
        <w:t xml:space="preserve">, </w:t>
      </w:r>
      <w:r w:rsidRPr="000B55CE">
        <w:rPr>
          <w:rStyle w:val="StyleUnderline"/>
          <w:rFonts w:asciiTheme="minorHAnsi" w:hAnsiTheme="minorHAnsi" w:cstheme="minorHAnsi"/>
        </w:rPr>
        <w:t>beyond simply cooling the atmosphere</w:t>
      </w:r>
      <w:r w:rsidRPr="000B55CE">
        <w:rPr>
          <w:rFonts w:asciiTheme="minorHAnsi" w:hAnsiTheme="minorHAnsi" w:cstheme="minorHAnsi"/>
          <w:sz w:val="16"/>
        </w:rPr>
        <w:t xml:space="preserve">. Every time we breathe out, we emit carbon dioxide just like all other metabolic life forms. Meanwhile, photosynthetic organisms like plants and algae take in carbon dioxide and emit oxygen. This balance has kept the planet at a comfortably warm average temperature of 14C (57F), compared with a chilly -18C (0F) if there were </w:t>
      </w:r>
      <w:hyperlink r:id="rId8" w:history="1">
        <w:r w:rsidRPr="000B55CE">
          <w:rPr>
            <w:rStyle w:val="Hyperlink"/>
            <w:rFonts w:asciiTheme="minorHAnsi" w:hAnsiTheme="minorHAnsi" w:cstheme="minorHAnsi"/>
            <w:color w:val="000000"/>
            <w:sz w:val="16"/>
            <w:u w:val="single"/>
          </w:rPr>
          <w:t>no carbon dioxide in the atmosphere</w:t>
        </w:r>
      </w:hyperlink>
      <w:r w:rsidRPr="000B55CE">
        <w:rPr>
          <w:rFonts w:asciiTheme="minorHAnsi" w:hAnsiTheme="minorHAnsi" w:cstheme="minorHAnsi"/>
          <w:sz w:val="16"/>
        </w:rPr>
        <w:t xml:space="preserve">. In the </w:t>
      </w:r>
      <w:hyperlink r:id="rId9" w:history="1">
        <w:r w:rsidRPr="000B55CE">
          <w:rPr>
            <w:rStyle w:val="Hyperlink"/>
            <w:rFonts w:asciiTheme="minorHAnsi" w:hAnsiTheme="minorHAnsi" w:cstheme="minorHAnsi"/>
            <w:color w:val="000000"/>
            <w:sz w:val="16"/>
            <w:u w:val="single"/>
          </w:rPr>
          <w:t>Anthropocene</w:t>
        </w:r>
      </w:hyperlink>
      <w:r w:rsidRPr="000B55CE">
        <w:rPr>
          <w:rFonts w:asciiTheme="minorHAnsi" w:hAnsiTheme="minorHAnsi" w:cstheme="minorHAnsi"/>
          <w:sz w:val="16"/>
        </w:rPr>
        <w:t xml:space="preserve"> (the Age of Man), </w:t>
      </w:r>
      <w:r w:rsidRPr="000B55CE">
        <w:rPr>
          <w:rStyle w:val="StyleUnderline"/>
          <w:rFonts w:asciiTheme="minorHAnsi" w:hAnsiTheme="minorHAnsi" w:cstheme="minorHAnsi"/>
        </w:rPr>
        <w:t>we have shifted this balance by releasing more carbon dioxide than plants can absorb</w:t>
      </w:r>
      <w:r w:rsidRPr="000B55CE">
        <w:rPr>
          <w:rFonts w:asciiTheme="minorHAnsi" w:hAnsiTheme="minorHAnsi" w:cstheme="minorHAnsi"/>
          <w:sz w:val="16"/>
        </w:rPr>
        <w:t xml:space="preserve">. Since the industrial revolution, humans have been burning increasing amounts of fossil fuels, releasing stored carbon from millions of years ago. Eventually the atmosphere will reach a new balance at a hotter temperature as a result of the additional carbon </w:t>
      </w:r>
      <w:proofErr w:type="gramStart"/>
      <w:r w:rsidRPr="000B55CE">
        <w:rPr>
          <w:rFonts w:asciiTheme="minorHAnsi" w:hAnsiTheme="minorHAnsi" w:cstheme="minorHAnsi"/>
          <w:sz w:val="16"/>
        </w:rPr>
        <w:t>dioxide, but</w:t>
      </w:r>
      <w:proofErr w:type="gramEnd"/>
      <w:r w:rsidRPr="000B55CE">
        <w:rPr>
          <w:rFonts w:asciiTheme="minorHAnsi" w:hAnsiTheme="minorHAnsi" w:cstheme="minorHAnsi"/>
          <w:sz w:val="16"/>
        </w:rPr>
        <w:t xml:space="preserve"> getting there is going to be difficult. </w:t>
      </w:r>
      <w:r w:rsidRPr="000B55CE">
        <w:rPr>
          <w:rStyle w:val="StyleUnderline"/>
          <w:rFonts w:asciiTheme="minorHAnsi" w:hAnsiTheme="minorHAnsi" w:cstheme="minorHAnsi"/>
        </w:rPr>
        <w:t>The carbon dioxide we are releasing is changing the climate</w:t>
      </w:r>
      <w:r w:rsidRPr="000B55CE">
        <w:rPr>
          <w:rFonts w:asciiTheme="minorHAnsi" w:hAnsiTheme="minorHAnsi" w:cstheme="minorHAnsi"/>
          <w:sz w:val="16"/>
        </w:rPr>
        <w:t xml:space="preserve">, the wind and precipitation patterns, acidifying the oceans, warming the habitats for plants and animals, melting glaciers and ice sheets, increasing the frequency of </w:t>
      </w:r>
      <w:proofErr w:type="gramStart"/>
      <w:r w:rsidRPr="000B55CE">
        <w:rPr>
          <w:rFonts w:asciiTheme="minorHAnsi" w:hAnsiTheme="minorHAnsi" w:cstheme="minorHAnsi"/>
          <w:sz w:val="16"/>
        </w:rPr>
        <w:t>wildfires</w:t>
      </w:r>
      <w:proofErr w:type="gramEnd"/>
      <w:r w:rsidRPr="000B55CE">
        <w:rPr>
          <w:rFonts w:asciiTheme="minorHAnsi" w:hAnsiTheme="minorHAnsi" w:cstheme="minorHAnsi"/>
          <w:sz w:val="16"/>
        </w:rPr>
        <w:t xml:space="preserve"> and raising sea levels. And we are doing this at such a rapid pace that animals and plants may not have time to evolve to the new conditions. Humans won't have to rely on evolution, but we will have to spend hundreds of billions of dollars on adapting or moving our cities and other </w:t>
      </w:r>
      <w:proofErr w:type="gramStart"/>
      <w:r w:rsidRPr="000B55CE">
        <w:rPr>
          <w:rFonts w:asciiTheme="minorHAnsi" w:hAnsiTheme="minorHAnsi" w:cstheme="minorHAnsi"/>
          <w:sz w:val="16"/>
        </w:rPr>
        <w:t>infrastructure, and</w:t>
      </w:r>
      <w:proofErr w:type="gramEnd"/>
      <w:r w:rsidRPr="000B55CE">
        <w:rPr>
          <w:rFonts w:asciiTheme="minorHAnsi" w:hAnsiTheme="minorHAnsi" w:cstheme="minorHAnsi"/>
          <w:sz w:val="16"/>
        </w:rPr>
        <w:t xml:space="preserve"> finding ways to grow our food crops under these unfamiliar conditions. </w:t>
      </w:r>
      <w:r w:rsidRPr="000B55CE">
        <w:rPr>
          <w:rStyle w:val="Emphasis"/>
          <w:rFonts w:asciiTheme="minorHAnsi" w:hAnsiTheme="minorHAnsi" w:cstheme="minorHAnsi"/>
          <w:highlight w:val="green"/>
        </w:rPr>
        <w:t>Even if we stopped burning fossil fuels today, there is enough carbon dioxide</w:t>
      </w:r>
      <w:r w:rsidRPr="000B55CE">
        <w:rPr>
          <w:rStyle w:val="StyleUnderline"/>
          <w:rFonts w:asciiTheme="minorHAnsi" w:hAnsiTheme="minorHAnsi" w:cstheme="minorHAnsi"/>
        </w:rPr>
        <w:t xml:space="preserve"> in the atmosphere - and it is such </w:t>
      </w:r>
      <w:hyperlink r:id="rId10" w:history="1">
        <w:r w:rsidRPr="000B55CE">
          <w:rPr>
            <w:rStyle w:val="StyleUnderline"/>
            <w:rFonts w:asciiTheme="minorHAnsi" w:hAnsiTheme="minorHAnsi" w:cstheme="minorHAnsi"/>
            <w:color w:val="000000"/>
          </w:rPr>
          <w:t>a persistent, lasting gas</w:t>
        </w:r>
      </w:hyperlink>
      <w:r w:rsidRPr="000B55CE">
        <w:rPr>
          <w:rStyle w:val="StyleUnderline"/>
          <w:rFonts w:asciiTheme="minorHAnsi" w:hAnsiTheme="minorHAnsi" w:cstheme="minorHAnsi"/>
        </w:rPr>
        <w:t xml:space="preserve"> – that </w:t>
      </w:r>
      <w:r w:rsidRPr="000B55CE">
        <w:rPr>
          <w:rStyle w:val="Emphasis"/>
          <w:rFonts w:asciiTheme="minorHAnsi" w:hAnsiTheme="minorHAnsi" w:cstheme="minorHAnsi"/>
          <w:highlight w:val="green"/>
        </w:rPr>
        <w:t>temperatures will</w:t>
      </w:r>
      <w:r w:rsidRPr="000B55CE">
        <w:rPr>
          <w:rStyle w:val="Emphasis"/>
          <w:rFonts w:asciiTheme="minorHAnsi" w:hAnsiTheme="minorHAnsi" w:cstheme="minorHAnsi"/>
        </w:rPr>
        <w:t xml:space="preserve"> </w:t>
      </w:r>
      <w:r w:rsidRPr="000B55CE">
        <w:rPr>
          <w:rStyle w:val="StyleUnderline"/>
          <w:rFonts w:asciiTheme="minorHAnsi" w:hAnsiTheme="minorHAnsi" w:cstheme="minorHAnsi"/>
        </w:rPr>
        <w:t xml:space="preserve">continue to </w:t>
      </w:r>
      <w:r w:rsidRPr="000B55CE">
        <w:rPr>
          <w:rStyle w:val="Emphasis"/>
          <w:rFonts w:asciiTheme="minorHAnsi" w:hAnsiTheme="minorHAnsi" w:cstheme="minorHAnsi"/>
          <w:highlight w:val="green"/>
        </w:rPr>
        <w:t>rise</w:t>
      </w:r>
      <w:r w:rsidRPr="000B55CE">
        <w:rPr>
          <w:rStyle w:val="StyleUnderline"/>
          <w:rFonts w:asciiTheme="minorHAnsi" w:hAnsiTheme="minorHAnsi" w:cstheme="minorHAnsi"/>
        </w:rPr>
        <w:t xml:space="preserve"> for a few hundred years</w:t>
      </w:r>
      <w:r w:rsidRPr="000B55CE">
        <w:rPr>
          <w:rFonts w:asciiTheme="minorHAnsi" w:hAnsiTheme="minorHAnsi" w:cstheme="minorHAnsi"/>
          <w:sz w:val="16"/>
        </w:rPr>
        <w:t xml:space="preserve">. We won't stop emitting carbon dioxide today, of course, and </w:t>
      </w:r>
      <w:r w:rsidRPr="000B55CE">
        <w:rPr>
          <w:rStyle w:val="StyleUnderline"/>
          <w:rFonts w:asciiTheme="minorHAnsi" w:hAnsiTheme="minorHAnsi" w:cstheme="minorHAnsi"/>
        </w:rPr>
        <w:t xml:space="preserve">it is now very likely that within the lifetime of people born today we will increase the temperature of the planet </w:t>
      </w:r>
      <w:hyperlink r:id="rId11" w:history="1">
        <w:r w:rsidRPr="000B55CE">
          <w:rPr>
            <w:rStyle w:val="StyleUnderline"/>
            <w:rFonts w:asciiTheme="minorHAnsi" w:hAnsiTheme="minorHAnsi" w:cstheme="minorHAnsi"/>
            <w:color w:val="000000"/>
          </w:rPr>
          <w:t xml:space="preserve">by at least </w:t>
        </w:r>
        <w:r w:rsidRPr="000B55CE">
          <w:rPr>
            <w:rStyle w:val="Emphasis"/>
            <w:rFonts w:asciiTheme="minorHAnsi" w:hAnsiTheme="minorHAnsi" w:cstheme="minorHAnsi"/>
            <w:color w:val="000000"/>
            <w:highlight w:val="green"/>
          </w:rPr>
          <w:t>3C more</w:t>
        </w:r>
      </w:hyperlink>
      <w:r w:rsidRPr="000B55CE">
        <w:rPr>
          <w:rFonts w:asciiTheme="minorHAnsi" w:hAnsiTheme="minorHAnsi" w:cstheme="minorHAnsi"/>
          <w:sz w:val="16"/>
        </w:rPr>
        <w:t xml:space="preserve"> than the average temperature before the industrial revolution. Seek and capture Hence, </w:t>
      </w:r>
      <w:r w:rsidRPr="000B55CE">
        <w:rPr>
          <w:rStyle w:val="StyleUnderline"/>
          <w:rFonts w:asciiTheme="minorHAnsi" w:hAnsiTheme="minorHAnsi" w:cstheme="minorHAnsi"/>
        </w:rPr>
        <w:t xml:space="preserve">the idea of finding ways of removing carbon dioxide from the atmosphere. One way to do this is to </w:t>
      </w:r>
      <w:r w:rsidRPr="000B55CE">
        <w:rPr>
          <w:rStyle w:val="Emphasis"/>
          <w:rFonts w:asciiTheme="minorHAnsi" w:hAnsiTheme="minorHAnsi" w:cstheme="minorHAnsi"/>
          <w:highlight w:val="green"/>
        </w:rPr>
        <w:t>grow plants that absorb a lot of carbon dioxide</w:t>
      </w:r>
      <w:r w:rsidRPr="000B55CE">
        <w:rPr>
          <w:rStyle w:val="StyleUnderline"/>
          <w:rFonts w:asciiTheme="minorHAnsi" w:hAnsiTheme="minorHAnsi" w:cstheme="minorHAnsi"/>
        </w:rPr>
        <w:t xml:space="preserve"> and store it.</w:t>
      </w:r>
      <w:r w:rsidRPr="000B55CE">
        <w:rPr>
          <w:rFonts w:asciiTheme="minorHAnsi" w:hAnsiTheme="minorHAnsi" w:cstheme="minorHAnsi"/>
          <w:sz w:val="16"/>
        </w:rPr>
        <w:t xml:space="preserve"> But although </w:t>
      </w:r>
      <w:r w:rsidRPr="000B55CE">
        <w:rPr>
          <w:rStyle w:val="StyleUnderline"/>
          <w:rFonts w:asciiTheme="minorHAnsi" w:hAnsiTheme="minorHAnsi" w:cstheme="minorHAnsi"/>
        </w:rPr>
        <w:t>we can certainly improve tree-planting</w:t>
      </w:r>
      <w:r w:rsidRPr="000B55CE">
        <w:rPr>
          <w:rFonts w:asciiTheme="minorHAnsi" w:hAnsiTheme="minorHAnsi" w:cstheme="minorHAnsi"/>
          <w:sz w:val="16"/>
        </w:rPr>
        <w:t xml:space="preserve">, we also need </w:t>
      </w:r>
      <w:hyperlink r:id="rId12" w:history="1">
        <w:r w:rsidRPr="000B55CE">
          <w:rPr>
            <w:rStyle w:val="Hyperlink"/>
            <w:rFonts w:asciiTheme="minorHAnsi" w:hAnsiTheme="minorHAnsi" w:cstheme="minorHAnsi"/>
            <w:color w:val="000000"/>
            <w:sz w:val="16"/>
            <w:u w:val="single"/>
          </w:rPr>
          <w:t>land to grow food</w:t>
        </w:r>
      </w:hyperlink>
      <w:r w:rsidRPr="000B55CE">
        <w:rPr>
          <w:rFonts w:asciiTheme="minorHAnsi" w:hAnsiTheme="minorHAnsi" w:cstheme="minorHAnsi"/>
          <w:sz w:val="16"/>
        </w:rPr>
        <w:t xml:space="preserve"> for an </w:t>
      </w:r>
      <w:hyperlink r:id="rId13" w:history="1">
        <w:r w:rsidRPr="000B55CE">
          <w:rPr>
            <w:rStyle w:val="Hyperlink"/>
            <w:rFonts w:asciiTheme="minorHAnsi" w:hAnsiTheme="minorHAnsi" w:cstheme="minorHAnsi"/>
            <w:color w:val="000000"/>
            <w:sz w:val="16"/>
            <w:u w:val="single"/>
          </w:rPr>
          <w:t>increasing global population</w:t>
        </w:r>
      </w:hyperlink>
      <w:r w:rsidRPr="000B55CE">
        <w:rPr>
          <w:rFonts w:asciiTheme="minorHAnsi" w:hAnsiTheme="minorHAnsi" w:cstheme="minorHAnsi"/>
          <w:sz w:val="16"/>
        </w:rPr>
        <w:t xml:space="preserve">, so </w:t>
      </w:r>
      <w:r w:rsidRPr="000B55CE">
        <w:rPr>
          <w:rStyle w:val="StyleUnderline"/>
          <w:rFonts w:asciiTheme="minorHAnsi" w:hAnsiTheme="minorHAnsi" w:cstheme="minorHAnsi"/>
        </w:rPr>
        <w:t>there's a limit to how much forestry we can fit on the planet.</w:t>
      </w:r>
      <w:r w:rsidRPr="000B55CE">
        <w:rPr>
          <w:rFonts w:asciiTheme="minorHAnsi" w:hAnsiTheme="minorHAnsi" w:cstheme="minorHAnsi"/>
          <w:sz w:val="16"/>
        </w:rPr>
        <w:t xml:space="preserve"> In recent years there have been attempts to remove the carbon dioxide from its source in power plants. </w:t>
      </w:r>
      <w:hyperlink r:id="rId14" w:history="1">
        <w:r w:rsidRPr="000B55CE">
          <w:rPr>
            <w:rStyle w:val="Hyperlink"/>
            <w:rFonts w:asciiTheme="minorHAnsi" w:hAnsiTheme="minorHAnsi" w:cstheme="minorHAnsi"/>
            <w:color w:val="000000"/>
            <w:sz w:val="16"/>
            <w:u w:val="single"/>
          </w:rPr>
          <w:t xml:space="preserve">Scrubber </w:t>
        </w:r>
        <w:proofErr w:type="spellStart"/>
        <w:r w:rsidRPr="000B55CE">
          <w:rPr>
            <w:rStyle w:val="Hyperlink"/>
            <w:rFonts w:asciiTheme="minorHAnsi" w:hAnsiTheme="minorHAnsi" w:cstheme="minorHAnsi"/>
            <w:color w:val="000000"/>
            <w:sz w:val="16"/>
            <w:u w:val="single"/>
          </w:rPr>
          <w:t>devices</w:t>
        </w:r>
      </w:hyperlink>
      <w:r w:rsidRPr="000B55CE">
        <w:rPr>
          <w:rFonts w:asciiTheme="minorHAnsi" w:hAnsiTheme="minorHAnsi" w:cstheme="minorHAnsi"/>
          <w:sz w:val="16"/>
        </w:rPr>
        <w:t>have</w:t>
      </w:r>
      <w:proofErr w:type="spellEnd"/>
      <w:r w:rsidRPr="000B55CE">
        <w:rPr>
          <w:rFonts w:asciiTheme="minorHAnsi" w:hAnsiTheme="minorHAnsi" w:cstheme="minorHAnsi"/>
          <w:sz w:val="16"/>
        </w:rPr>
        <w:t xml:space="preserve"> been fitted to the chimneys in different pilot projects around the world so that the greenhouse gas produced during fossil fuel burning can be removed from the exhaust emissions. The carbon dioxide can then be cooled and pumped for storage in deep underground rock chambers, for example, replacing the fluid in saline aquifers. Another storage option is to use the collected gas to replace crude oil deposits, helping drilling companies to pump out oil from hard to reach places, in a process known as advanced oil recovery. Removing this pollution from power plants – called </w:t>
      </w:r>
      <w:hyperlink r:id="rId15" w:history="1">
        <w:r w:rsidRPr="000B55CE">
          <w:rPr>
            <w:rStyle w:val="Hyperlink"/>
            <w:rFonts w:asciiTheme="minorHAnsi" w:hAnsiTheme="minorHAnsi" w:cstheme="minorHAnsi"/>
            <w:color w:val="000000"/>
            <w:sz w:val="16"/>
            <w:u w:val="single"/>
          </w:rPr>
          <w:t>carbon capture and storage</w:t>
        </w:r>
      </w:hyperlink>
      <w:r w:rsidRPr="000B55CE">
        <w:rPr>
          <w:rFonts w:asciiTheme="minorHAnsi" w:hAnsiTheme="minorHAnsi" w:cstheme="minorHAnsi"/>
          <w:sz w:val="16"/>
        </w:rPr>
        <w:t xml:space="preserve"> – is a useful way of preventing additional carbon dioxide from entering the atmosphere as we continue to burn fossil fuels. But what about the gas that is already out there? The problem with removing carbon dioxide from the atmosphere is that it’s present at such a low concentration. In a power plant chimney, for instance, carbon dioxide is present at concentrations of 4-12% within a relatively small amount of exhaust air. Removing the gas takes a lot of energy, so it is expensive, but it’s feasible. To extract the 0.04% of carbon dioxide in the atmosphere would require enormous volumes of air to be processed. As a result, most scientists have baulked at the idea. Fake plastic trees </w:t>
      </w:r>
      <w:hyperlink r:id="rId16" w:history="1">
        <w:r w:rsidRPr="000B55CE">
          <w:rPr>
            <w:rStyle w:val="Hyperlink"/>
            <w:rFonts w:asciiTheme="minorHAnsi" w:hAnsiTheme="minorHAnsi" w:cstheme="minorHAnsi"/>
            <w:color w:val="000000"/>
            <w:sz w:val="16"/>
            <w:u w:val="single"/>
          </w:rPr>
          <w:t xml:space="preserve">Klaus </w:t>
        </w:r>
        <w:r w:rsidRPr="000B55CE">
          <w:rPr>
            <w:rStyle w:val="StyleUnderline"/>
            <w:rFonts w:asciiTheme="minorHAnsi" w:hAnsiTheme="minorHAnsi" w:cstheme="minorHAnsi"/>
            <w:color w:val="000000"/>
            <w:sz w:val="16"/>
          </w:rPr>
          <w:t>Lackner</w:t>
        </w:r>
      </w:hyperlink>
      <w:r w:rsidRPr="000B55CE">
        <w:rPr>
          <w:rFonts w:asciiTheme="minorHAnsi" w:hAnsiTheme="minorHAnsi" w:cstheme="minorHAnsi"/>
          <w:sz w:val="16"/>
        </w:rPr>
        <w:t xml:space="preserve">, </w:t>
      </w:r>
      <w:r w:rsidRPr="000B55CE">
        <w:rPr>
          <w:rStyle w:val="StyleUnderline"/>
          <w:rFonts w:asciiTheme="minorHAnsi" w:hAnsiTheme="minorHAnsi" w:cstheme="minorHAnsi"/>
        </w:rPr>
        <w:t>director of the</w:t>
      </w:r>
      <w:r w:rsidRPr="000B55CE">
        <w:rPr>
          <w:rFonts w:asciiTheme="minorHAnsi" w:hAnsiTheme="minorHAnsi" w:cstheme="minorHAnsi"/>
          <w:sz w:val="16"/>
        </w:rPr>
        <w:t xml:space="preserve"> </w:t>
      </w:r>
      <w:proofErr w:type="spellStart"/>
      <w:r w:rsidRPr="000B55CE">
        <w:rPr>
          <w:rFonts w:asciiTheme="minorHAnsi" w:hAnsiTheme="minorHAnsi" w:cstheme="minorHAnsi"/>
          <w:sz w:val="16"/>
        </w:rPr>
        <w:t>Lenfest</w:t>
      </w:r>
      <w:proofErr w:type="spellEnd"/>
      <w:r w:rsidRPr="000B55CE">
        <w:rPr>
          <w:rFonts w:asciiTheme="minorHAnsi" w:hAnsiTheme="minorHAnsi" w:cstheme="minorHAnsi"/>
          <w:sz w:val="16"/>
        </w:rPr>
        <w:t xml:space="preserve"> </w:t>
      </w:r>
      <w:r w:rsidRPr="000B55CE">
        <w:rPr>
          <w:rStyle w:val="StyleUnderline"/>
          <w:rFonts w:asciiTheme="minorHAnsi" w:hAnsiTheme="minorHAnsi" w:cstheme="minorHAnsi"/>
        </w:rPr>
        <w:t>Center for Sustainable Energy at Columbia</w:t>
      </w:r>
      <w:r w:rsidRPr="000B55CE">
        <w:rPr>
          <w:rFonts w:asciiTheme="minorHAnsi" w:hAnsiTheme="minorHAnsi" w:cstheme="minorHAnsi"/>
          <w:sz w:val="16"/>
        </w:rPr>
        <w:t xml:space="preserve"> University, </w:t>
      </w:r>
      <w:r w:rsidRPr="000B55CE">
        <w:rPr>
          <w:rStyle w:val="StyleUnderline"/>
          <w:rFonts w:asciiTheme="minorHAnsi" w:hAnsiTheme="minorHAnsi" w:cstheme="minorHAnsi"/>
        </w:rPr>
        <w:t>has come up with a technique that he thinks could solve the problem</w:t>
      </w:r>
      <w:r w:rsidRPr="000B55CE">
        <w:rPr>
          <w:rFonts w:asciiTheme="minorHAnsi" w:hAnsiTheme="minorHAnsi" w:cstheme="minorHAnsi"/>
          <w:sz w:val="16"/>
        </w:rPr>
        <w:t xml:space="preserve">. </w:t>
      </w:r>
      <w:r w:rsidRPr="000B55CE">
        <w:rPr>
          <w:rStyle w:val="Emphasis"/>
          <w:rFonts w:asciiTheme="minorHAnsi" w:hAnsiTheme="minorHAnsi" w:cstheme="minorHAnsi"/>
          <w:highlight w:val="green"/>
        </w:rPr>
        <w:t>Lackner</w:t>
      </w:r>
      <w:r w:rsidRPr="000B55CE">
        <w:rPr>
          <w:rFonts w:asciiTheme="minorHAnsi" w:hAnsiTheme="minorHAnsi" w:cstheme="minorHAnsi"/>
          <w:sz w:val="16"/>
        </w:rPr>
        <w:t xml:space="preserve"> has </w:t>
      </w:r>
      <w:r w:rsidRPr="000B55CE">
        <w:rPr>
          <w:rStyle w:val="Emphasis"/>
          <w:rFonts w:asciiTheme="minorHAnsi" w:hAnsiTheme="minorHAnsi" w:cstheme="minorHAnsi"/>
          <w:highlight w:val="green"/>
        </w:rPr>
        <w:t>designed an artificial tree that passively soaks up carbon dioxide</w:t>
      </w:r>
      <w:r w:rsidRPr="000B55CE">
        <w:rPr>
          <w:rStyle w:val="StyleUnderline"/>
          <w:rFonts w:asciiTheme="minorHAnsi" w:hAnsiTheme="minorHAnsi" w:cstheme="minorHAnsi"/>
        </w:rPr>
        <w:t xml:space="preserve"> from the air using “leaves” that are </w:t>
      </w:r>
      <w:r w:rsidRPr="000B55CE">
        <w:rPr>
          <w:rStyle w:val="Emphasis"/>
          <w:rFonts w:asciiTheme="minorHAnsi" w:hAnsiTheme="minorHAnsi" w:cstheme="minorHAnsi"/>
          <w:highlight w:val="green"/>
        </w:rPr>
        <w:t>1,000 times more efficient than true leaves</w:t>
      </w:r>
      <w:r w:rsidRPr="000B55CE">
        <w:rPr>
          <w:rStyle w:val="StyleUnderline"/>
          <w:rFonts w:asciiTheme="minorHAnsi" w:hAnsiTheme="minorHAnsi" w:cstheme="minorHAnsi"/>
        </w:rPr>
        <w:t xml:space="preserve"> that use photosynthesis</w:t>
      </w:r>
      <w:r w:rsidRPr="000B55CE">
        <w:rPr>
          <w:rFonts w:asciiTheme="minorHAnsi" w:hAnsiTheme="minorHAnsi" w:cstheme="minorHAnsi"/>
          <w:sz w:val="16"/>
        </w:rPr>
        <w:t>. "</w:t>
      </w:r>
      <w:r w:rsidRPr="000B55CE">
        <w:rPr>
          <w:rStyle w:val="StyleUnderline"/>
          <w:rFonts w:asciiTheme="minorHAnsi" w:hAnsiTheme="minorHAnsi" w:cstheme="minorHAnsi"/>
        </w:rPr>
        <w:t>We don't need to expose the leaves to sunlight for photosynthesis like a real tree does</w:t>
      </w:r>
      <w:r w:rsidRPr="000B55CE">
        <w:rPr>
          <w:rFonts w:asciiTheme="minorHAnsi" w:hAnsiTheme="minorHAnsi" w:cstheme="minorHAnsi"/>
          <w:sz w:val="16"/>
        </w:rPr>
        <w:t>," Lackner explains. "</w:t>
      </w:r>
      <w:proofErr w:type="gramStart"/>
      <w:r w:rsidRPr="000B55CE">
        <w:rPr>
          <w:rStyle w:val="StyleUnderline"/>
          <w:rFonts w:asciiTheme="minorHAnsi" w:hAnsiTheme="minorHAnsi" w:cstheme="minorHAnsi"/>
        </w:rPr>
        <w:t>So</w:t>
      </w:r>
      <w:proofErr w:type="gramEnd"/>
      <w:r w:rsidRPr="000B55CE">
        <w:rPr>
          <w:rStyle w:val="StyleUnderline"/>
          <w:rFonts w:asciiTheme="minorHAnsi" w:hAnsiTheme="minorHAnsi" w:cstheme="minorHAnsi"/>
        </w:rPr>
        <w:t xml:space="preserve"> our </w:t>
      </w:r>
      <w:r w:rsidRPr="000B55CE">
        <w:rPr>
          <w:rStyle w:val="Emphasis"/>
          <w:rFonts w:asciiTheme="minorHAnsi" w:hAnsiTheme="minorHAnsi" w:cstheme="minorHAnsi"/>
          <w:highlight w:val="green"/>
        </w:rPr>
        <w:t>leaves can be much more closely spaced and overlapped</w:t>
      </w:r>
      <w:r w:rsidRPr="000B55CE">
        <w:rPr>
          <w:rStyle w:val="StyleUnderline"/>
          <w:rFonts w:asciiTheme="minorHAnsi" w:hAnsiTheme="minorHAnsi" w:cstheme="minorHAnsi"/>
        </w:rPr>
        <w:t xml:space="preserve"> –</w:t>
      </w:r>
      <w:r w:rsidRPr="000B55CE">
        <w:rPr>
          <w:rFonts w:asciiTheme="minorHAnsi" w:hAnsiTheme="minorHAnsi" w:cstheme="minorHAnsi"/>
          <w:sz w:val="16"/>
        </w:rPr>
        <w:t xml:space="preserve"> even configured in a honeycomb formation to make them more efficient." </w:t>
      </w:r>
      <w:r w:rsidRPr="000B55CE">
        <w:rPr>
          <w:rStyle w:val="StyleUnderline"/>
          <w:rFonts w:asciiTheme="minorHAnsi" w:hAnsiTheme="minorHAnsi" w:cstheme="minorHAnsi"/>
        </w:rPr>
        <w:t>The leaves</w:t>
      </w:r>
      <w:r w:rsidRPr="000B55CE">
        <w:rPr>
          <w:rFonts w:asciiTheme="minorHAnsi" w:hAnsiTheme="minorHAnsi" w:cstheme="minorHAnsi"/>
          <w:sz w:val="16"/>
        </w:rPr>
        <w:t xml:space="preserve"> look like sheets of papery plastic and are coated in a resin that contains sodium carbonate, which </w:t>
      </w:r>
      <w:r w:rsidRPr="000B55CE">
        <w:rPr>
          <w:rStyle w:val="StyleUnderline"/>
          <w:rFonts w:asciiTheme="minorHAnsi" w:hAnsiTheme="minorHAnsi" w:cstheme="minorHAnsi"/>
        </w:rPr>
        <w:t xml:space="preserve">pulls carbon dioxide out of the air and </w:t>
      </w:r>
      <w:r w:rsidRPr="000B55CE">
        <w:rPr>
          <w:rStyle w:val="Emphasis"/>
          <w:rFonts w:asciiTheme="minorHAnsi" w:hAnsiTheme="minorHAnsi" w:cstheme="minorHAnsi"/>
          <w:highlight w:val="green"/>
        </w:rPr>
        <w:t>stores it as a bicarbonate</w:t>
      </w:r>
      <w:r w:rsidRPr="000B55CE">
        <w:rPr>
          <w:rFonts w:asciiTheme="minorHAnsi" w:hAnsiTheme="minorHAnsi" w:cstheme="minorHAnsi"/>
          <w:sz w:val="16"/>
        </w:rPr>
        <w:t xml:space="preserve"> (baking soda) </w:t>
      </w:r>
      <w:r w:rsidRPr="000B55CE">
        <w:rPr>
          <w:rStyle w:val="StyleUnderline"/>
          <w:rFonts w:asciiTheme="minorHAnsi" w:hAnsiTheme="minorHAnsi" w:cstheme="minorHAnsi"/>
        </w:rPr>
        <w:t>on the leaf.</w:t>
      </w:r>
      <w:r w:rsidRPr="000B55CE">
        <w:rPr>
          <w:rFonts w:asciiTheme="minorHAnsi" w:hAnsiTheme="minorHAnsi" w:cstheme="minorHAnsi"/>
          <w:sz w:val="16"/>
        </w:rPr>
        <w:t xml:space="preserve"> To remove the carbon dioxide, the leaves are rinsed in water </w:t>
      </w:r>
      <w:proofErr w:type="spellStart"/>
      <w:r w:rsidRPr="000B55CE">
        <w:rPr>
          <w:rFonts w:asciiTheme="minorHAnsi" w:hAnsiTheme="minorHAnsi" w:cstheme="minorHAnsi"/>
          <w:sz w:val="16"/>
        </w:rPr>
        <w:t>vapour</w:t>
      </w:r>
      <w:proofErr w:type="spellEnd"/>
      <w:r w:rsidRPr="000B55CE">
        <w:rPr>
          <w:rFonts w:asciiTheme="minorHAnsi" w:hAnsiTheme="minorHAnsi" w:cstheme="minorHAnsi"/>
          <w:sz w:val="16"/>
        </w:rPr>
        <w:t xml:space="preserve"> and can dry naturally in the wind, soaking up more carbon dioxide. </w:t>
      </w:r>
      <w:r w:rsidRPr="000B55CE">
        <w:rPr>
          <w:rStyle w:val="StyleUnderline"/>
          <w:rFonts w:asciiTheme="minorHAnsi" w:hAnsiTheme="minorHAnsi" w:cstheme="minorHAnsi"/>
        </w:rPr>
        <w:t xml:space="preserve">Lackner calculates that his tree can </w:t>
      </w:r>
      <w:r w:rsidRPr="000B55CE">
        <w:rPr>
          <w:rStyle w:val="Emphasis"/>
          <w:rFonts w:asciiTheme="minorHAnsi" w:hAnsiTheme="minorHAnsi" w:cstheme="minorHAnsi"/>
          <w:highlight w:val="green"/>
        </w:rPr>
        <w:t xml:space="preserve">remove one </w:t>
      </w:r>
      <w:proofErr w:type="spellStart"/>
      <w:r w:rsidRPr="000B55CE">
        <w:rPr>
          <w:rStyle w:val="Emphasis"/>
          <w:rFonts w:asciiTheme="minorHAnsi" w:hAnsiTheme="minorHAnsi" w:cstheme="minorHAnsi"/>
          <w:highlight w:val="green"/>
        </w:rPr>
        <w:t>tonne</w:t>
      </w:r>
      <w:proofErr w:type="spellEnd"/>
      <w:r w:rsidRPr="000B55CE">
        <w:rPr>
          <w:rStyle w:val="Emphasis"/>
          <w:rFonts w:asciiTheme="minorHAnsi" w:hAnsiTheme="minorHAnsi" w:cstheme="minorHAnsi"/>
          <w:highlight w:val="green"/>
        </w:rPr>
        <w:t xml:space="preserve"> of carbon dioxide a day</w:t>
      </w:r>
      <w:r w:rsidRPr="000B55CE">
        <w:rPr>
          <w:rFonts w:asciiTheme="minorHAnsi" w:hAnsiTheme="minorHAnsi" w:cstheme="minorHAnsi"/>
          <w:sz w:val="16"/>
        </w:rPr>
        <w:t xml:space="preserve">. </w:t>
      </w:r>
      <w:r w:rsidRPr="000B55CE">
        <w:rPr>
          <w:rStyle w:val="Emphasis"/>
          <w:rFonts w:asciiTheme="minorHAnsi" w:hAnsiTheme="minorHAnsi" w:cstheme="minorHAnsi"/>
          <w:highlight w:val="green"/>
        </w:rPr>
        <w:t>Ten million</w:t>
      </w:r>
      <w:r w:rsidRPr="000B55CE">
        <w:rPr>
          <w:rStyle w:val="StyleUnderline"/>
          <w:rFonts w:asciiTheme="minorHAnsi" w:hAnsiTheme="minorHAnsi" w:cstheme="minorHAnsi"/>
        </w:rPr>
        <w:t xml:space="preserve"> of these trees could </w:t>
      </w:r>
      <w:r w:rsidRPr="000B55CE">
        <w:rPr>
          <w:rStyle w:val="Emphasis"/>
          <w:rFonts w:asciiTheme="minorHAnsi" w:hAnsiTheme="minorHAnsi" w:cstheme="minorHAnsi"/>
          <w:highlight w:val="green"/>
        </w:rPr>
        <w:t>remove</w:t>
      </w:r>
      <w:r w:rsidRPr="000B55CE">
        <w:rPr>
          <w:rFonts w:asciiTheme="minorHAnsi" w:hAnsiTheme="minorHAnsi" w:cstheme="minorHAnsi"/>
          <w:sz w:val="16"/>
        </w:rPr>
        <w:t xml:space="preserve"> 3.6 billion </w:t>
      </w:r>
      <w:proofErr w:type="spellStart"/>
      <w:r w:rsidRPr="000B55CE">
        <w:rPr>
          <w:rFonts w:asciiTheme="minorHAnsi" w:hAnsiTheme="minorHAnsi" w:cstheme="minorHAnsi"/>
          <w:sz w:val="16"/>
        </w:rPr>
        <w:t>tonnes</w:t>
      </w:r>
      <w:proofErr w:type="spellEnd"/>
      <w:r w:rsidRPr="000B55CE">
        <w:rPr>
          <w:rFonts w:asciiTheme="minorHAnsi" w:hAnsiTheme="minorHAnsi" w:cstheme="minorHAnsi"/>
          <w:sz w:val="16"/>
        </w:rPr>
        <w:t xml:space="preserve"> of carbon dioxide a year – </w:t>
      </w:r>
      <w:r w:rsidRPr="000B55CE">
        <w:rPr>
          <w:rStyle w:val="StyleUnderline"/>
          <w:rFonts w:asciiTheme="minorHAnsi" w:hAnsiTheme="minorHAnsi" w:cstheme="minorHAnsi"/>
        </w:rPr>
        <w:t xml:space="preserve">equivalent to about </w:t>
      </w:r>
      <w:r w:rsidRPr="000B55CE">
        <w:rPr>
          <w:rStyle w:val="Emphasis"/>
          <w:rFonts w:asciiTheme="minorHAnsi" w:hAnsiTheme="minorHAnsi" w:cstheme="minorHAnsi"/>
          <w:highlight w:val="green"/>
        </w:rPr>
        <w:t>10% of our global annual carbon dioxide emissions</w:t>
      </w:r>
      <w:r w:rsidRPr="000B55CE">
        <w:rPr>
          <w:rFonts w:asciiTheme="minorHAnsi" w:hAnsiTheme="minorHAnsi" w:cstheme="minorHAnsi"/>
          <w:sz w:val="16"/>
        </w:rPr>
        <w:t>. "</w:t>
      </w:r>
      <w:r w:rsidRPr="000B55CE">
        <w:rPr>
          <w:rStyle w:val="Emphasis"/>
          <w:rFonts w:asciiTheme="minorHAnsi" w:hAnsiTheme="minorHAnsi" w:cstheme="minorHAnsi"/>
          <w:highlight w:val="green"/>
        </w:rPr>
        <w:t>Our total emissions could be removed with 100 million trees</w:t>
      </w:r>
      <w:r w:rsidRPr="000B55CE">
        <w:rPr>
          <w:rStyle w:val="StyleUnderline"/>
          <w:rFonts w:asciiTheme="minorHAnsi" w:hAnsiTheme="minorHAnsi" w:cstheme="minorHAnsi"/>
        </w:rPr>
        <w:t>,</w:t>
      </w:r>
      <w:r w:rsidRPr="000B55CE">
        <w:rPr>
          <w:rFonts w:asciiTheme="minorHAnsi" w:hAnsiTheme="minorHAnsi" w:cstheme="minorHAnsi"/>
          <w:sz w:val="16"/>
        </w:rPr>
        <w:t>" he says, "</w:t>
      </w:r>
      <w:r w:rsidRPr="000B55CE">
        <w:rPr>
          <w:rStyle w:val="StyleUnderline"/>
          <w:rFonts w:asciiTheme="minorHAnsi" w:hAnsiTheme="minorHAnsi" w:cstheme="minorHAnsi"/>
        </w:rPr>
        <w:t>whereas we would need 1,000 times that in real trees to have the same effect</w:t>
      </w:r>
      <w:r w:rsidRPr="000B55CE">
        <w:rPr>
          <w:rFonts w:asciiTheme="minorHAnsi" w:hAnsiTheme="minorHAnsi" w:cstheme="minorHAnsi"/>
          <w:sz w:val="16"/>
        </w:rPr>
        <w:t xml:space="preserve">." If the trees were mass </w:t>
      </w:r>
      <w:proofErr w:type="gramStart"/>
      <w:r w:rsidRPr="000B55CE">
        <w:rPr>
          <w:rFonts w:asciiTheme="minorHAnsi" w:hAnsiTheme="minorHAnsi" w:cstheme="minorHAnsi"/>
          <w:sz w:val="16"/>
        </w:rPr>
        <w:t>produced</w:t>
      </w:r>
      <w:proofErr w:type="gramEnd"/>
      <w:r w:rsidRPr="000B55CE">
        <w:rPr>
          <w:rFonts w:asciiTheme="minorHAnsi" w:hAnsiTheme="minorHAnsi" w:cstheme="minorHAnsi"/>
          <w:sz w:val="16"/>
        </w:rPr>
        <w:t xml:space="preserve"> they would each initially cost around $20,000 (then falling as production takes over), just below the price of the average family car in the United States, he says, pointing out that 70 million cars are produced each year. And </w:t>
      </w:r>
      <w:r w:rsidRPr="000B55CE">
        <w:rPr>
          <w:rStyle w:val="StyleUnderline"/>
          <w:rFonts w:asciiTheme="minorHAnsi" w:hAnsiTheme="minorHAnsi" w:cstheme="minorHAnsi"/>
        </w:rPr>
        <w:t>each would fit on a truck to be positioned at sites around the world</w:t>
      </w:r>
      <w:r w:rsidRPr="000B55CE">
        <w:rPr>
          <w:rFonts w:asciiTheme="minorHAnsi" w:hAnsiTheme="minorHAnsi" w:cstheme="minorHAnsi"/>
          <w:sz w:val="16"/>
        </w:rPr>
        <w:t>. "</w:t>
      </w:r>
      <w:r w:rsidRPr="000B55CE">
        <w:rPr>
          <w:rStyle w:val="Emphasis"/>
          <w:rFonts w:asciiTheme="minorHAnsi" w:hAnsiTheme="minorHAnsi" w:cstheme="minorHAnsi"/>
        </w:rPr>
        <w:t xml:space="preserve">The great thing about the atmosphere is </w:t>
      </w:r>
      <w:r w:rsidRPr="000B55CE">
        <w:rPr>
          <w:rStyle w:val="Emphasis"/>
          <w:rFonts w:asciiTheme="minorHAnsi" w:hAnsiTheme="minorHAnsi" w:cstheme="minorHAnsi"/>
          <w:highlight w:val="green"/>
        </w:rPr>
        <w:t>it's a good mixer, so carbon dioxide produced in an American city can be removed in Oman</w:t>
      </w:r>
      <w:r w:rsidRPr="000B55CE">
        <w:rPr>
          <w:rFonts w:asciiTheme="minorHAnsi" w:hAnsiTheme="minorHAnsi" w:cstheme="minorHAnsi"/>
          <w:sz w:val="16"/>
        </w:rPr>
        <w:t>," he says.</w:t>
      </w:r>
    </w:p>
    <w:p w14:paraId="50018991" w14:textId="77777777" w:rsidR="00365F45" w:rsidRPr="000B55CE" w:rsidRDefault="00365F45" w:rsidP="00365F45">
      <w:pPr>
        <w:rPr>
          <w:rFonts w:asciiTheme="minorHAnsi" w:hAnsiTheme="minorHAnsi" w:cstheme="minorHAnsi"/>
        </w:rPr>
      </w:pPr>
    </w:p>
    <w:p w14:paraId="352C7A74" w14:textId="066285F7" w:rsidR="00365F45" w:rsidRPr="000B55CE" w:rsidRDefault="00365F45" w:rsidP="00365F45">
      <w:pPr>
        <w:pStyle w:val="Heading3"/>
        <w:rPr>
          <w:rFonts w:asciiTheme="minorHAnsi" w:hAnsiTheme="minorHAnsi" w:cstheme="minorHAnsi"/>
        </w:rPr>
      </w:pPr>
      <w:r w:rsidRPr="000B55CE">
        <w:rPr>
          <w:rFonts w:asciiTheme="minorHAnsi" w:hAnsiTheme="minorHAnsi" w:cstheme="minorHAnsi"/>
        </w:rPr>
        <w:t>3</w:t>
      </w:r>
    </w:p>
    <w:p w14:paraId="7E2C9546" w14:textId="77777777" w:rsidR="007C71F5" w:rsidRPr="000B55CE" w:rsidRDefault="007C71F5" w:rsidP="007C71F5">
      <w:pPr>
        <w:pStyle w:val="Heading4"/>
        <w:rPr>
          <w:rFonts w:asciiTheme="minorHAnsi" w:hAnsiTheme="minorHAnsi" w:cstheme="minorHAnsi"/>
        </w:rPr>
      </w:pPr>
      <w:r w:rsidRPr="000B55CE">
        <w:rPr>
          <w:rFonts w:asciiTheme="minorHAnsi" w:hAnsiTheme="minorHAnsi" w:cstheme="minorHAnsi"/>
          <w:b w:val="0"/>
          <w:u w:val="single"/>
        </w:rPr>
        <w:t>Global tech innovation</w:t>
      </w:r>
      <w:r w:rsidRPr="000B55CE">
        <w:rPr>
          <w:rFonts w:asciiTheme="minorHAnsi" w:hAnsiTheme="minorHAnsi" w:cstheme="minorHAnsi"/>
          <w:b w:val="0"/>
        </w:rPr>
        <w:t xml:space="preserve"> high now.</w:t>
      </w:r>
    </w:p>
    <w:p w14:paraId="0F67981E" w14:textId="77777777" w:rsidR="007C71F5" w:rsidRPr="000B55CE" w:rsidRDefault="007C71F5" w:rsidP="007C71F5">
      <w:pPr>
        <w:rPr>
          <w:rStyle w:val="Style13ptBold"/>
          <w:rFonts w:asciiTheme="minorHAnsi" w:hAnsiTheme="minorHAnsi" w:cstheme="minorHAnsi"/>
        </w:rPr>
      </w:pPr>
      <w:r w:rsidRPr="000B55CE">
        <w:rPr>
          <w:rStyle w:val="Style13ptBold"/>
          <w:rFonts w:asciiTheme="minorHAnsi" w:hAnsiTheme="minorHAnsi" w:cstheme="minorHAnsi"/>
        </w:rPr>
        <w:t xml:space="preserve">Mercury News et al 6/4 </w:t>
      </w:r>
      <w:r w:rsidRPr="000B55CE">
        <w:rPr>
          <w:rFonts w:asciiTheme="minorHAnsi" w:hAnsiTheme="minorHAnsi" w:cstheme="minorHAnsi"/>
        </w:rPr>
        <w:t xml:space="preserve">[Mercury News and East Bay Times Editorial Boards, June 4, 2021, “Editorial: How America can Win the Global Tech War” </w:t>
      </w:r>
      <w:hyperlink r:id="rId17" w:history="1">
        <w:r w:rsidRPr="000B55CE">
          <w:rPr>
            <w:rStyle w:val="Hyperlink"/>
            <w:rFonts w:asciiTheme="minorHAnsi" w:hAnsiTheme="minorHAnsi" w:cstheme="minorHAnsi"/>
            <w:color w:val="000000"/>
            <w:u w:val="single"/>
          </w:rPr>
          <w:t>https://www.mercurynews.com/2021/06/04/editorial-why-silicon-valley-needs-endless-frontier-bill/</w:t>
        </w:r>
      </w:hyperlink>
      <w:r w:rsidRPr="000B55CE">
        <w:rPr>
          <w:rFonts w:asciiTheme="minorHAnsi" w:hAnsiTheme="minorHAnsi" w:cstheme="minorHAnsi"/>
        </w:rPr>
        <w:t xml:space="preserve"> //gord0]</w:t>
      </w:r>
    </w:p>
    <w:p w14:paraId="144369C7" w14:textId="77777777" w:rsidR="007C71F5" w:rsidRPr="000B55CE" w:rsidRDefault="007C71F5" w:rsidP="007C71F5">
      <w:pPr>
        <w:spacing w:before="100" w:beforeAutospacing="1" w:after="100" w:afterAutospacing="1"/>
        <w:rPr>
          <w:rFonts w:asciiTheme="minorHAnsi" w:hAnsiTheme="minorHAnsi" w:cstheme="minorHAnsi"/>
          <w:sz w:val="16"/>
        </w:rPr>
      </w:pPr>
      <w:r w:rsidRPr="000B55CE">
        <w:rPr>
          <w:rStyle w:val="StyleUnderline"/>
          <w:rFonts w:asciiTheme="minorHAnsi" w:hAnsiTheme="minorHAnsi" w:cstheme="minorHAnsi"/>
          <w:highlight w:val="green"/>
        </w:rPr>
        <w:t xml:space="preserve">The nation that wins the global tech race will dominate </w:t>
      </w:r>
      <w:r w:rsidRPr="000B55CE">
        <w:rPr>
          <w:rStyle w:val="StyleUnderline"/>
          <w:rFonts w:asciiTheme="minorHAnsi" w:hAnsiTheme="minorHAnsi" w:cstheme="minorHAnsi"/>
        </w:rPr>
        <w:t>the 21st century</w:t>
      </w:r>
      <w:r w:rsidRPr="000B55CE">
        <w:rPr>
          <w:rFonts w:asciiTheme="minorHAnsi" w:hAnsiTheme="minorHAnsi" w:cstheme="minorHAnsi"/>
          <w:sz w:val="16"/>
        </w:rPr>
        <w:t xml:space="preserve">. This has been true since the 1800s.  Given the rapid pace of innovation and tech’s impact on our economy and defense capabilities in the last decade, there is ample evidence to suggest that </w:t>
      </w:r>
      <w:r w:rsidRPr="000B55CE">
        <w:rPr>
          <w:rStyle w:val="StyleUnderline"/>
          <w:rFonts w:asciiTheme="minorHAnsi" w:hAnsiTheme="minorHAnsi" w:cstheme="minorHAnsi"/>
        </w:rPr>
        <w:t xml:space="preserve">the need for </w:t>
      </w:r>
      <w:r w:rsidRPr="000B55CE">
        <w:rPr>
          <w:rStyle w:val="StyleUnderline"/>
          <w:rFonts w:asciiTheme="minorHAnsi" w:hAnsiTheme="minorHAnsi" w:cstheme="minorHAnsi"/>
          <w:highlight w:val="green"/>
        </w:rPr>
        <w:t>investment in tech r</w:t>
      </w:r>
      <w:r w:rsidRPr="000B55CE">
        <w:rPr>
          <w:rStyle w:val="StyleUnderline"/>
          <w:rFonts w:asciiTheme="minorHAnsi" w:hAnsiTheme="minorHAnsi" w:cstheme="minorHAnsi"/>
        </w:rPr>
        <w:t xml:space="preserve">esearch </w:t>
      </w:r>
      <w:r w:rsidRPr="000B55CE">
        <w:rPr>
          <w:rStyle w:val="StyleUnderline"/>
          <w:rFonts w:asciiTheme="minorHAnsi" w:hAnsiTheme="minorHAnsi" w:cstheme="minorHAnsi"/>
          <w:highlight w:val="green"/>
        </w:rPr>
        <w:t>and d</w:t>
      </w:r>
      <w:r w:rsidRPr="000B55CE">
        <w:rPr>
          <w:rStyle w:val="StyleUnderline"/>
          <w:rFonts w:asciiTheme="minorHAnsi" w:hAnsiTheme="minorHAnsi" w:cstheme="minorHAnsi"/>
        </w:rPr>
        <w:t xml:space="preserve">evelopment </w:t>
      </w:r>
      <w:r w:rsidRPr="000B55CE">
        <w:rPr>
          <w:rStyle w:val="StyleUnderline"/>
          <w:rFonts w:asciiTheme="minorHAnsi" w:hAnsiTheme="minorHAnsi" w:cstheme="minorHAnsi"/>
          <w:highlight w:val="green"/>
        </w:rPr>
        <w:t>has never been greater.</w:t>
      </w:r>
      <w:r w:rsidRPr="000B55CE">
        <w:rPr>
          <w:rFonts w:asciiTheme="minorHAnsi" w:hAnsiTheme="minorHAnsi" w:cstheme="minorHAnsi"/>
          <w:sz w:val="16"/>
          <w:highlight w:val="green"/>
        </w:rPr>
        <w:t xml:space="preserve"> </w:t>
      </w:r>
      <w:r w:rsidRPr="000B55CE">
        <w:rPr>
          <w:rStyle w:val="StyleUnderline"/>
          <w:rFonts w:asciiTheme="minorHAnsi" w:hAnsiTheme="minorHAnsi" w:cstheme="minorHAnsi"/>
          <w:highlight w:val="green"/>
        </w:rPr>
        <w:t>China</w:t>
      </w:r>
      <w:r w:rsidRPr="000B55CE">
        <w:rPr>
          <w:rStyle w:val="StyleUnderline"/>
          <w:rFonts w:asciiTheme="minorHAnsi" w:hAnsiTheme="minorHAnsi" w:cstheme="minorHAnsi"/>
        </w:rPr>
        <w:t xml:space="preserve"> has been </w:t>
      </w:r>
      <w:r w:rsidRPr="000B55CE">
        <w:rPr>
          <w:rStyle w:val="StyleUnderline"/>
          <w:rFonts w:asciiTheme="minorHAnsi" w:hAnsiTheme="minorHAnsi" w:cstheme="minorHAnsi"/>
          <w:highlight w:val="green"/>
        </w:rPr>
        <w:t>closing the tech gap</w:t>
      </w:r>
      <w:r w:rsidRPr="000B55CE">
        <w:rPr>
          <w:rStyle w:val="StyleUnderline"/>
          <w:rFonts w:asciiTheme="minorHAnsi" w:hAnsiTheme="minorHAnsi" w:cstheme="minorHAnsi"/>
        </w:rPr>
        <w:t xml:space="preserve"> in recent years by making bold investments in tech with the intent of overtaking the United States</w:t>
      </w:r>
      <w:r w:rsidRPr="000B55CE">
        <w:rPr>
          <w:rFonts w:asciiTheme="minorHAnsi" w:hAnsiTheme="minorHAnsi" w:cstheme="minorHAnsi"/>
          <w:sz w:val="16"/>
        </w:rPr>
        <w:t xml:space="preserve">. This is a tech war we cannot afford to lose. It’s imperative that Congress pass the Endless Frontier Act and authorize the biggest R&amp;D tech investment in the United States since the Apollo years. </w:t>
      </w:r>
      <w:r w:rsidRPr="000B55CE">
        <w:rPr>
          <w:rStyle w:val="StyleUnderline"/>
          <w:rFonts w:asciiTheme="minorHAnsi" w:hAnsiTheme="minorHAnsi" w:cstheme="minorHAnsi"/>
          <w:highlight w:val="green"/>
        </w:rPr>
        <w:t>Rep</w:t>
      </w:r>
      <w:r w:rsidRPr="000B55CE">
        <w:rPr>
          <w:rStyle w:val="StyleUnderline"/>
          <w:rFonts w:asciiTheme="minorHAnsi" w:hAnsiTheme="minorHAnsi" w:cstheme="minorHAnsi"/>
        </w:rPr>
        <w:t xml:space="preserve">. Ro </w:t>
      </w:r>
      <w:r w:rsidRPr="000B55CE">
        <w:rPr>
          <w:rStyle w:val="StyleUnderline"/>
          <w:rFonts w:asciiTheme="minorHAnsi" w:hAnsiTheme="minorHAnsi" w:cstheme="minorHAnsi"/>
          <w:highlight w:val="green"/>
        </w:rPr>
        <w:t>Khanna</w:t>
      </w:r>
      <w:r w:rsidRPr="000B55CE">
        <w:rPr>
          <w:rStyle w:val="StyleUnderline"/>
          <w:rFonts w:asciiTheme="minorHAnsi" w:hAnsiTheme="minorHAnsi" w:cstheme="minorHAnsi"/>
        </w:rPr>
        <w:t xml:space="preserve">, D-Santa Clara, </w:t>
      </w:r>
      <w:r w:rsidRPr="000B55CE">
        <w:rPr>
          <w:rStyle w:val="StyleUnderline"/>
          <w:rFonts w:asciiTheme="minorHAnsi" w:hAnsiTheme="minorHAnsi" w:cstheme="minorHAnsi"/>
          <w:highlight w:val="green"/>
        </w:rPr>
        <w:t>made</w:t>
      </w:r>
      <w:r w:rsidRPr="000B55CE">
        <w:rPr>
          <w:rStyle w:val="StyleUnderline"/>
          <w:rFonts w:asciiTheme="minorHAnsi" w:hAnsiTheme="minorHAnsi" w:cstheme="minorHAnsi"/>
        </w:rPr>
        <w:t xml:space="preserve"> a </w:t>
      </w:r>
      <w:r w:rsidRPr="000B55CE">
        <w:rPr>
          <w:rStyle w:val="StyleUnderline"/>
          <w:rFonts w:asciiTheme="minorHAnsi" w:hAnsiTheme="minorHAnsi" w:cstheme="minorHAnsi"/>
          <w:highlight w:val="green"/>
        </w:rPr>
        <w:t>massive increase in science and technology</w:t>
      </w:r>
      <w:r w:rsidRPr="000B55CE">
        <w:rPr>
          <w:rStyle w:val="StyleUnderline"/>
          <w:rFonts w:asciiTheme="minorHAnsi" w:hAnsiTheme="minorHAnsi" w:cstheme="minorHAnsi"/>
        </w:rPr>
        <w:t xml:space="preserve"> investment a major part of his platform while campaigning for a seat in Congress in 2016</w:t>
      </w:r>
      <w:r w:rsidRPr="000B55CE">
        <w:rPr>
          <w:rFonts w:asciiTheme="minorHAnsi" w:hAnsiTheme="minorHAnsi" w:cstheme="minorHAnsi"/>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0B55CE">
        <w:rPr>
          <w:rStyle w:val="StyleUnderline"/>
          <w:rFonts w:asciiTheme="minorHAnsi" w:hAnsiTheme="minorHAnsi" w:cstheme="minorHAnsi"/>
        </w:rPr>
        <w:t xml:space="preserve">Khanna would like </w:t>
      </w:r>
      <w:r w:rsidRPr="000B55CE">
        <w:rPr>
          <w:rStyle w:val="StyleUnderline"/>
          <w:rFonts w:asciiTheme="minorHAnsi" w:hAnsiTheme="minorHAnsi" w:cstheme="minorHAnsi"/>
          <w:highlight w:val="green"/>
        </w:rPr>
        <w:t>Congress to authorize $100 billion</w:t>
      </w:r>
      <w:r w:rsidRPr="000B55CE">
        <w:rPr>
          <w:rStyle w:val="StyleUnderline"/>
          <w:rFonts w:asciiTheme="minorHAnsi" w:hAnsiTheme="minorHAnsi" w:cstheme="minorHAnsi"/>
        </w:rPr>
        <w:t xml:space="preserve"> over a five-year period </w:t>
      </w:r>
      <w:r w:rsidRPr="000B55CE">
        <w:rPr>
          <w:rStyle w:val="StyleUnderline"/>
          <w:rFonts w:asciiTheme="minorHAnsi" w:hAnsiTheme="minorHAnsi" w:cstheme="minorHAnsi"/>
          <w:highlight w:val="green"/>
        </w:rPr>
        <w:t>for</w:t>
      </w:r>
      <w:r w:rsidRPr="000B55CE">
        <w:rPr>
          <w:rStyle w:val="StyleUnderline"/>
          <w:rFonts w:asciiTheme="minorHAnsi" w:hAnsiTheme="minorHAnsi" w:cstheme="minorHAnsi"/>
        </w:rPr>
        <w:t xml:space="preserve"> critical </w:t>
      </w:r>
      <w:r w:rsidRPr="000B55CE">
        <w:rPr>
          <w:rStyle w:val="StyleUnderline"/>
          <w:rFonts w:asciiTheme="minorHAnsi" w:hAnsiTheme="minorHAnsi" w:cstheme="minorHAnsi"/>
          <w:highlight w:val="green"/>
        </w:rPr>
        <w:t>advancements in a</w:t>
      </w:r>
      <w:r w:rsidRPr="000B55CE">
        <w:rPr>
          <w:rStyle w:val="StyleUnderline"/>
          <w:rFonts w:asciiTheme="minorHAnsi" w:hAnsiTheme="minorHAnsi" w:cstheme="minorHAnsi"/>
        </w:rPr>
        <w:t xml:space="preserve">rtificial </w:t>
      </w:r>
      <w:r w:rsidRPr="000B55CE">
        <w:rPr>
          <w:rStyle w:val="StyleUnderline"/>
          <w:rFonts w:asciiTheme="minorHAnsi" w:hAnsiTheme="minorHAnsi" w:cstheme="minorHAnsi"/>
          <w:highlight w:val="green"/>
        </w:rPr>
        <w:t>i</w:t>
      </w:r>
      <w:r w:rsidRPr="000B55CE">
        <w:rPr>
          <w:rStyle w:val="StyleUnderline"/>
          <w:rFonts w:asciiTheme="minorHAnsi" w:hAnsiTheme="minorHAnsi" w:cstheme="minorHAnsi"/>
        </w:rPr>
        <w:t xml:space="preserve">ntelligence, </w:t>
      </w:r>
      <w:r w:rsidRPr="000B55CE">
        <w:rPr>
          <w:rStyle w:val="StyleUnderline"/>
          <w:rFonts w:asciiTheme="minorHAnsi" w:hAnsiTheme="minorHAnsi" w:cstheme="minorHAnsi"/>
          <w:highlight w:val="green"/>
        </w:rPr>
        <w:t>biotech</w:t>
      </w:r>
      <w:r w:rsidRPr="000B55CE">
        <w:rPr>
          <w:rStyle w:val="StyleUnderline"/>
          <w:rFonts w:asciiTheme="minorHAnsi" w:hAnsiTheme="minorHAnsi" w:cstheme="minorHAnsi"/>
        </w:rPr>
        <w:t xml:space="preserve">nology, </w:t>
      </w:r>
      <w:r w:rsidRPr="000B55CE">
        <w:rPr>
          <w:rStyle w:val="StyleUnderline"/>
          <w:rFonts w:asciiTheme="minorHAnsi" w:hAnsiTheme="minorHAnsi" w:cstheme="minorHAnsi"/>
          <w:highlight w:val="green"/>
        </w:rPr>
        <w:t>cybersecurity</w:t>
      </w:r>
      <w:r w:rsidRPr="000B55CE">
        <w:rPr>
          <w:rStyle w:val="StyleUnderline"/>
          <w:rFonts w:asciiTheme="minorHAnsi" w:hAnsiTheme="minorHAnsi" w:cstheme="minorHAnsi"/>
        </w:rPr>
        <w:t xml:space="preserve">, </w:t>
      </w:r>
      <w:proofErr w:type="gramStart"/>
      <w:r w:rsidRPr="000B55CE">
        <w:rPr>
          <w:rStyle w:val="StyleUnderline"/>
          <w:rFonts w:asciiTheme="minorHAnsi" w:hAnsiTheme="minorHAnsi" w:cstheme="minorHAnsi"/>
        </w:rPr>
        <w:t>semiconductors</w:t>
      </w:r>
      <w:proofErr w:type="gramEnd"/>
      <w:r w:rsidRPr="000B55CE">
        <w:rPr>
          <w:rStyle w:val="StyleUnderline"/>
          <w:rFonts w:asciiTheme="minorHAnsi" w:hAnsiTheme="minorHAnsi" w:cstheme="minorHAnsi"/>
        </w:rPr>
        <w:t xml:space="preserve"> </w:t>
      </w:r>
      <w:r w:rsidRPr="000B55CE">
        <w:rPr>
          <w:rStyle w:val="StyleUnderline"/>
          <w:rFonts w:asciiTheme="minorHAnsi" w:hAnsiTheme="minorHAnsi" w:cstheme="minorHAnsi"/>
          <w:highlight w:val="green"/>
        </w:rPr>
        <w:t>and other</w:t>
      </w:r>
      <w:r w:rsidRPr="000B55CE">
        <w:rPr>
          <w:rStyle w:val="StyleUnderline"/>
          <w:rFonts w:asciiTheme="minorHAnsi" w:hAnsiTheme="minorHAnsi" w:cstheme="minorHAnsi"/>
        </w:rPr>
        <w:t xml:space="preserve"> cutting-edge </w:t>
      </w:r>
      <w:r w:rsidRPr="000B55CE">
        <w:rPr>
          <w:rStyle w:val="StyleUnderline"/>
          <w:rFonts w:asciiTheme="minorHAnsi" w:hAnsiTheme="minorHAnsi" w:cstheme="minorHAnsi"/>
          <w:highlight w:val="green"/>
        </w:rPr>
        <w:t>tech</w:t>
      </w:r>
      <w:r w:rsidRPr="000B55CE">
        <w:rPr>
          <w:rStyle w:val="StyleUnderline"/>
          <w:rFonts w:asciiTheme="minorHAnsi" w:hAnsiTheme="minorHAnsi" w:cstheme="minorHAnsi"/>
        </w:rPr>
        <w:t>nologies.</w:t>
      </w:r>
      <w:r w:rsidRPr="000B55CE">
        <w:rPr>
          <w:rFonts w:asciiTheme="minorHAnsi" w:hAnsiTheme="minorHAnsi" w:cstheme="minorHAnsi"/>
          <w:sz w:val="16"/>
        </w:rPr>
        <w:t xml:space="preserve"> The Senate is talking of knocking that number down to $50 billion or $75 billion. </w:t>
      </w:r>
      <w:r w:rsidRPr="000B55CE">
        <w:rPr>
          <w:rStyle w:val="StyleUnderline"/>
          <w:rFonts w:asciiTheme="minorHAnsi" w:hAnsiTheme="minorHAnsi" w:cstheme="minorHAnsi"/>
        </w:rPr>
        <w:t xml:space="preserve">They should be reminded of China Premier Li Keqiang’s March announcement that </w:t>
      </w:r>
      <w:r w:rsidRPr="000B55CE">
        <w:rPr>
          <w:rStyle w:val="StyleUnderline"/>
          <w:rFonts w:asciiTheme="minorHAnsi" w:hAnsiTheme="minorHAnsi" w:cstheme="minorHAnsi"/>
          <w:highlight w:val="green"/>
        </w:rPr>
        <w:t>China</w:t>
      </w:r>
      <w:r w:rsidRPr="000B55CE">
        <w:rPr>
          <w:rStyle w:val="StyleUnderline"/>
          <w:rFonts w:asciiTheme="minorHAnsi" w:hAnsiTheme="minorHAnsi" w:cstheme="minorHAnsi"/>
        </w:rPr>
        <w:t xml:space="preserve"> would </w:t>
      </w:r>
      <w:r w:rsidRPr="000B55CE">
        <w:rPr>
          <w:rStyle w:val="StyleUnderline"/>
          <w:rFonts w:asciiTheme="minorHAnsi" w:hAnsiTheme="minorHAnsi" w:cstheme="minorHAnsi"/>
          <w:highlight w:val="green"/>
        </w:rPr>
        <w:t>increase its research and development</w:t>
      </w:r>
      <w:r w:rsidRPr="000B55CE">
        <w:rPr>
          <w:rStyle w:val="StyleUnderline"/>
          <w:rFonts w:asciiTheme="minorHAnsi" w:hAnsiTheme="minorHAnsi" w:cstheme="minorHAnsi"/>
        </w:rPr>
        <w:t xml:space="preserve"> spending </w:t>
      </w:r>
      <w:r w:rsidRPr="000B55CE">
        <w:rPr>
          <w:rStyle w:val="StyleUnderline"/>
          <w:rFonts w:asciiTheme="minorHAnsi" w:hAnsiTheme="minorHAnsi" w:cstheme="minorHAnsi"/>
          <w:highlight w:val="green"/>
        </w:rPr>
        <w:t>by</w:t>
      </w:r>
      <w:r w:rsidRPr="000B55CE">
        <w:rPr>
          <w:rStyle w:val="StyleUnderline"/>
          <w:rFonts w:asciiTheme="minorHAnsi" w:hAnsiTheme="minorHAnsi" w:cstheme="minorHAnsi"/>
        </w:rPr>
        <w:t xml:space="preserve"> an additional </w:t>
      </w:r>
      <w:r w:rsidRPr="000B55CE">
        <w:rPr>
          <w:rStyle w:val="StyleUnderline"/>
          <w:rFonts w:asciiTheme="minorHAnsi" w:hAnsiTheme="minorHAnsi" w:cstheme="minorHAnsi"/>
          <w:highlight w:val="green"/>
        </w:rPr>
        <w:t>7% per year between 2021 and 2025</w:t>
      </w:r>
      <w:r w:rsidRPr="000B55CE">
        <w:rPr>
          <w:rStyle w:val="StyleUnderline"/>
          <w:rFonts w:asciiTheme="minorHAnsi" w:hAnsiTheme="minorHAnsi" w:cstheme="minorHAnsi"/>
        </w:rPr>
        <w:t>.</w:t>
      </w:r>
      <w:r w:rsidRPr="000B55CE">
        <w:rPr>
          <w:rFonts w:asciiTheme="minorHAnsi" w:hAnsiTheme="minorHAnsi" w:cstheme="minorHAnsi"/>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0B55CE">
        <w:rPr>
          <w:rStyle w:val="StyleUnderline"/>
          <w:rFonts w:asciiTheme="minorHAnsi" w:hAnsiTheme="minorHAnsi" w:cstheme="minorHAnsi"/>
        </w:rPr>
        <w:t xml:space="preserve">Building </w:t>
      </w:r>
      <w:r w:rsidRPr="000B55CE">
        <w:rPr>
          <w:rStyle w:val="StyleUnderline"/>
          <w:rFonts w:asciiTheme="minorHAnsi" w:hAnsiTheme="minorHAnsi" w:cstheme="minorHAnsi"/>
          <w:highlight w:val="green"/>
        </w:rPr>
        <w:t>tech centers</w:t>
      </w:r>
      <w:r w:rsidRPr="000B55CE">
        <w:rPr>
          <w:rStyle w:val="StyleUnderline"/>
          <w:rFonts w:asciiTheme="minorHAnsi" w:hAnsiTheme="minorHAnsi" w:cstheme="minorHAnsi"/>
        </w:rPr>
        <w:t xml:space="preserve"> throughout the United States should also </w:t>
      </w:r>
      <w:r w:rsidRPr="000B55CE">
        <w:rPr>
          <w:rStyle w:val="StyleUnderline"/>
          <w:rFonts w:asciiTheme="minorHAnsi" w:hAnsiTheme="minorHAnsi" w:cstheme="minorHAnsi"/>
          <w:highlight w:val="green"/>
        </w:rPr>
        <w:t>create more support for the industry</w:t>
      </w:r>
      <w:r w:rsidRPr="000B55CE">
        <w:rPr>
          <w:rStyle w:val="StyleUnderline"/>
          <w:rFonts w:asciiTheme="minorHAnsi" w:hAnsiTheme="minorHAnsi" w:cstheme="minorHAnsi"/>
        </w:rPr>
        <w:t xml:space="preserve"> across the country</w:t>
      </w:r>
      <w:r w:rsidRPr="000B55CE">
        <w:rPr>
          <w:rFonts w:asciiTheme="minorHAnsi" w:hAnsiTheme="minorHAnsi" w:cstheme="minorHAnsi"/>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793DB794" w14:textId="77777777" w:rsidR="007C71F5" w:rsidRPr="000B55CE" w:rsidRDefault="007C71F5" w:rsidP="007C71F5">
      <w:pPr>
        <w:rPr>
          <w:rFonts w:asciiTheme="minorHAnsi" w:hAnsiTheme="minorHAnsi" w:cstheme="minorHAnsi"/>
        </w:rPr>
      </w:pPr>
    </w:p>
    <w:p w14:paraId="4FB8A31F" w14:textId="77777777" w:rsidR="007C71F5" w:rsidRPr="000B55CE" w:rsidRDefault="007C71F5" w:rsidP="007C71F5">
      <w:pPr>
        <w:pStyle w:val="Heading4"/>
        <w:rPr>
          <w:rFonts w:asciiTheme="minorHAnsi" w:hAnsiTheme="minorHAnsi" w:cstheme="minorHAnsi"/>
        </w:rPr>
      </w:pPr>
      <w:r w:rsidRPr="000B55CE">
        <w:rPr>
          <w:rFonts w:asciiTheme="minorHAnsi" w:hAnsiTheme="minorHAnsi" w:cstheme="minorHAnsi"/>
          <w:b w:val="0"/>
        </w:rPr>
        <w:t xml:space="preserve">Violent strike efforts are </w:t>
      </w:r>
      <w:r w:rsidRPr="000B55CE">
        <w:rPr>
          <w:rFonts w:asciiTheme="minorHAnsi" w:hAnsiTheme="minorHAnsi" w:cstheme="minorHAnsi"/>
          <w:b w:val="0"/>
          <w:u w:val="single"/>
        </w:rPr>
        <w:t>increasing</w:t>
      </w:r>
      <w:r w:rsidRPr="000B55CE">
        <w:rPr>
          <w:rFonts w:asciiTheme="minorHAnsi" w:hAnsiTheme="minorHAnsi" w:cstheme="minorHAnsi"/>
          <w:b w:val="0"/>
        </w:rPr>
        <w:t xml:space="preserve"> – they </w:t>
      </w:r>
      <w:r w:rsidRPr="000B55CE">
        <w:rPr>
          <w:rFonts w:asciiTheme="minorHAnsi" w:hAnsiTheme="minorHAnsi" w:cstheme="minorHAnsi"/>
          <w:b w:val="0"/>
          <w:u w:val="single"/>
        </w:rPr>
        <w:t>slow</w:t>
      </w:r>
      <w:r w:rsidRPr="000B55CE">
        <w:rPr>
          <w:rFonts w:asciiTheme="minorHAnsi" w:hAnsiTheme="minorHAnsi" w:cstheme="minorHAnsi"/>
          <w:b w:val="0"/>
        </w:rPr>
        <w:t xml:space="preserve"> innovation, </w:t>
      </w:r>
      <w:r w:rsidRPr="000B55CE">
        <w:rPr>
          <w:rFonts w:asciiTheme="minorHAnsi" w:hAnsiTheme="minorHAnsi" w:cstheme="minorHAnsi"/>
          <w:b w:val="0"/>
          <w:u w:val="single"/>
        </w:rPr>
        <w:t>specifically</w:t>
      </w:r>
      <w:r w:rsidRPr="000B55CE">
        <w:rPr>
          <w:rFonts w:asciiTheme="minorHAnsi" w:hAnsiTheme="minorHAnsi" w:cstheme="minorHAnsi"/>
          <w:b w:val="0"/>
        </w:rPr>
        <w:t xml:space="preserve"> in the tech sector.</w:t>
      </w:r>
    </w:p>
    <w:p w14:paraId="7956CDED" w14:textId="77777777" w:rsidR="007C71F5" w:rsidRPr="000B55CE" w:rsidRDefault="007C71F5" w:rsidP="007C71F5">
      <w:pPr>
        <w:rPr>
          <w:rFonts w:asciiTheme="minorHAnsi" w:hAnsiTheme="minorHAnsi" w:cstheme="minorHAnsi"/>
        </w:rPr>
      </w:pPr>
      <w:proofErr w:type="spellStart"/>
      <w:r w:rsidRPr="000B55CE">
        <w:rPr>
          <w:rStyle w:val="Style13ptBold"/>
          <w:rFonts w:asciiTheme="minorHAnsi" w:hAnsiTheme="minorHAnsi" w:cstheme="minorHAnsi"/>
        </w:rPr>
        <w:t>Hanasoge</w:t>
      </w:r>
      <w:proofErr w:type="spellEnd"/>
      <w:r w:rsidRPr="000B55CE">
        <w:rPr>
          <w:rStyle w:val="Style13ptBold"/>
          <w:rFonts w:asciiTheme="minorHAnsi" w:hAnsiTheme="minorHAnsi" w:cstheme="minorHAnsi"/>
        </w:rPr>
        <w:t xml:space="preserve"> 16</w:t>
      </w:r>
      <w:r w:rsidRPr="000B55CE">
        <w:rPr>
          <w:rFonts w:asciiTheme="minorHAnsi" w:hAnsiTheme="minorHAnsi" w:cstheme="minorHAnsi"/>
        </w:rPr>
        <w:t xml:space="preserve"> [</w:t>
      </w:r>
      <w:proofErr w:type="spellStart"/>
      <w:r w:rsidRPr="000B55CE">
        <w:rPr>
          <w:rFonts w:asciiTheme="minorHAnsi" w:hAnsiTheme="minorHAnsi" w:cstheme="minorHAnsi"/>
        </w:rPr>
        <w:t>Chaithra</w:t>
      </w:r>
      <w:proofErr w:type="spellEnd"/>
      <w:r w:rsidRPr="000B55CE">
        <w:rPr>
          <w:rFonts w:asciiTheme="minorHAnsi" w:hAnsiTheme="minorHAnsi" w:cstheme="minorHAnsi"/>
        </w:rPr>
        <w:t xml:space="preserve">; Senior Research Analyst, Market Researcher, Consumer Insights, Strategy Consulting; “The Union Strikes: The Good, the Bad and the Ugly,” Supply Wisdom; April/June 2016 (Doesn’t specifically say but this is the most recent event is cites); </w:t>
      </w:r>
      <w:hyperlink r:id="rId18" w:history="1">
        <w:r w:rsidRPr="000B55CE">
          <w:rPr>
            <w:rStyle w:val="Hyperlink"/>
            <w:rFonts w:asciiTheme="minorHAnsi" w:hAnsiTheme="minorHAnsi" w:cstheme="minorHAnsi"/>
            <w:color w:val="000000"/>
            <w:u w:val="single"/>
          </w:rPr>
          <w:t>https://www.supplywisdom.com/resources/the-union-strikes-the-good-the-bad-and-the-ugly/</w:t>
        </w:r>
      </w:hyperlink>
      <w:r w:rsidRPr="000B55CE">
        <w:rPr>
          <w:rFonts w:asciiTheme="minorHAnsi" w:hAnsiTheme="minorHAnsi" w:cstheme="minorHAnsi"/>
        </w:rPr>
        <w:t>] Justin</w:t>
      </w:r>
    </w:p>
    <w:p w14:paraId="1226EBFF" w14:textId="77777777" w:rsidR="007C71F5" w:rsidRPr="000B55CE" w:rsidRDefault="007C71F5" w:rsidP="007C71F5">
      <w:pPr>
        <w:rPr>
          <w:rFonts w:asciiTheme="minorHAnsi" w:hAnsiTheme="minorHAnsi" w:cstheme="minorHAnsi"/>
          <w:sz w:val="16"/>
        </w:rPr>
      </w:pPr>
      <w:r w:rsidRPr="000B55CE">
        <w:rPr>
          <w:rFonts w:asciiTheme="minorHAnsi" w:hAnsiTheme="minorHAnsi" w:cstheme="minorHAnsi"/>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7A384284" w14:textId="77777777" w:rsidR="007C71F5" w:rsidRPr="000B55CE" w:rsidRDefault="007C71F5" w:rsidP="007C71F5">
      <w:pPr>
        <w:rPr>
          <w:rFonts w:asciiTheme="minorHAnsi" w:hAnsiTheme="minorHAnsi" w:cstheme="minorHAnsi"/>
          <w:u w:val="single"/>
        </w:rPr>
      </w:pPr>
      <w:r w:rsidRPr="000B55CE">
        <w:rPr>
          <w:rFonts w:asciiTheme="minorHAnsi" w:hAnsiTheme="minorHAnsi" w:cstheme="minorHAnsi"/>
          <w:sz w:val="16"/>
        </w:rPr>
        <w:t>The repercussion: </w:t>
      </w:r>
      <w:r w:rsidRPr="000B55CE">
        <w:rPr>
          <w:rFonts w:asciiTheme="minorHAnsi" w:hAnsiTheme="minorHAnsi" w:cstheme="minorHAnsi"/>
          <w:u w:val="single"/>
        </w:rPr>
        <w:t xml:space="preserve">The </w:t>
      </w:r>
      <w:r w:rsidRPr="000B55CE">
        <w:rPr>
          <w:rFonts w:asciiTheme="minorHAnsi" w:hAnsiTheme="minorHAnsi" w:cstheme="minorHAnsi"/>
          <w:highlight w:val="green"/>
          <w:u w:val="single"/>
        </w:rPr>
        <w:t xml:space="preserve">strike witnessed </w:t>
      </w:r>
      <w:r w:rsidRPr="000B55CE">
        <w:rPr>
          <w:rStyle w:val="Emphasis"/>
          <w:rFonts w:asciiTheme="minorHAnsi" w:hAnsiTheme="minorHAnsi" w:cstheme="minorHAnsi"/>
        </w:rPr>
        <w:t>several instances</w:t>
      </w:r>
      <w:r w:rsidRPr="000B55CE">
        <w:rPr>
          <w:rFonts w:asciiTheme="minorHAnsi" w:hAnsiTheme="minorHAnsi" w:cstheme="minorHAnsi"/>
          <w:u w:val="single"/>
        </w:rPr>
        <w:t xml:space="preserve"> of </w:t>
      </w:r>
      <w:r w:rsidRPr="000B55CE">
        <w:rPr>
          <w:rStyle w:val="Emphasis"/>
          <w:rFonts w:asciiTheme="minorHAnsi" w:hAnsiTheme="minorHAnsi" w:cstheme="minorHAnsi"/>
        </w:rPr>
        <w:t xml:space="preserve">social </w:t>
      </w:r>
      <w:r w:rsidRPr="000B55CE">
        <w:rPr>
          <w:rStyle w:val="Emphasis"/>
          <w:rFonts w:asciiTheme="minorHAnsi" w:hAnsiTheme="minorHAnsi" w:cstheme="minorHAnsi"/>
          <w:highlight w:val="green"/>
        </w:rPr>
        <w:t>disorder</w:t>
      </w:r>
      <w:r w:rsidRPr="000B55CE">
        <w:rPr>
          <w:rFonts w:asciiTheme="minorHAnsi" w:hAnsiTheme="minorHAnsi" w:cstheme="minorHAnsi"/>
          <w:highlight w:val="green"/>
          <w:u w:val="single"/>
        </w:rPr>
        <w:t xml:space="preserve">, </w:t>
      </w:r>
      <w:proofErr w:type="gramStart"/>
      <w:r w:rsidRPr="000B55CE">
        <w:rPr>
          <w:rStyle w:val="Emphasis"/>
          <w:rFonts w:asciiTheme="minorHAnsi" w:hAnsiTheme="minorHAnsi" w:cstheme="minorHAnsi"/>
          <w:highlight w:val="green"/>
        </w:rPr>
        <w:t>violence</w:t>
      </w:r>
      <w:proofErr w:type="gramEnd"/>
      <w:r w:rsidRPr="000B55CE">
        <w:rPr>
          <w:rFonts w:asciiTheme="minorHAnsi" w:hAnsiTheme="minorHAnsi" w:cstheme="minorHAnsi"/>
          <w:u w:val="single"/>
        </w:rPr>
        <w:t xml:space="preserve"> and </w:t>
      </w:r>
      <w:r w:rsidRPr="000B55CE">
        <w:rPr>
          <w:rStyle w:val="Emphasis"/>
          <w:rFonts w:asciiTheme="minorHAnsi" w:hAnsiTheme="minorHAnsi" w:cstheme="minorHAnsi"/>
          <w:highlight w:val="green"/>
        </w:rPr>
        <w:t>clashes</w:t>
      </w:r>
      <w:r w:rsidRPr="000B55CE">
        <w:rPr>
          <w:rFonts w:asciiTheme="minorHAnsi" w:hAnsiTheme="minorHAnsi" w:cstheme="minorHAnsi"/>
          <w:sz w:val="16"/>
        </w:rPr>
        <w:t xml:space="preserve">, ultimately calling for third party intervention (Secretary of Labor – Thomas Perez) to initiate negotiations between the parties. Also, </w:t>
      </w:r>
      <w:r w:rsidRPr="000B55CE">
        <w:rPr>
          <w:rFonts w:asciiTheme="minorHAnsi" w:hAnsiTheme="minorHAnsi" w:cstheme="minorHAnsi"/>
          <w:u w:val="single"/>
        </w:rPr>
        <w:t xml:space="preserve">as a result of the strike, </w:t>
      </w:r>
      <w:r w:rsidRPr="000B55CE">
        <w:rPr>
          <w:rFonts w:asciiTheme="minorHAnsi" w:hAnsiTheme="minorHAnsi" w:cstheme="minorHAnsi"/>
          <w:highlight w:val="green"/>
          <w:u w:val="single"/>
        </w:rPr>
        <w:t xml:space="preserve">Verizon reported </w:t>
      </w:r>
      <w:r w:rsidRPr="000B55CE">
        <w:rPr>
          <w:rStyle w:val="Emphasis"/>
          <w:rFonts w:asciiTheme="minorHAnsi" w:hAnsiTheme="minorHAnsi" w:cstheme="minorHAnsi"/>
          <w:highlight w:val="green"/>
        </w:rPr>
        <w:t>lower</w:t>
      </w:r>
      <w:r w:rsidRPr="000B55CE">
        <w:rPr>
          <w:rFonts w:asciiTheme="minorHAnsi" w:hAnsiTheme="minorHAnsi" w:cstheme="minorHAnsi"/>
          <w:u w:val="single"/>
        </w:rPr>
        <w:t xml:space="preserve"> than </w:t>
      </w:r>
      <w:r w:rsidRPr="000B55CE">
        <w:rPr>
          <w:rStyle w:val="Emphasis"/>
          <w:rFonts w:asciiTheme="minorHAnsi" w:hAnsiTheme="minorHAnsi" w:cstheme="minorHAnsi"/>
        </w:rPr>
        <w:t xml:space="preserve">expected </w:t>
      </w:r>
      <w:r w:rsidRPr="000B55CE">
        <w:rPr>
          <w:rStyle w:val="Emphasis"/>
          <w:rFonts w:asciiTheme="minorHAnsi" w:hAnsiTheme="minorHAnsi" w:cstheme="minorHAnsi"/>
          <w:highlight w:val="green"/>
        </w:rPr>
        <w:t>revenues</w:t>
      </w:r>
      <w:r w:rsidRPr="000B55CE">
        <w:rPr>
          <w:rFonts w:asciiTheme="minorHAnsi" w:hAnsiTheme="minorHAnsi" w:cstheme="minorHAnsi"/>
          <w:u w:val="single"/>
        </w:rPr>
        <w:t xml:space="preserve"> in the </w:t>
      </w:r>
      <w:r w:rsidRPr="000B55CE">
        <w:rPr>
          <w:rStyle w:val="Emphasis"/>
          <w:rFonts w:asciiTheme="minorHAnsi" w:hAnsiTheme="minorHAnsi" w:cstheme="minorHAnsi"/>
        </w:rPr>
        <w:t>second quarter of 2016</w:t>
      </w:r>
      <w:r w:rsidRPr="000B55CE">
        <w:rPr>
          <w:rFonts w:asciiTheme="minorHAnsi" w:hAnsiTheme="minorHAnsi" w:cstheme="minorHAnsi"/>
          <w:u w:val="single"/>
        </w:rPr>
        <w:t>.</w:t>
      </w:r>
    </w:p>
    <w:p w14:paraId="5B5CBA96" w14:textId="77777777" w:rsidR="007C71F5" w:rsidRPr="000B55CE" w:rsidRDefault="007C71F5" w:rsidP="007C71F5">
      <w:pPr>
        <w:rPr>
          <w:rFonts w:asciiTheme="minorHAnsi" w:hAnsiTheme="minorHAnsi" w:cstheme="minorHAnsi"/>
          <w:sz w:val="16"/>
        </w:rPr>
      </w:pPr>
      <w:r w:rsidRPr="000B55CE">
        <w:rPr>
          <w:rFonts w:asciiTheme="minorHAnsi" w:hAnsiTheme="minorHAnsi" w:cstheme="minorHAnsi"/>
          <w:sz w:val="16"/>
        </w:rPr>
        <w:t xml:space="preserve">Trade unions/ labor unions aren’t just this millennia’s product and has been in vogue since times immemorial. </w:t>
      </w:r>
      <w:r w:rsidRPr="000B55CE">
        <w:rPr>
          <w:rStyle w:val="Emphasis"/>
          <w:rFonts w:asciiTheme="minorHAnsi" w:hAnsiTheme="minorHAnsi" w:cstheme="minorHAnsi"/>
          <w:highlight w:val="green"/>
        </w:rPr>
        <w:t>Unions</w:t>
      </w:r>
      <w:r w:rsidRPr="000B55CE">
        <w:rPr>
          <w:rFonts w:asciiTheme="minorHAnsi" w:hAnsiTheme="minorHAnsi" w:cstheme="minorHAnsi"/>
          <w:u w:val="single"/>
        </w:rPr>
        <w:t xml:space="preserve">, to </w:t>
      </w:r>
      <w:r w:rsidRPr="000B55CE">
        <w:rPr>
          <w:rStyle w:val="Emphasis"/>
          <w:rFonts w:asciiTheme="minorHAnsi" w:hAnsiTheme="minorHAnsi" w:cstheme="minorHAnsi"/>
        </w:rPr>
        <w:t>ensure fairness</w:t>
      </w:r>
      <w:r w:rsidRPr="000B55CE">
        <w:rPr>
          <w:rFonts w:asciiTheme="minorHAnsi" w:hAnsiTheme="minorHAnsi" w:cstheme="minorHAnsi"/>
          <w:u w:val="single"/>
        </w:rPr>
        <w:t xml:space="preserve"> to the working class, have </w:t>
      </w:r>
      <w:r w:rsidRPr="000B55CE">
        <w:rPr>
          <w:rStyle w:val="Emphasis"/>
          <w:rFonts w:asciiTheme="minorHAnsi" w:hAnsiTheme="minorHAnsi" w:cstheme="minorHAnsi"/>
          <w:highlight w:val="green"/>
        </w:rPr>
        <w:t>gone on strike</w:t>
      </w:r>
      <w:r w:rsidRPr="000B55CE">
        <w:rPr>
          <w:rStyle w:val="Emphasis"/>
          <w:rFonts w:asciiTheme="minorHAnsi" w:hAnsiTheme="minorHAnsi" w:cstheme="minorHAnsi"/>
        </w:rPr>
        <w:t xml:space="preserve"> for better working conditions</w:t>
      </w:r>
      <w:r w:rsidRPr="000B55CE">
        <w:rPr>
          <w:rFonts w:asciiTheme="minorHAnsi" w:hAnsiTheme="minorHAnsi" w:cstheme="minorHAnsi"/>
          <w:u w:val="single"/>
        </w:rPr>
        <w:t xml:space="preserve"> and employee benefits </w:t>
      </w:r>
      <w:r w:rsidRPr="000B55CE">
        <w:rPr>
          <w:rFonts w:asciiTheme="minorHAnsi" w:hAnsiTheme="minorHAnsi" w:cstheme="minorHAnsi"/>
          <w:highlight w:val="green"/>
          <w:u w:val="single"/>
        </w:rPr>
        <w:t>since</w:t>
      </w:r>
      <w:r w:rsidRPr="000B55CE">
        <w:rPr>
          <w:rFonts w:asciiTheme="minorHAnsi" w:hAnsiTheme="minorHAnsi" w:cstheme="minorHAnsi"/>
          <w:u w:val="single"/>
        </w:rPr>
        <w:t xml:space="preserve"> the </w:t>
      </w:r>
      <w:r w:rsidRPr="000B55CE">
        <w:rPr>
          <w:rStyle w:val="Emphasis"/>
          <w:rFonts w:asciiTheme="minorHAnsi" w:hAnsiTheme="minorHAnsi" w:cstheme="minorHAnsi"/>
        </w:rPr>
        <w:t>industrial revolution</w:t>
      </w:r>
      <w:r w:rsidRPr="000B55CE">
        <w:rPr>
          <w:rFonts w:asciiTheme="minorHAnsi" w:hAnsiTheme="minorHAnsi" w:cstheme="minorHAnsi"/>
          <w:u w:val="single"/>
        </w:rPr>
        <w:t xml:space="preserve"> and are as strong today as they were last century. With the </w:t>
      </w:r>
      <w:r w:rsidRPr="000B55CE">
        <w:rPr>
          <w:rStyle w:val="Emphasis"/>
          <w:rFonts w:asciiTheme="minorHAnsi" w:hAnsiTheme="minorHAnsi" w:cstheme="minorHAnsi"/>
        </w:rPr>
        <w:t xml:space="preserve">advent of technology and </w:t>
      </w:r>
      <w:r w:rsidRPr="000B55CE">
        <w:rPr>
          <w:rStyle w:val="Emphasis"/>
          <w:rFonts w:asciiTheme="minorHAnsi" w:hAnsiTheme="minorHAnsi" w:cstheme="minorHAnsi"/>
          <w:highlight w:val="green"/>
        </w:rPr>
        <w:t>advancement in a</w:t>
      </w:r>
      <w:r w:rsidRPr="000B55CE">
        <w:rPr>
          <w:rStyle w:val="Emphasis"/>
          <w:rFonts w:asciiTheme="minorHAnsi" w:hAnsiTheme="minorHAnsi" w:cstheme="minorHAnsi"/>
        </w:rPr>
        <w:t xml:space="preserve">rtificial </w:t>
      </w:r>
      <w:r w:rsidRPr="000B55CE">
        <w:rPr>
          <w:rStyle w:val="Emphasis"/>
          <w:rFonts w:asciiTheme="minorHAnsi" w:hAnsiTheme="minorHAnsi" w:cstheme="minorHAnsi"/>
          <w:highlight w:val="green"/>
        </w:rPr>
        <w:t>i</w:t>
      </w:r>
      <w:r w:rsidRPr="000B55CE">
        <w:rPr>
          <w:rStyle w:val="Emphasis"/>
          <w:rFonts w:asciiTheme="minorHAnsi" w:hAnsiTheme="minorHAnsi" w:cstheme="minorHAnsi"/>
        </w:rPr>
        <w:t>ntelligence</w:t>
      </w:r>
      <w:r w:rsidRPr="000B55CE">
        <w:rPr>
          <w:rFonts w:asciiTheme="minorHAnsi" w:hAnsiTheme="minorHAnsi" w:cstheme="minorHAnsi"/>
          <w:sz w:val="16"/>
        </w:rPr>
        <w:t>, machines are grabbing the jobs which were once the bastion of the humans. So, questions that arise here are, what relevance do unions have in today’s work scenario? And, are the strikes organized by them avoidable?</w:t>
      </w:r>
    </w:p>
    <w:p w14:paraId="0F6EF76B" w14:textId="77777777" w:rsidR="007C71F5" w:rsidRPr="000B55CE" w:rsidRDefault="007C71F5" w:rsidP="007C71F5">
      <w:pPr>
        <w:rPr>
          <w:rFonts w:asciiTheme="minorHAnsi" w:hAnsiTheme="minorHAnsi" w:cstheme="minorHAnsi"/>
          <w:u w:val="single"/>
        </w:rPr>
      </w:pPr>
      <w:r w:rsidRPr="000B55CE">
        <w:rPr>
          <w:rFonts w:asciiTheme="minorHAnsi" w:hAnsiTheme="minorHAnsi" w:cstheme="minorHAnsi"/>
          <w:sz w:val="16"/>
        </w:rPr>
        <w:t xml:space="preserve">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0B55CE">
        <w:rPr>
          <w:rFonts w:asciiTheme="minorHAnsi" w:hAnsiTheme="minorHAnsi" w:cstheme="minorHAnsi"/>
          <w:u w:val="single"/>
        </w:rPr>
        <w:t xml:space="preserve">Federal Government </w:t>
      </w:r>
      <w:r w:rsidRPr="000B55CE">
        <w:rPr>
          <w:rStyle w:val="Emphasis"/>
          <w:rFonts w:asciiTheme="minorHAnsi" w:hAnsiTheme="minorHAnsi" w:cstheme="minorHAnsi"/>
        </w:rPr>
        <w:t>departments across Australia</w:t>
      </w:r>
      <w:r w:rsidRPr="000B55CE">
        <w:rPr>
          <w:rFonts w:asciiTheme="minorHAnsi" w:hAnsiTheme="minorHAnsi" w:cstheme="minorHAnsi"/>
          <w:u w:val="single"/>
        </w:rPr>
        <w:t xml:space="preserve"> went on a series of </w:t>
      </w:r>
      <w:r w:rsidRPr="000B55CE">
        <w:rPr>
          <w:rStyle w:val="Emphasis"/>
          <w:rFonts w:asciiTheme="minorHAnsi" w:hAnsiTheme="minorHAnsi" w:cstheme="minorHAnsi"/>
          <w:highlight w:val="green"/>
        </w:rPr>
        <w:t>strikes</w:t>
      </w:r>
      <w:r w:rsidRPr="000B55CE">
        <w:rPr>
          <w:rFonts w:asciiTheme="minorHAnsi" w:hAnsiTheme="minorHAnsi" w:cstheme="minorHAnsi"/>
          <w:u w:val="single"/>
        </w:rPr>
        <w:t xml:space="preserve"> over failed pay negotiations</w:t>
      </w:r>
      <w:r w:rsidRPr="000B55CE">
        <w:rPr>
          <w:rFonts w:asciiTheme="minorHAnsi" w:hAnsiTheme="minorHAnsi" w:cstheme="minorHAnsi"/>
          <w:sz w:val="16"/>
        </w:rPr>
        <w:t xml:space="preserve">, </w:t>
      </w:r>
      <w:r w:rsidRPr="000B55CE">
        <w:rPr>
          <w:rStyle w:val="Emphasis"/>
          <w:rFonts w:asciiTheme="minorHAnsi" w:hAnsiTheme="minorHAnsi" w:cstheme="minorHAnsi"/>
          <w:highlight w:val="green"/>
        </w:rPr>
        <w:t>disrupt</w:t>
      </w:r>
      <w:r w:rsidRPr="000B55CE">
        <w:rPr>
          <w:rStyle w:val="Emphasis"/>
          <w:rFonts w:asciiTheme="minorHAnsi" w:hAnsiTheme="minorHAnsi" w:cstheme="minorHAnsi"/>
        </w:rPr>
        <w:t xml:space="preserve">ing </w:t>
      </w:r>
      <w:r w:rsidRPr="000B55CE">
        <w:rPr>
          <w:rStyle w:val="Emphasis"/>
          <w:rFonts w:asciiTheme="minorHAnsi" w:hAnsiTheme="minorHAnsi" w:cstheme="minorHAnsi"/>
          <w:highlight w:val="green"/>
        </w:rPr>
        <w:t>operations</w:t>
      </w:r>
      <w:r w:rsidRPr="000B55CE">
        <w:rPr>
          <w:rFonts w:asciiTheme="minorHAnsi" w:hAnsiTheme="minorHAnsi" w:cstheme="minorHAnsi"/>
          <w:highlight w:val="green"/>
          <w:u w:val="single"/>
        </w:rPr>
        <w:t xml:space="preserve"> </w:t>
      </w:r>
      <w:r w:rsidRPr="000B55CE">
        <w:rPr>
          <w:rFonts w:asciiTheme="minorHAnsi" w:hAnsiTheme="minorHAnsi" w:cstheme="minorHAnsi"/>
          <w:u w:val="single"/>
        </w:rPr>
        <w:t xml:space="preserve">of many </w:t>
      </w:r>
      <w:r w:rsidRPr="000B55CE">
        <w:rPr>
          <w:rStyle w:val="Emphasis"/>
          <w:rFonts w:asciiTheme="minorHAnsi" w:hAnsiTheme="minorHAnsi" w:cstheme="minorHAnsi"/>
        </w:rPr>
        <w:t>government departments</w:t>
      </w:r>
      <w:r w:rsidRPr="000B55CE">
        <w:rPr>
          <w:rFonts w:asciiTheme="minorHAnsi" w:hAnsiTheme="minorHAnsi" w:cstheme="minorHAnsi"/>
          <w:sz w:val="16"/>
        </w:rPr>
        <w:t xml:space="preserve"> for a few days.  </w:t>
      </w:r>
      <w:r w:rsidRPr="000B55CE">
        <w:rPr>
          <w:rFonts w:asciiTheme="minorHAnsi" w:hAnsiTheme="minorHAnsi" w:cstheme="minorHAnsi"/>
          <w:u w:val="single"/>
        </w:rPr>
        <w:t>Besides such direct effects</w:t>
      </w:r>
      <w:r w:rsidRPr="000B55CE">
        <w:rPr>
          <w:rFonts w:asciiTheme="minorHAnsi" w:hAnsiTheme="minorHAnsi" w:cstheme="minorHAnsi"/>
          <w:sz w:val="16"/>
        </w:rPr>
        <w:t xml:space="preserve">, </w:t>
      </w:r>
      <w:r w:rsidRPr="000B55CE">
        <w:rPr>
          <w:rFonts w:asciiTheme="minorHAnsi" w:hAnsiTheme="minorHAnsi" w:cstheme="minorHAnsi"/>
          <w:u w:val="single"/>
        </w:rPr>
        <w:t xml:space="preserve">there are many </w:t>
      </w:r>
      <w:r w:rsidRPr="000B55CE">
        <w:rPr>
          <w:rStyle w:val="Emphasis"/>
          <w:rFonts w:asciiTheme="minorHAnsi" w:hAnsiTheme="minorHAnsi" w:cstheme="minorHAnsi"/>
        </w:rPr>
        <w:t xml:space="preserve">indirect </w:t>
      </w:r>
      <w:r w:rsidRPr="000B55CE">
        <w:rPr>
          <w:rStyle w:val="Emphasis"/>
          <w:rFonts w:asciiTheme="minorHAnsi" w:hAnsiTheme="minorHAnsi" w:cstheme="minorHAnsi"/>
          <w:highlight w:val="green"/>
        </w:rPr>
        <w:t>effects</w:t>
      </w:r>
      <w:r w:rsidRPr="000B55CE">
        <w:rPr>
          <w:rFonts w:asciiTheme="minorHAnsi" w:hAnsiTheme="minorHAnsi" w:cstheme="minorHAnsi"/>
          <w:highlight w:val="green"/>
          <w:u w:val="single"/>
        </w:rPr>
        <w:t xml:space="preserve"> as well</w:t>
      </w:r>
      <w:r w:rsidRPr="000B55CE">
        <w:rPr>
          <w:rFonts w:asciiTheme="minorHAnsi" w:hAnsiTheme="minorHAnsi" w:cstheme="minorHAnsi"/>
          <w:u w:val="single"/>
        </w:rPr>
        <w:t xml:space="preserve"> such </w:t>
      </w:r>
      <w:r w:rsidRPr="000B55CE">
        <w:rPr>
          <w:rFonts w:asciiTheme="minorHAnsi" w:hAnsiTheme="minorHAnsi" w:cstheme="minorHAnsi"/>
          <w:highlight w:val="green"/>
          <w:u w:val="single"/>
        </w:rPr>
        <w:t xml:space="preserve">as </w:t>
      </w:r>
      <w:r w:rsidRPr="000B55CE">
        <w:rPr>
          <w:rStyle w:val="Emphasis"/>
          <w:rFonts w:asciiTheme="minorHAnsi" w:hAnsiTheme="minorHAnsi" w:cstheme="minorHAnsi"/>
          <w:highlight w:val="green"/>
        </w:rPr>
        <w:t>strained</w:t>
      </w:r>
      <w:r w:rsidRPr="000B55CE">
        <w:rPr>
          <w:rStyle w:val="Emphasis"/>
          <w:rFonts w:asciiTheme="minorHAnsi" w:hAnsiTheme="minorHAnsi" w:cstheme="minorHAnsi"/>
        </w:rPr>
        <w:t xml:space="preserve"> employee </w:t>
      </w:r>
      <w:r w:rsidRPr="000B55CE">
        <w:rPr>
          <w:rStyle w:val="Emphasis"/>
          <w:rFonts w:asciiTheme="minorHAnsi" w:hAnsiTheme="minorHAnsi" w:cstheme="minorHAnsi"/>
          <w:highlight w:val="green"/>
        </w:rPr>
        <w:t>relations</w:t>
      </w:r>
      <w:r w:rsidRPr="000B55CE">
        <w:rPr>
          <w:rFonts w:asciiTheme="minorHAnsi" w:hAnsiTheme="minorHAnsi" w:cstheme="minorHAnsi"/>
          <w:highlight w:val="green"/>
          <w:u w:val="single"/>
        </w:rPr>
        <w:t xml:space="preserve">, </w:t>
      </w:r>
      <w:r w:rsidRPr="000B55CE">
        <w:rPr>
          <w:rStyle w:val="Emphasis"/>
          <w:rFonts w:asciiTheme="minorHAnsi" w:hAnsiTheme="minorHAnsi" w:cstheme="minorHAnsi"/>
          <w:highlight w:val="green"/>
        </w:rPr>
        <w:t>slower</w:t>
      </w:r>
      <w:r w:rsidRPr="000B55CE">
        <w:rPr>
          <w:rStyle w:val="Emphasis"/>
          <w:rFonts w:asciiTheme="minorHAnsi" w:hAnsiTheme="minorHAnsi" w:cstheme="minorHAnsi"/>
        </w:rPr>
        <w:t xml:space="preserve"> work </w:t>
      </w:r>
      <w:r w:rsidRPr="000B55CE">
        <w:rPr>
          <w:rStyle w:val="Emphasis"/>
          <w:rFonts w:asciiTheme="minorHAnsi" w:hAnsiTheme="minorHAnsi" w:cstheme="minorHAnsi"/>
          <w:highlight w:val="green"/>
        </w:rPr>
        <w:t>processes</w:t>
      </w:r>
      <w:r w:rsidRPr="000B55CE">
        <w:rPr>
          <w:rFonts w:asciiTheme="minorHAnsi" w:hAnsiTheme="minorHAnsi" w:cstheme="minorHAnsi"/>
          <w:highlight w:val="green"/>
          <w:u w:val="single"/>
        </w:rPr>
        <w:t xml:space="preserve">, </w:t>
      </w:r>
      <w:r w:rsidRPr="000B55CE">
        <w:rPr>
          <w:rStyle w:val="Emphasis"/>
          <w:rFonts w:asciiTheme="minorHAnsi" w:hAnsiTheme="minorHAnsi" w:cstheme="minorHAnsi"/>
          <w:highlight w:val="green"/>
        </w:rPr>
        <w:t xml:space="preserve">lesser </w:t>
      </w:r>
      <w:proofErr w:type="gramStart"/>
      <w:r w:rsidRPr="000B55CE">
        <w:rPr>
          <w:rStyle w:val="Emphasis"/>
          <w:rFonts w:asciiTheme="minorHAnsi" w:hAnsiTheme="minorHAnsi" w:cstheme="minorHAnsi"/>
          <w:highlight w:val="green"/>
        </w:rPr>
        <w:t>productivity</w:t>
      </w:r>
      <w:proofErr w:type="gramEnd"/>
      <w:r w:rsidRPr="000B55CE">
        <w:rPr>
          <w:rFonts w:asciiTheme="minorHAnsi" w:hAnsiTheme="minorHAnsi" w:cstheme="minorHAnsi"/>
          <w:highlight w:val="green"/>
          <w:u w:val="single"/>
        </w:rPr>
        <w:t xml:space="preserve"> and </w:t>
      </w:r>
      <w:r w:rsidRPr="000B55CE">
        <w:rPr>
          <w:rStyle w:val="Emphasis"/>
          <w:rFonts w:asciiTheme="minorHAnsi" w:hAnsiTheme="minorHAnsi" w:cstheme="minorHAnsi"/>
        </w:rPr>
        <w:t xml:space="preserve">unnecessary legal </w:t>
      </w:r>
      <w:r w:rsidRPr="000B55CE">
        <w:rPr>
          <w:rStyle w:val="Emphasis"/>
          <w:rFonts w:asciiTheme="minorHAnsi" w:hAnsiTheme="minorHAnsi" w:cstheme="minorHAnsi"/>
          <w:highlight w:val="green"/>
        </w:rPr>
        <w:t>hassles</w:t>
      </w:r>
      <w:r w:rsidRPr="000B55CE">
        <w:rPr>
          <w:rFonts w:asciiTheme="minorHAnsi" w:hAnsiTheme="minorHAnsi" w:cstheme="minorHAnsi"/>
          <w:u w:val="single"/>
        </w:rPr>
        <w:t>.</w:t>
      </w:r>
    </w:p>
    <w:p w14:paraId="2F167F11" w14:textId="77777777" w:rsidR="007C71F5" w:rsidRPr="000B55CE" w:rsidRDefault="007C71F5" w:rsidP="007C71F5">
      <w:pPr>
        <w:rPr>
          <w:rFonts w:asciiTheme="minorHAnsi" w:hAnsiTheme="minorHAnsi" w:cstheme="minorHAnsi"/>
          <w:sz w:val="16"/>
        </w:rPr>
      </w:pPr>
      <w:r w:rsidRPr="000B55CE">
        <w:rPr>
          <w:rFonts w:asciiTheme="minorHAnsi" w:hAnsiTheme="minorHAnsi" w:cstheme="minorHAnsi"/>
          <w:sz w:val="16"/>
        </w:rPr>
        <w:t xml:space="preserve">Also, </w:t>
      </w:r>
      <w:r w:rsidRPr="000B55CE">
        <w:rPr>
          <w:rFonts w:asciiTheme="minorHAnsi" w:hAnsiTheme="minorHAnsi" w:cstheme="minorHAnsi"/>
          <w:u w:val="single"/>
        </w:rPr>
        <w:t xml:space="preserve">union strikes can </w:t>
      </w:r>
      <w:r w:rsidRPr="000B55CE">
        <w:rPr>
          <w:rStyle w:val="Emphasis"/>
          <w:rFonts w:asciiTheme="minorHAnsi" w:hAnsiTheme="minorHAnsi" w:cstheme="minorHAnsi"/>
        </w:rPr>
        <w:t>never be taken too lightly</w:t>
      </w:r>
      <w:r w:rsidRPr="000B55CE">
        <w:rPr>
          <w:rFonts w:asciiTheme="minorHAnsi" w:hAnsiTheme="minorHAnsi" w:cstheme="minorHAnsi"/>
          <w:sz w:val="16"/>
        </w:rPr>
        <w:t xml:space="preserve"> as they have prompted major overturn of decisions, on a few occasions. Besides </w:t>
      </w:r>
      <w:r w:rsidRPr="000B55CE">
        <w:rPr>
          <w:rFonts w:asciiTheme="minorHAnsi" w:hAnsiTheme="minorHAnsi" w:cstheme="minorHAnsi"/>
          <w:u w:val="single"/>
        </w:rPr>
        <w:t xml:space="preserve">the </w:t>
      </w:r>
      <w:r w:rsidRPr="000B55CE">
        <w:rPr>
          <w:rStyle w:val="Emphasis"/>
          <w:rFonts w:asciiTheme="minorHAnsi" w:hAnsiTheme="minorHAnsi" w:cstheme="minorHAnsi"/>
          <w:highlight w:val="green"/>
        </w:rPr>
        <w:t>Verizon</w:t>
      </w:r>
      <w:r w:rsidRPr="000B55CE">
        <w:rPr>
          <w:rStyle w:val="Emphasis"/>
          <w:rFonts w:asciiTheme="minorHAnsi" w:hAnsiTheme="minorHAnsi" w:cstheme="minorHAnsi"/>
        </w:rPr>
        <w:t xml:space="preserve"> incident</w:t>
      </w:r>
      <w:r w:rsidRPr="000B55CE">
        <w:rPr>
          <w:rFonts w:asciiTheme="minorHAnsi" w:hAnsiTheme="minorHAnsi" w:cstheme="minorHAnsi"/>
          <w:u w:val="single"/>
        </w:rPr>
        <w:t xml:space="preserve"> that </w:t>
      </w:r>
      <w:r w:rsidRPr="000B55CE">
        <w:rPr>
          <w:rFonts w:asciiTheme="minorHAnsi" w:hAnsiTheme="minorHAnsi" w:cstheme="minorHAnsi"/>
          <w:highlight w:val="green"/>
          <w:u w:val="single"/>
        </w:rPr>
        <w:t xml:space="preserve">was a </w:t>
      </w:r>
      <w:r w:rsidRPr="000B55CE">
        <w:rPr>
          <w:rStyle w:val="Emphasis"/>
          <w:rFonts w:asciiTheme="minorHAnsi" w:hAnsiTheme="minorHAnsi" w:cstheme="minorHAnsi"/>
          <w:highlight w:val="green"/>
        </w:rPr>
        <w:t>crucial example</w:t>
      </w:r>
      <w:r w:rsidRPr="000B55CE">
        <w:rPr>
          <w:rFonts w:asciiTheme="minorHAnsi" w:hAnsiTheme="minorHAnsi" w:cstheme="minorHAnsi"/>
          <w:u w:val="single"/>
        </w:rPr>
        <w:t xml:space="preserve"> of this</w:t>
      </w:r>
      <w:r w:rsidRPr="000B55CE">
        <w:rPr>
          <w:rFonts w:asciiTheme="minorHAnsi" w:hAnsiTheme="minorHAnsi" w:cstheme="minorHAnsi"/>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0D1575B0" w14:textId="77777777" w:rsidR="007C71F5" w:rsidRPr="000B55CE" w:rsidRDefault="007C71F5" w:rsidP="007C71F5">
      <w:pPr>
        <w:rPr>
          <w:rFonts w:asciiTheme="minorHAnsi" w:hAnsiTheme="minorHAnsi" w:cstheme="minorHAnsi"/>
          <w:sz w:val="16"/>
        </w:rPr>
      </w:pPr>
      <w:r w:rsidRPr="000B55CE">
        <w:rPr>
          <w:rFonts w:asciiTheme="minorHAnsi" w:hAnsiTheme="minorHAnsi" w:cstheme="minorHAnsi"/>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0B50917F" w14:textId="77777777" w:rsidR="007C71F5" w:rsidRPr="000B55CE" w:rsidRDefault="007C71F5" w:rsidP="007C71F5">
      <w:pPr>
        <w:rPr>
          <w:rFonts w:asciiTheme="minorHAnsi" w:hAnsiTheme="minorHAnsi" w:cstheme="minorHAnsi"/>
          <w:sz w:val="16"/>
        </w:rPr>
      </w:pPr>
      <w:r w:rsidRPr="000B55CE">
        <w:rPr>
          <w:rFonts w:asciiTheme="minorHAnsi" w:hAnsiTheme="minorHAnsi" w:cstheme="minorHAnsi"/>
          <w:sz w:val="16"/>
        </w:rPr>
        <w:t xml:space="preserve">Interestingly, </w:t>
      </w:r>
      <w:r w:rsidRPr="000B55CE">
        <w:rPr>
          <w:rFonts w:asciiTheme="minorHAnsi" w:hAnsiTheme="minorHAnsi" w:cstheme="minorHAnsi"/>
          <w:highlight w:val="green"/>
          <w:u w:val="single"/>
        </w:rPr>
        <w:t xml:space="preserve">unions have </w:t>
      </w:r>
      <w:r w:rsidRPr="000B55CE">
        <w:rPr>
          <w:rStyle w:val="Emphasis"/>
          <w:rFonts w:asciiTheme="minorHAnsi" w:hAnsiTheme="minorHAnsi" w:cstheme="minorHAnsi"/>
          <w:highlight w:val="green"/>
        </w:rPr>
        <w:t xml:space="preserve">not </w:t>
      </w:r>
      <w:r w:rsidRPr="000B55CE">
        <w:rPr>
          <w:rStyle w:val="Emphasis"/>
          <w:rFonts w:asciiTheme="minorHAnsi" w:hAnsiTheme="minorHAnsi" w:cstheme="minorHAnsi"/>
        </w:rPr>
        <w:t xml:space="preserve">been able to </w:t>
      </w:r>
      <w:r w:rsidRPr="000B55CE">
        <w:rPr>
          <w:rStyle w:val="Emphasis"/>
          <w:rFonts w:asciiTheme="minorHAnsi" w:hAnsiTheme="minorHAnsi" w:cstheme="minorHAnsi"/>
          <w:highlight w:val="green"/>
        </w:rPr>
        <w:t xml:space="preserve">gain a </w:t>
      </w:r>
      <w:r w:rsidRPr="000B55CE">
        <w:rPr>
          <w:rStyle w:val="Emphasis"/>
          <w:rFonts w:asciiTheme="minorHAnsi" w:hAnsiTheme="minorHAnsi" w:cstheme="minorHAnsi"/>
        </w:rPr>
        <w:t xml:space="preserve">strong </w:t>
      </w:r>
      <w:r w:rsidRPr="000B55CE">
        <w:rPr>
          <w:rStyle w:val="Emphasis"/>
          <w:rFonts w:asciiTheme="minorHAnsi" w:hAnsiTheme="minorHAnsi" w:cstheme="minorHAnsi"/>
          <w:highlight w:val="green"/>
        </w:rPr>
        <w:t>foothold</w:t>
      </w:r>
      <w:r w:rsidRPr="000B55CE">
        <w:rPr>
          <w:rFonts w:asciiTheme="minorHAnsi" w:hAnsiTheme="minorHAnsi" w:cstheme="minorHAnsi"/>
          <w:highlight w:val="green"/>
          <w:u w:val="single"/>
        </w:rPr>
        <w:t xml:space="preserve"> in the </w:t>
      </w:r>
      <w:r w:rsidRPr="000B55CE">
        <w:rPr>
          <w:rStyle w:val="Emphasis"/>
          <w:rFonts w:asciiTheme="minorHAnsi" w:hAnsiTheme="minorHAnsi" w:cstheme="minorHAnsi"/>
          <w:highlight w:val="green"/>
        </w:rPr>
        <w:t>IT</w:t>
      </w:r>
      <w:r w:rsidRPr="000B55CE">
        <w:rPr>
          <w:rStyle w:val="Emphasis"/>
          <w:rFonts w:asciiTheme="minorHAnsi" w:hAnsiTheme="minorHAnsi" w:cstheme="minorHAnsi"/>
        </w:rPr>
        <w:t xml:space="preserve">-BPO </w:t>
      </w:r>
      <w:r w:rsidRPr="000B55CE">
        <w:rPr>
          <w:rStyle w:val="Emphasis"/>
          <w:rFonts w:asciiTheme="minorHAnsi" w:hAnsiTheme="minorHAnsi" w:cstheme="minorHAnsi"/>
          <w:highlight w:val="green"/>
        </w:rPr>
        <w:t>industry</w:t>
      </w:r>
      <w:r w:rsidRPr="000B55CE">
        <w:rPr>
          <w:rFonts w:asciiTheme="minorHAnsi" w:hAnsiTheme="minorHAnsi" w:cstheme="minorHAnsi"/>
          <w:u w:val="single"/>
        </w:rPr>
        <w:t>.</w:t>
      </w:r>
      <w:r w:rsidRPr="000B55CE">
        <w:rPr>
          <w:rFonts w:asciiTheme="minorHAnsi" w:hAnsiTheme="minorHAnsi" w:cstheme="minorHAnsi"/>
          <w:sz w:val="16"/>
        </w:rPr>
        <w:t xml:space="preserve"> While many countries do have a separate union to represent workers from the sector, </w:t>
      </w:r>
      <w:r w:rsidRPr="000B55CE">
        <w:rPr>
          <w:rFonts w:asciiTheme="minorHAnsi" w:hAnsiTheme="minorHAnsi" w:cstheme="minorHAnsi"/>
          <w:u w:val="single"/>
        </w:rPr>
        <w:t xml:space="preserve">incidents of </w:t>
      </w:r>
      <w:r w:rsidRPr="000B55CE">
        <w:rPr>
          <w:rFonts w:asciiTheme="minorHAnsi" w:hAnsiTheme="minorHAnsi" w:cstheme="minorHAnsi"/>
          <w:highlight w:val="green"/>
          <w:u w:val="single"/>
        </w:rPr>
        <w:t>strikes</w:t>
      </w:r>
      <w:r w:rsidRPr="000B55CE">
        <w:rPr>
          <w:rFonts w:asciiTheme="minorHAnsi" w:hAnsiTheme="minorHAnsi" w:cstheme="minorHAnsi"/>
          <w:u w:val="single"/>
        </w:rPr>
        <w:t xml:space="preserve"> like Verizon </w:t>
      </w:r>
      <w:r w:rsidRPr="000B55CE">
        <w:rPr>
          <w:rStyle w:val="Emphasis"/>
          <w:rFonts w:asciiTheme="minorHAnsi" w:hAnsiTheme="minorHAnsi" w:cstheme="minorHAnsi"/>
          <w:highlight w:val="green"/>
        </w:rPr>
        <w:t>have been</w:t>
      </w:r>
      <w:r w:rsidRPr="000B55CE">
        <w:rPr>
          <w:rStyle w:val="Emphasis"/>
          <w:rFonts w:asciiTheme="minorHAnsi" w:hAnsiTheme="minorHAnsi" w:cstheme="minorHAnsi"/>
        </w:rPr>
        <w:t xml:space="preserve"> relatively </w:t>
      </w:r>
      <w:r w:rsidRPr="000B55CE">
        <w:rPr>
          <w:rStyle w:val="Emphasis"/>
          <w:rFonts w:asciiTheme="minorHAnsi" w:hAnsiTheme="minorHAnsi" w:cstheme="minorHAnsi"/>
          <w:highlight w:val="green"/>
        </w:rPr>
        <w:t>lo</w:t>
      </w:r>
      <w:r w:rsidRPr="000B55CE">
        <w:rPr>
          <w:rFonts w:asciiTheme="minorHAnsi" w:hAnsiTheme="minorHAnsi" w:cstheme="minorHAnsi"/>
          <w:highlight w:val="green"/>
          <w:u w:val="single"/>
        </w:rPr>
        <w:t>w</w:t>
      </w:r>
      <w:r w:rsidRPr="000B55CE">
        <w:rPr>
          <w:rFonts w:asciiTheme="minorHAnsi" w:hAnsiTheme="minorHAnsi" w:cstheme="minorHAnsi"/>
          <w:sz w:val="16"/>
        </w:rPr>
        <w:t xml:space="preserve">.  However, workplace regulations, in addition to other factors mentioned could be a trigger for such incidents, even if on a smaller scale. </w:t>
      </w:r>
      <w:r w:rsidRPr="000B55CE">
        <w:rPr>
          <w:rFonts w:asciiTheme="minorHAnsi" w:hAnsiTheme="minorHAnsi" w:cstheme="minorHAnsi"/>
          <w:u w:val="single"/>
        </w:rPr>
        <w:t xml:space="preserve">For example, a recent survey that </w:t>
      </w:r>
      <w:r w:rsidRPr="000B55CE">
        <w:rPr>
          <w:rStyle w:val="Emphasis"/>
          <w:rFonts w:asciiTheme="minorHAnsi" w:hAnsiTheme="minorHAnsi" w:cstheme="minorHAnsi"/>
        </w:rPr>
        <w:t>interviewed several BPO employees</w:t>
      </w:r>
      <w:r w:rsidRPr="000B55CE">
        <w:rPr>
          <w:rFonts w:asciiTheme="minorHAnsi" w:hAnsiTheme="minorHAnsi" w:cstheme="minorHAnsi"/>
          <w:u w:val="single"/>
        </w:rPr>
        <w:t xml:space="preserve"> in India revealed that</w:t>
      </w:r>
      <w:r w:rsidRPr="000B55CE">
        <w:rPr>
          <w:rFonts w:asciiTheme="minorHAnsi" w:hAnsiTheme="minorHAnsi" w:cstheme="minorHAnsi"/>
          <w:sz w:val="16"/>
        </w:rPr>
        <w:t xml:space="preserve"> while </w:t>
      </w:r>
      <w:r w:rsidRPr="000B55CE">
        <w:rPr>
          <w:rStyle w:val="Emphasis"/>
          <w:rFonts w:asciiTheme="minorHAnsi" w:hAnsiTheme="minorHAnsi" w:cstheme="minorHAnsi"/>
        </w:rPr>
        <w:t>forming a union</w:t>
      </w:r>
      <w:r w:rsidRPr="000B55CE">
        <w:rPr>
          <w:rFonts w:asciiTheme="minorHAnsi" w:hAnsiTheme="minorHAnsi" w:cstheme="minorHAnsi"/>
          <w:u w:val="single"/>
        </w:rPr>
        <w:t xml:space="preserve"> in the BPO sector was </w:t>
      </w:r>
      <w:r w:rsidRPr="000B55CE">
        <w:rPr>
          <w:rStyle w:val="Emphasis"/>
          <w:rFonts w:asciiTheme="minorHAnsi" w:hAnsiTheme="minorHAnsi" w:cstheme="minorHAnsi"/>
        </w:rPr>
        <w:t>difficult</w:t>
      </w:r>
      <w:r w:rsidRPr="000B55CE">
        <w:rPr>
          <w:rFonts w:asciiTheme="minorHAnsi" w:hAnsiTheme="minorHAnsi" w:cstheme="minorHAnsi"/>
          <w:sz w:val="16"/>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2CEA5D3A" w14:textId="77777777" w:rsidR="007C71F5" w:rsidRPr="000B55CE" w:rsidRDefault="007C71F5" w:rsidP="007C71F5">
      <w:pPr>
        <w:rPr>
          <w:rFonts w:asciiTheme="minorHAnsi" w:hAnsiTheme="minorHAnsi" w:cstheme="minorHAnsi"/>
        </w:rPr>
      </w:pPr>
    </w:p>
    <w:p w14:paraId="3607345E" w14:textId="77777777" w:rsidR="007C71F5" w:rsidRPr="000B55CE" w:rsidRDefault="007C71F5" w:rsidP="007C71F5">
      <w:pPr>
        <w:pStyle w:val="Heading4"/>
        <w:rPr>
          <w:rFonts w:asciiTheme="minorHAnsi" w:hAnsiTheme="minorHAnsi" w:cstheme="minorHAnsi"/>
        </w:rPr>
      </w:pPr>
      <w:r w:rsidRPr="000B55CE">
        <w:rPr>
          <w:rFonts w:asciiTheme="minorHAnsi" w:hAnsiTheme="minorHAnsi" w:cstheme="minorHAnsi"/>
          <w:b w:val="0"/>
        </w:rPr>
        <w:t xml:space="preserve">Victories like the aff </w:t>
      </w:r>
      <w:r w:rsidRPr="000B55CE">
        <w:rPr>
          <w:rFonts w:asciiTheme="minorHAnsi" w:hAnsiTheme="minorHAnsi" w:cstheme="minorHAnsi"/>
          <w:b w:val="0"/>
          <w:u w:val="single"/>
        </w:rPr>
        <w:t>mobilizes unions</w:t>
      </w:r>
      <w:r w:rsidRPr="000B55CE">
        <w:rPr>
          <w:rFonts w:asciiTheme="minorHAnsi" w:hAnsiTheme="minorHAnsi" w:cstheme="minorHAnsi"/>
          <w:b w:val="0"/>
        </w:rPr>
        <w:t xml:space="preserve"> in the </w:t>
      </w:r>
      <w:r w:rsidRPr="000B55CE">
        <w:rPr>
          <w:rFonts w:asciiTheme="minorHAnsi" w:hAnsiTheme="minorHAnsi" w:cstheme="minorHAnsi"/>
          <w:b w:val="0"/>
          <w:u w:val="single"/>
        </w:rPr>
        <w:t>IT sector</w:t>
      </w:r>
      <w:r w:rsidRPr="000B55CE">
        <w:rPr>
          <w:rFonts w:asciiTheme="minorHAnsi" w:hAnsiTheme="minorHAnsi" w:cstheme="minorHAnsi"/>
          <w:b w:val="0"/>
        </w:rPr>
        <w:t>.</w:t>
      </w:r>
    </w:p>
    <w:p w14:paraId="4D70B9C3" w14:textId="77777777" w:rsidR="007C71F5" w:rsidRPr="000B55CE" w:rsidRDefault="007C71F5" w:rsidP="007C71F5">
      <w:pPr>
        <w:rPr>
          <w:rFonts w:asciiTheme="minorHAnsi" w:hAnsiTheme="minorHAnsi" w:cstheme="minorHAnsi"/>
        </w:rPr>
      </w:pPr>
      <w:proofErr w:type="spellStart"/>
      <w:r w:rsidRPr="000B55CE">
        <w:rPr>
          <w:rStyle w:val="Style13ptBold"/>
          <w:rFonts w:asciiTheme="minorHAnsi" w:hAnsiTheme="minorHAnsi" w:cstheme="minorHAnsi"/>
        </w:rPr>
        <w:t>Vynck</w:t>
      </w:r>
      <w:proofErr w:type="spellEnd"/>
      <w:r w:rsidRPr="000B55CE">
        <w:rPr>
          <w:rStyle w:val="Style13ptBold"/>
          <w:rFonts w:asciiTheme="minorHAnsi" w:hAnsiTheme="minorHAnsi" w:cstheme="minorHAnsi"/>
        </w:rPr>
        <w:t xml:space="preserve"> et al 21</w:t>
      </w:r>
      <w:r w:rsidRPr="000B55CE">
        <w:rPr>
          <w:rFonts w:asciiTheme="minorHAnsi" w:hAnsiTheme="minorHAnsi" w:cstheme="minorHAnsi"/>
        </w:rP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rsidRPr="000B55CE">
        <w:rPr>
          <w:rFonts w:asciiTheme="minorHAnsi" w:hAnsiTheme="minorHAnsi" w:cstheme="minorHAnsi"/>
        </w:rPr>
        <w:t>Nitashu</w:t>
      </w:r>
      <w:proofErr w:type="spellEnd"/>
      <w:r w:rsidRPr="000B55CE">
        <w:rPr>
          <w:rFonts w:asciiTheme="minorHAnsi" w:hAnsiTheme="minorHAnsi" w:cstheme="minorHAnsi"/>
        </w:rPr>
        <w:t xml:space="preserve"> </w:t>
      </w:r>
      <w:proofErr w:type="spellStart"/>
      <w:r w:rsidRPr="000B55CE">
        <w:rPr>
          <w:rFonts w:asciiTheme="minorHAnsi" w:hAnsiTheme="minorHAnsi" w:cstheme="minorHAnsi"/>
        </w:rPr>
        <w:t>Tiku</w:t>
      </w:r>
      <w:proofErr w:type="spellEnd"/>
      <w:r w:rsidRPr="000B55CE">
        <w:rPr>
          <w:rFonts w:asciiTheme="minorHAnsi" w:hAnsiTheme="minorHAnsi" w:cstheme="minorHAnsi"/>
        </w:rPr>
        <w:t xml:space="preserve">;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w:t>
      </w:r>
      <w:hyperlink r:id="rId19" w:history="1">
        <w:r w:rsidRPr="000B55CE">
          <w:rPr>
            <w:rStyle w:val="Hyperlink"/>
            <w:rFonts w:asciiTheme="minorHAnsi" w:hAnsiTheme="minorHAnsi" w:cstheme="minorHAnsi"/>
            <w:color w:val="000000"/>
            <w:u w:val="single"/>
          </w:rPr>
          <w:t>https://www.washingtonpost.com/technology/2021/01/26/tech-unions-explainer/</w:t>
        </w:r>
      </w:hyperlink>
      <w:r w:rsidRPr="000B55CE">
        <w:rPr>
          <w:rFonts w:asciiTheme="minorHAnsi" w:hAnsiTheme="minorHAnsi" w:cstheme="minorHAnsi"/>
        </w:rPr>
        <w:t>] Justin</w:t>
      </w:r>
    </w:p>
    <w:p w14:paraId="78934FD8" w14:textId="77777777" w:rsidR="007C71F5" w:rsidRPr="000B55CE" w:rsidRDefault="007C71F5" w:rsidP="007C71F5">
      <w:pPr>
        <w:rPr>
          <w:rFonts w:asciiTheme="minorHAnsi" w:hAnsiTheme="minorHAnsi" w:cstheme="minorHAnsi"/>
          <w:u w:val="single"/>
        </w:rPr>
      </w:pPr>
      <w:r w:rsidRPr="000B55CE">
        <w:rPr>
          <w:rFonts w:asciiTheme="minorHAnsi" w:hAnsiTheme="minorHAnsi" w:cstheme="minorHAnsi"/>
          <w:u w:val="single"/>
        </w:rPr>
        <w:t xml:space="preserve">In response to </w:t>
      </w:r>
      <w:r w:rsidRPr="000B55CE">
        <w:rPr>
          <w:rStyle w:val="Emphasis"/>
          <w:rFonts w:asciiTheme="minorHAnsi" w:hAnsiTheme="minorHAnsi" w:cstheme="minorHAnsi"/>
        </w:rPr>
        <w:t>tech</w:t>
      </w:r>
      <w:r w:rsidRPr="000B55CE">
        <w:rPr>
          <w:rFonts w:asciiTheme="minorHAnsi" w:hAnsiTheme="minorHAnsi" w:cstheme="minorHAnsi"/>
          <w:u w:val="single"/>
        </w:rPr>
        <w:t xml:space="preserve"> company crackdowns and lobbying, </w:t>
      </w:r>
      <w:r w:rsidRPr="000B55CE">
        <w:rPr>
          <w:rFonts w:asciiTheme="minorHAnsi" w:hAnsiTheme="minorHAnsi" w:cstheme="minorHAnsi"/>
          <w:highlight w:val="green"/>
          <w:u w:val="single"/>
        </w:rPr>
        <w:t xml:space="preserve">gig workers have </w:t>
      </w:r>
      <w:r w:rsidRPr="000B55CE">
        <w:rPr>
          <w:rStyle w:val="Emphasis"/>
          <w:rFonts w:asciiTheme="minorHAnsi" w:hAnsiTheme="minorHAnsi" w:cstheme="minorHAnsi"/>
          <w:highlight w:val="green"/>
        </w:rPr>
        <w:t>shifted their strategy</w:t>
      </w:r>
      <w:r w:rsidRPr="000B55CE">
        <w:rPr>
          <w:rFonts w:asciiTheme="minorHAnsi" w:hAnsiTheme="minorHAnsi" w:cstheme="minorHAnsi"/>
          <w:highlight w:val="green"/>
          <w:u w:val="single"/>
        </w:rPr>
        <w:t xml:space="preserve"> to emphasize</w:t>
      </w:r>
      <w:r w:rsidRPr="000B55CE">
        <w:rPr>
          <w:rFonts w:asciiTheme="minorHAnsi" w:hAnsiTheme="minorHAnsi" w:cstheme="minorHAnsi"/>
          <w:u w:val="single"/>
        </w:rPr>
        <w:t xml:space="preserve"> building </w:t>
      </w:r>
      <w:r w:rsidRPr="000B55CE">
        <w:rPr>
          <w:rStyle w:val="Emphasis"/>
          <w:rFonts w:asciiTheme="minorHAnsi" w:hAnsiTheme="minorHAnsi" w:cstheme="minorHAnsi"/>
        </w:rPr>
        <w:t xml:space="preserve">worker-led </w:t>
      </w:r>
      <w:r w:rsidRPr="000B55CE">
        <w:rPr>
          <w:rStyle w:val="Emphasis"/>
          <w:rFonts w:asciiTheme="minorHAnsi" w:hAnsiTheme="minorHAnsi" w:cstheme="minorHAnsi"/>
          <w:highlight w:val="green"/>
        </w:rPr>
        <w:t>movements</w:t>
      </w:r>
      <w:r w:rsidRPr="000B55CE">
        <w:rPr>
          <w:rFonts w:asciiTheme="minorHAnsi" w:hAnsiTheme="minorHAnsi" w:cstheme="minorHAnsi"/>
          <w:sz w:val="16"/>
        </w:rPr>
        <w:t xml:space="preserve"> and increasing their ranks, rather than focusing on employment status as the primary goal, says Veena </w:t>
      </w:r>
      <w:proofErr w:type="spellStart"/>
      <w:r w:rsidRPr="000B55CE">
        <w:rPr>
          <w:rFonts w:asciiTheme="minorHAnsi" w:hAnsiTheme="minorHAnsi" w:cstheme="minorHAnsi"/>
          <w:sz w:val="16"/>
        </w:rPr>
        <w:t>Dubal</w:t>
      </w:r>
      <w:proofErr w:type="spellEnd"/>
      <w:r w:rsidRPr="000B55CE">
        <w:rPr>
          <w:rFonts w:asciiTheme="minorHAnsi" w:hAnsiTheme="minorHAnsi" w:cstheme="minorHAnsi"/>
          <w:sz w:val="16"/>
        </w:rPr>
        <w:t xml:space="preserve">, a law professor at the University of California Hastings College of the Law in San Francisco. </w:t>
      </w:r>
      <w:r w:rsidRPr="000B55CE">
        <w:rPr>
          <w:rFonts w:asciiTheme="minorHAnsi" w:hAnsiTheme="minorHAnsi" w:cstheme="minorHAnsi"/>
          <w:highlight w:val="green"/>
          <w:u w:val="single"/>
        </w:rPr>
        <w:t xml:space="preserve">The </w:t>
      </w:r>
      <w:r w:rsidRPr="000B55CE">
        <w:rPr>
          <w:rStyle w:val="Emphasis"/>
          <w:rFonts w:asciiTheme="minorHAnsi" w:hAnsiTheme="minorHAnsi" w:cstheme="minorHAnsi"/>
          <w:highlight w:val="green"/>
        </w:rPr>
        <w:t>hope</w:t>
      </w:r>
      <w:r w:rsidRPr="000B55CE">
        <w:rPr>
          <w:rFonts w:asciiTheme="minorHAnsi" w:hAnsiTheme="minorHAnsi" w:cstheme="minorHAnsi"/>
          <w:highlight w:val="green"/>
          <w:u w:val="single"/>
        </w:rPr>
        <w:t xml:space="preserve"> is</w:t>
      </w:r>
      <w:r w:rsidRPr="000B55CE">
        <w:rPr>
          <w:rFonts w:asciiTheme="minorHAnsi" w:hAnsiTheme="minorHAnsi" w:cstheme="minorHAnsi"/>
          <w:u w:val="single"/>
        </w:rPr>
        <w:t xml:space="preserve"> that with </w:t>
      </w:r>
      <w:r w:rsidRPr="000B55CE">
        <w:rPr>
          <w:rStyle w:val="Emphasis"/>
          <w:rFonts w:asciiTheme="minorHAnsi" w:hAnsiTheme="minorHAnsi" w:cstheme="minorHAnsi"/>
        </w:rPr>
        <w:t>President Biden in the White House and an even split in the Senate</w:t>
      </w:r>
      <w:r w:rsidRPr="000B55CE">
        <w:rPr>
          <w:rFonts w:asciiTheme="minorHAnsi" w:hAnsiTheme="minorHAnsi" w:cstheme="minorHAnsi"/>
          <w:u w:val="single"/>
        </w:rPr>
        <w:t xml:space="preserve">, </w:t>
      </w:r>
      <w:r w:rsidRPr="000B55CE">
        <w:rPr>
          <w:rFonts w:asciiTheme="minorHAnsi" w:hAnsiTheme="minorHAnsi" w:cstheme="minorHAnsi"/>
          <w:highlight w:val="green"/>
          <w:u w:val="single"/>
        </w:rPr>
        <w:t xml:space="preserve">legislators will </w:t>
      </w:r>
      <w:r w:rsidRPr="000B55CE">
        <w:rPr>
          <w:rStyle w:val="Heading3Char"/>
          <w:rFonts w:asciiTheme="minorHAnsi" w:hAnsiTheme="minorHAnsi" w:cstheme="minorHAnsi"/>
          <w:highlight w:val="green"/>
        </w:rPr>
        <w:t>mobilize</w:t>
      </w:r>
      <w:r w:rsidRPr="000B55CE">
        <w:rPr>
          <w:rFonts w:asciiTheme="minorHAnsi" w:hAnsiTheme="minorHAnsi" w:cstheme="minorHAnsi"/>
          <w:u w:val="single"/>
        </w:rPr>
        <w:t xml:space="preserve"> at the federal level, </w:t>
      </w:r>
      <w:r w:rsidRPr="000B55CE">
        <w:rPr>
          <w:rFonts w:asciiTheme="minorHAnsi" w:hAnsiTheme="minorHAnsi" w:cstheme="minorHAnsi"/>
          <w:highlight w:val="green"/>
          <w:u w:val="single"/>
        </w:rPr>
        <w:t xml:space="preserve">through the </w:t>
      </w:r>
      <w:r w:rsidRPr="000B55CE">
        <w:rPr>
          <w:rStyle w:val="Heading3Char"/>
          <w:rFonts w:asciiTheme="minorHAnsi" w:hAnsiTheme="minorHAnsi" w:cstheme="minorHAnsi"/>
          <w:highlight w:val="green"/>
        </w:rPr>
        <w:t>NLRA or bills such as</w:t>
      </w:r>
      <w:r w:rsidRPr="000B55CE">
        <w:rPr>
          <w:rStyle w:val="Heading3Char"/>
          <w:rFonts w:asciiTheme="minorHAnsi" w:hAnsiTheme="minorHAnsi" w:cstheme="minorHAnsi"/>
        </w:rPr>
        <w:t xml:space="preserve"> the </w:t>
      </w:r>
      <w:r w:rsidRPr="000B55CE">
        <w:rPr>
          <w:rStyle w:val="Heading3Char"/>
          <w:rFonts w:asciiTheme="minorHAnsi" w:hAnsiTheme="minorHAnsi" w:cstheme="minorHAnsi"/>
          <w:highlight w:val="green"/>
        </w:rPr>
        <w:t>PRO Act</w:t>
      </w:r>
      <w:r w:rsidRPr="000B55CE">
        <w:rPr>
          <w:rFonts w:asciiTheme="minorHAnsi" w:hAnsiTheme="minorHAnsi" w:cstheme="minorHAnsi"/>
          <w:highlight w:val="green"/>
          <w:u w:val="single"/>
        </w:rPr>
        <w:t xml:space="preserve">, to </w:t>
      </w:r>
      <w:r w:rsidRPr="000B55CE">
        <w:rPr>
          <w:rStyle w:val="Emphasis"/>
          <w:rFonts w:asciiTheme="minorHAnsi" w:hAnsiTheme="minorHAnsi" w:cstheme="minorHAnsi"/>
          <w:highlight w:val="green"/>
        </w:rPr>
        <w:t>recognize gig worker</w:t>
      </w:r>
      <w:r w:rsidRPr="000B55CE">
        <w:rPr>
          <w:rStyle w:val="Emphasis"/>
          <w:rFonts w:asciiTheme="minorHAnsi" w:hAnsiTheme="minorHAnsi" w:cstheme="minorHAnsi"/>
        </w:rPr>
        <w:t xml:space="preserve"> collectives as real </w:t>
      </w:r>
      <w:r w:rsidRPr="000B55CE">
        <w:rPr>
          <w:rStyle w:val="Emphasis"/>
          <w:rFonts w:asciiTheme="minorHAnsi" w:hAnsiTheme="minorHAnsi" w:cstheme="minorHAnsi"/>
          <w:highlight w:val="green"/>
        </w:rPr>
        <w:t>unions</w:t>
      </w:r>
      <w:r w:rsidRPr="000B55CE">
        <w:rPr>
          <w:rFonts w:asciiTheme="minorHAnsi" w:hAnsiTheme="minorHAnsi" w:cstheme="minorHAnsi"/>
          <w:u w:val="single"/>
        </w:rPr>
        <w:t>.</w:t>
      </w:r>
    </w:p>
    <w:p w14:paraId="466B01C9" w14:textId="77777777" w:rsidR="007C71F5" w:rsidRPr="000B55CE" w:rsidRDefault="007C71F5" w:rsidP="007C71F5">
      <w:pPr>
        <w:rPr>
          <w:rFonts w:asciiTheme="minorHAnsi" w:hAnsiTheme="minorHAnsi" w:cstheme="minorHAnsi"/>
          <w:u w:val="single"/>
        </w:rPr>
      </w:pPr>
    </w:p>
    <w:p w14:paraId="123060A7" w14:textId="77777777" w:rsidR="007C71F5" w:rsidRPr="000B55CE" w:rsidRDefault="007C71F5" w:rsidP="007C71F5">
      <w:pPr>
        <w:pStyle w:val="Heading4"/>
        <w:rPr>
          <w:rFonts w:asciiTheme="minorHAnsi" w:hAnsiTheme="minorHAnsi" w:cstheme="minorHAnsi"/>
        </w:rPr>
      </w:pPr>
      <w:r w:rsidRPr="000B55CE">
        <w:rPr>
          <w:rFonts w:asciiTheme="minorHAnsi" w:hAnsiTheme="minorHAnsi" w:cstheme="minorHAnsi"/>
          <w:b w:val="0"/>
        </w:rPr>
        <w:t xml:space="preserve">Technological innovation solves </w:t>
      </w:r>
      <w:r w:rsidRPr="000B55CE">
        <w:rPr>
          <w:rFonts w:asciiTheme="minorHAnsi" w:hAnsiTheme="minorHAnsi" w:cstheme="minorHAnsi"/>
          <w:b w:val="0"/>
          <w:u w:val="single"/>
        </w:rPr>
        <w:t>every existential threat</w:t>
      </w:r>
      <w:r w:rsidRPr="000B55CE">
        <w:rPr>
          <w:rFonts w:asciiTheme="minorHAnsi" w:hAnsiTheme="minorHAnsi" w:cstheme="minorHAnsi"/>
          <w:b w:val="0"/>
        </w:rPr>
        <w:t xml:space="preserve"> – which </w:t>
      </w:r>
      <w:r w:rsidRPr="000B55CE">
        <w:rPr>
          <w:rFonts w:asciiTheme="minorHAnsi" w:hAnsiTheme="minorHAnsi" w:cstheme="minorHAnsi"/>
          <w:b w:val="0"/>
          <w:u w:val="single"/>
        </w:rPr>
        <w:t>outweighs</w:t>
      </w:r>
      <w:r w:rsidRPr="000B55CE">
        <w:rPr>
          <w:rFonts w:asciiTheme="minorHAnsi" w:hAnsiTheme="minorHAnsi" w:cstheme="minorHAnsi"/>
          <w:b w:val="0"/>
        </w:rPr>
        <w:t>.</w:t>
      </w:r>
    </w:p>
    <w:p w14:paraId="64F897F8" w14:textId="77777777" w:rsidR="007C71F5" w:rsidRPr="000B55CE" w:rsidRDefault="007C71F5" w:rsidP="007C71F5">
      <w:pPr>
        <w:rPr>
          <w:rFonts w:asciiTheme="minorHAnsi" w:hAnsiTheme="minorHAnsi" w:cstheme="minorHAnsi"/>
        </w:rPr>
      </w:pPr>
      <w:r w:rsidRPr="000B55CE">
        <w:rPr>
          <w:rStyle w:val="Style13ptBold"/>
          <w:rFonts w:asciiTheme="minorHAnsi" w:hAnsiTheme="minorHAnsi" w:cstheme="minorHAnsi"/>
        </w:rPr>
        <w:t>Matthews 18</w:t>
      </w:r>
      <w:r w:rsidRPr="000B55CE">
        <w:rPr>
          <w:rFonts w:asciiTheme="minorHAnsi" w:hAnsiTheme="minorHAnsi" w:cstheme="minorHAnsi"/>
        </w:rPr>
        <w:t xml:space="preserve"> Dylan. Co-founder of Vox, citing Nick </w:t>
      </w:r>
      <w:proofErr w:type="spellStart"/>
      <w:r w:rsidRPr="000B55CE">
        <w:rPr>
          <w:rFonts w:asciiTheme="minorHAnsi" w:hAnsiTheme="minorHAnsi" w:cstheme="minorHAnsi"/>
        </w:rPr>
        <w:t>Beckstead</w:t>
      </w:r>
      <w:proofErr w:type="spellEnd"/>
      <w:r w:rsidRPr="000B55CE">
        <w:rPr>
          <w:rFonts w:asciiTheme="minorHAnsi" w:hAnsiTheme="minorHAnsi" w:cstheme="minorHAnsi"/>
        </w:rPr>
        <w:t xml:space="preserve"> @ Rutgers University. 10-26-2018. "How to help people millions of years from now." Vox. https://www.vox.com/future-perfect/2018/10/26/18023366/far-future-effective-altruism-existential-risk-doing-good</w:t>
      </w:r>
    </w:p>
    <w:p w14:paraId="2FEAF2DD" w14:textId="77777777" w:rsidR="007C71F5" w:rsidRPr="000B55CE" w:rsidRDefault="007C71F5" w:rsidP="007C71F5">
      <w:pPr>
        <w:rPr>
          <w:rFonts w:asciiTheme="minorHAnsi" w:hAnsiTheme="minorHAnsi" w:cstheme="minorHAnsi"/>
          <w:b/>
          <w:iCs/>
          <w:u w:val="single"/>
        </w:rPr>
      </w:pPr>
      <w:r w:rsidRPr="000B55CE">
        <w:rPr>
          <w:rFonts w:asciiTheme="minorHAnsi" w:hAnsiTheme="minorHAnsi" w:cstheme="minorHAnsi"/>
          <w:sz w:val="16"/>
        </w:rPr>
        <w:t xml:space="preserve">If you care about improving human lives, you should overwhelmingly care about those quadrillions of lives rather than the comparatively small number of people alive today. </w:t>
      </w:r>
      <w:r w:rsidRPr="000B55CE">
        <w:rPr>
          <w:rStyle w:val="StyleUnderline"/>
          <w:rFonts w:asciiTheme="minorHAnsi" w:hAnsiTheme="minorHAnsi" w:cstheme="minorHAnsi"/>
        </w:rPr>
        <w:t xml:space="preserve">The </w:t>
      </w:r>
      <w:r w:rsidRPr="000B55CE">
        <w:rPr>
          <w:rStyle w:val="StyleUnderline"/>
          <w:rFonts w:asciiTheme="minorHAnsi" w:hAnsiTheme="minorHAnsi" w:cstheme="minorHAnsi"/>
          <w:highlight w:val="green"/>
        </w:rPr>
        <w:t>7.6 billion</w:t>
      </w:r>
      <w:r w:rsidRPr="000B55CE">
        <w:rPr>
          <w:rStyle w:val="StyleUnderline"/>
          <w:rFonts w:asciiTheme="minorHAnsi" w:hAnsiTheme="minorHAnsi" w:cstheme="minorHAnsi"/>
        </w:rPr>
        <w:t xml:space="preserve"> people now living</w:t>
      </w:r>
      <w:r w:rsidRPr="000B55CE">
        <w:rPr>
          <w:rFonts w:asciiTheme="minorHAnsi" w:hAnsiTheme="minorHAnsi" w:cstheme="minorHAnsi"/>
          <w:sz w:val="16"/>
        </w:rPr>
        <w:t xml:space="preserve">, after all, </w:t>
      </w:r>
      <w:r w:rsidRPr="000B55CE">
        <w:rPr>
          <w:rStyle w:val="StyleUnderline"/>
          <w:rFonts w:asciiTheme="minorHAnsi" w:hAnsiTheme="minorHAnsi" w:cstheme="minorHAnsi"/>
        </w:rPr>
        <w:t xml:space="preserve">amount to less than 0.003 percent of the population that will live in the </w:t>
      </w:r>
      <w:r w:rsidRPr="000B55CE">
        <w:rPr>
          <w:rStyle w:val="Emphasis"/>
          <w:rFonts w:asciiTheme="minorHAnsi" w:hAnsiTheme="minorHAnsi" w:cstheme="minorHAnsi"/>
        </w:rPr>
        <w:t>future</w:t>
      </w:r>
      <w:r w:rsidRPr="000B55CE">
        <w:rPr>
          <w:rFonts w:asciiTheme="minorHAnsi" w:hAnsiTheme="minorHAnsi" w:cstheme="minorHAnsi"/>
          <w:sz w:val="16"/>
        </w:rPr>
        <w:t xml:space="preserve">. It’s reasonable to suggest that those </w:t>
      </w:r>
      <w:r w:rsidRPr="000B55CE">
        <w:rPr>
          <w:rStyle w:val="Emphasis"/>
          <w:rFonts w:asciiTheme="minorHAnsi" w:hAnsiTheme="minorHAnsi" w:cstheme="minorHAnsi"/>
        </w:rPr>
        <w:t>quadrillions</w:t>
      </w:r>
      <w:r w:rsidRPr="000B55CE">
        <w:rPr>
          <w:rFonts w:asciiTheme="minorHAnsi" w:hAnsiTheme="minorHAnsi" w:cstheme="minorHAnsi"/>
          <w:sz w:val="16"/>
        </w:rPr>
        <w:t xml:space="preserve"> </w:t>
      </w:r>
      <w:r w:rsidRPr="000B55CE">
        <w:rPr>
          <w:rStyle w:val="StyleUnderline"/>
          <w:rFonts w:asciiTheme="minorHAnsi" w:hAnsiTheme="minorHAnsi" w:cstheme="minorHAnsi"/>
        </w:rPr>
        <w:t xml:space="preserve">of </w:t>
      </w:r>
      <w:r w:rsidRPr="000B55CE">
        <w:rPr>
          <w:rStyle w:val="StyleUnderline"/>
          <w:rFonts w:asciiTheme="minorHAnsi" w:hAnsiTheme="minorHAnsi" w:cstheme="minorHAnsi"/>
          <w:highlight w:val="green"/>
        </w:rPr>
        <w:t>future people have</w:t>
      </w:r>
      <w:r w:rsidRPr="000B55CE">
        <w:rPr>
          <w:rFonts w:asciiTheme="minorHAnsi" w:hAnsiTheme="minorHAnsi" w:cstheme="minorHAnsi"/>
          <w:sz w:val="16"/>
        </w:rPr>
        <w:t xml:space="preserve">, accordingly, </w:t>
      </w:r>
      <w:r w:rsidRPr="000B55CE">
        <w:rPr>
          <w:rStyle w:val="Emphasis"/>
          <w:rFonts w:asciiTheme="minorHAnsi" w:hAnsiTheme="minorHAnsi" w:cstheme="minorHAnsi"/>
          <w:highlight w:val="green"/>
        </w:rPr>
        <w:t>hundreds of thousands of times</w:t>
      </w:r>
      <w:r w:rsidRPr="000B55CE">
        <w:rPr>
          <w:rFonts w:asciiTheme="minorHAnsi" w:hAnsiTheme="minorHAnsi" w:cstheme="minorHAnsi"/>
          <w:sz w:val="16"/>
          <w:highlight w:val="green"/>
        </w:rPr>
        <w:t xml:space="preserve"> </w:t>
      </w:r>
      <w:r w:rsidRPr="000B55CE">
        <w:rPr>
          <w:rStyle w:val="StyleUnderline"/>
          <w:rFonts w:asciiTheme="minorHAnsi" w:hAnsiTheme="minorHAnsi" w:cstheme="minorHAnsi"/>
          <w:highlight w:val="green"/>
        </w:rPr>
        <w:t>more moral weight</w:t>
      </w:r>
      <w:r w:rsidRPr="000B55CE">
        <w:rPr>
          <w:rStyle w:val="StyleUnderline"/>
          <w:rFonts w:asciiTheme="minorHAnsi" w:hAnsiTheme="minorHAnsi" w:cstheme="minorHAnsi"/>
        </w:rPr>
        <w:t xml:space="preserve"> than those of us living here </w:t>
      </w:r>
      <w:r w:rsidRPr="000B55CE">
        <w:rPr>
          <w:rStyle w:val="Emphasis"/>
          <w:rFonts w:asciiTheme="minorHAnsi" w:hAnsiTheme="minorHAnsi" w:cstheme="minorHAnsi"/>
        </w:rPr>
        <w:t>today</w:t>
      </w:r>
      <w:r w:rsidRPr="000B55CE">
        <w:rPr>
          <w:rStyle w:val="StyleUnderline"/>
          <w:rFonts w:asciiTheme="minorHAnsi" w:hAnsiTheme="minorHAnsi" w:cstheme="minorHAnsi"/>
        </w:rPr>
        <w:t xml:space="preserve"> do</w:t>
      </w:r>
      <w:r w:rsidRPr="000B55CE">
        <w:rPr>
          <w:rFonts w:asciiTheme="minorHAnsi" w:hAnsiTheme="minorHAnsi" w:cstheme="minorHAnsi"/>
          <w:sz w:val="16"/>
        </w:rPr>
        <w:t xml:space="preserve">. That’s the basic argument behind Nick </w:t>
      </w:r>
      <w:proofErr w:type="spellStart"/>
      <w:r w:rsidRPr="000B55CE">
        <w:rPr>
          <w:rFonts w:asciiTheme="minorHAnsi" w:hAnsiTheme="minorHAnsi" w:cstheme="minorHAnsi"/>
          <w:sz w:val="16"/>
        </w:rPr>
        <w:t>Beckstead’s</w:t>
      </w:r>
      <w:proofErr w:type="spellEnd"/>
      <w:r w:rsidRPr="000B55CE">
        <w:rPr>
          <w:rFonts w:asciiTheme="minorHAnsi" w:hAnsiTheme="minorHAnsi" w:cstheme="minorHAnsi"/>
          <w:sz w:val="16"/>
        </w:rPr>
        <w:t xml:space="preserve"> 2013 Rutgers philosophy dissertation, “On the overwhelming importance of shaping the far future.” It’s a glorious mindfuck of a thesis, not least because </w:t>
      </w:r>
      <w:proofErr w:type="spellStart"/>
      <w:r w:rsidRPr="000B55CE">
        <w:rPr>
          <w:rFonts w:asciiTheme="minorHAnsi" w:hAnsiTheme="minorHAnsi" w:cstheme="minorHAnsi"/>
          <w:sz w:val="16"/>
        </w:rPr>
        <w:t>Beckstead</w:t>
      </w:r>
      <w:proofErr w:type="spellEnd"/>
      <w:r w:rsidRPr="000B55CE">
        <w:rPr>
          <w:rFonts w:asciiTheme="minorHAnsi" w:hAnsiTheme="minorHAnsi" w:cstheme="minorHAnsi"/>
          <w:sz w:val="16"/>
        </w:rPr>
        <w:t xml:space="preserve"> shows very convincingly that this is a conclusion any plausible moral view would reach. It’s not just something that weird </w:t>
      </w:r>
      <w:proofErr w:type="spellStart"/>
      <w:r w:rsidRPr="000B55CE">
        <w:rPr>
          <w:rFonts w:asciiTheme="minorHAnsi" w:hAnsiTheme="minorHAnsi" w:cstheme="minorHAnsi"/>
          <w:sz w:val="16"/>
        </w:rPr>
        <w:t>utilitarians</w:t>
      </w:r>
      <w:proofErr w:type="spellEnd"/>
      <w:r w:rsidRPr="000B55CE">
        <w:rPr>
          <w:rFonts w:asciiTheme="minorHAnsi" w:hAnsiTheme="minorHAnsi" w:cstheme="minorHAnsi"/>
          <w:sz w:val="16"/>
        </w:rPr>
        <w:t xml:space="preserve"> have to deal with. And </w:t>
      </w:r>
      <w:proofErr w:type="spellStart"/>
      <w:r w:rsidRPr="000B55CE">
        <w:rPr>
          <w:rFonts w:asciiTheme="minorHAnsi" w:hAnsiTheme="minorHAnsi" w:cstheme="minorHAnsi"/>
          <w:sz w:val="16"/>
        </w:rPr>
        <w:t>Beckstead</w:t>
      </w:r>
      <w:proofErr w:type="spellEnd"/>
      <w:r w:rsidRPr="000B55CE">
        <w:rPr>
          <w:rFonts w:asciiTheme="minorHAnsi" w:hAnsiTheme="minorHAnsi" w:cstheme="minorHAnsi"/>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0B55CE">
        <w:rPr>
          <w:rStyle w:val="StyleUnderline"/>
          <w:rFonts w:asciiTheme="minorHAnsi" w:hAnsiTheme="minorHAnsi" w:cstheme="minorHAnsi"/>
        </w:rPr>
        <w:t xml:space="preserve">The most </w:t>
      </w:r>
      <w:r w:rsidRPr="000B55CE">
        <w:rPr>
          <w:rStyle w:val="Emphasis"/>
          <w:rFonts w:asciiTheme="minorHAnsi" w:hAnsiTheme="minorHAnsi" w:cstheme="minorHAnsi"/>
        </w:rPr>
        <w:t>literal</w:t>
      </w:r>
      <w:r w:rsidRPr="000B55CE">
        <w:rPr>
          <w:rFonts w:asciiTheme="minorHAnsi" w:hAnsiTheme="minorHAnsi" w:cstheme="minorHAnsi"/>
          <w:sz w:val="16"/>
        </w:rPr>
        <w:t xml:space="preserve"> </w:t>
      </w:r>
      <w:r w:rsidRPr="000B55CE">
        <w:rPr>
          <w:rStyle w:val="StyleUnderline"/>
          <w:rFonts w:asciiTheme="minorHAnsi" w:hAnsiTheme="minorHAnsi" w:cstheme="minorHAnsi"/>
        </w:rPr>
        <w:t xml:space="preserve">thing it could mean is preventing human </w:t>
      </w:r>
      <w:r w:rsidRPr="000B55CE">
        <w:rPr>
          <w:rStyle w:val="Emphasis"/>
          <w:rFonts w:asciiTheme="minorHAnsi" w:hAnsiTheme="minorHAnsi" w:cstheme="minorHAnsi"/>
        </w:rPr>
        <w:t>extinction</w:t>
      </w:r>
      <w:r w:rsidRPr="000B55CE">
        <w:rPr>
          <w:rFonts w:asciiTheme="minorHAnsi" w:hAnsiTheme="minorHAnsi" w:cstheme="minorHAnsi"/>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0B55CE">
        <w:rPr>
          <w:rStyle w:val="StyleUnderline"/>
          <w:rFonts w:asciiTheme="minorHAnsi" w:hAnsiTheme="minorHAnsi" w:cstheme="minorHAnsi"/>
        </w:rPr>
        <w:t>But</w:t>
      </w:r>
      <w:r w:rsidRPr="000B55CE">
        <w:rPr>
          <w:rFonts w:asciiTheme="minorHAnsi" w:hAnsiTheme="minorHAnsi" w:cstheme="minorHAnsi"/>
          <w:sz w:val="16"/>
        </w:rPr>
        <w:t xml:space="preserve"> in a set of slides he made in 2013, </w:t>
      </w:r>
      <w:proofErr w:type="spellStart"/>
      <w:r w:rsidRPr="000B55CE">
        <w:rPr>
          <w:rFonts w:asciiTheme="minorHAnsi" w:hAnsiTheme="minorHAnsi" w:cstheme="minorHAnsi"/>
          <w:sz w:val="16"/>
        </w:rPr>
        <w:t>Beckstead</w:t>
      </w:r>
      <w:proofErr w:type="spellEnd"/>
      <w:r w:rsidRPr="000B55CE">
        <w:rPr>
          <w:rFonts w:asciiTheme="minorHAnsi" w:hAnsiTheme="minorHAnsi" w:cstheme="minorHAnsi"/>
          <w:sz w:val="16"/>
        </w:rPr>
        <w:t xml:space="preserve"> makes a compelling case that </w:t>
      </w:r>
      <w:r w:rsidRPr="000B55CE">
        <w:rPr>
          <w:rStyle w:val="StyleUnderline"/>
          <w:rFonts w:asciiTheme="minorHAnsi" w:hAnsiTheme="minorHAnsi" w:cstheme="minorHAnsi"/>
        </w:rPr>
        <w:t xml:space="preserve">while that’s certainly </w:t>
      </w:r>
      <w:r w:rsidRPr="000B55CE">
        <w:rPr>
          <w:rStyle w:val="Emphasis"/>
          <w:rFonts w:asciiTheme="minorHAnsi" w:hAnsiTheme="minorHAnsi" w:cstheme="minorHAnsi"/>
        </w:rPr>
        <w:t>part</w:t>
      </w:r>
      <w:r w:rsidRPr="000B55CE">
        <w:rPr>
          <w:rFonts w:asciiTheme="minorHAnsi" w:hAnsiTheme="minorHAnsi" w:cstheme="minorHAnsi"/>
          <w:sz w:val="16"/>
        </w:rPr>
        <w:t xml:space="preserve"> </w:t>
      </w:r>
      <w:r w:rsidRPr="000B55CE">
        <w:rPr>
          <w:rStyle w:val="StyleUnderline"/>
          <w:rFonts w:asciiTheme="minorHAnsi" w:hAnsiTheme="minorHAnsi" w:cstheme="minorHAnsi"/>
        </w:rPr>
        <w:t xml:space="preserve">of what caring about the far future entails, approaches that address </w:t>
      </w:r>
      <w:r w:rsidRPr="000B55CE">
        <w:rPr>
          <w:rStyle w:val="Emphasis"/>
          <w:rFonts w:asciiTheme="minorHAnsi" w:hAnsiTheme="minorHAnsi" w:cstheme="minorHAnsi"/>
        </w:rPr>
        <w:t>specific threats</w:t>
      </w:r>
      <w:r w:rsidRPr="000B55CE">
        <w:rPr>
          <w:rFonts w:asciiTheme="minorHAnsi" w:hAnsiTheme="minorHAnsi" w:cstheme="minorHAnsi"/>
          <w:sz w:val="16"/>
        </w:rPr>
        <w:t xml:space="preserve"> </w:t>
      </w:r>
      <w:r w:rsidRPr="000B55CE">
        <w:rPr>
          <w:rStyle w:val="StyleUnderline"/>
          <w:rFonts w:asciiTheme="minorHAnsi" w:hAnsiTheme="minorHAnsi" w:cstheme="minorHAnsi"/>
        </w:rPr>
        <w:t>to humanity</w:t>
      </w:r>
      <w:r w:rsidRPr="000B55CE">
        <w:rPr>
          <w:rFonts w:asciiTheme="minorHAnsi" w:hAnsiTheme="minorHAnsi" w:cstheme="minorHAnsi"/>
          <w:sz w:val="16"/>
        </w:rPr>
        <w:t xml:space="preserve"> (which he calls “</w:t>
      </w:r>
      <w:r w:rsidRPr="000B55CE">
        <w:rPr>
          <w:rStyle w:val="Emphasis"/>
          <w:rFonts w:asciiTheme="minorHAnsi" w:hAnsiTheme="minorHAnsi" w:cstheme="minorHAnsi"/>
        </w:rPr>
        <w:t>targeted</w:t>
      </w:r>
      <w:r w:rsidRPr="000B55CE">
        <w:rPr>
          <w:rFonts w:asciiTheme="minorHAnsi" w:hAnsiTheme="minorHAnsi" w:cstheme="minorHAnsi"/>
          <w:sz w:val="16"/>
        </w:rPr>
        <w:t xml:space="preserve">” </w:t>
      </w:r>
      <w:r w:rsidRPr="000B55CE">
        <w:rPr>
          <w:rStyle w:val="StyleUnderline"/>
          <w:rFonts w:asciiTheme="minorHAnsi" w:hAnsiTheme="minorHAnsi" w:cstheme="minorHAnsi"/>
        </w:rPr>
        <w:t>approaches</w:t>
      </w:r>
      <w:r w:rsidRPr="000B55CE">
        <w:rPr>
          <w:rFonts w:asciiTheme="minorHAnsi" w:hAnsiTheme="minorHAnsi" w:cstheme="minorHAnsi"/>
          <w:sz w:val="16"/>
        </w:rPr>
        <w:t xml:space="preserve"> to the far future) </w:t>
      </w:r>
      <w:r w:rsidRPr="000B55CE">
        <w:rPr>
          <w:rStyle w:val="StyleUnderline"/>
          <w:rFonts w:asciiTheme="minorHAnsi" w:hAnsiTheme="minorHAnsi" w:cstheme="minorHAnsi"/>
        </w:rPr>
        <w:t xml:space="preserve">have to </w:t>
      </w:r>
      <w:r w:rsidRPr="000B55CE">
        <w:rPr>
          <w:rStyle w:val="Emphasis"/>
          <w:rFonts w:asciiTheme="minorHAnsi" w:hAnsiTheme="minorHAnsi" w:cstheme="minorHAnsi"/>
        </w:rPr>
        <w:t>complement</w:t>
      </w:r>
      <w:r w:rsidRPr="000B55CE">
        <w:rPr>
          <w:rFonts w:asciiTheme="minorHAnsi" w:hAnsiTheme="minorHAnsi" w:cstheme="minorHAnsi"/>
          <w:sz w:val="16"/>
        </w:rPr>
        <w:t xml:space="preserve"> “</w:t>
      </w:r>
      <w:r w:rsidRPr="000B55CE">
        <w:rPr>
          <w:rStyle w:val="Emphasis"/>
          <w:rFonts w:asciiTheme="minorHAnsi" w:hAnsiTheme="minorHAnsi" w:cstheme="minorHAnsi"/>
        </w:rPr>
        <w:t>broad</w:t>
      </w:r>
      <w:r w:rsidRPr="000B55CE">
        <w:rPr>
          <w:rFonts w:asciiTheme="minorHAnsi" w:hAnsiTheme="minorHAnsi" w:cstheme="minorHAnsi"/>
          <w:sz w:val="16"/>
        </w:rPr>
        <w:t xml:space="preserve">” </w:t>
      </w:r>
      <w:r w:rsidRPr="000B55CE">
        <w:rPr>
          <w:rStyle w:val="StyleUnderline"/>
          <w:rFonts w:asciiTheme="minorHAnsi" w:hAnsiTheme="minorHAnsi" w:cstheme="minorHAnsi"/>
        </w:rPr>
        <w:t xml:space="preserve">approaches, where instead of trying to </w:t>
      </w:r>
      <w:r w:rsidRPr="000B55CE">
        <w:rPr>
          <w:rStyle w:val="Emphasis"/>
          <w:rFonts w:asciiTheme="minorHAnsi" w:hAnsiTheme="minorHAnsi" w:cstheme="minorHAnsi"/>
        </w:rPr>
        <w:t>predict</w:t>
      </w:r>
      <w:r w:rsidRPr="000B55CE">
        <w:rPr>
          <w:rStyle w:val="StyleUnderline"/>
          <w:rFonts w:asciiTheme="minorHAnsi" w:hAnsiTheme="minorHAnsi" w:cstheme="minorHAnsi"/>
        </w:rPr>
        <w:t xml:space="preserve"> what’s going to kill us all, </w:t>
      </w:r>
      <w:r w:rsidRPr="000B55CE">
        <w:rPr>
          <w:rStyle w:val="StyleUnderline"/>
          <w:rFonts w:asciiTheme="minorHAnsi" w:hAnsiTheme="minorHAnsi" w:cstheme="minorHAnsi"/>
          <w:highlight w:val="green"/>
        </w:rPr>
        <w:t>you</w:t>
      </w:r>
      <w:r w:rsidRPr="000B55CE">
        <w:rPr>
          <w:rStyle w:val="StyleUnderline"/>
          <w:rFonts w:asciiTheme="minorHAnsi" w:hAnsiTheme="minorHAnsi" w:cstheme="minorHAnsi"/>
        </w:rPr>
        <w:t xml:space="preserve"> just </w:t>
      </w:r>
      <w:r w:rsidRPr="000B55CE">
        <w:rPr>
          <w:rStyle w:val="Emphasis"/>
          <w:rFonts w:asciiTheme="minorHAnsi" w:hAnsiTheme="minorHAnsi" w:cstheme="minorHAnsi"/>
        </w:rPr>
        <w:t xml:space="preserve">generally </w:t>
      </w:r>
      <w:r w:rsidRPr="000B55CE">
        <w:rPr>
          <w:rStyle w:val="Emphasis"/>
          <w:rFonts w:asciiTheme="minorHAnsi" w:hAnsiTheme="minorHAnsi" w:cstheme="minorHAnsi"/>
          <w:highlight w:val="green"/>
        </w:rPr>
        <w:t xml:space="preserve">try to keep </w:t>
      </w:r>
      <w:r w:rsidRPr="000B55CE">
        <w:rPr>
          <w:rStyle w:val="Emphasis"/>
          <w:rFonts w:asciiTheme="minorHAnsi" w:hAnsiTheme="minorHAnsi" w:cstheme="minorHAnsi"/>
        </w:rPr>
        <w:t>civilization running as best it can</w:t>
      </w:r>
      <w:r w:rsidRPr="000B55CE">
        <w:rPr>
          <w:rStyle w:val="StyleUnderline"/>
          <w:rFonts w:asciiTheme="minorHAnsi" w:hAnsiTheme="minorHAnsi" w:cstheme="minorHAnsi"/>
        </w:rPr>
        <w:t xml:space="preserve">, so that it is, as a whole, </w:t>
      </w:r>
      <w:r w:rsidRPr="000B55CE">
        <w:rPr>
          <w:rStyle w:val="StyleUnderline"/>
          <w:rFonts w:asciiTheme="minorHAnsi" w:hAnsiTheme="minorHAnsi" w:cstheme="minorHAnsi"/>
          <w:highlight w:val="green"/>
        </w:rPr>
        <w:t xml:space="preserve">well-equipped to deal with </w:t>
      </w:r>
      <w:r w:rsidRPr="000B55CE">
        <w:rPr>
          <w:rStyle w:val="Emphasis"/>
          <w:rFonts w:asciiTheme="minorHAnsi" w:hAnsiTheme="minorHAnsi" w:cstheme="minorHAnsi"/>
        </w:rPr>
        <w:t>potential</w:t>
      </w:r>
      <w:r w:rsidRPr="000B55CE">
        <w:rPr>
          <w:rStyle w:val="StyleUnderline"/>
          <w:rFonts w:asciiTheme="minorHAnsi" w:hAnsiTheme="minorHAnsi" w:cstheme="minorHAnsi"/>
        </w:rPr>
        <w:t xml:space="preserve"> </w:t>
      </w:r>
      <w:r w:rsidRPr="000B55CE">
        <w:rPr>
          <w:rStyle w:val="StyleUnderline"/>
          <w:rFonts w:asciiTheme="minorHAnsi" w:hAnsiTheme="minorHAnsi" w:cstheme="minorHAnsi"/>
          <w:highlight w:val="green"/>
        </w:rPr>
        <w:t xml:space="preserve">extinction events </w:t>
      </w:r>
      <w:r w:rsidRPr="000B55CE">
        <w:rPr>
          <w:rStyle w:val="StyleUnderline"/>
          <w:rFonts w:asciiTheme="minorHAnsi" w:hAnsiTheme="minorHAnsi" w:cstheme="minorHAnsi"/>
        </w:rPr>
        <w:t xml:space="preserve">in the </w:t>
      </w:r>
      <w:r w:rsidRPr="000B55CE">
        <w:rPr>
          <w:rStyle w:val="Emphasis"/>
          <w:rFonts w:asciiTheme="minorHAnsi" w:hAnsiTheme="minorHAnsi" w:cstheme="minorHAnsi"/>
        </w:rPr>
        <w:t>future</w:t>
      </w:r>
      <w:r w:rsidRPr="000B55CE">
        <w:rPr>
          <w:rFonts w:asciiTheme="minorHAnsi" w:hAnsiTheme="minorHAnsi" w:cstheme="minorHAnsi"/>
          <w:sz w:val="16"/>
        </w:rPr>
        <w:t xml:space="preserve">, not just in 2030 or 2040 but in 3500 or 95000 or even 37 million. </w:t>
      </w:r>
      <w:r w:rsidRPr="000B55CE">
        <w:rPr>
          <w:rStyle w:val="StyleUnderline"/>
          <w:rFonts w:asciiTheme="minorHAnsi" w:hAnsiTheme="minorHAnsi" w:cstheme="minorHAnsi"/>
        </w:rPr>
        <w:t xml:space="preserve">In other words, caring about the far future </w:t>
      </w:r>
      <w:r w:rsidRPr="000B55CE">
        <w:rPr>
          <w:rStyle w:val="Emphasis"/>
          <w:rFonts w:asciiTheme="minorHAnsi" w:hAnsiTheme="minorHAnsi" w:cstheme="minorHAnsi"/>
        </w:rPr>
        <w:t>doesn’t mean just paying attention to low-probability risks of total annihilation</w:t>
      </w:r>
      <w:r w:rsidRPr="000B55CE">
        <w:rPr>
          <w:rStyle w:val="StyleUnderline"/>
          <w:rFonts w:asciiTheme="minorHAnsi" w:hAnsiTheme="minorHAnsi" w:cstheme="minorHAnsi"/>
        </w:rPr>
        <w:t xml:space="preserve">; </w:t>
      </w:r>
      <w:r w:rsidRPr="000B55CE">
        <w:rPr>
          <w:rStyle w:val="StyleUnderline"/>
          <w:rFonts w:asciiTheme="minorHAnsi" w:hAnsiTheme="minorHAnsi" w:cstheme="minorHAnsi"/>
          <w:highlight w:val="green"/>
        </w:rPr>
        <w:t>it</w:t>
      </w:r>
      <w:r w:rsidRPr="000B55CE">
        <w:rPr>
          <w:rStyle w:val="StyleUnderline"/>
          <w:rFonts w:asciiTheme="minorHAnsi" w:hAnsiTheme="minorHAnsi" w:cstheme="minorHAnsi"/>
        </w:rPr>
        <w:t xml:space="preserve"> also </w:t>
      </w:r>
      <w:r w:rsidRPr="000B55CE">
        <w:rPr>
          <w:rStyle w:val="StyleUnderline"/>
          <w:rFonts w:asciiTheme="minorHAnsi" w:hAnsiTheme="minorHAnsi" w:cstheme="minorHAnsi"/>
          <w:highlight w:val="green"/>
        </w:rPr>
        <w:t xml:space="preserve">means </w:t>
      </w:r>
      <w:r w:rsidRPr="000B55CE">
        <w:rPr>
          <w:rStyle w:val="Emphasis"/>
          <w:rFonts w:asciiTheme="minorHAnsi" w:hAnsiTheme="minorHAnsi" w:cstheme="minorHAnsi"/>
          <w:highlight w:val="green"/>
        </w:rPr>
        <w:t xml:space="preserve">acting on pressing needs </w:t>
      </w:r>
      <w:r w:rsidRPr="000B55CE">
        <w:rPr>
          <w:rStyle w:val="Emphasis"/>
          <w:rFonts w:asciiTheme="minorHAnsi" w:hAnsiTheme="minorHAnsi" w:cstheme="minorHAnsi"/>
        </w:rPr>
        <w:t>now</w:t>
      </w:r>
      <w:r w:rsidRPr="000B55CE">
        <w:rPr>
          <w:rFonts w:asciiTheme="minorHAnsi" w:hAnsiTheme="minorHAnsi" w:cstheme="minorHAnsi"/>
          <w:sz w:val="16"/>
        </w:rPr>
        <w:t xml:space="preserve">. For example: </w:t>
      </w:r>
      <w:r w:rsidRPr="000B55CE">
        <w:rPr>
          <w:rStyle w:val="StyleUnderline"/>
          <w:rFonts w:asciiTheme="minorHAnsi" w:hAnsiTheme="minorHAnsi" w:cstheme="minorHAnsi"/>
        </w:rPr>
        <w:t xml:space="preserve">We’re </w:t>
      </w:r>
      <w:r w:rsidRPr="000B55CE">
        <w:rPr>
          <w:rStyle w:val="StyleUnderline"/>
          <w:rFonts w:asciiTheme="minorHAnsi" w:hAnsiTheme="minorHAnsi" w:cstheme="minorHAnsi"/>
          <w:highlight w:val="green"/>
        </w:rPr>
        <w:t>going to</w:t>
      </w:r>
      <w:r w:rsidRPr="000B55CE">
        <w:rPr>
          <w:rStyle w:val="StyleUnderline"/>
          <w:rFonts w:asciiTheme="minorHAnsi" w:hAnsiTheme="minorHAnsi" w:cstheme="minorHAnsi"/>
        </w:rPr>
        <w:t xml:space="preserve"> be </w:t>
      </w:r>
      <w:r w:rsidRPr="000B55CE">
        <w:rPr>
          <w:rStyle w:val="Emphasis"/>
          <w:rFonts w:asciiTheme="minorHAnsi" w:hAnsiTheme="minorHAnsi" w:cstheme="minorHAnsi"/>
        </w:rPr>
        <w:t>better prepared</w:t>
      </w:r>
      <w:r w:rsidRPr="000B55CE">
        <w:rPr>
          <w:rStyle w:val="StyleUnderline"/>
          <w:rFonts w:asciiTheme="minorHAnsi" w:hAnsiTheme="minorHAnsi" w:cstheme="minorHAnsi"/>
        </w:rPr>
        <w:t xml:space="preserve"> to </w:t>
      </w:r>
      <w:r w:rsidRPr="000B55CE">
        <w:rPr>
          <w:rStyle w:val="StyleUnderline"/>
          <w:rFonts w:asciiTheme="minorHAnsi" w:hAnsiTheme="minorHAnsi" w:cstheme="minorHAnsi"/>
          <w:highlight w:val="green"/>
        </w:rPr>
        <w:t xml:space="preserve">prevent extinction from </w:t>
      </w:r>
      <w:r w:rsidRPr="000B55CE">
        <w:rPr>
          <w:rStyle w:val="Emphasis"/>
          <w:rFonts w:asciiTheme="minorHAnsi" w:hAnsiTheme="minorHAnsi" w:cstheme="minorHAnsi"/>
          <w:highlight w:val="green"/>
        </w:rPr>
        <w:t>AI</w:t>
      </w:r>
      <w:r w:rsidRPr="000B55CE">
        <w:rPr>
          <w:rStyle w:val="StyleUnderline"/>
          <w:rFonts w:asciiTheme="minorHAnsi" w:hAnsiTheme="minorHAnsi" w:cstheme="minorHAnsi"/>
        </w:rPr>
        <w:t xml:space="preserve"> or a </w:t>
      </w:r>
      <w:proofErr w:type="spellStart"/>
      <w:r w:rsidRPr="000B55CE">
        <w:rPr>
          <w:rStyle w:val="Emphasis"/>
          <w:rFonts w:asciiTheme="minorHAnsi" w:hAnsiTheme="minorHAnsi" w:cstheme="minorHAnsi"/>
          <w:highlight w:val="green"/>
        </w:rPr>
        <w:t>supervirus</w:t>
      </w:r>
      <w:proofErr w:type="spellEnd"/>
      <w:r w:rsidRPr="000B55CE">
        <w:rPr>
          <w:rStyle w:val="StyleUnderline"/>
          <w:rFonts w:asciiTheme="minorHAnsi" w:hAnsiTheme="minorHAnsi" w:cstheme="minorHAnsi"/>
          <w:highlight w:val="green"/>
        </w:rPr>
        <w:t xml:space="preserve"> or</w:t>
      </w:r>
      <w:r w:rsidRPr="000B55CE">
        <w:rPr>
          <w:rStyle w:val="StyleUnderline"/>
          <w:rFonts w:asciiTheme="minorHAnsi" w:hAnsiTheme="minorHAnsi" w:cstheme="minorHAnsi"/>
        </w:rPr>
        <w:t xml:space="preserve"> </w:t>
      </w:r>
      <w:r w:rsidRPr="000B55CE">
        <w:rPr>
          <w:rStyle w:val="Emphasis"/>
          <w:rFonts w:asciiTheme="minorHAnsi" w:hAnsiTheme="minorHAnsi" w:cstheme="minorHAnsi"/>
        </w:rPr>
        <w:t xml:space="preserve">global </w:t>
      </w:r>
      <w:r w:rsidRPr="000B55CE">
        <w:rPr>
          <w:rStyle w:val="Emphasis"/>
          <w:rFonts w:asciiTheme="minorHAnsi" w:hAnsiTheme="minorHAnsi" w:cstheme="minorHAnsi"/>
          <w:highlight w:val="green"/>
        </w:rPr>
        <w:t>warming</w:t>
      </w:r>
      <w:r w:rsidRPr="000B55CE">
        <w:rPr>
          <w:rStyle w:val="StyleUnderline"/>
          <w:rFonts w:asciiTheme="minorHAnsi" w:hAnsiTheme="minorHAnsi" w:cstheme="minorHAnsi"/>
          <w:highlight w:val="green"/>
        </w:rPr>
        <w:t xml:space="preserve"> if society</w:t>
      </w:r>
      <w:r w:rsidRPr="000B55CE">
        <w:rPr>
          <w:rStyle w:val="StyleUnderline"/>
          <w:rFonts w:asciiTheme="minorHAnsi" w:hAnsiTheme="minorHAnsi" w:cstheme="minorHAnsi"/>
        </w:rPr>
        <w:t xml:space="preserve"> as a whole </w:t>
      </w:r>
      <w:r w:rsidRPr="000B55CE">
        <w:rPr>
          <w:rStyle w:val="StyleUnderline"/>
          <w:rFonts w:asciiTheme="minorHAnsi" w:hAnsiTheme="minorHAnsi" w:cstheme="minorHAnsi"/>
          <w:highlight w:val="green"/>
        </w:rPr>
        <w:t>makes</w:t>
      </w:r>
      <w:r w:rsidRPr="000B55CE">
        <w:rPr>
          <w:rStyle w:val="StyleUnderline"/>
          <w:rFonts w:asciiTheme="minorHAnsi" w:hAnsiTheme="minorHAnsi" w:cstheme="minorHAnsi"/>
        </w:rPr>
        <w:t xml:space="preserve"> </w:t>
      </w:r>
      <w:r w:rsidRPr="000B55CE">
        <w:rPr>
          <w:rStyle w:val="Emphasis"/>
          <w:rFonts w:asciiTheme="minorHAnsi" w:hAnsiTheme="minorHAnsi" w:cstheme="minorHAnsi"/>
        </w:rPr>
        <w:t xml:space="preserve">a lot of </w:t>
      </w:r>
      <w:r w:rsidRPr="000B55CE">
        <w:rPr>
          <w:rStyle w:val="Emphasis"/>
          <w:rFonts w:asciiTheme="minorHAnsi" w:hAnsiTheme="minorHAnsi" w:cstheme="minorHAnsi"/>
          <w:highlight w:val="green"/>
        </w:rPr>
        <w:t>scientific progress</w:t>
      </w:r>
      <w:r w:rsidRPr="000B55CE">
        <w:rPr>
          <w:rFonts w:asciiTheme="minorHAnsi" w:hAnsiTheme="minorHAnsi" w:cstheme="minorHAnsi"/>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0B55CE">
        <w:rPr>
          <w:rStyle w:val="StyleUnderline"/>
          <w:rFonts w:asciiTheme="minorHAnsi" w:hAnsiTheme="minorHAnsi" w:cstheme="minorHAnsi"/>
        </w:rPr>
        <w:t xml:space="preserve">So maybe one of </w:t>
      </w:r>
      <w:r w:rsidRPr="000B55CE">
        <w:rPr>
          <w:rStyle w:val="StyleUnderline"/>
          <w:rFonts w:asciiTheme="minorHAnsi" w:hAnsiTheme="minorHAnsi" w:cstheme="minorHAnsi"/>
          <w:highlight w:val="green"/>
        </w:rPr>
        <w:t xml:space="preserve">the </w:t>
      </w:r>
      <w:r w:rsidRPr="000B55CE">
        <w:rPr>
          <w:rStyle w:val="Emphasis"/>
          <w:rFonts w:asciiTheme="minorHAnsi" w:hAnsiTheme="minorHAnsi" w:cstheme="minorHAnsi"/>
          <w:highlight w:val="green"/>
        </w:rPr>
        <w:t>best thing</w:t>
      </w:r>
      <w:r w:rsidRPr="000B55CE">
        <w:rPr>
          <w:rStyle w:val="StyleUnderline"/>
          <w:rFonts w:asciiTheme="minorHAnsi" w:hAnsiTheme="minorHAnsi" w:cstheme="minorHAnsi"/>
        </w:rPr>
        <w:t>s we can do for the</w:t>
      </w:r>
      <w:r w:rsidRPr="000B55CE">
        <w:rPr>
          <w:rFonts w:asciiTheme="minorHAnsi" w:hAnsiTheme="minorHAnsi" w:cstheme="minorHAnsi"/>
          <w:sz w:val="16"/>
        </w:rPr>
        <w:t xml:space="preserve"> </w:t>
      </w:r>
      <w:r w:rsidRPr="000B55CE">
        <w:rPr>
          <w:rStyle w:val="Emphasis"/>
          <w:rFonts w:asciiTheme="minorHAnsi" w:hAnsiTheme="minorHAnsi" w:cstheme="minorHAnsi"/>
        </w:rPr>
        <w:t>far future</w:t>
      </w:r>
      <w:r w:rsidRPr="000B55CE">
        <w:rPr>
          <w:rFonts w:asciiTheme="minorHAnsi" w:hAnsiTheme="minorHAnsi" w:cstheme="minorHAnsi"/>
          <w:sz w:val="16"/>
        </w:rPr>
        <w:t xml:space="preserve"> </w:t>
      </w:r>
      <w:r w:rsidRPr="000B55CE">
        <w:rPr>
          <w:rStyle w:val="StyleUnderline"/>
          <w:rFonts w:asciiTheme="minorHAnsi" w:hAnsiTheme="minorHAnsi" w:cstheme="minorHAnsi"/>
          <w:highlight w:val="green"/>
        </w:rPr>
        <w:t>is to</w:t>
      </w:r>
      <w:r w:rsidRPr="000B55CE">
        <w:rPr>
          <w:rFonts w:asciiTheme="minorHAnsi" w:hAnsiTheme="minorHAnsi" w:cstheme="minorHAnsi"/>
          <w:sz w:val="16"/>
        </w:rPr>
        <w:t xml:space="preserve"> improve school systems — here and now — to </w:t>
      </w:r>
      <w:r w:rsidRPr="000B55CE">
        <w:rPr>
          <w:rStyle w:val="StyleUnderline"/>
          <w:rFonts w:asciiTheme="minorHAnsi" w:hAnsiTheme="minorHAnsi" w:cstheme="minorHAnsi"/>
          <w:highlight w:val="green"/>
        </w:rPr>
        <w:t>harness</w:t>
      </w:r>
      <w:r w:rsidRPr="000B55CE">
        <w:rPr>
          <w:rFonts w:asciiTheme="minorHAnsi" w:hAnsiTheme="minorHAnsi" w:cstheme="minorHAnsi"/>
          <w:sz w:val="16"/>
        </w:rPr>
        <w:t xml:space="preserve"> the group economist Raj Chetty calls “lost </w:t>
      </w:r>
      <w:proofErr w:type="spellStart"/>
      <w:r w:rsidRPr="000B55CE">
        <w:rPr>
          <w:rFonts w:asciiTheme="minorHAnsi" w:hAnsiTheme="minorHAnsi" w:cstheme="minorHAnsi"/>
          <w:sz w:val="16"/>
        </w:rPr>
        <w:t>Einsteins</w:t>
      </w:r>
      <w:proofErr w:type="spellEnd"/>
      <w:r w:rsidRPr="000B55CE">
        <w:rPr>
          <w:rFonts w:asciiTheme="minorHAnsi" w:hAnsiTheme="minorHAnsi" w:cstheme="minorHAnsi"/>
          <w:sz w:val="16"/>
        </w:rPr>
        <w:t>” (</w:t>
      </w:r>
      <w:r w:rsidRPr="000B55CE">
        <w:rPr>
          <w:rStyle w:val="Emphasis"/>
          <w:rFonts w:asciiTheme="minorHAnsi" w:hAnsiTheme="minorHAnsi" w:cstheme="minorHAnsi"/>
        </w:rPr>
        <w:t xml:space="preserve">potential </w:t>
      </w:r>
      <w:r w:rsidRPr="000B55CE">
        <w:rPr>
          <w:rStyle w:val="Emphasis"/>
          <w:rFonts w:asciiTheme="minorHAnsi" w:hAnsiTheme="minorHAnsi" w:cstheme="minorHAnsi"/>
          <w:highlight w:val="green"/>
        </w:rPr>
        <w:t>innovators</w:t>
      </w:r>
      <w:r w:rsidRPr="000B55CE">
        <w:rPr>
          <w:rFonts w:asciiTheme="minorHAnsi" w:hAnsiTheme="minorHAnsi" w:cstheme="minorHAnsi"/>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0B55CE">
        <w:rPr>
          <w:rFonts w:asciiTheme="minorHAnsi" w:hAnsiTheme="minorHAnsi" w:cstheme="minorHAnsi"/>
          <w:sz w:val="16"/>
        </w:rPr>
        <w:t>Beckstead</w:t>
      </w:r>
      <w:proofErr w:type="spellEnd"/>
      <w:r w:rsidRPr="000B55CE">
        <w:rPr>
          <w:rFonts w:asciiTheme="minorHAnsi" w:hAnsiTheme="minorHAnsi" w:cstheme="minorHAnsi"/>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0B55CE">
        <w:rPr>
          <w:rStyle w:val="StyleUnderline"/>
          <w:rFonts w:asciiTheme="minorHAnsi" w:hAnsiTheme="minorHAnsi" w:cstheme="minorHAnsi"/>
          <w:highlight w:val="green"/>
        </w:rPr>
        <w:t>improve</w:t>
      </w:r>
      <w:r w:rsidRPr="000B55CE">
        <w:rPr>
          <w:rFonts w:asciiTheme="minorHAnsi" w:hAnsiTheme="minorHAnsi" w:cstheme="minorHAnsi"/>
          <w:sz w:val="16"/>
          <w:highlight w:val="green"/>
        </w:rPr>
        <w:t xml:space="preserve"> </w:t>
      </w:r>
      <w:r w:rsidRPr="000B55CE">
        <w:rPr>
          <w:rStyle w:val="Emphasis"/>
          <w:rFonts w:asciiTheme="minorHAnsi" w:hAnsiTheme="minorHAnsi" w:cstheme="minorHAnsi"/>
        </w:rPr>
        <w:t>incentives</w:t>
      </w:r>
      <w:r w:rsidRPr="000B55CE">
        <w:rPr>
          <w:rFonts w:asciiTheme="minorHAnsi" w:hAnsiTheme="minorHAnsi" w:cstheme="minorHAnsi"/>
          <w:sz w:val="16"/>
        </w:rPr>
        <w:t xml:space="preserve"> </w:t>
      </w:r>
      <w:r w:rsidRPr="000B55CE">
        <w:rPr>
          <w:rStyle w:val="StyleUnderline"/>
          <w:rFonts w:asciiTheme="minorHAnsi" w:hAnsiTheme="minorHAnsi" w:cstheme="minorHAnsi"/>
        </w:rPr>
        <w:t>and</w:t>
      </w:r>
      <w:r w:rsidRPr="000B55CE">
        <w:rPr>
          <w:rFonts w:asciiTheme="minorHAnsi" w:hAnsiTheme="minorHAnsi" w:cstheme="minorHAnsi"/>
          <w:sz w:val="16"/>
        </w:rPr>
        <w:t xml:space="preserve"> </w:t>
      </w:r>
      <w:r w:rsidRPr="000B55CE">
        <w:rPr>
          <w:rStyle w:val="Emphasis"/>
          <w:rFonts w:asciiTheme="minorHAnsi" w:hAnsiTheme="minorHAnsi" w:cstheme="minorHAnsi"/>
          <w:highlight w:val="green"/>
        </w:rPr>
        <w:t>norms</w:t>
      </w:r>
      <w:r w:rsidRPr="000B55CE">
        <w:rPr>
          <w:rFonts w:asciiTheme="minorHAnsi" w:hAnsiTheme="minorHAnsi" w:cstheme="minorHAnsi"/>
          <w:sz w:val="16"/>
        </w:rPr>
        <w:t xml:space="preserve"> </w:t>
      </w:r>
      <w:r w:rsidRPr="000B55CE">
        <w:rPr>
          <w:rStyle w:val="StyleUnderline"/>
          <w:rFonts w:asciiTheme="minorHAnsi" w:hAnsiTheme="minorHAnsi" w:cstheme="minorHAnsi"/>
        </w:rPr>
        <w:t>in</w:t>
      </w:r>
      <w:r w:rsidRPr="000B55CE">
        <w:rPr>
          <w:rFonts w:asciiTheme="minorHAnsi" w:hAnsiTheme="minorHAnsi" w:cstheme="minorHAnsi"/>
          <w:sz w:val="16"/>
        </w:rPr>
        <w:t xml:space="preserve"> </w:t>
      </w:r>
      <w:r w:rsidRPr="000B55CE">
        <w:rPr>
          <w:rStyle w:val="Emphasis"/>
          <w:rFonts w:asciiTheme="minorHAnsi" w:hAnsiTheme="minorHAnsi" w:cstheme="minorHAnsi"/>
        </w:rPr>
        <w:t>academic work</w:t>
      </w:r>
      <w:r w:rsidRPr="000B55CE">
        <w:rPr>
          <w:rFonts w:asciiTheme="minorHAnsi" w:hAnsiTheme="minorHAnsi" w:cstheme="minorHAns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0B55CE">
        <w:rPr>
          <w:rFonts w:asciiTheme="minorHAnsi" w:hAnsiTheme="minorHAnsi" w:cstheme="minorHAnsi"/>
          <w:sz w:val="16"/>
        </w:rPr>
        <w:t>Beckstead</w:t>
      </w:r>
      <w:proofErr w:type="spellEnd"/>
      <w:r w:rsidRPr="000B55CE">
        <w:rPr>
          <w:rFonts w:asciiTheme="minorHAnsi" w:hAnsiTheme="minorHAnsi" w:cstheme="minorHAnsi"/>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0B55CE">
        <w:rPr>
          <w:rStyle w:val="StyleUnderline"/>
          <w:rFonts w:asciiTheme="minorHAnsi" w:hAnsiTheme="minorHAnsi" w:cstheme="minorHAnsi"/>
        </w:rPr>
        <w:t xml:space="preserve">If the far future is what matters, and generally trying to make the world work better is among the best ways to help the far future, then effective altruism just becomes plain </w:t>
      </w:r>
      <w:proofErr w:type="spellStart"/>
      <w:r w:rsidRPr="000B55CE">
        <w:rPr>
          <w:rStyle w:val="StyleUnderline"/>
          <w:rFonts w:asciiTheme="minorHAnsi" w:hAnsiTheme="minorHAnsi" w:cstheme="minorHAnsi"/>
        </w:rPr>
        <w:t>ol</w:t>
      </w:r>
      <w:proofErr w:type="spellEnd"/>
      <w:r w:rsidRPr="000B55CE">
        <w:rPr>
          <w:rStyle w:val="StyleUnderline"/>
          <w:rFonts w:asciiTheme="minorHAnsi" w:hAnsiTheme="minorHAnsi" w:cstheme="minorHAnsi"/>
        </w:rPr>
        <w:t>’ do-</w:t>
      </w:r>
      <w:proofErr w:type="spellStart"/>
      <w:r w:rsidRPr="000B55CE">
        <w:rPr>
          <w:rStyle w:val="StyleUnderline"/>
          <w:rFonts w:asciiTheme="minorHAnsi" w:hAnsiTheme="minorHAnsi" w:cstheme="minorHAnsi"/>
        </w:rPr>
        <w:t>goodery</w:t>
      </w:r>
      <w:proofErr w:type="spellEnd"/>
      <w:r w:rsidRPr="000B55CE">
        <w:rPr>
          <w:rStyle w:val="StyleUnderline"/>
          <w:rFonts w:asciiTheme="minorHAnsi" w:hAnsiTheme="minorHAnsi" w:cstheme="minorHAnsi"/>
        </w:rPr>
        <w:t>.</w:t>
      </w:r>
    </w:p>
    <w:p w14:paraId="64C6097D" w14:textId="09DA80C6" w:rsidR="007C71F5" w:rsidRPr="000B55CE" w:rsidRDefault="00B679BB" w:rsidP="00B679BB">
      <w:pPr>
        <w:pStyle w:val="Heading3"/>
        <w:rPr>
          <w:rFonts w:asciiTheme="minorHAnsi" w:hAnsiTheme="minorHAnsi" w:cstheme="minorHAnsi"/>
        </w:rPr>
      </w:pPr>
      <w:r w:rsidRPr="000B55CE">
        <w:rPr>
          <w:rFonts w:asciiTheme="minorHAnsi" w:hAnsiTheme="minorHAnsi" w:cstheme="minorHAnsi"/>
        </w:rPr>
        <w:t>4</w:t>
      </w:r>
    </w:p>
    <w:p w14:paraId="52B772C9" w14:textId="77777777" w:rsidR="00B679BB" w:rsidRPr="000B55CE" w:rsidRDefault="00B679BB" w:rsidP="00B679BB">
      <w:pPr>
        <w:pStyle w:val="Heading4"/>
        <w:rPr>
          <w:rFonts w:asciiTheme="minorHAnsi" w:hAnsiTheme="minorHAnsi" w:cstheme="minorHAnsi"/>
        </w:rPr>
      </w:pPr>
      <w:r w:rsidRPr="000B55CE">
        <w:rPr>
          <w:rFonts w:asciiTheme="minorHAnsi" w:hAnsiTheme="minorHAnsi" w:cstheme="minorHAnsi"/>
        </w:rPr>
        <w:t>The US economy is bound to bounce back stronger than ever --- COVID wasn’t a normal recession, this card answers thumpers</w:t>
      </w:r>
    </w:p>
    <w:p w14:paraId="62BB6F85" w14:textId="77777777" w:rsidR="00B679BB" w:rsidRPr="000B55CE" w:rsidRDefault="00B679BB" w:rsidP="00B679BB">
      <w:pPr>
        <w:rPr>
          <w:rFonts w:asciiTheme="minorHAnsi" w:hAnsiTheme="minorHAnsi" w:cstheme="minorHAnsi"/>
        </w:rPr>
      </w:pPr>
      <w:r w:rsidRPr="000B55CE">
        <w:rPr>
          <w:rStyle w:val="Style13ptBold"/>
          <w:rFonts w:asciiTheme="minorHAnsi" w:hAnsiTheme="minorHAnsi" w:cstheme="minorHAnsi"/>
        </w:rPr>
        <w:t xml:space="preserve">Bachman 6-14 </w:t>
      </w:r>
      <w:r w:rsidRPr="000B55CE">
        <w:rPr>
          <w:rFonts w:asciiTheme="minorHAnsi" w:hAnsiTheme="minorHAnsi" w:cstheme="minorHAnsi"/>
          <w:sz w:val="16"/>
        </w:rPr>
        <w:t>[Danny Bachman is responsible for Deloitte’s quarterly U.S. Economic Forecast. Prior to coming to Deloitte, Dr. Bachman worked as a forecaster, economic analyst, and model expert at the US Commerce Department and for several economic consulting companies. He also taught economics at Temple University. “United States Economic Forecast: 2</w:t>
      </w:r>
      <w:r w:rsidRPr="000B55CE">
        <w:rPr>
          <w:rFonts w:asciiTheme="minorHAnsi" w:hAnsiTheme="minorHAnsi" w:cstheme="minorHAnsi"/>
          <w:sz w:val="16"/>
          <w:vertAlign w:val="superscript"/>
        </w:rPr>
        <w:t>nd</w:t>
      </w:r>
      <w:r w:rsidRPr="000B55CE">
        <w:rPr>
          <w:rFonts w:asciiTheme="minorHAnsi" w:hAnsiTheme="minorHAnsi" w:cstheme="minorHAnsi"/>
          <w:sz w:val="16"/>
        </w:rPr>
        <w:t xml:space="preserve"> Quarter 2021.”  June 14, 2021.  https://www2.deloitte.com/us/en/insights/economy/us-economic-forecast/united-states-outlook-analysis.html]</w:t>
      </w:r>
    </w:p>
    <w:p w14:paraId="4BB22DBD" w14:textId="77777777" w:rsidR="00B679BB" w:rsidRPr="000B55CE" w:rsidRDefault="00B679BB" w:rsidP="00B679BB">
      <w:pPr>
        <w:rPr>
          <w:rFonts w:asciiTheme="minorHAnsi" w:hAnsiTheme="minorHAnsi" w:cstheme="minorHAnsi"/>
          <w:sz w:val="16"/>
        </w:rPr>
      </w:pPr>
      <w:r w:rsidRPr="000B55CE">
        <w:rPr>
          <w:rFonts w:asciiTheme="minorHAnsi" w:hAnsiTheme="minorHAnsi" w:cstheme="minorHAnsi"/>
          <w:u w:val="single"/>
        </w:rPr>
        <w:t>“</w:t>
      </w:r>
      <w:r w:rsidRPr="000B55CE">
        <w:rPr>
          <w:rFonts w:asciiTheme="minorHAnsi" w:hAnsiTheme="minorHAnsi" w:cstheme="minorHAnsi"/>
          <w:highlight w:val="green"/>
          <w:u w:val="single"/>
        </w:rPr>
        <w:t>Normal” recessions</w:t>
      </w:r>
      <w:r w:rsidRPr="000B55CE">
        <w:rPr>
          <w:rFonts w:asciiTheme="minorHAnsi" w:hAnsiTheme="minorHAnsi" w:cstheme="minorHAnsi"/>
          <w:u w:val="single"/>
        </w:rPr>
        <w:t xml:space="preserve"> permanently </w:t>
      </w:r>
      <w:r w:rsidRPr="000B55CE">
        <w:rPr>
          <w:rFonts w:asciiTheme="minorHAnsi" w:hAnsiTheme="minorHAnsi" w:cstheme="minorHAnsi"/>
          <w:highlight w:val="green"/>
          <w:u w:val="single"/>
        </w:rPr>
        <w:t>damage the economy</w:t>
      </w:r>
      <w:r w:rsidRPr="000B55CE">
        <w:rPr>
          <w:rFonts w:asciiTheme="minorHAnsi" w:hAnsiTheme="minorHAnsi" w:cstheme="minorHAnsi"/>
          <w:sz w:val="16"/>
        </w:rPr>
        <w:t>.</w:t>
      </w:r>
      <w:r w:rsidRPr="000B55CE">
        <w:rPr>
          <w:rFonts w:asciiTheme="minorHAnsi" w:hAnsiTheme="minorHAnsi" w:cstheme="minorHAnsi"/>
          <w:u w:val="single"/>
        </w:rPr>
        <w:t xml:space="preserve"> Investment suffers, leaving the economy with less capital</w:t>
      </w:r>
      <w:r w:rsidRPr="000B55CE">
        <w:rPr>
          <w:rFonts w:asciiTheme="minorHAnsi" w:hAnsiTheme="minorHAnsi" w:cstheme="minorHAnsi"/>
          <w:sz w:val="16"/>
        </w:rPr>
        <w:t xml:space="preserve"> than it might have had with no downturn. While unemployed, workers lose skills and hence productivity. </w:t>
      </w:r>
      <w:r w:rsidRPr="000B55CE">
        <w:rPr>
          <w:rFonts w:asciiTheme="minorHAnsi" w:hAnsiTheme="minorHAnsi" w:cstheme="minorHAnsi"/>
          <w:u w:val="single"/>
        </w:rPr>
        <w:t>Spending on R&amp;D, a key driver of innovation, falls off as businesses focus on their current balance sheets</w:t>
      </w:r>
      <w:r w:rsidRPr="000B55CE">
        <w:rPr>
          <w:rFonts w:asciiTheme="minorHAnsi" w:hAnsiTheme="minorHAnsi" w:cstheme="minorHAnsi"/>
          <w:sz w:val="16"/>
        </w:rPr>
        <w:t xml:space="preserve">. </w:t>
      </w:r>
      <w:r w:rsidRPr="000B55CE">
        <w:rPr>
          <w:rStyle w:val="Emphasis"/>
          <w:rFonts w:asciiTheme="minorHAnsi" w:hAnsiTheme="minorHAnsi" w:cstheme="minorHAnsi"/>
          <w:sz w:val="24"/>
        </w:rPr>
        <w:t xml:space="preserve">But </w:t>
      </w:r>
      <w:r w:rsidRPr="000B55CE">
        <w:rPr>
          <w:rStyle w:val="Emphasis"/>
          <w:rFonts w:asciiTheme="minorHAnsi" w:hAnsiTheme="minorHAnsi" w:cstheme="minorHAnsi"/>
          <w:sz w:val="24"/>
          <w:highlight w:val="green"/>
        </w:rPr>
        <w:t>this time may well be different</w:t>
      </w:r>
      <w:r w:rsidRPr="000B55CE">
        <w:rPr>
          <w:rFonts w:asciiTheme="minorHAnsi" w:hAnsiTheme="minorHAnsi" w:cstheme="minorHAnsi"/>
          <w:sz w:val="16"/>
        </w:rPr>
        <w:t xml:space="preserve">. In fact, some </w:t>
      </w:r>
      <w:r w:rsidRPr="000B55CE">
        <w:rPr>
          <w:rFonts w:asciiTheme="minorHAnsi" w:hAnsiTheme="minorHAnsi" w:cstheme="minorHAnsi"/>
          <w:u w:val="single"/>
        </w:rPr>
        <w:t>forecasters</w:t>
      </w:r>
      <w:r w:rsidRPr="000B55CE">
        <w:rPr>
          <w:rFonts w:asciiTheme="minorHAnsi" w:hAnsiTheme="minorHAnsi" w:cstheme="minorHAnsi"/>
          <w:sz w:val="16"/>
        </w:rPr>
        <w:t xml:space="preserve">, such as the IMF, have already </w:t>
      </w:r>
      <w:r w:rsidRPr="000B55CE">
        <w:rPr>
          <w:rFonts w:asciiTheme="minorHAnsi" w:hAnsiTheme="minorHAnsi" w:cstheme="minorHAnsi"/>
          <w:u w:val="single"/>
        </w:rPr>
        <w:t xml:space="preserve">assumed that </w:t>
      </w:r>
      <w:r w:rsidRPr="000B55CE">
        <w:rPr>
          <w:rFonts w:asciiTheme="minorHAnsi" w:hAnsiTheme="minorHAnsi" w:cstheme="minorHAnsi"/>
          <w:highlight w:val="green"/>
          <w:u w:val="single"/>
        </w:rPr>
        <w:t>US GDP is likely to</w:t>
      </w:r>
      <w:r w:rsidRPr="000B55CE">
        <w:rPr>
          <w:rFonts w:asciiTheme="minorHAnsi" w:hAnsiTheme="minorHAnsi" w:cstheme="minorHAnsi"/>
          <w:u w:val="single"/>
        </w:rPr>
        <w:t xml:space="preserve"> actually </w:t>
      </w:r>
      <w:r w:rsidRPr="000B55CE">
        <w:rPr>
          <w:rFonts w:asciiTheme="minorHAnsi" w:hAnsiTheme="minorHAnsi" w:cstheme="minorHAnsi"/>
          <w:highlight w:val="green"/>
          <w:u w:val="single"/>
        </w:rPr>
        <w:t>rise above</w:t>
      </w:r>
      <w:r w:rsidRPr="000B55CE">
        <w:rPr>
          <w:rFonts w:asciiTheme="minorHAnsi" w:hAnsiTheme="minorHAnsi" w:cstheme="minorHAnsi"/>
          <w:u w:val="single"/>
        </w:rPr>
        <w:t xml:space="preserve"> the level expected before the </w:t>
      </w:r>
      <w:r w:rsidRPr="000B55CE">
        <w:rPr>
          <w:rFonts w:asciiTheme="minorHAnsi" w:hAnsiTheme="minorHAnsi" w:cstheme="minorHAnsi"/>
          <w:highlight w:val="green"/>
          <w:u w:val="single"/>
        </w:rPr>
        <w:t>pandemic</w:t>
      </w:r>
      <w:r w:rsidRPr="000B55CE">
        <w:rPr>
          <w:rFonts w:asciiTheme="minorHAnsi" w:hAnsiTheme="minorHAnsi" w:cstheme="minorHAnsi"/>
          <w:sz w:val="16"/>
        </w:rPr>
        <w:t xml:space="preserve">, at least temporarily. Our new Deloitte US forecast also assumes that </w:t>
      </w:r>
      <w:r w:rsidRPr="000B55CE">
        <w:rPr>
          <w:rFonts w:asciiTheme="minorHAnsi" w:hAnsiTheme="minorHAnsi" w:cstheme="minorHAnsi"/>
          <w:u w:val="single"/>
        </w:rPr>
        <w:t xml:space="preserve">the economy in 2022 will outperform our </w:t>
      </w:r>
      <w:proofErr w:type="spellStart"/>
      <w:r w:rsidRPr="000B55CE">
        <w:rPr>
          <w:rFonts w:asciiTheme="minorHAnsi" w:hAnsiTheme="minorHAnsi" w:cstheme="minorHAnsi"/>
          <w:u w:val="single"/>
        </w:rPr>
        <w:t>prepandemic</w:t>
      </w:r>
      <w:proofErr w:type="spellEnd"/>
      <w:r w:rsidRPr="000B55CE">
        <w:rPr>
          <w:rFonts w:asciiTheme="minorHAnsi" w:hAnsiTheme="minorHAnsi" w:cstheme="minorHAnsi"/>
          <w:u w:val="single"/>
        </w:rPr>
        <w:t xml:space="preserve"> assumption</w:t>
      </w:r>
      <w:r w:rsidRPr="000B55CE">
        <w:rPr>
          <w:rFonts w:asciiTheme="minorHAnsi" w:hAnsiTheme="minorHAnsi" w:cstheme="minorHAnsi"/>
          <w:sz w:val="16"/>
        </w:rPr>
        <w:t xml:space="preserve">. But we’re even more optimistic: </w:t>
      </w:r>
      <w:r w:rsidRPr="000B55CE">
        <w:rPr>
          <w:rFonts w:asciiTheme="minorHAnsi" w:hAnsiTheme="minorHAnsi" w:cstheme="minorHAnsi"/>
          <w:u w:val="single"/>
        </w:rPr>
        <w:t>It’s beginning to look as though we’ve not only avoided the “scarring” that many economists feared at the beginning of the pandemic—</w:t>
      </w:r>
      <w:r w:rsidRPr="000B55CE">
        <w:rPr>
          <w:rStyle w:val="Emphasis"/>
          <w:rFonts w:asciiTheme="minorHAnsi" w:hAnsiTheme="minorHAnsi" w:cstheme="minorHAnsi"/>
          <w:highlight w:val="green"/>
        </w:rPr>
        <w:t>we’ve</w:t>
      </w:r>
      <w:r w:rsidRPr="000B55CE">
        <w:rPr>
          <w:rStyle w:val="Emphasis"/>
          <w:rFonts w:asciiTheme="minorHAnsi" w:hAnsiTheme="minorHAnsi" w:cstheme="minorHAnsi"/>
        </w:rPr>
        <w:t xml:space="preserve"> also </w:t>
      </w:r>
      <w:r w:rsidRPr="000B55CE">
        <w:rPr>
          <w:rStyle w:val="Emphasis"/>
          <w:rFonts w:asciiTheme="minorHAnsi" w:hAnsiTheme="minorHAnsi" w:cstheme="minorHAnsi"/>
          <w:highlight w:val="green"/>
        </w:rPr>
        <w:t>accelerated tech</w:t>
      </w:r>
      <w:r w:rsidRPr="000B55CE">
        <w:rPr>
          <w:rStyle w:val="Emphasis"/>
          <w:rFonts w:asciiTheme="minorHAnsi" w:hAnsiTheme="minorHAnsi" w:cstheme="minorHAnsi"/>
        </w:rPr>
        <w:t xml:space="preserve">nological change, meaning that </w:t>
      </w:r>
      <w:r w:rsidRPr="000B55CE">
        <w:rPr>
          <w:rStyle w:val="Emphasis"/>
          <w:rFonts w:asciiTheme="minorHAnsi" w:hAnsiTheme="minorHAnsi" w:cstheme="minorHAnsi"/>
          <w:highlight w:val="green"/>
        </w:rPr>
        <w:t>productivity growth, and GDP</w:t>
      </w:r>
      <w:r w:rsidRPr="000B55CE">
        <w:rPr>
          <w:rStyle w:val="Emphasis"/>
          <w:rFonts w:asciiTheme="minorHAnsi" w:hAnsiTheme="minorHAnsi" w:cstheme="minorHAnsi"/>
        </w:rPr>
        <w:t xml:space="preserve">, are likely to </w:t>
      </w:r>
      <w:r w:rsidRPr="000B55CE">
        <w:rPr>
          <w:rStyle w:val="Emphasis"/>
          <w:rFonts w:asciiTheme="minorHAnsi" w:hAnsiTheme="minorHAnsi" w:cstheme="minorHAnsi"/>
          <w:highlight w:val="green"/>
        </w:rPr>
        <w:t xml:space="preserve">remain above </w:t>
      </w:r>
      <w:proofErr w:type="spellStart"/>
      <w:r w:rsidRPr="000B55CE">
        <w:rPr>
          <w:rStyle w:val="Emphasis"/>
          <w:rFonts w:asciiTheme="minorHAnsi" w:hAnsiTheme="minorHAnsi" w:cstheme="minorHAnsi"/>
          <w:highlight w:val="green"/>
        </w:rPr>
        <w:t>prepandemic</w:t>
      </w:r>
      <w:proofErr w:type="spellEnd"/>
      <w:r w:rsidRPr="000B55CE">
        <w:rPr>
          <w:rStyle w:val="Emphasis"/>
          <w:rFonts w:asciiTheme="minorHAnsi" w:hAnsiTheme="minorHAnsi" w:cstheme="minorHAnsi"/>
          <w:highlight w:val="green"/>
        </w:rPr>
        <w:t xml:space="preserve"> levels.</w:t>
      </w:r>
      <w:r w:rsidRPr="000B55CE">
        <w:rPr>
          <w:rFonts w:asciiTheme="minorHAnsi" w:hAnsiTheme="minorHAnsi" w:cstheme="minorHAnsi"/>
          <w:sz w:val="16"/>
        </w:rPr>
        <w:t xml:space="preserve"> </w:t>
      </w:r>
      <w:r w:rsidRPr="000B55CE">
        <w:rPr>
          <w:rStyle w:val="StyleUnderline"/>
          <w:rFonts w:asciiTheme="minorHAnsi" w:hAnsiTheme="minorHAnsi" w:cstheme="minorHAnsi"/>
          <w:highlight w:val="green"/>
        </w:rPr>
        <w:t>How</w:t>
      </w:r>
      <w:r w:rsidRPr="000B55CE">
        <w:rPr>
          <w:rFonts w:asciiTheme="minorHAnsi" w:hAnsiTheme="minorHAnsi" w:cstheme="minorHAnsi"/>
          <w:sz w:val="16"/>
        </w:rPr>
        <w:t xml:space="preserve"> does it happen that, after suffering a steep decline in production and income, a historic jump in the unemployment rate, and the trauma of a completely different type of shock that required substantial changes in behavior, the American economy might actually return even stronger</w:t>
      </w:r>
      <w:r w:rsidRPr="000B55CE">
        <w:rPr>
          <w:rStyle w:val="StyleUnderline"/>
          <w:rFonts w:asciiTheme="minorHAnsi" w:hAnsiTheme="minorHAnsi" w:cstheme="minorHAnsi"/>
          <w:highlight w:val="green"/>
        </w:rPr>
        <w:t>?</w:t>
      </w:r>
      <w:r w:rsidRPr="000B55CE">
        <w:rPr>
          <w:rFonts w:asciiTheme="minorHAnsi" w:hAnsiTheme="minorHAnsi" w:cstheme="minorHAnsi"/>
          <w:sz w:val="16"/>
        </w:rPr>
        <w:t xml:space="preserve"> Some reasons why the economy is poised for strong growth: 1. </w:t>
      </w:r>
      <w:r w:rsidRPr="000B55CE">
        <w:rPr>
          <w:rFonts w:asciiTheme="minorHAnsi" w:hAnsiTheme="minorHAnsi" w:cstheme="minorHAnsi"/>
          <w:highlight w:val="green"/>
          <w:u w:val="single"/>
        </w:rPr>
        <w:t>Business finances are healthy</w:t>
      </w:r>
      <w:r w:rsidRPr="000B55CE">
        <w:rPr>
          <w:rFonts w:asciiTheme="minorHAnsi" w:hAnsiTheme="minorHAnsi" w:cstheme="minorHAnsi"/>
          <w:u w:val="single"/>
        </w:rPr>
        <w:t>. Most recessions in the past had financial causes</w:t>
      </w:r>
      <w:r w:rsidRPr="000B55CE">
        <w:rPr>
          <w:rFonts w:asciiTheme="minorHAnsi" w:hAnsiTheme="minorHAnsi" w:cstheme="minorHAnsi"/>
          <w:sz w:val="16"/>
        </w:rPr>
        <w:t>,</w:t>
      </w:r>
      <w:proofErr w:type="gramStart"/>
      <w:r w:rsidRPr="000B55CE">
        <w:rPr>
          <w:rFonts w:asciiTheme="minorHAnsi" w:hAnsiTheme="minorHAnsi" w:cstheme="minorHAnsi"/>
          <w:sz w:val="16"/>
        </w:rPr>
        <w:t>1</w:t>
      </w:r>
      <w:proofErr w:type="gramEnd"/>
      <w:r w:rsidRPr="000B55CE">
        <w:rPr>
          <w:rFonts w:asciiTheme="minorHAnsi" w:hAnsiTheme="minorHAnsi" w:cstheme="minorHAnsi"/>
          <w:sz w:val="16"/>
        </w:rPr>
        <w:t xml:space="preserve"> </w:t>
      </w:r>
      <w:r w:rsidRPr="000B55CE">
        <w:rPr>
          <w:rFonts w:asciiTheme="minorHAnsi" w:hAnsiTheme="minorHAnsi" w:cstheme="minorHAnsi"/>
          <w:u w:val="single"/>
        </w:rPr>
        <w:t>and businesses</w:t>
      </w:r>
      <w:r w:rsidRPr="000B55CE">
        <w:rPr>
          <w:rFonts w:asciiTheme="minorHAnsi" w:hAnsiTheme="minorHAnsi" w:cstheme="minorHAnsi"/>
          <w:sz w:val="16"/>
        </w:rPr>
        <w:t xml:space="preserve"> (especially financial businesses) </w:t>
      </w:r>
      <w:r w:rsidRPr="000B55CE">
        <w:rPr>
          <w:rFonts w:asciiTheme="minorHAnsi" w:hAnsiTheme="minorHAnsi" w:cstheme="minorHAnsi"/>
          <w:u w:val="single"/>
        </w:rPr>
        <w:t>had to take time to rebuild their balance sheets</w:t>
      </w:r>
      <w:r w:rsidRPr="000B55CE">
        <w:rPr>
          <w:rFonts w:asciiTheme="minorHAnsi" w:hAnsiTheme="minorHAnsi" w:cstheme="minorHAnsi"/>
          <w:sz w:val="16"/>
        </w:rPr>
        <w:t xml:space="preserve">. That left many business leaders leery of taking on debt or making risky investments. </w:t>
      </w:r>
      <w:r w:rsidRPr="000B55CE">
        <w:rPr>
          <w:rFonts w:asciiTheme="minorHAnsi" w:hAnsiTheme="minorHAnsi" w:cstheme="minorHAnsi"/>
          <w:u w:val="single"/>
        </w:rPr>
        <w:t>As a result, investment spending remained muted, people remained unemployed for a long time</w:t>
      </w:r>
      <w:r w:rsidRPr="000B55CE">
        <w:rPr>
          <w:rFonts w:asciiTheme="minorHAnsi" w:hAnsiTheme="minorHAnsi" w:cstheme="minorHAnsi"/>
          <w:sz w:val="16"/>
        </w:rPr>
        <w:t xml:space="preserve">, and growth was limited. </w:t>
      </w:r>
      <w:r w:rsidRPr="000B55CE">
        <w:rPr>
          <w:rFonts w:asciiTheme="minorHAnsi" w:hAnsiTheme="minorHAnsi" w:cstheme="minorHAnsi"/>
          <w:highlight w:val="green"/>
          <w:u w:val="single"/>
        </w:rPr>
        <w:t>The current recession</w:t>
      </w:r>
      <w:r w:rsidRPr="000B55CE">
        <w:rPr>
          <w:rFonts w:asciiTheme="minorHAnsi" w:hAnsiTheme="minorHAnsi" w:cstheme="minorHAnsi"/>
          <w:u w:val="single"/>
        </w:rPr>
        <w:t xml:space="preserve">, by contrast, was </w:t>
      </w:r>
      <w:r w:rsidRPr="000B55CE">
        <w:rPr>
          <w:rFonts w:asciiTheme="minorHAnsi" w:hAnsiTheme="minorHAnsi" w:cstheme="minorHAnsi"/>
          <w:highlight w:val="green"/>
          <w:u w:val="single"/>
        </w:rPr>
        <w:t>met with</w:t>
      </w:r>
      <w:r w:rsidRPr="000B55CE">
        <w:rPr>
          <w:rFonts w:asciiTheme="minorHAnsi" w:hAnsiTheme="minorHAnsi" w:cstheme="minorHAnsi"/>
          <w:u w:val="single"/>
        </w:rPr>
        <w:t xml:space="preserve"> firm government </w:t>
      </w:r>
      <w:r w:rsidRPr="000B55CE">
        <w:rPr>
          <w:rFonts w:asciiTheme="minorHAnsi" w:hAnsiTheme="minorHAnsi" w:cstheme="minorHAnsi"/>
          <w:highlight w:val="green"/>
          <w:u w:val="single"/>
        </w:rPr>
        <w:t>action that bolstered</w:t>
      </w:r>
      <w:r w:rsidRPr="000B55CE">
        <w:rPr>
          <w:rFonts w:asciiTheme="minorHAnsi" w:hAnsiTheme="minorHAnsi" w:cstheme="minorHAnsi"/>
          <w:u w:val="single"/>
        </w:rPr>
        <w:t xml:space="preserve"> the financial system and most </w:t>
      </w:r>
      <w:r w:rsidRPr="000B55CE">
        <w:rPr>
          <w:rFonts w:asciiTheme="minorHAnsi" w:hAnsiTheme="minorHAnsi" w:cstheme="minorHAnsi"/>
          <w:highlight w:val="green"/>
          <w:u w:val="single"/>
        </w:rPr>
        <w:t>businesses’</w:t>
      </w:r>
      <w:r w:rsidRPr="000B55CE">
        <w:rPr>
          <w:rFonts w:asciiTheme="minorHAnsi" w:hAnsiTheme="minorHAnsi" w:cstheme="minorHAnsi"/>
          <w:u w:val="single"/>
        </w:rPr>
        <w:t xml:space="preserve"> balance sheets</w:t>
      </w:r>
      <w:r w:rsidRPr="000B55CE">
        <w:rPr>
          <w:rFonts w:asciiTheme="minorHAnsi" w:hAnsiTheme="minorHAnsi" w:cstheme="minorHAnsi"/>
          <w:sz w:val="16"/>
        </w:rPr>
        <w:t xml:space="preserve">. That leaves businesses ready, willing, and able to spend once they get the signal that they can do so safely. 2. </w:t>
      </w:r>
      <w:r w:rsidRPr="000B55CE">
        <w:rPr>
          <w:rFonts w:asciiTheme="minorHAnsi" w:hAnsiTheme="minorHAnsi" w:cstheme="minorHAnsi"/>
          <w:highlight w:val="green"/>
          <w:u w:val="single"/>
        </w:rPr>
        <w:t>Households</w:t>
      </w:r>
      <w:r w:rsidRPr="000B55CE">
        <w:rPr>
          <w:rFonts w:asciiTheme="minorHAnsi" w:hAnsiTheme="minorHAnsi" w:cstheme="minorHAnsi"/>
          <w:u w:val="single"/>
        </w:rPr>
        <w:t>—particularly higher-income households—are sitting on a large pile of savings</w:t>
      </w:r>
      <w:r w:rsidRPr="000B55CE">
        <w:rPr>
          <w:rFonts w:asciiTheme="minorHAnsi" w:hAnsiTheme="minorHAnsi" w:cstheme="minorHAnsi"/>
          <w:sz w:val="16"/>
        </w:rPr>
        <w:t xml:space="preserve">—about US$2.8 trillion more in Q1 2021 than we had expected them to want under “normal” circumstances before the pandemic.2 Since </w:t>
      </w:r>
      <w:r w:rsidRPr="000B55CE">
        <w:rPr>
          <w:rFonts w:asciiTheme="minorHAnsi" w:hAnsiTheme="minorHAnsi" w:cstheme="minorHAnsi"/>
          <w:u w:val="single"/>
        </w:rPr>
        <w:t xml:space="preserve">consumers in aggregate </w:t>
      </w:r>
      <w:r w:rsidRPr="000B55CE">
        <w:rPr>
          <w:rFonts w:asciiTheme="minorHAnsi" w:hAnsiTheme="minorHAnsi" w:cstheme="minorHAnsi"/>
          <w:highlight w:val="green"/>
          <w:u w:val="single"/>
        </w:rPr>
        <w:t>didn’t take on more debt</w:t>
      </w:r>
      <w:r w:rsidRPr="000B55CE">
        <w:rPr>
          <w:rFonts w:asciiTheme="minorHAnsi" w:hAnsiTheme="minorHAnsi" w:cstheme="minorHAnsi"/>
          <w:sz w:val="16"/>
        </w:rPr>
        <w:t xml:space="preserve">, balance sheets are healthy and consumers quite literally have money to spend. </w:t>
      </w:r>
      <w:r w:rsidRPr="000B55CE">
        <w:rPr>
          <w:rFonts w:asciiTheme="minorHAnsi" w:hAnsiTheme="minorHAnsi" w:cstheme="minorHAnsi"/>
          <w:u w:val="single"/>
        </w:rPr>
        <w:t xml:space="preserve">The reopening of the consumer service sector is therefore </w:t>
      </w:r>
      <w:r w:rsidRPr="000B55CE">
        <w:rPr>
          <w:rFonts w:asciiTheme="minorHAnsi" w:hAnsiTheme="minorHAnsi" w:cstheme="minorHAnsi"/>
          <w:highlight w:val="green"/>
          <w:u w:val="single"/>
        </w:rPr>
        <w:t>likely</w:t>
      </w:r>
      <w:r w:rsidRPr="000B55CE">
        <w:rPr>
          <w:rFonts w:asciiTheme="minorHAnsi" w:hAnsiTheme="minorHAnsi" w:cstheme="minorHAnsi"/>
          <w:u w:val="single"/>
        </w:rPr>
        <w:t xml:space="preserve"> to result in </w:t>
      </w:r>
      <w:r w:rsidRPr="000B55CE">
        <w:rPr>
          <w:rFonts w:asciiTheme="minorHAnsi" w:hAnsiTheme="minorHAnsi" w:cstheme="minorHAnsi"/>
          <w:highlight w:val="green"/>
          <w:u w:val="single"/>
        </w:rPr>
        <w:t>a burst of pent-up spending</w:t>
      </w:r>
      <w:r w:rsidRPr="000B55CE">
        <w:rPr>
          <w:rFonts w:asciiTheme="minorHAnsi" w:hAnsiTheme="minorHAnsi" w:cstheme="minorHAnsi"/>
          <w:sz w:val="16"/>
        </w:rPr>
        <w:t xml:space="preserve"> as people return to restaurants, theaters, sports events, and travel. </w:t>
      </w:r>
      <w:r w:rsidRPr="000B55CE">
        <w:rPr>
          <w:rFonts w:asciiTheme="minorHAnsi" w:hAnsiTheme="minorHAnsi" w:cstheme="minorHAnsi"/>
          <w:u w:val="single"/>
        </w:rPr>
        <w:t xml:space="preserve">That’s very </w:t>
      </w:r>
      <w:r w:rsidRPr="000B55CE">
        <w:rPr>
          <w:rFonts w:asciiTheme="minorHAnsi" w:hAnsiTheme="minorHAnsi" w:cstheme="minorHAnsi"/>
          <w:highlight w:val="green"/>
          <w:u w:val="single"/>
        </w:rPr>
        <w:t>different from</w:t>
      </w:r>
      <w:r w:rsidRPr="000B55CE">
        <w:rPr>
          <w:rFonts w:asciiTheme="minorHAnsi" w:hAnsiTheme="minorHAnsi" w:cstheme="minorHAnsi"/>
          <w:u w:val="single"/>
        </w:rPr>
        <w:t xml:space="preserve"> the normally </w:t>
      </w:r>
      <w:r w:rsidRPr="000B55CE">
        <w:rPr>
          <w:rFonts w:asciiTheme="minorHAnsi" w:hAnsiTheme="minorHAnsi" w:cstheme="minorHAnsi"/>
          <w:highlight w:val="green"/>
          <w:u w:val="single"/>
        </w:rPr>
        <w:t>conservative post-recession behavior</w:t>
      </w:r>
      <w:r w:rsidRPr="000B55CE">
        <w:rPr>
          <w:rFonts w:asciiTheme="minorHAnsi" w:hAnsiTheme="minorHAnsi" w:cstheme="minorHAnsi"/>
          <w:u w:val="single"/>
        </w:rPr>
        <w:t xml:space="preserve"> of consumers who, even as employment recovers, tend to remain cautious about spending.</w:t>
      </w:r>
      <w:r w:rsidRPr="000B55CE">
        <w:rPr>
          <w:rFonts w:asciiTheme="minorHAnsi" w:hAnsiTheme="minorHAnsi" w:cstheme="minorHAnsi"/>
          <w:sz w:val="16"/>
        </w:rPr>
        <w:t xml:space="preserve"> 3. </w:t>
      </w:r>
      <w:r w:rsidRPr="000B55CE">
        <w:rPr>
          <w:rFonts w:asciiTheme="minorHAnsi" w:hAnsiTheme="minorHAnsi" w:cstheme="minorHAnsi"/>
          <w:highlight w:val="green"/>
          <w:u w:val="single"/>
        </w:rPr>
        <w:t>The pandemic accelerated productivity</w:t>
      </w:r>
      <w:r w:rsidRPr="000B55CE">
        <w:rPr>
          <w:rFonts w:asciiTheme="minorHAnsi" w:hAnsiTheme="minorHAnsi" w:cstheme="minorHAnsi"/>
          <w:u w:val="single"/>
        </w:rPr>
        <w:t xml:space="preserve"> </w:t>
      </w:r>
      <w:r w:rsidRPr="000B55CE">
        <w:rPr>
          <w:rFonts w:asciiTheme="minorHAnsi" w:hAnsiTheme="minorHAnsi" w:cstheme="minorHAnsi"/>
          <w:sz w:val="16"/>
        </w:rPr>
        <w:t>trends—</w:t>
      </w:r>
      <w:r w:rsidRPr="000B55CE">
        <w:rPr>
          <w:rFonts w:asciiTheme="minorHAnsi" w:hAnsiTheme="minorHAnsi" w:cstheme="minorHAnsi"/>
          <w:u w:val="single"/>
        </w:rPr>
        <w:t>telecommuting and e-commerce in particular</w:t>
      </w:r>
      <w:r w:rsidRPr="000B55CE">
        <w:rPr>
          <w:rFonts w:asciiTheme="minorHAnsi" w:hAnsiTheme="minorHAnsi" w:cstheme="minorHAnsi"/>
          <w:sz w:val="16"/>
        </w:rPr>
        <w:t xml:space="preserve">—that were already underway, forcing managers and consumers to adopt new technology with little notice. This may not be the first time that businesses innovated only once they felt severe outside pressure: Economist Robert Gordon argues that </w:t>
      </w:r>
      <w:r w:rsidRPr="000B55CE">
        <w:rPr>
          <w:rFonts w:asciiTheme="minorHAnsi" w:hAnsiTheme="minorHAnsi" w:cstheme="minorHAnsi"/>
          <w:u w:val="single"/>
        </w:rPr>
        <w:t>the post-World War II economic boom in the United States owes a lot to the financial pressures of the Great Depression and the supply chain pressures of World War II</w:t>
      </w:r>
      <w:r w:rsidRPr="000B55CE">
        <w:rPr>
          <w:rFonts w:asciiTheme="minorHAnsi" w:hAnsiTheme="minorHAnsi" w:cstheme="minorHAnsi"/>
          <w:sz w:val="16"/>
        </w:rPr>
        <w:t>, which forced US businesses to adopt previously existing innovative technologies.3 The future technological revolution may similarly owe much to COVID-19.</w:t>
      </w:r>
    </w:p>
    <w:p w14:paraId="0D917F22" w14:textId="77777777" w:rsidR="00B679BB" w:rsidRPr="000B55CE" w:rsidRDefault="00B679BB" w:rsidP="00B679BB">
      <w:pPr>
        <w:rPr>
          <w:rFonts w:asciiTheme="minorHAnsi" w:hAnsiTheme="minorHAnsi" w:cstheme="minorHAnsi"/>
        </w:rPr>
      </w:pPr>
    </w:p>
    <w:p w14:paraId="21C6FC2B" w14:textId="77777777" w:rsidR="00B679BB" w:rsidRPr="000B55CE" w:rsidRDefault="00B679BB" w:rsidP="00B679BB">
      <w:pPr>
        <w:pStyle w:val="Heading4"/>
        <w:rPr>
          <w:rFonts w:asciiTheme="minorHAnsi" w:hAnsiTheme="minorHAnsi" w:cstheme="minorHAnsi"/>
        </w:rPr>
      </w:pPr>
      <w:r w:rsidRPr="000B55CE">
        <w:rPr>
          <w:rFonts w:asciiTheme="minorHAnsi" w:hAnsiTheme="minorHAnsi" w:cstheme="minorHAnsi"/>
        </w:rPr>
        <w:t>Strikes create structural weaknesses in the economy --- new study finds they decrease productivity, create market vulnerability, and weaken capital --- that’s a death knell for the economy</w:t>
      </w:r>
    </w:p>
    <w:p w14:paraId="69C4B5AA" w14:textId="77777777" w:rsidR="00B679BB" w:rsidRPr="000B55CE" w:rsidRDefault="00B679BB" w:rsidP="00B679BB">
      <w:pPr>
        <w:rPr>
          <w:rFonts w:asciiTheme="minorHAnsi" w:hAnsiTheme="minorHAnsi" w:cstheme="minorHAnsi"/>
        </w:rPr>
      </w:pPr>
      <w:r w:rsidRPr="000B55CE">
        <w:rPr>
          <w:rStyle w:val="Style13ptBold"/>
          <w:rFonts w:asciiTheme="minorHAnsi" w:hAnsiTheme="minorHAnsi" w:cstheme="minorHAnsi"/>
        </w:rPr>
        <w:t>Wisniewski et. al. 19</w:t>
      </w:r>
      <w:r w:rsidRPr="000B55CE">
        <w:rPr>
          <w:rFonts w:asciiTheme="minorHAnsi" w:hAnsiTheme="minorHAnsi" w:cstheme="minorHAnsi"/>
        </w:rPr>
        <w:t xml:space="preserve"> [</w:t>
      </w:r>
      <w:r w:rsidRPr="000B55CE">
        <w:rPr>
          <w:rFonts w:asciiTheme="minorHAnsi" w:hAnsiTheme="minorHAnsi" w:cstheme="minorHAnsi"/>
          <w:sz w:val="16"/>
        </w:rPr>
        <w:t xml:space="preserve">Tomasz Wisniewski, the Open University.  Brendan </w:t>
      </w:r>
      <w:proofErr w:type="spellStart"/>
      <w:r w:rsidRPr="000B55CE">
        <w:rPr>
          <w:rFonts w:asciiTheme="minorHAnsi" w:hAnsiTheme="minorHAnsi" w:cstheme="minorHAnsi"/>
          <w:sz w:val="16"/>
        </w:rPr>
        <w:t>Lambe</w:t>
      </w:r>
      <w:proofErr w:type="spellEnd"/>
      <w:r w:rsidRPr="000B55CE">
        <w:rPr>
          <w:rFonts w:asciiTheme="minorHAnsi" w:hAnsiTheme="minorHAnsi" w:cstheme="minorHAnsi"/>
          <w:sz w:val="16"/>
        </w:rPr>
        <w:t>, De Montfort University.  Alexandra Dias, New York University.  “The Influence of General Strikes against Government on Stock Market Behavior.  2019.  Scottish Journal of Political Economy.  https://sci-hub.se/10.1111/sjpe.12224]</w:t>
      </w:r>
    </w:p>
    <w:p w14:paraId="3A7A35DE" w14:textId="77777777" w:rsidR="00B679BB" w:rsidRPr="000B55CE" w:rsidRDefault="00B679BB" w:rsidP="00B679BB">
      <w:pPr>
        <w:rPr>
          <w:rFonts w:asciiTheme="minorHAnsi" w:hAnsiTheme="minorHAnsi" w:cstheme="minorHAnsi"/>
          <w:sz w:val="16"/>
        </w:rPr>
      </w:pPr>
      <w:r w:rsidRPr="000B55CE">
        <w:rPr>
          <w:rFonts w:asciiTheme="minorHAnsi" w:hAnsiTheme="minorHAnsi" w:cstheme="minorHAnsi"/>
          <w:sz w:val="16"/>
        </w:rPr>
        <w:t xml:space="preserve">While some clarity may have emerged with respect to the outcomes encountered by workers and governments, the literature remains silent with regards to the ramifications faced by employers. It is this void in the body of knowledge that our paper intends to fill. Even if the general strikes are not strictly directed against companies, their value may be adversely affected for several reasons. </w:t>
      </w:r>
      <w:r w:rsidRPr="000B55CE">
        <w:rPr>
          <w:rFonts w:asciiTheme="minorHAnsi" w:hAnsiTheme="minorHAnsi" w:cstheme="minorHAnsi"/>
          <w:highlight w:val="green"/>
          <w:u w:val="single"/>
        </w:rPr>
        <w:t>First, the unproductive periods</w:t>
      </w:r>
      <w:r w:rsidRPr="000B55CE">
        <w:rPr>
          <w:rFonts w:asciiTheme="minorHAnsi" w:hAnsiTheme="minorHAnsi" w:cstheme="minorHAnsi"/>
          <w:u w:val="single"/>
        </w:rPr>
        <w:t xml:space="preserve"> impose costs in terms of </w:t>
      </w:r>
      <w:r w:rsidRPr="000B55CE">
        <w:rPr>
          <w:rFonts w:asciiTheme="minorHAnsi" w:hAnsiTheme="minorHAnsi" w:cstheme="minorHAnsi"/>
          <w:highlight w:val="green"/>
          <w:u w:val="single"/>
        </w:rPr>
        <w:t>lower</w:t>
      </w:r>
      <w:r w:rsidRPr="000B55CE">
        <w:rPr>
          <w:rFonts w:asciiTheme="minorHAnsi" w:hAnsiTheme="minorHAnsi" w:cstheme="minorHAnsi"/>
          <w:u w:val="single"/>
        </w:rPr>
        <w:t xml:space="preserve"> levels of </w:t>
      </w:r>
      <w:r w:rsidRPr="000B55CE">
        <w:rPr>
          <w:rFonts w:asciiTheme="minorHAnsi" w:hAnsiTheme="minorHAnsi" w:cstheme="minorHAnsi"/>
          <w:highlight w:val="green"/>
          <w:u w:val="single"/>
        </w:rPr>
        <w:t>output and profits</w:t>
      </w:r>
      <w:r w:rsidRPr="000B55CE">
        <w:rPr>
          <w:rFonts w:asciiTheme="minorHAnsi" w:hAnsiTheme="minorHAnsi" w:cstheme="minorHAnsi"/>
          <w:u w:val="single"/>
        </w:rPr>
        <w:t>.</w:t>
      </w:r>
      <w:r w:rsidRPr="000B55CE">
        <w:rPr>
          <w:rFonts w:asciiTheme="minorHAnsi" w:hAnsiTheme="minorHAnsi" w:cstheme="minorHAnsi"/>
          <w:sz w:val="16"/>
        </w:rPr>
        <w:t xml:space="preserve"> Although general strikes are typically short in duration, the large number of employees involved has a bearing on the total number of days not worked (Gall, 2013). </w:t>
      </w:r>
      <w:r w:rsidRPr="000B55CE">
        <w:rPr>
          <w:rFonts w:asciiTheme="minorHAnsi" w:hAnsiTheme="minorHAnsi" w:cstheme="minorHAnsi"/>
          <w:highlight w:val="green"/>
          <w:u w:val="single"/>
        </w:rPr>
        <w:t>Second</w:t>
      </w:r>
      <w:r w:rsidRPr="000B55CE">
        <w:rPr>
          <w:rFonts w:asciiTheme="minorHAnsi" w:hAnsiTheme="minorHAnsi" w:cstheme="minorHAnsi"/>
          <w:u w:val="single"/>
        </w:rPr>
        <w:t xml:space="preserve">, such manifestations of popular dissent </w:t>
      </w:r>
      <w:r w:rsidRPr="000B55CE">
        <w:rPr>
          <w:rFonts w:asciiTheme="minorHAnsi" w:hAnsiTheme="minorHAnsi" w:cstheme="minorHAnsi"/>
          <w:highlight w:val="green"/>
          <w:u w:val="single"/>
        </w:rPr>
        <w:t>signal to the market</w:t>
      </w:r>
      <w:r w:rsidRPr="000B55CE">
        <w:rPr>
          <w:rFonts w:asciiTheme="minorHAnsi" w:hAnsiTheme="minorHAnsi" w:cstheme="minorHAnsi"/>
          <w:u w:val="single"/>
        </w:rPr>
        <w:t xml:space="preserve"> the </w:t>
      </w:r>
      <w:r w:rsidRPr="000B55CE">
        <w:rPr>
          <w:rFonts w:asciiTheme="minorHAnsi" w:hAnsiTheme="minorHAnsi" w:cstheme="minorHAnsi"/>
          <w:highlight w:val="green"/>
          <w:u w:val="single"/>
        </w:rPr>
        <w:t>workforce</w:t>
      </w:r>
      <w:r w:rsidRPr="000B55CE">
        <w:rPr>
          <w:rFonts w:asciiTheme="minorHAnsi" w:hAnsiTheme="minorHAnsi" w:cstheme="minorHAnsi"/>
          <w:u w:val="single"/>
        </w:rPr>
        <w:t xml:space="preserve">’s </w:t>
      </w:r>
      <w:r w:rsidRPr="000B55CE">
        <w:rPr>
          <w:rFonts w:asciiTheme="minorHAnsi" w:hAnsiTheme="minorHAnsi" w:cstheme="minorHAnsi"/>
          <w:highlight w:val="green"/>
          <w:u w:val="single"/>
        </w:rPr>
        <w:t>frustration</w:t>
      </w:r>
      <w:r w:rsidRPr="000B55CE">
        <w:rPr>
          <w:rFonts w:asciiTheme="minorHAnsi" w:hAnsiTheme="minorHAnsi" w:cstheme="minorHAnsi"/>
          <w:u w:val="single"/>
        </w:rPr>
        <w:t xml:space="preserve"> with the government and its policies.</w:t>
      </w:r>
      <w:r w:rsidRPr="000B55CE">
        <w:rPr>
          <w:rFonts w:asciiTheme="minorHAnsi" w:hAnsiTheme="minorHAnsi" w:cstheme="minorHAnsi"/>
          <w:sz w:val="16"/>
        </w:rPr>
        <w:t xml:space="preserve"> In the case where </w:t>
      </w:r>
      <w:proofErr w:type="gramStart"/>
      <w:r w:rsidRPr="000B55CE">
        <w:rPr>
          <w:rFonts w:asciiTheme="minorHAnsi" w:hAnsiTheme="minorHAnsi" w:cstheme="minorHAnsi"/>
          <w:sz w:val="16"/>
        </w:rPr>
        <w:t>policy-makers</w:t>
      </w:r>
      <w:proofErr w:type="gramEnd"/>
      <w:r w:rsidRPr="000B55CE">
        <w:rPr>
          <w:rFonts w:asciiTheme="minorHAnsi" w:hAnsiTheme="minorHAnsi" w:cstheme="minorHAnsi"/>
          <w:sz w:val="16"/>
        </w:rPr>
        <w:t xml:space="preserve"> are responsive to the demands being made, a general strike </w:t>
      </w:r>
      <w:r w:rsidRPr="000B55CE">
        <w:rPr>
          <w:rFonts w:asciiTheme="minorHAnsi" w:hAnsiTheme="minorHAnsi" w:cstheme="minorHAnsi"/>
          <w:u w:val="single"/>
        </w:rPr>
        <w:t xml:space="preserve">may also signal </w:t>
      </w:r>
      <w:r w:rsidRPr="000B55CE">
        <w:rPr>
          <w:rFonts w:asciiTheme="minorHAnsi" w:hAnsiTheme="minorHAnsi" w:cstheme="minorHAnsi"/>
          <w:highlight w:val="green"/>
          <w:u w:val="single"/>
        </w:rPr>
        <w:t>the weakening position of capital providers</w:t>
      </w:r>
      <w:r w:rsidRPr="000B55CE">
        <w:rPr>
          <w:rFonts w:asciiTheme="minorHAnsi" w:hAnsiTheme="minorHAnsi" w:cstheme="minorHAnsi"/>
          <w:u w:val="single"/>
        </w:rPr>
        <w:t xml:space="preserve"> and other sources of power within the productive process</w:t>
      </w:r>
      <w:r w:rsidRPr="000B55CE">
        <w:rPr>
          <w:rFonts w:asciiTheme="minorHAnsi" w:hAnsiTheme="minorHAnsi" w:cstheme="minorHAnsi"/>
          <w:sz w:val="16"/>
        </w:rPr>
        <w:t xml:space="preserve">. Corporations may also be forced into a position of carrying the burden of government concessions and the costs of social pacts that are agreed in the aftermath of a general strike. </w:t>
      </w:r>
      <w:r w:rsidRPr="000B55CE">
        <w:rPr>
          <w:rFonts w:asciiTheme="minorHAnsi" w:hAnsiTheme="minorHAnsi" w:cstheme="minorHAnsi"/>
          <w:highlight w:val="green"/>
          <w:u w:val="single"/>
        </w:rPr>
        <w:t>Third</w:t>
      </w:r>
      <w:r w:rsidRPr="000B55CE">
        <w:rPr>
          <w:rFonts w:asciiTheme="minorHAnsi" w:hAnsiTheme="minorHAnsi" w:cstheme="minorHAnsi"/>
          <w:u w:val="single"/>
        </w:rPr>
        <w:t xml:space="preserve">, in instances where the future response of the government is not known with certainty, additional </w:t>
      </w:r>
      <w:r w:rsidRPr="000B55CE">
        <w:rPr>
          <w:rFonts w:asciiTheme="minorHAnsi" w:hAnsiTheme="minorHAnsi" w:cstheme="minorHAnsi"/>
          <w:highlight w:val="green"/>
          <w:u w:val="single"/>
        </w:rPr>
        <w:t>investment risk</w:t>
      </w:r>
      <w:r w:rsidRPr="000B55CE">
        <w:rPr>
          <w:rFonts w:asciiTheme="minorHAnsi" w:hAnsiTheme="minorHAnsi" w:cstheme="minorHAnsi"/>
          <w:u w:val="single"/>
        </w:rPr>
        <w:t xml:space="preserve"> is created</w:t>
      </w:r>
      <w:r w:rsidRPr="000B55CE">
        <w:rPr>
          <w:rFonts w:asciiTheme="minorHAnsi" w:hAnsiTheme="minorHAnsi" w:cstheme="minorHAnsi"/>
          <w:sz w:val="16"/>
        </w:rPr>
        <w:t xml:space="preserve">. Such risk will raise the time-varying discount rates leading to lower stock valuations and increased market volatility. </w:t>
      </w:r>
      <w:r w:rsidRPr="000B55CE">
        <w:rPr>
          <w:rFonts w:asciiTheme="minorHAnsi" w:hAnsiTheme="minorHAnsi" w:cstheme="minorHAnsi"/>
          <w:highlight w:val="green"/>
          <w:u w:val="single"/>
        </w:rPr>
        <w:t>Fourth</w:t>
      </w:r>
      <w:r w:rsidRPr="000B55CE">
        <w:rPr>
          <w:rFonts w:asciiTheme="minorHAnsi" w:hAnsiTheme="minorHAnsi" w:cstheme="minorHAnsi"/>
          <w:u w:val="single"/>
        </w:rPr>
        <w:t xml:space="preserve">, conceding to workers’ demands may lead to </w:t>
      </w:r>
      <w:r w:rsidRPr="000B55CE">
        <w:rPr>
          <w:rFonts w:asciiTheme="minorHAnsi" w:hAnsiTheme="minorHAnsi" w:cstheme="minorHAnsi"/>
          <w:highlight w:val="green"/>
          <w:u w:val="single"/>
        </w:rPr>
        <w:t>a deterioration in a government’s financial position</w:t>
      </w:r>
      <w:r w:rsidRPr="000B55CE">
        <w:rPr>
          <w:rFonts w:asciiTheme="minorHAnsi" w:hAnsiTheme="minorHAnsi" w:cstheme="minorHAnsi"/>
          <w:u w:val="single"/>
        </w:rPr>
        <w:t xml:space="preserve">, which will </w:t>
      </w:r>
      <w:r w:rsidRPr="000B55CE">
        <w:rPr>
          <w:rFonts w:asciiTheme="minorHAnsi" w:hAnsiTheme="minorHAnsi" w:cstheme="minorHAnsi"/>
          <w:highlight w:val="green"/>
          <w:u w:val="single"/>
        </w:rPr>
        <w:t>exert upward pressure on bond yields and discount rates</w:t>
      </w:r>
      <w:r w:rsidRPr="000B55CE">
        <w:rPr>
          <w:rFonts w:asciiTheme="minorHAnsi" w:hAnsiTheme="minorHAnsi" w:cstheme="minorHAnsi"/>
          <w:sz w:val="16"/>
        </w:rPr>
        <w:t xml:space="preserve">. This, in turn, would further aggravate the falls in stock prices. Our findings in this study reflect the abovementioned considerations. Through investigating a large sample spanning an array of countries, </w:t>
      </w:r>
      <w:r w:rsidRPr="000B55CE">
        <w:rPr>
          <w:rStyle w:val="Emphasis"/>
          <w:rFonts w:asciiTheme="minorHAnsi" w:hAnsiTheme="minorHAnsi" w:cstheme="minorHAnsi"/>
          <w:highlight w:val="green"/>
        </w:rPr>
        <w:t>we demonstrate</w:t>
      </w:r>
      <w:r w:rsidRPr="000B55CE">
        <w:rPr>
          <w:rStyle w:val="Emphasis"/>
          <w:rFonts w:asciiTheme="minorHAnsi" w:hAnsiTheme="minorHAnsi" w:cstheme="minorHAnsi"/>
        </w:rPr>
        <w:t xml:space="preserve"> a </w:t>
      </w:r>
      <w:r w:rsidRPr="000B55CE">
        <w:rPr>
          <w:rStyle w:val="Emphasis"/>
          <w:rFonts w:asciiTheme="minorHAnsi" w:hAnsiTheme="minorHAnsi" w:cstheme="minorHAnsi"/>
          <w:highlight w:val="green"/>
        </w:rPr>
        <w:t>valuation</w:t>
      </w:r>
      <w:r w:rsidRPr="000B55CE">
        <w:rPr>
          <w:rStyle w:val="Emphasis"/>
          <w:rFonts w:asciiTheme="minorHAnsi" w:hAnsiTheme="minorHAnsi" w:cstheme="minorHAnsi"/>
        </w:rPr>
        <w:t xml:space="preserve"> impact </w:t>
      </w:r>
      <w:r w:rsidRPr="000B55CE">
        <w:rPr>
          <w:rStyle w:val="Emphasis"/>
          <w:rFonts w:asciiTheme="minorHAnsi" w:hAnsiTheme="minorHAnsi" w:cstheme="minorHAnsi"/>
          <w:highlight w:val="green"/>
        </w:rPr>
        <w:t>that is</w:t>
      </w:r>
      <w:r w:rsidRPr="000B55CE">
        <w:rPr>
          <w:rStyle w:val="Emphasis"/>
          <w:rFonts w:asciiTheme="minorHAnsi" w:hAnsiTheme="minorHAnsi" w:cstheme="minorHAnsi"/>
        </w:rPr>
        <w:t xml:space="preserve"> both </w:t>
      </w:r>
      <w:r w:rsidRPr="000B55CE">
        <w:rPr>
          <w:rStyle w:val="Emphasis"/>
          <w:rFonts w:asciiTheme="minorHAnsi" w:hAnsiTheme="minorHAnsi" w:cstheme="minorHAnsi"/>
          <w:highlight w:val="green"/>
        </w:rPr>
        <w:t>statistically and economically significant</w:t>
      </w:r>
      <w:r w:rsidRPr="000B55CE">
        <w:rPr>
          <w:rStyle w:val="Emphasis"/>
          <w:rFonts w:asciiTheme="minorHAnsi" w:hAnsiTheme="minorHAnsi" w:cstheme="minorHAnsi"/>
        </w:rPr>
        <w:t>.</w:t>
      </w:r>
      <w:r w:rsidRPr="000B55CE">
        <w:rPr>
          <w:rFonts w:asciiTheme="minorHAnsi" w:hAnsiTheme="minorHAnsi" w:cstheme="minorHAnsi"/>
          <w:sz w:val="16"/>
        </w:rPr>
        <w:t xml:space="preserve"> Since </w:t>
      </w:r>
      <w:r w:rsidRPr="000B55CE">
        <w:rPr>
          <w:rFonts w:asciiTheme="minorHAnsi" w:hAnsiTheme="minorHAnsi" w:cstheme="minorHAnsi"/>
          <w:u w:val="single"/>
        </w:rPr>
        <w:t>the magnitude of the fall in stock prices coinciding with the occurrence of a general strike is substantial, investors should pay particular attention to this type of event</w:t>
      </w:r>
      <w:r w:rsidRPr="000B55CE">
        <w:rPr>
          <w:rFonts w:asciiTheme="minorHAnsi" w:hAnsiTheme="minorHAnsi" w:cstheme="minorHAnsi"/>
          <w:sz w:val="16"/>
        </w:rPr>
        <w:t xml:space="preserve">. Furthermore, </w:t>
      </w:r>
      <w:r w:rsidRPr="000B55CE">
        <w:rPr>
          <w:rFonts w:asciiTheme="minorHAnsi" w:hAnsiTheme="minorHAnsi" w:cstheme="minorHAnsi"/>
          <w:highlight w:val="green"/>
          <w:u w:val="single"/>
        </w:rPr>
        <w:t>we record significant increases in stock index return volatility</w:t>
      </w:r>
      <w:r w:rsidRPr="000B55CE">
        <w:rPr>
          <w:rFonts w:asciiTheme="minorHAnsi" w:hAnsiTheme="minorHAnsi" w:cstheme="minorHAnsi"/>
          <w:u w:val="single"/>
        </w:rPr>
        <w:t xml:space="preserve"> </w:t>
      </w:r>
      <w:r w:rsidRPr="000B55CE">
        <w:rPr>
          <w:rFonts w:asciiTheme="minorHAnsi" w:hAnsiTheme="minorHAnsi" w:cstheme="minorHAnsi"/>
          <w:sz w:val="16"/>
        </w:rPr>
        <w:t xml:space="preserve">and Value-at-Risk1 in the year of the event, </w:t>
      </w:r>
      <w:r w:rsidRPr="000B55CE">
        <w:rPr>
          <w:rFonts w:asciiTheme="minorHAnsi" w:hAnsiTheme="minorHAnsi" w:cstheme="minorHAnsi"/>
          <w:u w:val="single"/>
        </w:rPr>
        <w:t>which could be indicative of the policy uncertainty that arises alongside mass strike action.</w:t>
      </w:r>
      <w:r w:rsidRPr="000B55CE">
        <w:rPr>
          <w:rFonts w:asciiTheme="minorHAnsi" w:hAnsiTheme="minorHAnsi" w:cstheme="minorHAnsi"/>
          <w:sz w:val="16"/>
        </w:rPr>
        <w:t xml:space="preserve"> Such findings should be brought into consideration by those on both sides of the divide who are engaged in the collective bargaining process. </w:t>
      </w:r>
      <w:r w:rsidRPr="000B55CE">
        <w:rPr>
          <w:rFonts w:asciiTheme="minorHAnsi" w:hAnsiTheme="minorHAnsi" w:cstheme="minorHAnsi"/>
          <w:highlight w:val="green"/>
          <w:u w:val="single"/>
        </w:rPr>
        <w:t>Market vulnerability</w:t>
      </w:r>
      <w:r w:rsidRPr="000B55CE">
        <w:rPr>
          <w:rFonts w:asciiTheme="minorHAnsi" w:hAnsiTheme="minorHAnsi" w:cstheme="minorHAnsi"/>
          <w:u w:val="single"/>
        </w:rPr>
        <w:t xml:space="preserve"> around times of mass strike action could be particularly distressing to shareholders who are not internationally diversified</w:t>
      </w:r>
      <w:r w:rsidRPr="000B55CE">
        <w:rPr>
          <w:rFonts w:asciiTheme="minorHAnsi" w:hAnsiTheme="minorHAnsi" w:cstheme="minorHAnsi"/>
          <w:sz w:val="16"/>
        </w:rPr>
        <w:t xml:space="preserve">. </w:t>
      </w:r>
      <w:r w:rsidRPr="000B55CE">
        <w:rPr>
          <w:rFonts w:asciiTheme="minorHAnsi" w:hAnsiTheme="minorHAnsi" w:cstheme="minorHAnsi"/>
          <w:u w:val="single"/>
        </w:rPr>
        <w:t>The problem is of concern not only to frontline investors but extends to a wider swathe of the population invested in the market through pension funds.</w:t>
      </w:r>
      <w:r w:rsidRPr="000B55CE">
        <w:rPr>
          <w:rFonts w:asciiTheme="minorHAnsi" w:hAnsiTheme="minorHAnsi" w:cstheme="minorHAnsi"/>
          <w:sz w:val="16"/>
        </w:rPr>
        <w:t xml:space="preserve"> It is neither in the interest of trade unions nor governments to adversely affect the value of retirement portfolios. For this reason, both parties should seek alternative resolutions that do not involve walkouts. This means that in order to avoid costly economic frictions, governments should be wary of situations which may inflame worker indignation. Similarly, trade unions should consider the full welfare implications for their members before staging a mass protest.</w:t>
      </w:r>
    </w:p>
    <w:p w14:paraId="7D7149D4" w14:textId="77777777" w:rsidR="00B679BB" w:rsidRPr="000B55CE" w:rsidRDefault="00B679BB" w:rsidP="00B679BB">
      <w:pPr>
        <w:pStyle w:val="Heading4"/>
        <w:rPr>
          <w:rFonts w:asciiTheme="minorHAnsi" w:hAnsiTheme="minorHAnsi" w:cstheme="minorHAnsi"/>
        </w:rPr>
      </w:pPr>
      <w:r w:rsidRPr="000B55CE">
        <w:rPr>
          <w:rFonts w:asciiTheme="minorHAnsi" w:hAnsiTheme="minorHAnsi" w:cstheme="minorHAnsi"/>
        </w:rPr>
        <w:t>Structural problems mean the next recession will cause global conflict, inequality, terrorism, and war</w:t>
      </w:r>
    </w:p>
    <w:p w14:paraId="7E2A5574" w14:textId="77777777" w:rsidR="00B679BB" w:rsidRPr="000B55CE" w:rsidRDefault="00B679BB" w:rsidP="00B679BB">
      <w:pPr>
        <w:rPr>
          <w:rFonts w:asciiTheme="minorHAnsi" w:hAnsiTheme="minorHAnsi" w:cstheme="minorHAnsi"/>
        </w:rPr>
      </w:pPr>
      <w:r w:rsidRPr="000B55CE">
        <w:rPr>
          <w:rStyle w:val="Style13ptBold"/>
          <w:rFonts w:asciiTheme="minorHAnsi" w:hAnsiTheme="minorHAnsi" w:cstheme="minorHAnsi"/>
        </w:rPr>
        <w:t xml:space="preserve">Lu 18 </w:t>
      </w:r>
      <w:r w:rsidRPr="000B55CE">
        <w:rPr>
          <w:rFonts w:asciiTheme="minorHAnsi" w:hAnsiTheme="minorHAnsi" w:cstheme="minorHAnsi"/>
          <w:sz w:val="16"/>
        </w:rPr>
        <w:t>[Qian Lu, Managing Director, Greater China, The Economist Group.  “The next economic crisis could cause global conflict.  Here’s why.”  November 13, 2018.  https://www.weforum.org/agenda/2018/11/the-next-economic-crisis-could-cause-a-global-conflict-heres-why]</w:t>
      </w:r>
    </w:p>
    <w:p w14:paraId="391D44B1" w14:textId="77777777" w:rsidR="00B679BB" w:rsidRPr="000B55CE" w:rsidRDefault="00B679BB" w:rsidP="00B679BB">
      <w:pPr>
        <w:rPr>
          <w:rFonts w:asciiTheme="minorHAnsi" w:hAnsiTheme="minorHAnsi" w:cstheme="minorHAnsi"/>
          <w:u w:val="single"/>
        </w:rPr>
      </w:pPr>
      <w:r w:rsidRPr="000B55CE">
        <w:rPr>
          <w:rFonts w:asciiTheme="minorHAnsi" w:hAnsiTheme="minorHAnsi" w:cstheme="minorHAnsi"/>
          <w:sz w:val="16"/>
        </w:rPr>
        <w:t>The</w:t>
      </w:r>
      <w:r w:rsidRPr="000B55CE">
        <w:rPr>
          <w:rFonts w:asciiTheme="minorHAnsi" w:hAnsiTheme="minorHAnsi" w:cstheme="minorHAnsi"/>
          <w:u w:val="single"/>
        </w:rPr>
        <w:t xml:space="preserve"> </w:t>
      </w:r>
      <w:r w:rsidRPr="000B55CE">
        <w:rPr>
          <w:rFonts w:asciiTheme="minorHAnsi" w:hAnsiTheme="minorHAnsi" w:cstheme="minorHAnsi"/>
          <w:highlight w:val="green"/>
          <w:u w:val="single"/>
        </w:rPr>
        <w:t>response</w:t>
      </w:r>
      <w:r w:rsidRPr="000B55CE">
        <w:rPr>
          <w:rFonts w:asciiTheme="minorHAnsi" w:hAnsiTheme="minorHAnsi" w:cstheme="minorHAnsi"/>
          <w:u w:val="single"/>
        </w:rPr>
        <w:t xml:space="preserve"> </w:t>
      </w:r>
      <w:r w:rsidRPr="000B55CE">
        <w:rPr>
          <w:rFonts w:asciiTheme="minorHAnsi" w:hAnsiTheme="minorHAnsi" w:cstheme="minorHAnsi"/>
          <w:sz w:val="16"/>
        </w:rPr>
        <w:t>to the 2008 economic crisis has</w:t>
      </w:r>
      <w:r w:rsidRPr="000B55CE">
        <w:rPr>
          <w:rFonts w:asciiTheme="minorHAnsi" w:hAnsiTheme="minorHAnsi" w:cstheme="minorHAnsi"/>
          <w:u w:val="single"/>
        </w:rPr>
        <w:t xml:space="preserve"> </w:t>
      </w:r>
      <w:r w:rsidRPr="000B55CE">
        <w:rPr>
          <w:rFonts w:asciiTheme="minorHAnsi" w:hAnsiTheme="minorHAnsi" w:cstheme="minorHAnsi"/>
          <w:highlight w:val="green"/>
          <w:u w:val="single"/>
        </w:rPr>
        <w:t>relied</w:t>
      </w:r>
      <w:r w:rsidRPr="000B55CE">
        <w:rPr>
          <w:rFonts w:asciiTheme="minorHAnsi" w:hAnsiTheme="minorHAnsi" w:cstheme="minorHAnsi"/>
          <w:u w:val="single"/>
        </w:rPr>
        <w:t xml:space="preserve"> far too much </w:t>
      </w:r>
      <w:r w:rsidRPr="000B55CE">
        <w:rPr>
          <w:rFonts w:asciiTheme="minorHAnsi" w:hAnsiTheme="minorHAnsi" w:cstheme="minorHAnsi"/>
          <w:highlight w:val="green"/>
          <w:u w:val="single"/>
        </w:rPr>
        <w:t>on monetary stimulus</w:t>
      </w:r>
      <w:r w:rsidRPr="000B55CE">
        <w:rPr>
          <w:rFonts w:asciiTheme="minorHAnsi" w:hAnsiTheme="minorHAnsi" w:cstheme="minorHAnsi"/>
          <w:u w:val="single"/>
        </w:rPr>
        <w:t xml:space="preserve">, in the form of quantitative easing and near-zero (or even negative) interest </w:t>
      </w:r>
      <w:proofErr w:type="gramStart"/>
      <w:r w:rsidRPr="000B55CE">
        <w:rPr>
          <w:rFonts w:asciiTheme="minorHAnsi" w:hAnsiTheme="minorHAnsi" w:cstheme="minorHAnsi"/>
          <w:u w:val="single"/>
        </w:rPr>
        <w:t>rates, and</w:t>
      </w:r>
      <w:proofErr w:type="gramEnd"/>
      <w:r w:rsidRPr="000B55CE">
        <w:rPr>
          <w:rFonts w:asciiTheme="minorHAnsi" w:hAnsiTheme="minorHAnsi" w:cstheme="minorHAnsi"/>
          <w:u w:val="single"/>
        </w:rPr>
        <w:t xml:space="preserve"> included </w:t>
      </w:r>
      <w:r w:rsidRPr="000B55CE">
        <w:rPr>
          <w:rFonts w:asciiTheme="minorHAnsi" w:hAnsiTheme="minorHAnsi" w:cstheme="minorHAnsi"/>
          <w:highlight w:val="green"/>
          <w:u w:val="single"/>
        </w:rPr>
        <w:t>far too little structural reform</w:t>
      </w:r>
      <w:r w:rsidRPr="000B55CE">
        <w:rPr>
          <w:rFonts w:asciiTheme="minorHAnsi" w:hAnsiTheme="minorHAnsi" w:cstheme="minorHAnsi"/>
          <w:sz w:val="16"/>
        </w:rPr>
        <w:t xml:space="preserve">. This means that </w:t>
      </w:r>
      <w:r w:rsidRPr="000B55CE">
        <w:rPr>
          <w:rStyle w:val="Emphasis"/>
          <w:rFonts w:asciiTheme="minorHAnsi" w:hAnsiTheme="minorHAnsi" w:cstheme="minorHAnsi"/>
          <w:highlight w:val="green"/>
        </w:rPr>
        <w:t>the next crisis could</w:t>
      </w:r>
      <w:r w:rsidRPr="000B55CE">
        <w:rPr>
          <w:rStyle w:val="Emphasis"/>
          <w:rFonts w:asciiTheme="minorHAnsi" w:hAnsiTheme="minorHAnsi" w:cstheme="minorHAnsi"/>
        </w:rPr>
        <w:t xml:space="preserve"> come soon – and </w:t>
      </w:r>
      <w:r w:rsidRPr="000B55CE">
        <w:rPr>
          <w:rStyle w:val="Emphasis"/>
          <w:rFonts w:asciiTheme="minorHAnsi" w:hAnsiTheme="minorHAnsi" w:cstheme="minorHAnsi"/>
          <w:highlight w:val="green"/>
        </w:rPr>
        <w:t>pave the way for a large-scale military conflict.</w:t>
      </w:r>
      <w:r w:rsidRPr="000B55CE">
        <w:rPr>
          <w:rFonts w:asciiTheme="minorHAnsi" w:hAnsiTheme="minorHAnsi" w:cstheme="minorHAnsi"/>
          <w:sz w:val="16"/>
        </w:rPr>
        <w:t xml:space="preserve"> The next economic crisis is closer than you think. But what you should really worry about is what comes after: </w:t>
      </w:r>
      <w:r w:rsidRPr="000B55CE">
        <w:rPr>
          <w:rFonts w:asciiTheme="minorHAnsi" w:hAnsiTheme="minorHAnsi" w:cstheme="minorHAnsi"/>
          <w:u w:val="single"/>
        </w:rPr>
        <w:t xml:space="preserve">in the current social, political, and technological landscape, a </w:t>
      </w:r>
      <w:r w:rsidRPr="000B55CE">
        <w:rPr>
          <w:rFonts w:asciiTheme="minorHAnsi" w:hAnsiTheme="minorHAnsi" w:cstheme="minorHAnsi"/>
          <w:highlight w:val="green"/>
          <w:u w:val="single"/>
        </w:rPr>
        <w:t>prolonged economic crisis</w:t>
      </w:r>
      <w:r w:rsidRPr="000B55CE">
        <w:rPr>
          <w:rFonts w:asciiTheme="minorHAnsi" w:hAnsiTheme="minorHAnsi" w:cstheme="minorHAnsi"/>
          <w:u w:val="single"/>
        </w:rPr>
        <w:t xml:space="preserve">, combined </w:t>
      </w:r>
      <w:r w:rsidRPr="000B55CE">
        <w:rPr>
          <w:rFonts w:asciiTheme="minorHAnsi" w:hAnsiTheme="minorHAnsi" w:cstheme="minorHAnsi"/>
          <w:highlight w:val="green"/>
          <w:u w:val="single"/>
        </w:rPr>
        <w:t>with rising income inequality</w:t>
      </w:r>
      <w:r w:rsidRPr="000B55CE">
        <w:rPr>
          <w:rFonts w:asciiTheme="minorHAnsi" w:hAnsiTheme="minorHAnsi" w:cstheme="minorHAnsi"/>
          <w:u w:val="single"/>
        </w:rPr>
        <w:t xml:space="preserve">, could well </w:t>
      </w:r>
      <w:r w:rsidRPr="000B55CE">
        <w:rPr>
          <w:rFonts w:asciiTheme="minorHAnsi" w:hAnsiTheme="minorHAnsi" w:cstheme="minorHAnsi"/>
          <w:highlight w:val="green"/>
          <w:u w:val="single"/>
        </w:rPr>
        <w:t>escalate into a major global military conflict</w:t>
      </w:r>
      <w:r w:rsidRPr="000B55CE">
        <w:rPr>
          <w:rFonts w:asciiTheme="minorHAnsi" w:hAnsiTheme="minorHAnsi" w:cstheme="minorHAnsi"/>
          <w:sz w:val="16"/>
        </w:rPr>
        <w:t xml:space="preserve">. The </w:t>
      </w:r>
      <w:r w:rsidRPr="000B55CE">
        <w:rPr>
          <w:rFonts w:asciiTheme="minorHAnsi" w:hAnsiTheme="minorHAnsi" w:cstheme="minorHAnsi"/>
          <w:u w:val="single"/>
        </w:rPr>
        <w:t>2008-09 global financial crisis almost bankrupted governments and caused systemic collapse.</w:t>
      </w:r>
      <w:r w:rsidRPr="000B55CE">
        <w:rPr>
          <w:rFonts w:asciiTheme="minorHAnsi" w:hAnsiTheme="minorHAnsi" w:cstheme="minorHAnsi"/>
          <w:sz w:val="16"/>
        </w:rPr>
        <w:t xml:space="preserve"> </w:t>
      </w:r>
      <w:r w:rsidRPr="000B55CE">
        <w:rPr>
          <w:rFonts w:asciiTheme="minorHAnsi" w:hAnsiTheme="minorHAnsi" w:cstheme="minorHAnsi"/>
          <w:u w:val="single"/>
        </w:rPr>
        <w:t>Policymakers managed to pull the global economy back from the brink, using massive monetary stimulus,</w:t>
      </w:r>
      <w:r w:rsidRPr="000B55CE">
        <w:rPr>
          <w:rFonts w:asciiTheme="minorHAnsi" w:hAnsiTheme="minorHAnsi" w:cstheme="minorHAnsi"/>
          <w:sz w:val="16"/>
        </w:rPr>
        <w:t xml:space="preserve"> including quantitative easing and near-zero (or even negative) interest rates. But </w:t>
      </w:r>
      <w:r w:rsidRPr="000B55CE">
        <w:rPr>
          <w:rFonts w:asciiTheme="minorHAnsi" w:hAnsiTheme="minorHAnsi" w:cstheme="minorHAnsi"/>
          <w:highlight w:val="green"/>
          <w:u w:val="single"/>
        </w:rPr>
        <w:t>monetary stimulus is like</w:t>
      </w:r>
      <w:r w:rsidRPr="000B55CE">
        <w:rPr>
          <w:rFonts w:asciiTheme="minorHAnsi" w:hAnsiTheme="minorHAnsi" w:cstheme="minorHAnsi"/>
          <w:u w:val="single"/>
        </w:rPr>
        <w:t xml:space="preserve"> an </w:t>
      </w:r>
      <w:r w:rsidRPr="000B55CE">
        <w:rPr>
          <w:rFonts w:asciiTheme="minorHAnsi" w:hAnsiTheme="minorHAnsi" w:cstheme="minorHAnsi"/>
          <w:highlight w:val="green"/>
          <w:u w:val="single"/>
        </w:rPr>
        <w:t>adrenaline</w:t>
      </w:r>
      <w:r w:rsidRPr="000B55CE">
        <w:rPr>
          <w:rFonts w:asciiTheme="minorHAnsi" w:hAnsiTheme="minorHAnsi" w:cstheme="minorHAnsi"/>
          <w:u w:val="single"/>
        </w:rPr>
        <w:t xml:space="preserve"> shot to jump-start an arrested heart; </w:t>
      </w:r>
      <w:r w:rsidRPr="000B55CE">
        <w:rPr>
          <w:rFonts w:asciiTheme="minorHAnsi" w:hAnsiTheme="minorHAnsi" w:cstheme="minorHAnsi"/>
          <w:highlight w:val="green"/>
          <w:u w:val="single"/>
        </w:rPr>
        <w:t>it can revive</w:t>
      </w:r>
      <w:r w:rsidRPr="000B55CE">
        <w:rPr>
          <w:rFonts w:asciiTheme="minorHAnsi" w:hAnsiTheme="minorHAnsi" w:cstheme="minorHAnsi"/>
          <w:u w:val="single"/>
        </w:rPr>
        <w:t xml:space="preserve"> the patient, </w:t>
      </w:r>
      <w:r w:rsidRPr="000B55CE">
        <w:rPr>
          <w:rStyle w:val="StyleUnderline"/>
          <w:rFonts w:asciiTheme="minorHAnsi" w:hAnsiTheme="minorHAnsi" w:cstheme="minorHAnsi"/>
          <w:highlight w:val="green"/>
        </w:rPr>
        <w:t>but</w:t>
      </w:r>
      <w:r w:rsidRPr="000B55CE">
        <w:rPr>
          <w:rFonts w:asciiTheme="minorHAnsi" w:hAnsiTheme="minorHAnsi" w:cstheme="minorHAnsi"/>
          <w:u w:val="single"/>
        </w:rPr>
        <w:t xml:space="preserve"> it does </w:t>
      </w:r>
      <w:r w:rsidRPr="000B55CE">
        <w:rPr>
          <w:rFonts w:asciiTheme="minorHAnsi" w:hAnsiTheme="minorHAnsi" w:cstheme="minorHAnsi"/>
          <w:highlight w:val="green"/>
          <w:u w:val="single"/>
        </w:rPr>
        <w:t>not</w:t>
      </w:r>
      <w:r w:rsidRPr="000B55CE">
        <w:rPr>
          <w:rFonts w:asciiTheme="minorHAnsi" w:hAnsiTheme="minorHAnsi" w:cstheme="minorHAnsi"/>
          <w:u w:val="single"/>
        </w:rPr>
        <w:t xml:space="preserve">hing to </w:t>
      </w:r>
      <w:r w:rsidRPr="000B55CE">
        <w:rPr>
          <w:rFonts w:asciiTheme="minorHAnsi" w:hAnsiTheme="minorHAnsi" w:cstheme="minorHAnsi"/>
          <w:highlight w:val="green"/>
          <w:u w:val="single"/>
        </w:rPr>
        <w:t>cure the disease</w:t>
      </w:r>
      <w:r w:rsidRPr="000B55CE">
        <w:rPr>
          <w:rFonts w:asciiTheme="minorHAnsi" w:hAnsiTheme="minorHAnsi" w:cstheme="minorHAnsi"/>
          <w:sz w:val="16"/>
        </w:rPr>
        <w:t xml:space="preserve">. </w:t>
      </w:r>
      <w:r w:rsidRPr="000B55CE">
        <w:rPr>
          <w:rFonts w:asciiTheme="minorHAnsi" w:hAnsiTheme="minorHAnsi" w:cstheme="minorHAnsi"/>
          <w:u w:val="single"/>
        </w:rPr>
        <w:t>Treating a sick economy requires structural reforms</w:t>
      </w:r>
      <w:r w:rsidRPr="000B55CE">
        <w:rPr>
          <w:rFonts w:asciiTheme="minorHAnsi" w:hAnsiTheme="minorHAnsi" w:cstheme="minorHAnsi"/>
          <w:sz w:val="16"/>
        </w:rPr>
        <w:t xml:space="preserve">, which can cover everything from financial and labor markets to tax systems, fertility patterns, and education policies. </w:t>
      </w:r>
      <w:r w:rsidRPr="000B55CE">
        <w:rPr>
          <w:rFonts w:asciiTheme="minorHAnsi" w:hAnsiTheme="minorHAnsi" w:cstheme="minorHAnsi"/>
          <w:u w:val="single"/>
        </w:rPr>
        <w:t>Policymakers have utterly failed to pursue such reforms, despite promising to do so</w:t>
      </w:r>
      <w:r w:rsidRPr="000B55CE">
        <w:rPr>
          <w:rFonts w:asciiTheme="minorHAnsi" w:hAnsiTheme="minorHAnsi" w:cstheme="minorHAnsi"/>
          <w:sz w:val="16"/>
        </w:rPr>
        <w:t xml:space="preserve">.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w:t>
      </w:r>
      <w:r w:rsidRPr="000B55CE">
        <w:rPr>
          <w:rFonts w:asciiTheme="minorHAnsi" w:hAnsiTheme="minorHAnsi" w:cstheme="minorHAnsi"/>
          <w:u w:val="single"/>
        </w:rPr>
        <w:t>The lack of structural reform has meant that the unprecedented excess liquidity that central banks injected into their economies was not allocated to its most efficient uses</w:t>
      </w:r>
      <w:r w:rsidRPr="000B55CE">
        <w:rPr>
          <w:rFonts w:asciiTheme="minorHAnsi" w:hAnsiTheme="minorHAnsi" w:cstheme="minorHAnsi"/>
          <w:sz w:val="16"/>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w:t>
      </w:r>
      <w:r w:rsidRPr="000B55CE">
        <w:rPr>
          <w:rFonts w:asciiTheme="minorHAnsi" w:hAnsiTheme="minorHAnsi" w:cstheme="minorHAnsi"/>
          <w:u w:val="single"/>
        </w:rPr>
        <w:t>If history is any guide, the consequences of this mistake could extend far beyond the economy.</w:t>
      </w:r>
      <w:r w:rsidRPr="000B55CE">
        <w:rPr>
          <w:rFonts w:asciiTheme="minorHAnsi" w:hAnsiTheme="minorHAnsi" w:cstheme="minorHAnsi"/>
          <w:sz w:val="16"/>
        </w:rPr>
        <w:t xml:space="preserve"> According to Harvard’s Benjamin Friedman, </w:t>
      </w:r>
      <w:r w:rsidRPr="000B55CE">
        <w:rPr>
          <w:rFonts w:asciiTheme="minorHAnsi" w:hAnsiTheme="minorHAnsi" w:cstheme="minorHAnsi"/>
          <w:highlight w:val="green"/>
          <w:u w:val="single"/>
        </w:rPr>
        <w:t>prolonged</w:t>
      </w:r>
      <w:r w:rsidRPr="000B55CE">
        <w:rPr>
          <w:rFonts w:asciiTheme="minorHAnsi" w:hAnsiTheme="minorHAnsi" w:cstheme="minorHAnsi"/>
          <w:u w:val="single"/>
        </w:rPr>
        <w:t xml:space="preserve"> periods of </w:t>
      </w:r>
      <w:r w:rsidRPr="000B55CE">
        <w:rPr>
          <w:rFonts w:asciiTheme="minorHAnsi" w:hAnsiTheme="minorHAnsi" w:cstheme="minorHAnsi"/>
          <w:highlight w:val="green"/>
          <w:u w:val="single"/>
        </w:rPr>
        <w:t>economic distress</w:t>
      </w:r>
      <w:r w:rsidRPr="000B55CE">
        <w:rPr>
          <w:rFonts w:asciiTheme="minorHAnsi" w:hAnsiTheme="minorHAnsi" w:cstheme="minorHAnsi"/>
          <w:u w:val="single"/>
        </w:rPr>
        <w:t xml:space="preserve"> have been </w:t>
      </w:r>
      <w:r w:rsidRPr="000B55CE">
        <w:rPr>
          <w:rFonts w:asciiTheme="minorHAnsi" w:hAnsiTheme="minorHAnsi" w:cstheme="minorHAnsi"/>
          <w:highlight w:val="green"/>
          <w:u w:val="single"/>
        </w:rPr>
        <w:t>characterized</w:t>
      </w:r>
      <w:r w:rsidRPr="000B55CE">
        <w:rPr>
          <w:rFonts w:asciiTheme="minorHAnsi" w:hAnsiTheme="minorHAnsi" w:cstheme="minorHAnsi"/>
          <w:u w:val="single"/>
        </w:rPr>
        <w:t xml:space="preserve"> also </w:t>
      </w:r>
      <w:r w:rsidRPr="000B55CE">
        <w:rPr>
          <w:rFonts w:asciiTheme="minorHAnsi" w:hAnsiTheme="minorHAnsi" w:cstheme="minorHAnsi"/>
          <w:highlight w:val="green"/>
          <w:u w:val="single"/>
        </w:rPr>
        <w:t>by</w:t>
      </w:r>
      <w:r w:rsidRPr="000B55CE">
        <w:rPr>
          <w:rFonts w:asciiTheme="minorHAnsi" w:hAnsiTheme="minorHAnsi" w:cstheme="minorHAnsi"/>
          <w:u w:val="single"/>
        </w:rPr>
        <w:t xml:space="preserve"> public </w:t>
      </w:r>
      <w:r w:rsidRPr="000B55CE">
        <w:rPr>
          <w:rFonts w:asciiTheme="minorHAnsi" w:hAnsiTheme="minorHAnsi" w:cstheme="minorHAnsi"/>
          <w:highlight w:val="green"/>
          <w:u w:val="single"/>
        </w:rPr>
        <w:t>antipathy toward</w:t>
      </w:r>
      <w:r w:rsidRPr="000B55CE">
        <w:rPr>
          <w:rFonts w:asciiTheme="minorHAnsi" w:hAnsiTheme="minorHAnsi" w:cstheme="minorHAnsi"/>
          <w:u w:val="single"/>
        </w:rPr>
        <w:t xml:space="preserve"> </w:t>
      </w:r>
      <w:r w:rsidRPr="000B55CE">
        <w:rPr>
          <w:rFonts w:asciiTheme="minorHAnsi" w:hAnsiTheme="minorHAnsi" w:cstheme="minorHAnsi"/>
          <w:highlight w:val="green"/>
          <w:u w:val="single"/>
        </w:rPr>
        <w:t>minority</w:t>
      </w:r>
      <w:r w:rsidRPr="000B55CE">
        <w:rPr>
          <w:rFonts w:asciiTheme="minorHAnsi" w:hAnsiTheme="minorHAnsi" w:cstheme="minorHAnsi"/>
          <w:u w:val="single"/>
        </w:rPr>
        <w:t xml:space="preserve"> group</w:t>
      </w:r>
      <w:r w:rsidRPr="000B55CE">
        <w:rPr>
          <w:rFonts w:asciiTheme="minorHAnsi" w:hAnsiTheme="minorHAnsi" w:cstheme="minorHAnsi"/>
          <w:highlight w:val="green"/>
          <w:u w:val="single"/>
        </w:rPr>
        <w:t>s</w:t>
      </w:r>
      <w:r w:rsidRPr="000B55CE">
        <w:rPr>
          <w:rFonts w:asciiTheme="minorHAnsi" w:hAnsiTheme="minorHAnsi" w:cstheme="minorHAnsi"/>
          <w:u w:val="single"/>
        </w:rPr>
        <w:t xml:space="preserve"> </w:t>
      </w:r>
      <w:r w:rsidRPr="000B55CE">
        <w:rPr>
          <w:rFonts w:asciiTheme="minorHAnsi" w:hAnsiTheme="minorHAnsi" w:cstheme="minorHAnsi"/>
          <w:highlight w:val="green"/>
          <w:u w:val="single"/>
        </w:rPr>
        <w:t>or foreign countries</w:t>
      </w:r>
      <w:r w:rsidRPr="000B55CE">
        <w:rPr>
          <w:rFonts w:asciiTheme="minorHAnsi" w:hAnsiTheme="minorHAnsi" w:cstheme="minorHAnsi"/>
          <w:u w:val="single"/>
        </w:rPr>
        <w:t xml:space="preserve"> – attitudes </w:t>
      </w:r>
      <w:r w:rsidRPr="000B55CE">
        <w:rPr>
          <w:rFonts w:asciiTheme="minorHAnsi" w:hAnsiTheme="minorHAnsi" w:cstheme="minorHAnsi"/>
          <w:highlight w:val="green"/>
          <w:u w:val="single"/>
        </w:rPr>
        <w:t>that</w:t>
      </w:r>
      <w:r w:rsidRPr="000B55CE">
        <w:rPr>
          <w:rFonts w:asciiTheme="minorHAnsi" w:hAnsiTheme="minorHAnsi" w:cstheme="minorHAnsi"/>
          <w:u w:val="single"/>
        </w:rPr>
        <w:t xml:space="preserve"> can </w:t>
      </w:r>
      <w:r w:rsidRPr="000B55CE">
        <w:rPr>
          <w:rFonts w:asciiTheme="minorHAnsi" w:hAnsiTheme="minorHAnsi" w:cstheme="minorHAnsi"/>
          <w:highlight w:val="green"/>
          <w:u w:val="single"/>
        </w:rPr>
        <w:t>help</w:t>
      </w:r>
      <w:r w:rsidRPr="000B55CE">
        <w:rPr>
          <w:rFonts w:asciiTheme="minorHAnsi" w:hAnsiTheme="minorHAnsi" w:cstheme="minorHAnsi"/>
          <w:u w:val="single"/>
        </w:rPr>
        <w:t xml:space="preserve"> to </w:t>
      </w:r>
      <w:r w:rsidRPr="000B55CE">
        <w:rPr>
          <w:rFonts w:asciiTheme="minorHAnsi" w:hAnsiTheme="minorHAnsi" w:cstheme="minorHAnsi"/>
          <w:highlight w:val="green"/>
          <w:u w:val="single"/>
        </w:rPr>
        <w:t>fuel unrest, terrorism, or</w:t>
      </w:r>
      <w:r w:rsidRPr="000B55CE">
        <w:rPr>
          <w:rFonts w:asciiTheme="minorHAnsi" w:hAnsiTheme="minorHAnsi" w:cstheme="minorHAnsi"/>
          <w:u w:val="single"/>
        </w:rPr>
        <w:t xml:space="preserve"> even </w:t>
      </w:r>
      <w:r w:rsidRPr="000B55CE">
        <w:rPr>
          <w:rFonts w:asciiTheme="minorHAnsi" w:hAnsiTheme="minorHAnsi" w:cstheme="minorHAnsi"/>
          <w:highlight w:val="green"/>
          <w:u w:val="single"/>
        </w:rPr>
        <w:t>war</w:t>
      </w:r>
      <w:r w:rsidRPr="000B55CE">
        <w:rPr>
          <w:rFonts w:asciiTheme="minorHAnsi" w:hAnsiTheme="minorHAnsi" w:cstheme="minorHAnsi"/>
          <w:sz w:val="16"/>
        </w:rPr>
        <w:t xml:space="preserve">. For example, during the Great Depression, US President Herbert Hoover signed the 1930 Smoot-Hawley Tariff Act, intended to protect American workers and farmers from foreign competition. </w:t>
      </w:r>
      <w:r w:rsidRPr="000B55CE">
        <w:rPr>
          <w:rFonts w:asciiTheme="minorHAnsi" w:hAnsiTheme="minorHAnsi" w:cstheme="minorHAnsi"/>
          <w:u w:val="single"/>
        </w:rPr>
        <w:t>In the subsequent five years, global trade shrank by two-thirds. Within a decade, World War II had begun</w:t>
      </w:r>
      <w:r w:rsidRPr="000B55CE">
        <w:rPr>
          <w:rFonts w:asciiTheme="minorHAnsi" w:hAnsiTheme="minorHAnsi" w:cstheme="minorHAnsi"/>
          <w:sz w:val="16"/>
        </w:rPr>
        <w:t xml:space="preserve">. To be sure, WWII, like World War I, was caused by a multitude of factors; there is no standard path to war. But there is reason to believe that </w:t>
      </w:r>
      <w:r w:rsidRPr="000B55CE">
        <w:rPr>
          <w:rFonts w:asciiTheme="minorHAnsi" w:hAnsiTheme="minorHAnsi" w:cstheme="minorHAnsi"/>
          <w:u w:val="single"/>
        </w:rPr>
        <w:t>high levels of inequality can play a significant role in stoking conflict</w:t>
      </w:r>
      <w:r w:rsidRPr="000B55CE">
        <w:rPr>
          <w:rFonts w:asciiTheme="minorHAnsi" w:hAnsiTheme="minorHAnsi" w:cstheme="minorHAnsi"/>
          <w:sz w:val="16"/>
        </w:rPr>
        <w:t xml:space="preserve">. According to research by the economist Thomas Piketty, </w:t>
      </w:r>
      <w:r w:rsidRPr="000B55CE">
        <w:rPr>
          <w:rFonts w:asciiTheme="minorHAnsi" w:hAnsiTheme="minorHAnsi" w:cstheme="minorHAnsi"/>
          <w:u w:val="single"/>
        </w:rPr>
        <w:t>a spike in income inequality is often followed by a great crisis. Income inequality then declines for a while, before rising again, until a new peak – and a new disaster</w:t>
      </w:r>
      <w:r w:rsidRPr="000B55CE">
        <w:rPr>
          <w:rFonts w:asciiTheme="minorHAnsi" w:hAnsiTheme="minorHAnsi" w:cstheme="minorHAnsi"/>
          <w:sz w:val="16"/>
        </w:rPr>
        <w:t xml:space="preserve">. Though causality has yet to be proven, given the limited number of data points, this correlation should not be taken lightly, especially with wealth and income inequality at historically high levels. </w:t>
      </w:r>
      <w:r w:rsidRPr="000B55CE">
        <w:rPr>
          <w:rFonts w:asciiTheme="minorHAnsi" w:hAnsiTheme="minorHAnsi" w:cstheme="minorHAnsi"/>
          <w:u w:val="single"/>
        </w:rPr>
        <w:t xml:space="preserve">This is all the more worrying in view of the </w:t>
      </w:r>
      <w:r w:rsidRPr="000B55CE">
        <w:rPr>
          <w:rFonts w:asciiTheme="minorHAnsi" w:hAnsiTheme="minorHAnsi" w:cstheme="minorHAnsi"/>
          <w:highlight w:val="green"/>
          <w:u w:val="single"/>
        </w:rPr>
        <w:t>numerous other factors</w:t>
      </w:r>
      <w:r w:rsidRPr="000B55CE">
        <w:rPr>
          <w:rFonts w:asciiTheme="minorHAnsi" w:hAnsiTheme="minorHAnsi" w:cstheme="minorHAnsi"/>
          <w:u w:val="single"/>
        </w:rPr>
        <w:t xml:space="preserve"> stoking </w:t>
      </w:r>
      <w:r w:rsidRPr="000B55CE">
        <w:rPr>
          <w:rFonts w:asciiTheme="minorHAnsi" w:hAnsiTheme="minorHAnsi" w:cstheme="minorHAnsi"/>
          <w:highlight w:val="green"/>
          <w:u w:val="single"/>
        </w:rPr>
        <w:t>social unrest and diplomatic tension</w:t>
      </w:r>
      <w:r w:rsidRPr="000B55CE">
        <w:rPr>
          <w:rFonts w:asciiTheme="minorHAnsi" w:hAnsiTheme="minorHAnsi" w:cstheme="minorHAnsi"/>
          <w:u w:val="single"/>
        </w:rPr>
        <w:t xml:space="preserve">, including </w:t>
      </w:r>
      <w:r w:rsidRPr="000B55CE">
        <w:rPr>
          <w:rFonts w:asciiTheme="minorHAnsi" w:hAnsiTheme="minorHAnsi" w:cstheme="minorHAnsi"/>
          <w:highlight w:val="green"/>
          <w:u w:val="single"/>
        </w:rPr>
        <w:t>tech</w:t>
      </w:r>
      <w:r w:rsidRPr="000B55CE">
        <w:rPr>
          <w:rFonts w:asciiTheme="minorHAnsi" w:hAnsiTheme="minorHAnsi" w:cstheme="minorHAnsi"/>
          <w:u w:val="single"/>
        </w:rPr>
        <w:t xml:space="preserve">nological </w:t>
      </w:r>
      <w:r w:rsidRPr="000B55CE">
        <w:rPr>
          <w:rFonts w:asciiTheme="minorHAnsi" w:hAnsiTheme="minorHAnsi" w:cstheme="minorHAnsi"/>
          <w:highlight w:val="green"/>
          <w:u w:val="single"/>
        </w:rPr>
        <w:t>disruption</w:t>
      </w:r>
      <w:r w:rsidRPr="000B55CE">
        <w:rPr>
          <w:rFonts w:asciiTheme="minorHAnsi" w:hAnsiTheme="minorHAnsi" w:cstheme="minorHAnsi"/>
          <w:u w:val="single"/>
        </w:rPr>
        <w:t xml:space="preserve">, a record-breaking </w:t>
      </w:r>
      <w:r w:rsidRPr="000B55CE">
        <w:rPr>
          <w:rFonts w:asciiTheme="minorHAnsi" w:hAnsiTheme="minorHAnsi" w:cstheme="minorHAnsi"/>
          <w:highlight w:val="green"/>
          <w:u w:val="single"/>
        </w:rPr>
        <w:t>migration crisis, anxiety over globalization, political polarization, and rising nationalism</w:t>
      </w:r>
      <w:r w:rsidRPr="000B55CE">
        <w:rPr>
          <w:rFonts w:asciiTheme="minorHAnsi" w:hAnsiTheme="minorHAnsi" w:cstheme="minorHAnsi"/>
          <w:sz w:val="16"/>
        </w:rPr>
        <w:t xml:space="preserve">. </w:t>
      </w:r>
      <w:r w:rsidRPr="000B55CE">
        <w:rPr>
          <w:rFonts w:asciiTheme="minorHAnsi" w:hAnsiTheme="minorHAnsi" w:cstheme="minorHAnsi"/>
          <w:u w:val="single"/>
        </w:rPr>
        <w:t xml:space="preserve">All are </w:t>
      </w:r>
      <w:r w:rsidRPr="000B55CE">
        <w:rPr>
          <w:rFonts w:asciiTheme="minorHAnsi" w:hAnsiTheme="minorHAnsi" w:cstheme="minorHAnsi"/>
          <w:highlight w:val="green"/>
          <w:u w:val="single"/>
        </w:rPr>
        <w:t>symptoms of failed policies</w:t>
      </w:r>
      <w:r w:rsidRPr="000B55CE">
        <w:rPr>
          <w:rFonts w:asciiTheme="minorHAnsi" w:hAnsiTheme="minorHAnsi" w:cstheme="minorHAnsi"/>
          <w:u w:val="single"/>
        </w:rPr>
        <w:t xml:space="preserve"> that could turn out to be </w:t>
      </w:r>
      <w:r w:rsidRPr="000B55CE">
        <w:rPr>
          <w:rFonts w:asciiTheme="minorHAnsi" w:hAnsiTheme="minorHAnsi" w:cstheme="minorHAnsi"/>
          <w:highlight w:val="green"/>
          <w:u w:val="single"/>
        </w:rPr>
        <w:t>trigger points for a</w:t>
      </w:r>
      <w:r w:rsidRPr="000B55CE">
        <w:rPr>
          <w:rFonts w:asciiTheme="minorHAnsi" w:hAnsiTheme="minorHAnsi" w:cstheme="minorHAnsi"/>
          <w:u w:val="single"/>
        </w:rPr>
        <w:t xml:space="preserve"> future </w:t>
      </w:r>
      <w:r w:rsidRPr="000B55CE">
        <w:rPr>
          <w:rFonts w:asciiTheme="minorHAnsi" w:hAnsiTheme="minorHAnsi" w:cstheme="minorHAnsi"/>
          <w:highlight w:val="green"/>
          <w:u w:val="single"/>
        </w:rPr>
        <w:t>crisis</w:t>
      </w:r>
      <w:r w:rsidRPr="000B55CE">
        <w:rPr>
          <w:rFonts w:asciiTheme="minorHAnsi" w:hAnsiTheme="minorHAnsi" w:cstheme="minorHAnsi"/>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0B55CE">
        <w:rPr>
          <w:rFonts w:asciiTheme="minorHAnsi" w:hAnsiTheme="minorHAnsi" w:cstheme="minorHAnsi"/>
          <w:highlight w:val="green"/>
          <w:u w:val="single"/>
        </w:rPr>
        <w:t>multilat</w:t>
      </w:r>
      <w:r w:rsidRPr="000B55CE">
        <w:rPr>
          <w:rFonts w:asciiTheme="minorHAnsi" w:hAnsiTheme="minorHAnsi" w:cstheme="minorHAnsi"/>
          <w:u w:val="single"/>
        </w:rPr>
        <w:t xml:space="preserve">eralism </w:t>
      </w:r>
      <w:r w:rsidRPr="000B55CE">
        <w:rPr>
          <w:rFonts w:asciiTheme="minorHAnsi" w:hAnsiTheme="minorHAnsi" w:cstheme="minorHAnsi"/>
          <w:highlight w:val="green"/>
          <w:u w:val="single"/>
        </w:rPr>
        <w:t>is</w:t>
      </w:r>
      <w:r w:rsidRPr="000B55CE">
        <w:rPr>
          <w:rFonts w:asciiTheme="minorHAnsi" w:hAnsiTheme="minorHAnsi" w:cstheme="minorHAnsi"/>
          <w:u w:val="single"/>
        </w:rPr>
        <w:t xml:space="preserve"> increasingly </w:t>
      </w:r>
      <w:r w:rsidRPr="000B55CE">
        <w:rPr>
          <w:rFonts w:asciiTheme="minorHAnsi" w:hAnsiTheme="minorHAnsi" w:cstheme="minorHAnsi"/>
          <w:highlight w:val="green"/>
          <w:u w:val="single"/>
        </w:rPr>
        <w:t>being eschewed</w:t>
      </w:r>
      <w:r w:rsidRPr="000B55CE">
        <w:rPr>
          <w:rFonts w:asciiTheme="minorHAnsi" w:hAnsiTheme="minorHAnsi" w:cstheme="minorHAnsi"/>
          <w:u w:val="single"/>
        </w:rPr>
        <w:t>, as countries</w:t>
      </w:r>
      <w:r w:rsidRPr="000B55CE">
        <w:rPr>
          <w:rFonts w:asciiTheme="minorHAnsi" w:hAnsiTheme="minorHAnsi" w:cstheme="minorHAnsi"/>
          <w:sz w:val="16"/>
        </w:rPr>
        <w:t xml:space="preserve"> – most notably, Donald Trump’s US – </w:t>
      </w:r>
      <w:r w:rsidRPr="000B55CE">
        <w:rPr>
          <w:rFonts w:asciiTheme="minorHAnsi" w:hAnsiTheme="minorHAnsi" w:cstheme="minorHAnsi"/>
          <w:u w:val="single"/>
        </w:rPr>
        <w:t>pursue unilateral, isolationist policies</w:t>
      </w:r>
      <w:r w:rsidRPr="000B55CE">
        <w:rPr>
          <w:rFonts w:asciiTheme="minorHAnsi" w:hAnsiTheme="minorHAnsi" w:cstheme="minorHAnsi"/>
          <w:sz w:val="16"/>
        </w:rPr>
        <w:t xml:space="preserve">. Meanwhile, </w:t>
      </w:r>
      <w:r w:rsidRPr="000B55CE">
        <w:rPr>
          <w:rFonts w:asciiTheme="minorHAnsi" w:hAnsiTheme="minorHAnsi" w:cstheme="minorHAnsi"/>
          <w:highlight w:val="green"/>
          <w:u w:val="single"/>
        </w:rPr>
        <w:t>proxy wars are raging</w:t>
      </w:r>
      <w:r w:rsidRPr="000B55CE">
        <w:rPr>
          <w:rFonts w:asciiTheme="minorHAnsi" w:hAnsiTheme="minorHAnsi" w:cstheme="minorHAnsi"/>
          <w:u w:val="single"/>
        </w:rPr>
        <w:t xml:space="preserve"> in Syria and Yemen</w:t>
      </w:r>
      <w:r w:rsidRPr="000B55CE">
        <w:rPr>
          <w:rFonts w:asciiTheme="minorHAnsi" w:hAnsiTheme="minorHAnsi" w:cstheme="minorHAnsi"/>
          <w:sz w:val="16"/>
        </w:rPr>
        <w:t xml:space="preserve">. Against this background, </w:t>
      </w:r>
      <w:r w:rsidRPr="000B55CE">
        <w:rPr>
          <w:rFonts w:asciiTheme="minorHAnsi" w:hAnsiTheme="minorHAnsi" w:cstheme="minorHAnsi"/>
          <w:u w:val="single"/>
        </w:rPr>
        <w:t xml:space="preserve">we must take seriously the possibility that </w:t>
      </w:r>
      <w:r w:rsidRPr="000B55CE">
        <w:rPr>
          <w:rFonts w:asciiTheme="minorHAnsi" w:hAnsiTheme="minorHAnsi" w:cstheme="minorHAnsi"/>
          <w:highlight w:val="green"/>
          <w:u w:val="single"/>
        </w:rPr>
        <w:t>the next</w:t>
      </w:r>
      <w:r w:rsidRPr="000B55CE">
        <w:rPr>
          <w:rFonts w:asciiTheme="minorHAnsi" w:hAnsiTheme="minorHAnsi" w:cstheme="minorHAnsi"/>
          <w:u w:val="single"/>
        </w:rPr>
        <w:t xml:space="preserve"> economic </w:t>
      </w:r>
      <w:r w:rsidRPr="000B55CE">
        <w:rPr>
          <w:rFonts w:asciiTheme="minorHAnsi" w:hAnsiTheme="minorHAnsi" w:cstheme="minorHAnsi"/>
          <w:highlight w:val="green"/>
          <w:u w:val="single"/>
        </w:rPr>
        <w:t>crisis</w:t>
      </w:r>
      <w:r w:rsidRPr="000B55CE">
        <w:rPr>
          <w:rFonts w:asciiTheme="minorHAnsi" w:hAnsiTheme="minorHAnsi" w:cstheme="minorHAnsi"/>
          <w:u w:val="single"/>
        </w:rPr>
        <w:t xml:space="preserve"> </w:t>
      </w:r>
      <w:r w:rsidRPr="000B55CE">
        <w:rPr>
          <w:rFonts w:asciiTheme="minorHAnsi" w:hAnsiTheme="minorHAnsi" w:cstheme="minorHAnsi"/>
          <w:highlight w:val="green"/>
          <w:u w:val="single"/>
        </w:rPr>
        <w:t>could lead to</w:t>
      </w:r>
      <w:r w:rsidRPr="000B55CE">
        <w:rPr>
          <w:rFonts w:asciiTheme="minorHAnsi" w:hAnsiTheme="minorHAnsi" w:cstheme="minorHAnsi"/>
          <w:u w:val="single"/>
        </w:rPr>
        <w:t xml:space="preserve"> a large-scale military confrontation</w:t>
      </w:r>
      <w:r w:rsidRPr="000B55CE">
        <w:rPr>
          <w:rFonts w:asciiTheme="minorHAnsi" w:hAnsiTheme="minorHAnsi" w:cstheme="minorHAnsi"/>
          <w:sz w:val="16"/>
        </w:rPr>
        <w:t xml:space="preserve">. By the logic of the political scientist Samuel </w:t>
      </w:r>
      <w:proofErr w:type="gramStart"/>
      <w:r w:rsidRPr="000B55CE">
        <w:rPr>
          <w:rFonts w:asciiTheme="minorHAnsi" w:hAnsiTheme="minorHAnsi" w:cstheme="minorHAnsi"/>
          <w:sz w:val="16"/>
        </w:rPr>
        <w:t>Huntington ,</w:t>
      </w:r>
      <w:proofErr w:type="gramEnd"/>
      <w:r w:rsidRPr="000B55CE">
        <w:rPr>
          <w:rFonts w:asciiTheme="minorHAnsi" w:hAnsiTheme="minorHAnsi" w:cstheme="minorHAnsi"/>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0B55CE">
        <w:rPr>
          <w:rFonts w:asciiTheme="minorHAnsi" w:hAnsiTheme="minorHAnsi" w:cstheme="minorHAnsi"/>
          <w:u w:val="single"/>
        </w:rPr>
        <w:t xml:space="preserve">The alternative may well be </w:t>
      </w:r>
      <w:r w:rsidRPr="000B55CE">
        <w:rPr>
          <w:rFonts w:asciiTheme="minorHAnsi" w:hAnsiTheme="minorHAnsi" w:cstheme="minorHAnsi"/>
          <w:highlight w:val="green"/>
          <w:u w:val="single"/>
        </w:rPr>
        <w:t>global conflagration.</w:t>
      </w:r>
    </w:p>
    <w:p w14:paraId="32E11664" w14:textId="77777777" w:rsidR="00B679BB" w:rsidRPr="000B55CE" w:rsidRDefault="00B679BB" w:rsidP="00B679BB">
      <w:pPr>
        <w:pStyle w:val="Heading4"/>
        <w:rPr>
          <w:rFonts w:asciiTheme="minorHAnsi" w:hAnsiTheme="minorHAnsi" w:cstheme="minorHAnsi"/>
        </w:rPr>
      </w:pPr>
      <w:r w:rsidRPr="000B55CE">
        <w:rPr>
          <w:rFonts w:asciiTheme="minorHAnsi" w:hAnsiTheme="minorHAnsi" w:cstheme="minorHAnsi"/>
        </w:rPr>
        <w:t xml:space="preserve">Extinction – nuke war fallout creates Ice Age and mass starvation </w:t>
      </w:r>
    </w:p>
    <w:p w14:paraId="0024B6E0" w14:textId="77777777" w:rsidR="00B679BB" w:rsidRPr="000B55CE" w:rsidRDefault="00B679BB" w:rsidP="00B679BB">
      <w:pPr>
        <w:rPr>
          <w:rFonts w:asciiTheme="minorHAnsi" w:hAnsiTheme="minorHAnsi" w:cstheme="minorHAnsi"/>
        </w:rPr>
      </w:pPr>
      <w:r w:rsidRPr="000B55CE">
        <w:rPr>
          <w:rFonts w:asciiTheme="minorHAnsi" w:hAnsiTheme="minorHAnsi" w:cstheme="minorHAnsi"/>
        </w:rPr>
        <w:t xml:space="preserve">Steven </w:t>
      </w:r>
      <w:r w:rsidRPr="000B55CE">
        <w:rPr>
          <w:rStyle w:val="StyleUnderline"/>
          <w:rFonts w:asciiTheme="minorHAnsi" w:hAnsiTheme="minorHAnsi" w:cstheme="minorHAnsi"/>
        </w:rPr>
        <w:t>Starr 15</w:t>
      </w:r>
      <w:r w:rsidRPr="000B55CE">
        <w:rPr>
          <w:rFonts w:asciiTheme="minorHAnsi" w:hAnsiTheme="minorHAnsi" w:cstheme="minorHAnsi"/>
        </w:rPr>
        <w:t xml:space="preserve">. “Nuclear War: An Unrecognized Mass Extinction Event Waiting </w:t>
      </w:r>
      <w:proofErr w:type="gramStart"/>
      <w:r w:rsidRPr="000B55CE">
        <w:rPr>
          <w:rFonts w:asciiTheme="minorHAnsi" w:hAnsiTheme="minorHAnsi" w:cstheme="minorHAnsi"/>
        </w:rPr>
        <w:t>To</w:t>
      </w:r>
      <w:proofErr w:type="gramEnd"/>
      <w:r w:rsidRPr="000B55CE">
        <w:rPr>
          <w:rFonts w:asciiTheme="minorHAnsi" w:hAnsiTheme="minorHAnsi" w:cstheme="minorHAnsi"/>
        </w:rPr>
        <w:t xml:space="preserve"> Happen.” </w:t>
      </w:r>
      <w:proofErr w:type="spellStart"/>
      <w:r w:rsidRPr="000B55CE">
        <w:rPr>
          <w:rFonts w:asciiTheme="minorHAnsi" w:hAnsiTheme="minorHAnsi" w:cstheme="minorHAnsi"/>
        </w:rPr>
        <w:t>Ratical</w:t>
      </w:r>
      <w:proofErr w:type="spellEnd"/>
      <w:r w:rsidRPr="000B55CE">
        <w:rPr>
          <w:rFonts w:asciiTheme="minorHAnsi" w:hAnsiTheme="minorHAnsi" w:cstheme="minorHAnsi"/>
        </w:rPr>
        <w:t xml:space="preserve">. March 2015. </w:t>
      </w:r>
      <w:hyperlink r:id="rId20" w:history="1">
        <w:r w:rsidRPr="000B55CE">
          <w:rPr>
            <w:rStyle w:val="Hyperlink"/>
            <w:rFonts w:asciiTheme="minorHAnsi" w:hAnsiTheme="minorHAnsi" w:cstheme="minorHAnsi"/>
          </w:rPr>
          <w:t>https://ratical.org/radiation/NuclearExtinction/StevenStarr022815.html</w:t>
        </w:r>
      </w:hyperlink>
      <w:r w:rsidRPr="000B55CE">
        <w:rPr>
          <w:rFonts w:asciiTheme="minorHAnsi" w:hAnsiTheme="minorHAnsi" w:cstheme="minorHAnsi"/>
        </w:rPr>
        <w:t xml:space="preserve"> TG</w:t>
      </w:r>
    </w:p>
    <w:p w14:paraId="1B8859DD" w14:textId="77777777" w:rsidR="00B679BB" w:rsidRPr="000B55CE" w:rsidRDefault="00B679BB" w:rsidP="00B679BB">
      <w:pPr>
        <w:rPr>
          <w:rStyle w:val="StyleUnderline"/>
          <w:rFonts w:asciiTheme="minorHAnsi" w:hAnsiTheme="minorHAnsi" w:cstheme="minorHAnsi"/>
        </w:rPr>
      </w:pPr>
      <w:r w:rsidRPr="000B55CE">
        <w:rPr>
          <w:rStyle w:val="StyleUnderline"/>
          <w:rFonts w:asciiTheme="minorHAnsi" w:hAnsiTheme="minorHAnsi" w:cstheme="minorHAnsi"/>
          <w:highlight w:val="green"/>
        </w:rPr>
        <w:t xml:space="preserve">A war </w:t>
      </w:r>
      <w:r w:rsidRPr="000B55CE">
        <w:rPr>
          <w:rStyle w:val="StyleUnderline"/>
          <w:rFonts w:asciiTheme="minorHAnsi" w:hAnsiTheme="minorHAnsi" w:cstheme="minorHAnsi"/>
        </w:rPr>
        <w:t xml:space="preserve">fought </w:t>
      </w:r>
      <w:r w:rsidRPr="000B55CE">
        <w:rPr>
          <w:rStyle w:val="StyleUnderline"/>
          <w:rFonts w:asciiTheme="minorHAnsi" w:hAnsiTheme="minorHAnsi" w:cstheme="minorHAnsi"/>
          <w:highlight w:val="green"/>
        </w:rPr>
        <w:t>with</w:t>
      </w:r>
      <w:r w:rsidRPr="000B55CE">
        <w:rPr>
          <w:rStyle w:val="StyleUnderline"/>
          <w:rFonts w:asciiTheme="minorHAnsi" w:hAnsiTheme="minorHAnsi" w:cstheme="minorHAnsi"/>
        </w:rPr>
        <w:t xml:space="preserve"> 21st century</w:t>
      </w:r>
      <w:r w:rsidRPr="000B55CE">
        <w:rPr>
          <w:rFonts w:asciiTheme="minorHAnsi" w:hAnsiTheme="minorHAnsi" w:cstheme="minorHAnsi"/>
        </w:rPr>
        <w:t xml:space="preserve"> strategic </w:t>
      </w:r>
      <w:r w:rsidRPr="000B55CE">
        <w:rPr>
          <w:rStyle w:val="StyleUnderline"/>
          <w:rFonts w:asciiTheme="minorHAnsi" w:hAnsiTheme="minorHAnsi" w:cstheme="minorHAnsi"/>
          <w:highlight w:val="green"/>
        </w:rPr>
        <w:t>nuclear weapons</w:t>
      </w:r>
      <w:r w:rsidRPr="000B55CE">
        <w:rPr>
          <w:rStyle w:val="StyleUnderline"/>
          <w:rFonts w:asciiTheme="minorHAnsi" w:hAnsiTheme="minorHAnsi" w:cstheme="minorHAnsi"/>
        </w:rPr>
        <w:t xml:space="preserve"> would be more than just a great catastrophe in human history. If we allow it to happen, such a war </w:t>
      </w:r>
      <w:r w:rsidRPr="000B55CE">
        <w:rPr>
          <w:rStyle w:val="StyleUnderline"/>
          <w:rFonts w:asciiTheme="minorHAnsi" w:hAnsiTheme="minorHAnsi" w:cstheme="minorHAnsi"/>
          <w:highlight w:val="green"/>
        </w:rPr>
        <w:t>would be a mass extinction event</w:t>
      </w:r>
      <w:r w:rsidRPr="000B55CE">
        <w:rPr>
          <w:rStyle w:val="StyleUnderline"/>
          <w:rFonts w:asciiTheme="minorHAnsi" w:hAnsiTheme="minorHAnsi" w:cstheme="minorHAnsi"/>
        </w:rPr>
        <w:t xml:space="preserve"> that </w:t>
      </w:r>
      <w:hyperlink r:id="rId21" w:history="1">
        <w:r w:rsidRPr="000B55CE">
          <w:rPr>
            <w:rStyle w:val="StyleUnderline"/>
            <w:rFonts w:asciiTheme="minorHAnsi" w:hAnsiTheme="minorHAnsi" w:cstheme="minorHAnsi"/>
          </w:rPr>
          <w:t>ends human history</w:t>
        </w:r>
      </w:hyperlink>
      <w:r w:rsidRPr="000B55CE">
        <w:rPr>
          <w:rStyle w:val="StyleUnderline"/>
          <w:rFonts w:asciiTheme="minorHAnsi" w:hAnsiTheme="minorHAnsi" w:cstheme="minorHAnsi"/>
        </w:rPr>
        <w:t>. There is a profound difference between extinction and “an unprecedented disaster,” or even “the end of civilization,” because even after such an immense catastrophe, human life would go on.</w:t>
      </w:r>
    </w:p>
    <w:p w14:paraId="58EC2663" w14:textId="77777777" w:rsidR="00B679BB" w:rsidRPr="000B55CE" w:rsidRDefault="00B679BB" w:rsidP="00B679BB">
      <w:pPr>
        <w:rPr>
          <w:rFonts w:asciiTheme="minorHAnsi" w:hAnsiTheme="minorHAnsi" w:cstheme="minorHAnsi"/>
        </w:rPr>
      </w:pPr>
      <w:r w:rsidRPr="000B55CE">
        <w:rPr>
          <w:rFonts w:asciiTheme="minorHAnsi" w:hAnsiTheme="minorHAnsi" w:cstheme="minorHAnsi"/>
        </w:rPr>
        <w:t xml:space="preserve">But </w:t>
      </w:r>
      <w:r w:rsidRPr="000B55CE">
        <w:rPr>
          <w:rStyle w:val="StyleUnderline"/>
          <w:rFonts w:asciiTheme="minorHAnsi" w:hAnsiTheme="minorHAnsi" w:cstheme="minorHAnsi"/>
          <w:highlight w:val="green"/>
        </w:rPr>
        <w:t>extinction</w:t>
      </w:r>
      <w:r w:rsidRPr="000B55CE">
        <w:rPr>
          <w:rStyle w:val="StyleUnderline"/>
          <w:rFonts w:asciiTheme="minorHAnsi" w:hAnsiTheme="minorHAnsi" w:cstheme="minorHAnsi"/>
        </w:rPr>
        <w:t xml:space="preserve">, by definition, </w:t>
      </w:r>
      <w:r w:rsidRPr="000B55CE">
        <w:rPr>
          <w:rStyle w:val="StyleUnderline"/>
          <w:rFonts w:asciiTheme="minorHAnsi" w:hAnsiTheme="minorHAnsi" w:cstheme="minorHAnsi"/>
          <w:highlight w:val="green"/>
        </w:rPr>
        <w:t>is an event of utter finality</w:t>
      </w:r>
      <w:r w:rsidRPr="000B55CE">
        <w:rPr>
          <w:rStyle w:val="StyleUnderline"/>
          <w:rFonts w:asciiTheme="minorHAnsi" w:hAnsiTheme="minorHAnsi" w:cstheme="minorHAnsi"/>
        </w:rPr>
        <w:t>, and a nuclear war that could cause human extinction should really be considered as the ultimate criminal act</w:t>
      </w:r>
      <w:r w:rsidRPr="000B55CE">
        <w:rPr>
          <w:rFonts w:asciiTheme="minorHAnsi" w:hAnsiTheme="minorHAnsi" w:cstheme="minorHAnsi"/>
        </w:rPr>
        <w:t>. It certainly would be the crime to end all crimes.</w:t>
      </w:r>
    </w:p>
    <w:p w14:paraId="7689878B" w14:textId="77777777" w:rsidR="00B679BB" w:rsidRPr="000B55CE" w:rsidRDefault="00B679BB" w:rsidP="00B679BB">
      <w:pPr>
        <w:rPr>
          <w:rFonts w:asciiTheme="minorHAnsi" w:hAnsiTheme="minorHAnsi" w:cstheme="minorHAnsi"/>
        </w:rPr>
      </w:pPr>
      <w:r w:rsidRPr="000B55CE">
        <w:rPr>
          <w:rStyle w:val="StyleUnderline"/>
          <w:rFonts w:asciiTheme="minorHAnsi" w:hAnsiTheme="minorHAnsi" w:cstheme="minorHAnsi"/>
        </w:rPr>
        <w:t>The world’s leading climatologists now tell us that nuclear war threatens our continued existence as a species</w:t>
      </w:r>
      <w:r w:rsidRPr="000B55CE">
        <w:rPr>
          <w:rFonts w:asciiTheme="minorHAnsi" w:hAnsiTheme="minorHAnsi" w:cstheme="minorHAnsi"/>
        </w:rPr>
        <w:t xml:space="preserve">. Their </w:t>
      </w:r>
      <w:r w:rsidRPr="000B55CE">
        <w:rPr>
          <w:rStyle w:val="StyleUnderline"/>
          <w:rFonts w:asciiTheme="minorHAnsi" w:hAnsiTheme="minorHAnsi" w:cstheme="minorHAnsi"/>
        </w:rPr>
        <w:t xml:space="preserve">studies predict that a large nuclear war, especially one fought with strategic nuclear weapons, would create a post-war environment in which </w:t>
      </w:r>
      <w:r w:rsidRPr="000B55CE">
        <w:rPr>
          <w:rStyle w:val="StyleUnderline"/>
          <w:rFonts w:asciiTheme="minorHAnsi" w:hAnsiTheme="minorHAnsi" w:cstheme="minorHAnsi"/>
          <w:highlight w:val="green"/>
        </w:rPr>
        <w:t>for many years it would be too cold and dark to</w:t>
      </w:r>
      <w:r w:rsidRPr="000B55CE">
        <w:rPr>
          <w:rStyle w:val="StyleUnderline"/>
          <w:rFonts w:asciiTheme="minorHAnsi" w:hAnsiTheme="minorHAnsi" w:cstheme="minorHAnsi"/>
        </w:rPr>
        <w:t xml:space="preserve"> even </w:t>
      </w:r>
      <w:r w:rsidRPr="000B55CE">
        <w:rPr>
          <w:rStyle w:val="StyleUnderline"/>
          <w:rFonts w:asciiTheme="minorHAnsi" w:hAnsiTheme="minorHAnsi" w:cstheme="minorHAnsi"/>
          <w:highlight w:val="green"/>
        </w:rPr>
        <w:t>grow food</w:t>
      </w:r>
      <w:r w:rsidRPr="000B55CE">
        <w:rPr>
          <w:rFonts w:asciiTheme="minorHAnsi" w:hAnsiTheme="minorHAnsi" w:cstheme="minorHAnsi"/>
        </w:rPr>
        <w:t xml:space="preserve">. Their findings make it clear that </w:t>
      </w:r>
      <w:r w:rsidRPr="000B55CE">
        <w:rPr>
          <w:rStyle w:val="StyleUnderline"/>
          <w:rFonts w:asciiTheme="minorHAnsi" w:hAnsiTheme="minorHAnsi" w:cstheme="minorHAnsi"/>
        </w:rPr>
        <w:t xml:space="preserve">not only humans, but most large animals and many other forms of complex life would likely vanish forever in a nuclear darkness </w:t>
      </w:r>
      <w:r w:rsidRPr="000B55CE">
        <w:rPr>
          <w:rFonts w:asciiTheme="minorHAnsi" w:hAnsiTheme="minorHAnsi" w:cstheme="minorHAnsi"/>
        </w:rPr>
        <w:t>of our own making.</w:t>
      </w:r>
    </w:p>
    <w:p w14:paraId="1521C8B3" w14:textId="77777777" w:rsidR="00B679BB" w:rsidRPr="000B55CE" w:rsidRDefault="00B679BB" w:rsidP="00B679BB">
      <w:pPr>
        <w:rPr>
          <w:rStyle w:val="StyleUnderline"/>
          <w:rFonts w:asciiTheme="minorHAnsi" w:hAnsiTheme="minorHAnsi" w:cstheme="minorHAnsi"/>
        </w:rPr>
      </w:pPr>
      <w:r w:rsidRPr="000B55CE">
        <w:rPr>
          <w:rStyle w:val="StyleUnderline"/>
          <w:rFonts w:asciiTheme="minorHAnsi" w:hAnsiTheme="minorHAnsi" w:cstheme="minorHAnsi"/>
        </w:rPr>
        <w:t xml:space="preserve">The environmental consequences of nuclear war would attack the ecological support systems of life at every level. </w:t>
      </w:r>
      <w:r w:rsidRPr="000B55CE">
        <w:rPr>
          <w:rStyle w:val="StyleUnderline"/>
          <w:rFonts w:asciiTheme="minorHAnsi" w:hAnsiTheme="minorHAnsi" w:cstheme="minorHAnsi"/>
          <w:highlight w:val="green"/>
        </w:rPr>
        <w:t>Radioactive fallout</w:t>
      </w:r>
      <w:r w:rsidRPr="000B55CE">
        <w:rPr>
          <w:rStyle w:val="StyleUnderline"/>
          <w:rFonts w:asciiTheme="minorHAnsi" w:hAnsiTheme="minorHAnsi" w:cstheme="minorHAnsi"/>
        </w:rPr>
        <w:t xml:space="preserve"> produced not only by nuclear bombs, but also by the destruction of nuclear power plants and their spent fuel pools, </w:t>
      </w:r>
      <w:r w:rsidRPr="000B55CE">
        <w:rPr>
          <w:rStyle w:val="StyleUnderline"/>
          <w:rFonts w:asciiTheme="minorHAnsi" w:hAnsiTheme="minorHAnsi" w:cstheme="minorHAnsi"/>
          <w:highlight w:val="green"/>
        </w:rPr>
        <w:t>would poison the biosphere. Millions of tons of smoke would</w:t>
      </w:r>
      <w:r w:rsidRPr="000B55CE">
        <w:rPr>
          <w:rStyle w:val="StyleUnderline"/>
          <w:rFonts w:asciiTheme="minorHAnsi" w:hAnsiTheme="minorHAnsi" w:cstheme="minorHAnsi"/>
        </w:rPr>
        <w:t xml:space="preserve"> act to </w:t>
      </w:r>
      <w:hyperlink r:id="rId22" w:history="1">
        <w:r w:rsidRPr="000B55CE">
          <w:rPr>
            <w:rStyle w:val="StyleUnderline"/>
            <w:rFonts w:asciiTheme="minorHAnsi" w:hAnsiTheme="minorHAnsi" w:cstheme="minorHAnsi"/>
            <w:highlight w:val="green"/>
          </w:rPr>
          <w:t>destroy</w:t>
        </w:r>
        <w:r w:rsidRPr="000B55CE">
          <w:rPr>
            <w:rStyle w:val="StyleUnderline"/>
            <w:rFonts w:asciiTheme="minorHAnsi" w:hAnsiTheme="minorHAnsi" w:cstheme="minorHAnsi"/>
          </w:rPr>
          <w:t xml:space="preserve"> Earth’s protective </w:t>
        </w:r>
        <w:r w:rsidRPr="000B55CE">
          <w:rPr>
            <w:rStyle w:val="StyleUnderline"/>
            <w:rFonts w:asciiTheme="minorHAnsi" w:hAnsiTheme="minorHAnsi" w:cstheme="minorHAnsi"/>
            <w:highlight w:val="green"/>
          </w:rPr>
          <w:t>ozone</w:t>
        </w:r>
        <w:r w:rsidRPr="000B55CE">
          <w:rPr>
            <w:rStyle w:val="StyleUnderline"/>
            <w:rFonts w:asciiTheme="minorHAnsi" w:hAnsiTheme="minorHAnsi" w:cstheme="minorHAnsi"/>
          </w:rPr>
          <w:t xml:space="preserve"> layer</w:t>
        </w:r>
      </w:hyperlink>
      <w:r w:rsidRPr="000B55CE">
        <w:rPr>
          <w:rStyle w:val="StyleUnderline"/>
          <w:rFonts w:asciiTheme="minorHAnsi" w:hAnsiTheme="minorHAnsi" w:cstheme="minorHAnsi"/>
        </w:rPr>
        <w:t> </w:t>
      </w:r>
      <w:r w:rsidRPr="000B55CE">
        <w:rPr>
          <w:rStyle w:val="StyleUnderline"/>
          <w:rFonts w:asciiTheme="minorHAnsi" w:hAnsiTheme="minorHAnsi" w:cstheme="minorHAnsi"/>
          <w:highlight w:val="green"/>
        </w:rPr>
        <w:t>and block</w:t>
      </w:r>
      <w:r w:rsidRPr="000B55CE">
        <w:rPr>
          <w:rStyle w:val="StyleUnderline"/>
          <w:rFonts w:asciiTheme="minorHAnsi" w:hAnsiTheme="minorHAnsi" w:cstheme="minorHAnsi"/>
        </w:rPr>
        <w:t xml:space="preserve"> most </w:t>
      </w:r>
      <w:r w:rsidRPr="000B55CE">
        <w:rPr>
          <w:rStyle w:val="StyleUnderline"/>
          <w:rFonts w:asciiTheme="minorHAnsi" w:hAnsiTheme="minorHAnsi" w:cstheme="minorHAnsi"/>
          <w:highlight w:val="green"/>
        </w:rPr>
        <w:t>sunlight</w:t>
      </w:r>
      <w:r w:rsidRPr="000B55CE">
        <w:rPr>
          <w:rStyle w:val="StyleUnderline"/>
          <w:rFonts w:asciiTheme="minorHAnsi" w:hAnsiTheme="minorHAnsi" w:cstheme="minorHAnsi"/>
        </w:rPr>
        <w:t xml:space="preserve"> from reaching Earth’s surface, </w:t>
      </w:r>
      <w:r w:rsidRPr="000B55CE">
        <w:rPr>
          <w:rStyle w:val="StyleUnderline"/>
          <w:rFonts w:asciiTheme="minorHAnsi" w:hAnsiTheme="minorHAnsi" w:cstheme="minorHAnsi"/>
          <w:highlight w:val="green"/>
        </w:rPr>
        <w:t>creating Ice Age</w:t>
      </w:r>
      <w:r w:rsidRPr="000B55CE">
        <w:rPr>
          <w:rStyle w:val="StyleUnderline"/>
          <w:rFonts w:asciiTheme="minorHAnsi" w:hAnsiTheme="minorHAnsi" w:cstheme="minorHAnsi"/>
        </w:rPr>
        <w:t xml:space="preserve"> weather conditions that would last </w:t>
      </w:r>
      <w:r w:rsidRPr="000B55CE">
        <w:rPr>
          <w:rStyle w:val="StyleUnderline"/>
          <w:rFonts w:asciiTheme="minorHAnsi" w:hAnsiTheme="minorHAnsi" w:cstheme="minorHAnsi"/>
          <w:highlight w:val="green"/>
        </w:rPr>
        <w:t>for decades</w:t>
      </w:r>
      <w:r w:rsidRPr="000B55CE">
        <w:rPr>
          <w:rStyle w:val="StyleUnderline"/>
          <w:rFonts w:asciiTheme="minorHAnsi" w:hAnsiTheme="minorHAnsi" w:cstheme="minorHAnsi"/>
        </w:rPr>
        <w:t>.</w:t>
      </w:r>
    </w:p>
    <w:p w14:paraId="4C1D2F67" w14:textId="77777777" w:rsidR="00B679BB" w:rsidRPr="000B55CE" w:rsidRDefault="00B679BB" w:rsidP="00B679BB">
      <w:pPr>
        <w:rPr>
          <w:rFonts w:asciiTheme="minorHAnsi" w:hAnsiTheme="minorHAnsi" w:cstheme="minorHAnsi"/>
        </w:rPr>
      </w:pPr>
      <w:r w:rsidRPr="000B55CE">
        <w:rPr>
          <w:rFonts w:asciiTheme="minorHAnsi" w:hAnsiTheme="minorHAnsi" w:cstheme="minorHAnsi"/>
        </w:rPr>
        <w:t>Yet the political and military leaders who control nuclear weapons strictly avoid any direct public discussion of the consequences of nuclear war. They do so by arguing that nuclear weapons are not intended to be used, but only to deter.</w:t>
      </w:r>
    </w:p>
    <w:p w14:paraId="16B05AFC" w14:textId="77777777" w:rsidR="00B679BB" w:rsidRPr="000B55CE" w:rsidRDefault="00B679BB" w:rsidP="00B679BB">
      <w:pPr>
        <w:rPr>
          <w:rStyle w:val="StyleUnderline"/>
          <w:rFonts w:asciiTheme="minorHAnsi" w:hAnsiTheme="minorHAnsi" w:cstheme="minorHAnsi"/>
        </w:rPr>
      </w:pPr>
      <w:r w:rsidRPr="000B55CE">
        <w:rPr>
          <w:rFonts w:asciiTheme="minorHAnsi" w:hAnsiTheme="minorHAnsi" w:cstheme="minorHAnsi"/>
        </w:rPr>
        <w:t xml:space="preserve">Remarkably, the leaders of the Nuclear Weapon States have chosen to ignore the authoritative, long-standing scientific research done by the climatologists, </w:t>
      </w:r>
      <w:r w:rsidRPr="000B55CE">
        <w:rPr>
          <w:rStyle w:val="StyleUnderline"/>
          <w:rFonts w:asciiTheme="minorHAnsi" w:hAnsiTheme="minorHAnsi" w:cstheme="minorHAnsi"/>
        </w:rPr>
        <w:t>research</w:t>
      </w:r>
      <w:r w:rsidRPr="000B55CE">
        <w:rPr>
          <w:rFonts w:asciiTheme="minorHAnsi" w:hAnsiTheme="minorHAnsi" w:cstheme="minorHAnsi"/>
        </w:rPr>
        <w:t xml:space="preserve"> that </w:t>
      </w:r>
      <w:r w:rsidRPr="000B55CE">
        <w:rPr>
          <w:rStyle w:val="StyleUnderline"/>
          <w:rFonts w:asciiTheme="minorHAnsi" w:hAnsiTheme="minorHAnsi" w:cstheme="minorHAnsi"/>
        </w:rPr>
        <w:t xml:space="preserve">predicts </w:t>
      </w:r>
      <w:r w:rsidRPr="000B55CE">
        <w:rPr>
          <w:rStyle w:val="StyleUnderline"/>
          <w:rFonts w:asciiTheme="minorHAnsi" w:hAnsiTheme="minorHAnsi" w:cstheme="minorHAnsi"/>
          <w:highlight w:val="green"/>
        </w:rPr>
        <w:t>virtually any nuclear war</w:t>
      </w:r>
      <w:r w:rsidRPr="000B55CE">
        <w:rPr>
          <w:rStyle w:val="StyleUnderline"/>
          <w:rFonts w:asciiTheme="minorHAnsi" w:hAnsiTheme="minorHAnsi" w:cstheme="minorHAnsi"/>
        </w:rPr>
        <w:t xml:space="preserve">, fought with even a fraction of the operational and deployed nuclear arsenals, </w:t>
      </w:r>
      <w:r w:rsidRPr="000B55CE">
        <w:rPr>
          <w:rStyle w:val="StyleUnderline"/>
          <w:rFonts w:asciiTheme="minorHAnsi" w:hAnsiTheme="minorHAnsi" w:cstheme="minorHAnsi"/>
          <w:highlight w:val="green"/>
        </w:rPr>
        <w:t>will leave the Earth essentially uninhabitable</w:t>
      </w:r>
      <w:r w:rsidRPr="000B55CE">
        <w:rPr>
          <w:rStyle w:val="StyleUnderline"/>
          <w:rFonts w:asciiTheme="minorHAnsi" w:hAnsiTheme="minorHAnsi" w:cstheme="minorHAnsi"/>
        </w:rPr>
        <w:t>.</w:t>
      </w:r>
    </w:p>
    <w:p w14:paraId="1E8AED1F" w14:textId="03FFE150" w:rsidR="00B679BB" w:rsidRPr="000B55CE" w:rsidRDefault="00B679BB" w:rsidP="00B679BB">
      <w:pPr>
        <w:pStyle w:val="Heading3"/>
        <w:rPr>
          <w:rFonts w:asciiTheme="minorHAnsi" w:hAnsiTheme="minorHAnsi" w:cstheme="minorHAnsi"/>
        </w:rPr>
      </w:pPr>
      <w:r w:rsidRPr="000B55CE">
        <w:rPr>
          <w:rFonts w:asciiTheme="minorHAnsi" w:hAnsiTheme="minorHAnsi" w:cstheme="minorHAnsi"/>
        </w:rPr>
        <w:t>Case</w:t>
      </w:r>
    </w:p>
    <w:p w14:paraId="0E774809" w14:textId="77777777" w:rsidR="00627A2A" w:rsidRPr="000B55CE" w:rsidRDefault="00627A2A" w:rsidP="00627A2A">
      <w:pPr>
        <w:pStyle w:val="Heading4"/>
        <w:rPr>
          <w:rFonts w:asciiTheme="minorHAnsi" w:hAnsiTheme="minorHAnsi" w:cstheme="minorHAnsi"/>
        </w:rPr>
      </w:pPr>
      <w:r w:rsidRPr="000B55CE">
        <w:rPr>
          <w:rFonts w:asciiTheme="minorHAnsi" w:hAnsiTheme="minorHAnsi" w:cstheme="minorHAnsi"/>
          <w:b w:val="0"/>
        </w:rPr>
        <w:t xml:space="preserve">Climate strikes </w:t>
      </w:r>
      <w:r w:rsidRPr="000B55CE">
        <w:rPr>
          <w:rFonts w:asciiTheme="minorHAnsi" w:hAnsiTheme="minorHAnsi" w:cstheme="minorHAnsi"/>
          <w:b w:val="0"/>
          <w:u w:val="single"/>
        </w:rPr>
        <w:t>aren’t sufficient</w:t>
      </w:r>
      <w:r w:rsidRPr="000B55CE">
        <w:rPr>
          <w:rFonts w:asciiTheme="minorHAnsi" w:hAnsiTheme="minorHAnsi" w:cstheme="minorHAnsi"/>
          <w:b w:val="0"/>
        </w:rPr>
        <w:t xml:space="preserve"> to reduce reliance on fuels.</w:t>
      </w:r>
    </w:p>
    <w:p w14:paraId="111342AF" w14:textId="77777777" w:rsidR="00627A2A" w:rsidRPr="000B55CE" w:rsidRDefault="00627A2A" w:rsidP="00627A2A">
      <w:pPr>
        <w:rPr>
          <w:rFonts w:asciiTheme="minorHAnsi" w:hAnsiTheme="minorHAnsi" w:cstheme="minorHAnsi"/>
        </w:rPr>
      </w:pPr>
      <w:r w:rsidRPr="000B55CE">
        <w:rPr>
          <w:rStyle w:val="Style13ptBold"/>
          <w:rFonts w:asciiTheme="minorHAnsi" w:hAnsiTheme="minorHAnsi" w:cstheme="minorHAnsi"/>
        </w:rPr>
        <w:t>Hayes 19</w:t>
      </w:r>
      <w:r w:rsidRPr="000B55CE">
        <w:rPr>
          <w:rFonts w:asciiTheme="minorHAnsi" w:hAnsiTheme="minorHAnsi" w:cstheme="minorHAnsi"/>
        </w:rPr>
        <w:t xml:space="preserve"> [Jason; Contributor to The Hill, director of environmental policy at the Mackinac Center for Public Policy, a research and education institute in Midland, </w:t>
      </w:r>
      <w:proofErr w:type="spellStart"/>
      <w:r w:rsidRPr="000B55CE">
        <w:rPr>
          <w:rFonts w:asciiTheme="minorHAnsi" w:hAnsiTheme="minorHAnsi" w:cstheme="minorHAnsi"/>
        </w:rPr>
        <w:t>Mich</w:t>
      </w:r>
      <w:proofErr w:type="spellEnd"/>
      <w:r w:rsidRPr="000B55CE">
        <w:rPr>
          <w:rFonts w:asciiTheme="minorHAnsi" w:hAnsiTheme="minorHAnsi" w:cstheme="minorHAnsi"/>
        </w:rPr>
        <w:t xml:space="preserve">; “A global climate strike isn't enough,” The Hill; 9/19/19; </w:t>
      </w:r>
      <w:hyperlink r:id="rId23" w:history="1">
        <w:r w:rsidRPr="000B55CE">
          <w:rPr>
            <w:rStyle w:val="Hyperlink"/>
            <w:rFonts w:asciiTheme="minorHAnsi" w:hAnsiTheme="minorHAnsi" w:cstheme="minorHAnsi"/>
            <w:color w:val="000000"/>
            <w:u w:val="single"/>
          </w:rPr>
          <w:t>https://thehill.com/opinion/energy-environment/461809-a-global-climate-strike-isnt-enough</w:t>
        </w:r>
      </w:hyperlink>
      <w:r w:rsidRPr="000B55CE">
        <w:rPr>
          <w:rFonts w:asciiTheme="minorHAnsi" w:hAnsiTheme="minorHAnsi" w:cstheme="minorHAnsi"/>
        </w:rPr>
        <w:t>] Justin</w:t>
      </w:r>
    </w:p>
    <w:p w14:paraId="2AF1FD01" w14:textId="77777777" w:rsidR="00627A2A" w:rsidRPr="000B55CE" w:rsidRDefault="00627A2A" w:rsidP="00627A2A">
      <w:pPr>
        <w:rPr>
          <w:rFonts w:asciiTheme="minorHAnsi" w:hAnsiTheme="minorHAnsi" w:cstheme="minorHAnsi"/>
          <w:u w:val="single"/>
        </w:rPr>
      </w:pPr>
      <w:r w:rsidRPr="000B55CE">
        <w:rPr>
          <w:rFonts w:asciiTheme="minorHAnsi" w:hAnsiTheme="minorHAnsi" w:cstheme="minorHAnsi"/>
          <w:sz w:val="16"/>
        </w:rPr>
        <w:t xml:space="preserve">A </w:t>
      </w:r>
      <w:r w:rsidRPr="000B55CE">
        <w:rPr>
          <w:rFonts w:asciiTheme="minorHAnsi" w:hAnsiTheme="minorHAnsi" w:cstheme="minorHAnsi"/>
          <w:u w:val="single"/>
        </w:rPr>
        <w:t xml:space="preserve">collective of influential green groups and corporations is supporting a campaign for a </w:t>
      </w:r>
      <w:r w:rsidRPr="000B55CE">
        <w:rPr>
          <w:rStyle w:val="Emphasis"/>
          <w:rFonts w:asciiTheme="minorHAnsi" w:hAnsiTheme="minorHAnsi" w:cstheme="minorHAnsi"/>
          <w:highlight w:val="green"/>
        </w:rPr>
        <w:t>global</w:t>
      </w:r>
      <w:r w:rsidRPr="000B55CE">
        <w:rPr>
          <w:rFonts w:asciiTheme="minorHAnsi" w:hAnsiTheme="minorHAnsi" w:cstheme="minorHAnsi"/>
          <w:highlight w:val="green"/>
          <w:u w:val="single"/>
        </w:rPr>
        <w:t xml:space="preserve"> </w:t>
      </w:r>
      <w:r w:rsidRPr="000B55CE">
        <w:rPr>
          <w:rStyle w:val="Emphasis"/>
          <w:rFonts w:asciiTheme="minorHAnsi" w:hAnsiTheme="minorHAnsi" w:cstheme="minorHAnsi"/>
          <w:highlight w:val="green"/>
        </w:rPr>
        <w:t>climate</w:t>
      </w:r>
      <w:r w:rsidRPr="000B55CE">
        <w:rPr>
          <w:rFonts w:asciiTheme="minorHAnsi" w:hAnsiTheme="minorHAnsi" w:cstheme="minorHAnsi"/>
          <w:highlight w:val="green"/>
          <w:u w:val="single"/>
        </w:rPr>
        <w:t xml:space="preserve"> </w:t>
      </w:r>
      <w:r w:rsidRPr="000B55CE">
        <w:rPr>
          <w:rStyle w:val="Emphasis"/>
          <w:rFonts w:asciiTheme="minorHAnsi" w:hAnsiTheme="minorHAnsi" w:cstheme="minorHAnsi"/>
          <w:highlight w:val="green"/>
        </w:rPr>
        <w:t>strike</w:t>
      </w:r>
      <w:r w:rsidRPr="000B55CE">
        <w:rPr>
          <w:rFonts w:asciiTheme="minorHAnsi" w:hAnsiTheme="minorHAnsi" w:cstheme="minorHAnsi"/>
          <w:sz w:val="16"/>
        </w:rPr>
        <w:t xml:space="preserve"> from Sept. 20-27. The strike pushes young people to walk out of schools </w:t>
      </w:r>
      <w:proofErr w:type="gramStart"/>
      <w:r w:rsidRPr="000B55CE">
        <w:rPr>
          <w:rFonts w:asciiTheme="minorHAnsi" w:hAnsiTheme="minorHAnsi" w:cstheme="minorHAnsi"/>
          <w:sz w:val="16"/>
        </w:rPr>
        <w:t>and  workplaces</w:t>
      </w:r>
      <w:proofErr w:type="gramEnd"/>
      <w:r w:rsidRPr="000B55CE">
        <w:rPr>
          <w:rFonts w:asciiTheme="minorHAnsi" w:hAnsiTheme="minorHAnsi" w:cstheme="minorHAnsi"/>
          <w:sz w:val="16"/>
        </w:rPr>
        <w:t xml:space="preserve"> to protest the energy sources that keep us alive and thriving. That many people are concerned about the global climate is obvious, but </w:t>
      </w:r>
      <w:r w:rsidRPr="000B55CE">
        <w:rPr>
          <w:rFonts w:asciiTheme="minorHAnsi" w:hAnsiTheme="minorHAnsi" w:cstheme="minorHAnsi"/>
          <w:highlight w:val="green"/>
          <w:u w:val="single"/>
        </w:rPr>
        <w:t xml:space="preserve">how will </w:t>
      </w:r>
      <w:r w:rsidRPr="000B55CE">
        <w:rPr>
          <w:rStyle w:val="Emphasis"/>
          <w:rFonts w:asciiTheme="minorHAnsi" w:hAnsiTheme="minorHAnsi" w:cstheme="minorHAnsi"/>
        </w:rPr>
        <w:t>encouraging</w:t>
      </w:r>
      <w:r w:rsidRPr="000B55CE">
        <w:rPr>
          <w:rFonts w:asciiTheme="minorHAnsi" w:hAnsiTheme="minorHAnsi" w:cstheme="minorHAnsi"/>
          <w:u w:val="single"/>
        </w:rPr>
        <w:t xml:space="preserve"> them to </w:t>
      </w:r>
      <w:r w:rsidRPr="000B55CE">
        <w:rPr>
          <w:rFonts w:asciiTheme="minorHAnsi" w:hAnsiTheme="minorHAnsi" w:cstheme="minorHAnsi"/>
          <w:highlight w:val="green"/>
          <w:u w:val="single"/>
        </w:rPr>
        <w:t xml:space="preserve">abandon their jobs or schools for a </w:t>
      </w:r>
      <w:r w:rsidRPr="000B55CE">
        <w:rPr>
          <w:rStyle w:val="Emphasis"/>
          <w:rFonts w:asciiTheme="minorHAnsi" w:hAnsiTheme="minorHAnsi" w:cstheme="minorHAnsi"/>
          <w:highlight w:val="green"/>
        </w:rPr>
        <w:t>day</w:t>
      </w:r>
      <w:r w:rsidRPr="000B55CE">
        <w:rPr>
          <w:rFonts w:asciiTheme="minorHAnsi" w:hAnsiTheme="minorHAnsi" w:cstheme="minorHAnsi"/>
          <w:u w:val="single"/>
        </w:rPr>
        <w:t xml:space="preserve"> or </w:t>
      </w:r>
      <w:r w:rsidRPr="000B55CE">
        <w:rPr>
          <w:rStyle w:val="Emphasis"/>
          <w:rFonts w:asciiTheme="minorHAnsi" w:hAnsiTheme="minorHAnsi" w:cstheme="minorHAnsi"/>
        </w:rPr>
        <w:t>two</w:t>
      </w:r>
      <w:r w:rsidRPr="000B55CE">
        <w:rPr>
          <w:rFonts w:asciiTheme="minorHAnsi" w:hAnsiTheme="minorHAnsi" w:cstheme="minorHAnsi"/>
          <w:u w:val="single"/>
        </w:rPr>
        <w:t xml:space="preserve">, or seven, </w:t>
      </w:r>
      <w:r w:rsidRPr="000B55CE">
        <w:rPr>
          <w:rStyle w:val="Emphasis"/>
          <w:rFonts w:asciiTheme="minorHAnsi" w:hAnsiTheme="minorHAnsi" w:cstheme="minorHAnsi"/>
          <w:highlight w:val="green"/>
        </w:rPr>
        <w:t>reduce</w:t>
      </w:r>
      <w:r w:rsidRPr="000B55CE">
        <w:rPr>
          <w:rFonts w:asciiTheme="minorHAnsi" w:hAnsiTheme="minorHAnsi" w:cstheme="minorHAnsi"/>
          <w:u w:val="single"/>
        </w:rPr>
        <w:t xml:space="preserve"> greenhouse gas </w:t>
      </w:r>
      <w:r w:rsidRPr="000B55CE">
        <w:rPr>
          <w:rStyle w:val="Emphasis"/>
          <w:rFonts w:asciiTheme="minorHAnsi" w:hAnsiTheme="minorHAnsi" w:cstheme="minorHAnsi"/>
          <w:highlight w:val="green"/>
        </w:rPr>
        <w:t>emissions</w:t>
      </w:r>
      <w:r w:rsidRPr="000B55CE">
        <w:rPr>
          <w:rFonts w:asciiTheme="minorHAnsi" w:hAnsiTheme="minorHAnsi" w:cstheme="minorHAnsi"/>
          <w:u w:val="single"/>
        </w:rPr>
        <w:t>?</w:t>
      </w:r>
    </w:p>
    <w:p w14:paraId="2083E981" w14:textId="77777777" w:rsidR="00627A2A" w:rsidRPr="000B55CE" w:rsidRDefault="00627A2A" w:rsidP="00627A2A">
      <w:pPr>
        <w:rPr>
          <w:rFonts w:asciiTheme="minorHAnsi" w:hAnsiTheme="minorHAnsi" w:cstheme="minorHAnsi"/>
          <w:u w:val="single"/>
        </w:rPr>
      </w:pPr>
      <w:r w:rsidRPr="000B55CE">
        <w:rPr>
          <w:rFonts w:asciiTheme="minorHAnsi" w:hAnsiTheme="minorHAnsi" w:cstheme="minorHAnsi"/>
          <w:sz w:val="16"/>
        </w:rPr>
        <w:t xml:space="preserve">The campaign website — globalclimatestrike.net — tells people they must “demand an end to the age of fossil fuels.” But, </w:t>
      </w:r>
      <w:r w:rsidRPr="000B55CE">
        <w:rPr>
          <w:rFonts w:asciiTheme="minorHAnsi" w:hAnsiTheme="minorHAnsi" w:cstheme="minorHAnsi"/>
          <w:u w:val="single"/>
        </w:rPr>
        <w:t xml:space="preserve">in the United States, </w:t>
      </w:r>
      <w:r w:rsidRPr="000B55CE">
        <w:rPr>
          <w:rFonts w:asciiTheme="minorHAnsi" w:hAnsiTheme="minorHAnsi" w:cstheme="minorHAnsi"/>
          <w:highlight w:val="green"/>
          <w:u w:val="single"/>
        </w:rPr>
        <w:t>we rely on</w:t>
      </w:r>
      <w:r w:rsidRPr="000B55CE">
        <w:rPr>
          <w:rFonts w:asciiTheme="minorHAnsi" w:hAnsiTheme="minorHAnsi" w:cstheme="minorHAnsi"/>
          <w:u w:val="single"/>
        </w:rPr>
        <w:t xml:space="preserve"> these </w:t>
      </w:r>
      <w:r w:rsidRPr="000B55CE">
        <w:rPr>
          <w:rFonts w:asciiTheme="minorHAnsi" w:hAnsiTheme="minorHAnsi" w:cstheme="minorHAnsi"/>
          <w:highlight w:val="green"/>
          <w:u w:val="single"/>
        </w:rPr>
        <w:t xml:space="preserve">fuels for over </w:t>
      </w:r>
      <w:r w:rsidRPr="000B55CE">
        <w:rPr>
          <w:rStyle w:val="Emphasis"/>
          <w:rFonts w:asciiTheme="minorHAnsi" w:hAnsiTheme="minorHAnsi" w:cstheme="minorHAnsi"/>
          <w:highlight w:val="green"/>
        </w:rPr>
        <w:t>80</w:t>
      </w:r>
      <w:r w:rsidRPr="000B55CE">
        <w:rPr>
          <w:rFonts w:asciiTheme="minorHAnsi" w:hAnsiTheme="minorHAnsi" w:cstheme="minorHAnsi"/>
          <w:highlight w:val="green"/>
          <w:u w:val="single"/>
        </w:rPr>
        <w:t xml:space="preserve"> </w:t>
      </w:r>
      <w:r w:rsidRPr="000B55CE">
        <w:rPr>
          <w:rStyle w:val="Emphasis"/>
          <w:rFonts w:asciiTheme="minorHAnsi" w:hAnsiTheme="minorHAnsi" w:cstheme="minorHAnsi"/>
          <w:highlight w:val="green"/>
        </w:rPr>
        <w:t>percent</w:t>
      </w:r>
      <w:r w:rsidRPr="000B55CE">
        <w:rPr>
          <w:rFonts w:asciiTheme="minorHAnsi" w:hAnsiTheme="minorHAnsi" w:cstheme="minorHAnsi"/>
          <w:highlight w:val="green"/>
          <w:u w:val="single"/>
        </w:rPr>
        <w:t xml:space="preserve"> of</w:t>
      </w:r>
      <w:r w:rsidRPr="000B55CE">
        <w:rPr>
          <w:rFonts w:asciiTheme="minorHAnsi" w:hAnsiTheme="minorHAnsi" w:cstheme="minorHAnsi"/>
          <w:u w:val="single"/>
        </w:rPr>
        <w:t xml:space="preserve"> the </w:t>
      </w:r>
      <w:r w:rsidRPr="000B55CE">
        <w:rPr>
          <w:rStyle w:val="Emphasis"/>
          <w:rFonts w:asciiTheme="minorHAnsi" w:hAnsiTheme="minorHAnsi" w:cstheme="minorHAnsi"/>
          <w:highlight w:val="green"/>
        </w:rPr>
        <w:t>energy</w:t>
      </w:r>
      <w:r w:rsidRPr="000B55CE">
        <w:rPr>
          <w:rFonts w:asciiTheme="minorHAnsi" w:hAnsiTheme="minorHAnsi" w:cstheme="minorHAnsi"/>
          <w:u w:val="single"/>
        </w:rPr>
        <w:t xml:space="preserve"> we use to provide basic necessities such as food, clean water, heating and air conditioning, medicine, transportation and so much more.</w:t>
      </w:r>
    </w:p>
    <w:p w14:paraId="7FA1C10B" w14:textId="77777777" w:rsidR="00627A2A" w:rsidRPr="000B55CE" w:rsidRDefault="00627A2A" w:rsidP="00627A2A">
      <w:pPr>
        <w:rPr>
          <w:rFonts w:asciiTheme="minorHAnsi" w:hAnsiTheme="minorHAnsi" w:cstheme="minorHAnsi"/>
          <w:u w:val="single"/>
        </w:rPr>
      </w:pPr>
      <w:r w:rsidRPr="000B55CE">
        <w:rPr>
          <w:rFonts w:asciiTheme="minorHAnsi" w:hAnsiTheme="minorHAnsi" w:cstheme="minorHAnsi"/>
          <w:sz w:val="16"/>
        </w:rPr>
        <w:t xml:space="preserve">To make things worse, </w:t>
      </w:r>
      <w:r w:rsidRPr="000B55CE">
        <w:rPr>
          <w:rFonts w:asciiTheme="minorHAnsi" w:hAnsiTheme="minorHAnsi" w:cstheme="minorHAnsi"/>
          <w:u w:val="single"/>
        </w:rPr>
        <w:t xml:space="preserve">the </w:t>
      </w:r>
      <w:r w:rsidRPr="000B55CE">
        <w:rPr>
          <w:rFonts w:asciiTheme="minorHAnsi" w:hAnsiTheme="minorHAnsi" w:cstheme="minorHAnsi"/>
          <w:highlight w:val="green"/>
          <w:u w:val="single"/>
        </w:rPr>
        <w:t xml:space="preserve">energy sources </w:t>
      </w:r>
      <w:r w:rsidRPr="000B55CE">
        <w:rPr>
          <w:rStyle w:val="Emphasis"/>
          <w:rFonts w:asciiTheme="minorHAnsi" w:hAnsiTheme="minorHAnsi" w:cstheme="minorHAnsi"/>
          <w:highlight w:val="green"/>
        </w:rPr>
        <w:t>offered</w:t>
      </w:r>
      <w:r w:rsidRPr="000B55CE">
        <w:rPr>
          <w:rFonts w:asciiTheme="minorHAnsi" w:hAnsiTheme="minorHAnsi" w:cstheme="minorHAnsi"/>
          <w:u w:val="single"/>
        </w:rPr>
        <w:t xml:space="preserve"> up as replacements for fossil fuels</w:t>
      </w:r>
      <w:r w:rsidRPr="000B55CE">
        <w:rPr>
          <w:rFonts w:asciiTheme="minorHAnsi" w:hAnsiTheme="minorHAnsi" w:cstheme="minorHAnsi"/>
          <w:sz w:val="16"/>
        </w:rPr>
        <w:t xml:space="preserve"> — typically wind and solar — </w:t>
      </w:r>
      <w:r w:rsidRPr="000B55CE">
        <w:rPr>
          <w:rFonts w:asciiTheme="minorHAnsi" w:hAnsiTheme="minorHAnsi" w:cstheme="minorHAnsi"/>
          <w:highlight w:val="green"/>
          <w:u w:val="single"/>
        </w:rPr>
        <w:t>couldn’t</w:t>
      </w:r>
      <w:r w:rsidRPr="000B55CE">
        <w:rPr>
          <w:rFonts w:asciiTheme="minorHAnsi" w:hAnsiTheme="minorHAnsi" w:cstheme="minorHAnsi"/>
          <w:u w:val="single"/>
        </w:rPr>
        <w:t xml:space="preserve"> even </w:t>
      </w:r>
      <w:r w:rsidRPr="000B55CE">
        <w:rPr>
          <w:rStyle w:val="Emphasis"/>
          <w:rFonts w:asciiTheme="minorHAnsi" w:hAnsiTheme="minorHAnsi" w:cstheme="minorHAnsi"/>
          <w:highlight w:val="green"/>
        </w:rPr>
        <w:t>exist</w:t>
      </w:r>
      <w:r w:rsidRPr="000B55CE">
        <w:rPr>
          <w:rFonts w:asciiTheme="minorHAnsi" w:hAnsiTheme="minorHAnsi" w:cstheme="minorHAnsi"/>
          <w:highlight w:val="green"/>
          <w:u w:val="single"/>
        </w:rPr>
        <w:t xml:space="preserve"> without fossil fuels. </w:t>
      </w:r>
      <w:r w:rsidRPr="000B55CE">
        <w:rPr>
          <w:rStyle w:val="Emphasis"/>
          <w:rFonts w:asciiTheme="minorHAnsi" w:hAnsiTheme="minorHAnsi" w:cstheme="minorHAnsi"/>
          <w:highlight w:val="green"/>
        </w:rPr>
        <w:t>Natural</w:t>
      </w:r>
      <w:r w:rsidRPr="000B55CE">
        <w:rPr>
          <w:rFonts w:asciiTheme="minorHAnsi" w:hAnsiTheme="minorHAnsi" w:cstheme="minorHAnsi"/>
          <w:highlight w:val="green"/>
          <w:u w:val="single"/>
        </w:rPr>
        <w:t xml:space="preserve"> </w:t>
      </w:r>
      <w:r w:rsidRPr="000B55CE">
        <w:rPr>
          <w:rStyle w:val="Emphasis"/>
          <w:rFonts w:asciiTheme="minorHAnsi" w:hAnsiTheme="minorHAnsi" w:cstheme="minorHAnsi"/>
          <w:highlight w:val="green"/>
        </w:rPr>
        <w:t>gas</w:t>
      </w:r>
      <w:r w:rsidRPr="000B55CE">
        <w:rPr>
          <w:rFonts w:asciiTheme="minorHAnsi" w:hAnsiTheme="minorHAnsi" w:cstheme="minorHAnsi"/>
          <w:u w:val="single"/>
        </w:rPr>
        <w:t xml:space="preserve">, </w:t>
      </w:r>
      <w:r w:rsidRPr="000B55CE">
        <w:rPr>
          <w:rStyle w:val="Emphasis"/>
          <w:rFonts w:asciiTheme="minorHAnsi" w:hAnsiTheme="minorHAnsi" w:cstheme="minorHAnsi"/>
          <w:highlight w:val="green"/>
        </w:rPr>
        <w:t>oil</w:t>
      </w:r>
      <w:r w:rsidRPr="000B55CE">
        <w:rPr>
          <w:rFonts w:asciiTheme="minorHAnsi" w:hAnsiTheme="minorHAnsi" w:cstheme="minorHAnsi"/>
          <w:highlight w:val="green"/>
          <w:u w:val="single"/>
        </w:rPr>
        <w:t xml:space="preserve"> and </w:t>
      </w:r>
      <w:r w:rsidRPr="000B55CE">
        <w:rPr>
          <w:rStyle w:val="Emphasis"/>
          <w:rFonts w:asciiTheme="minorHAnsi" w:hAnsiTheme="minorHAnsi" w:cstheme="minorHAnsi"/>
          <w:highlight w:val="green"/>
        </w:rPr>
        <w:t>coal</w:t>
      </w:r>
      <w:r w:rsidRPr="000B55CE">
        <w:rPr>
          <w:rFonts w:asciiTheme="minorHAnsi" w:hAnsiTheme="minorHAnsi" w:cstheme="minorHAnsi"/>
          <w:highlight w:val="green"/>
          <w:u w:val="single"/>
        </w:rPr>
        <w:t xml:space="preserve"> are needed to</w:t>
      </w:r>
      <w:r w:rsidRPr="000B55CE">
        <w:rPr>
          <w:rFonts w:asciiTheme="minorHAnsi" w:hAnsiTheme="minorHAnsi" w:cstheme="minorHAnsi"/>
          <w:u w:val="single"/>
        </w:rPr>
        <w:t xml:space="preserve"> </w:t>
      </w:r>
      <w:r w:rsidRPr="000B55CE">
        <w:rPr>
          <w:rStyle w:val="Emphasis"/>
          <w:rFonts w:asciiTheme="minorHAnsi" w:hAnsiTheme="minorHAnsi" w:cstheme="minorHAnsi"/>
        </w:rPr>
        <w:t>mine</w:t>
      </w:r>
      <w:r w:rsidRPr="000B55CE">
        <w:rPr>
          <w:rFonts w:asciiTheme="minorHAnsi" w:hAnsiTheme="minorHAnsi" w:cstheme="minorHAnsi"/>
          <w:u w:val="single"/>
        </w:rPr>
        <w:t xml:space="preserve">, </w:t>
      </w:r>
      <w:r w:rsidRPr="000B55CE">
        <w:rPr>
          <w:rStyle w:val="Emphasis"/>
          <w:rFonts w:asciiTheme="minorHAnsi" w:hAnsiTheme="minorHAnsi" w:cstheme="minorHAnsi"/>
          <w:highlight w:val="green"/>
        </w:rPr>
        <w:t>refine</w:t>
      </w:r>
      <w:r w:rsidRPr="000B55CE">
        <w:rPr>
          <w:rFonts w:asciiTheme="minorHAnsi" w:hAnsiTheme="minorHAnsi" w:cstheme="minorHAnsi"/>
          <w:u w:val="single"/>
        </w:rPr>
        <w:t xml:space="preserve">, </w:t>
      </w:r>
      <w:proofErr w:type="gramStart"/>
      <w:r w:rsidRPr="000B55CE">
        <w:rPr>
          <w:rStyle w:val="Emphasis"/>
          <w:rFonts w:asciiTheme="minorHAnsi" w:hAnsiTheme="minorHAnsi" w:cstheme="minorHAnsi"/>
        </w:rPr>
        <w:t>process</w:t>
      </w:r>
      <w:proofErr w:type="gramEnd"/>
      <w:r w:rsidRPr="000B55CE">
        <w:rPr>
          <w:rFonts w:asciiTheme="minorHAnsi" w:hAnsiTheme="minorHAnsi" w:cstheme="minorHAnsi"/>
          <w:u w:val="single"/>
        </w:rPr>
        <w:t xml:space="preserve"> and </w:t>
      </w:r>
      <w:r w:rsidRPr="000B55CE">
        <w:rPr>
          <w:rStyle w:val="Emphasis"/>
          <w:rFonts w:asciiTheme="minorHAnsi" w:hAnsiTheme="minorHAnsi" w:cstheme="minorHAnsi"/>
        </w:rPr>
        <w:t>ship</w:t>
      </w:r>
      <w:r w:rsidRPr="000B55CE">
        <w:rPr>
          <w:rFonts w:asciiTheme="minorHAnsi" w:hAnsiTheme="minorHAnsi" w:cstheme="minorHAnsi"/>
          <w:u w:val="single"/>
        </w:rPr>
        <w:t xml:space="preserve"> the </w:t>
      </w:r>
      <w:r w:rsidRPr="000B55CE">
        <w:rPr>
          <w:rStyle w:val="Emphasis"/>
          <w:rFonts w:asciiTheme="minorHAnsi" w:hAnsiTheme="minorHAnsi" w:cstheme="minorHAnsi"/>
        </w:rPr>
        <w:t>metals</w:t>
      </w:r>
      <w:r w:rsidRPr="000B55CE">
        <w:rPr>
          <w:rFonts w:asciiTheme="minorHAnsi" w:hAnsiTheme="minorHAnsi" w:cstheme="minorHAnsi"/>
          <w:u w:val="single"/>
        </w:rPr>
        <w:t xml:space="preserve">, </w:t>
      </w:r>
      <w:r w:rsidRPr="000B55CE">
        <w:rPr>
          <w:rStyle w:val="Emphasis"/>
          <w:rFonts w:asciiTheme="minorHAnsi" w:hAnsiTheme="minorHAnsi" w:cstheme="minorHAnsi"/>
        </w:rPr>
        <w:t>rare</w:t>
      </w:r>
      <w:r w:rsidRPr="000B55CE">
        <w:rPr>
          <w:rFonts w:asciiTheme="minorHAnsi" w:hAnsiTheme="minorHAnsi" w:cstheme="minorHAnsi"/>
          <w:u w:val="single"/>
        </w:rPr>
        <w:t xml:space="preserve"> </w:t>
      </w:r>
      <w:r w:rsidRPr="000B55CE">
        <w:rPr>
          <w:rStyle w:val="Emphasis"/>
          <w:rFonts w:asciiTheme="minorHAnsi" w:hAnsiTheme="minorHAnsi" w:cstheme="minorHAnsi"/>
        </w:rPr>
        <w:t>earth</w:t>
      </w:r>
      <w:r w:rsidRPr="000B55CE">
        <w:rPr>
          <w:rFonts w:asciiTheme="minorHAnsi" w:hAnsiTheme="minorHAnsi" w:cstheme="minorHAnsi"/>
          <w:u w:val="single"/>
        </w:rPr>
        <w:t xml:space="preserve"> </w:t>
      </w:r>
      <w:r w:rsidRPr="000B55CE">
        <w:rPr>
          <w:rStyle w:val="Emphasis"/>
          <w:rFonts w:asciiTheme="minorHAnsi" w:hAnsiTheme="minorHAnsi" w:cstheme="minorHAnsi"/>
        </w:rPr>
        <w:t>minerals</w:t>
      </w:r>
      <w:r w:rsidRPr="000B55CE">
        <w:rPr>
          <w:rFonts w:asciiTheme="minorHAnsi" w:hAnsiTheme="minorHAnsi" w:cstheme="minorHAnsi"/>
          <w:u w:val="single"/>
        </w:rPr>
        <w:t xml:space="preserve">, </w:t>
      </w:r>
      <w:r w:rsidRPr="000B55CE">
        <w:rPr>
          <w:rStyle w:val="Emphasis"/>
          <w:rFonts w:asciiTheme="minorHAnsi" w:hAnsiTheme="minorHAnsi" w:cstheme="minorHAnsi"/>
        </w:rPr>
        <w:t>silicone</w:t>
      </w:r>
      <w:r w:rsidRPr="000B55CE">
        <w:rPr>
          <w:rFonts w:asciiTheme="minorHAnsi" w:hAnsiTheme="minorHAnsi" w:cstheme="minorHAnsi"/>
          <w:u w:val="single"/>
        </w:rPr>
        <w:t xml:space="preserve">, </w:t>
      </w:r>
      <w:r w:rsidRPr="000B55CE">
        <w:rPr>
          <w:rStyle w:val="Emphasis"/>
          <w:rFonts w:asciiTheme="minorHAnsi" w:hAnsiTheme="minorHAnsi" w:cstheme="minorHAnsi"/>
        </w:rPr>
        <w:t>plastics</w:t>
      </w:r>
      <w:r w:rsidRPr="000B55CE">
        <w:rPr>
          <w:rFonts w:asciiTheme="minorHAnsi" w:hAnsiTheme="minorHAnsi" w:cstheme="minorHAnsi"/>
          <w:u w:val="single"/>
        </w:rPr>
        <w:t xml:space="preserve"> and </w:t>
      </w:r>
      <w:r w:rsidRPr="000B55CE">
        <w:rPr>
          <w:rStyle w:val="Emphasis"/>
          <w:rFonts w:asciiTheme="minorHAnsi" w:hAnsiTheme="minorHAnsi" w:cstheme="minorHAnsi"/>
        </w:rPr>
        <w:t>various</w:t>
      </w:r>
      <w:r w:rsidRPr="000B55CE">
        <w:rPr>
          <w:rFonts w:asciiTheme="minorHAnsi" w:hAnsiTheme="minorHAnsi" w:cstheme="minorHAnsi"/>
          <w:u w:val="single"/>
        </w:rPr>
        <w:t xml:space="preserve"> </w:t>
      </w:r>
      <w:r w:rsidRPr="000B55CE">
        <w:rPr>
          <w:rStyle w:val="Emphasis"/>
          <w:rFonts w:asciiTheme="minorHAnsi" w:hAnsiTheme="minorHAnsi" w:cstheme="minorHAnsi"/>
        </w:rPr>
        <w:t>chemicals</w:t>
      </w:r>
      <w:r w:rsidRPr="000B55CE">
        <w:rPr>
          <w:rFonts w:asciiTheme="minorHAnsi" w:hAnsiTheme="minorHAnsi" w:cstheme="minorHAnsi"/>
          <w:u w:val="single"/>
        </w:rPr>
        <w:t xml:space="preserve"> that go into </w:t>
      </w:r>
      <w:r w:rsidRPr="000B55CE">
        <w:rPr>
          <w:rStyle w:val="Emphasis"/>
          <w:rFonts w:asciiTheme="minorHAnsi" w:hAnsiTheme="minorHAnsi" w:cstheme="minorHAnsi"/>
          <w:highlight w:val="green"/>
        </w:rPr>
        <w:t>renewables</w:t>
      </w:r>
      <w:r w:rsidRPr="000B55CE">
        <w:rPr>
          <w:rFonts w:asciiTheme="minorHAnsi" w:hAnsiTheme="minorHAnsi" w:cstheme="minorHAnsi"/>
          <w:u w:val="single"/>
        </w:rPr>
        <w:t xml:space="preserve">. Without steel, there are </w:t>
      </w:r>
      <w:r w:rsidRPr="000B55CE">
        <w:rPr>
          <w:rStyle w:val="Emphasis"/>
          <w:rFonts w:asciiTheme="minorHAnsi" w:hAnsiTheme="minorHAnsi" w:cstheme="minorHAnsi"/>
        </w:rPr>
        <w:t>no</w:t>
      </w:r>
      <w:r w:rsidRPr="000B55CE">
        <w:rPr>
          <w:rFonts w:asciiTheme="minorHAnsi" w:hAnsiTheme="minorHAnsi" w:cstheme="minorHAnsi"/>
          <w:u w:val="single"/>
        </w:rPr>
        <w:t xml:space="preserve"> </w:t>
      </w:r>
      <w:r w:rsidRPr="000B55CE">
        <w:rPr>
          <w:rStyle w:val="Emphasis"/>
          <w:rFonts w:asciiTheme="minorHAnsi" w:hAnsiTheme="minorHAnsi" w:cstheme="minorHAnsi"/>
        </w:rPr>
        <w:t>towers</w:t>
      </w:r>
      <w:r w:rsidRPr="000B55CE">
        <w:rPr>
          <w:rFonts w:asciiTheme="minorHAnsi" w:hAnsiTheme="minorHAnsi" w:cstheme="minorHAnsi"/>
          <w:u w:val="single"/>
        </w:rPr>
        <w:t xml:space="preserve"> to hold up wind turbines</w:t>
      </w:r>
      <w:r w:rsidRPr="000B55CE">
        <w:rPr>
          <w:rFonts w:asciiTheme="minorHAnsi" w:hAnsiTheme="minorHAnsi" w:cstheme="minorHAnsi"/>
          <w:sz w:val="16"/>
        </w:rPr>
        <w:t xml:space="preserve">. </w:t>
      </w:r>
      <w:r w:rsidRPr="000B55CE">
        <w:rPr>
          <w:rFonts w:asciiTheme="minorHAnsi" w:hAnsiTheme="minorHAnsi" w:cstheme="minorHAnsi"/>
          <w:u w:val="single"/>
        </w:rPr>
        <w:t xml:space="preserve">Without </w:t>
      </w:r>
      <w:r w:rsidRPr="000B55CE">
        <w:rPr>
          <w:rStyle w:val="Emphasis"/>
          <w:rFonts w:asciiTheme="minorHAnsi" w:hAnsiTheme="minorHAnsi" w:cstheme="minorHAnsi"/>
        </w:rPr>
        <w:t>rare</w:t>
      </w:r>
      <w:r w:rsidRPr="000B55CE">
        <w:rPr>
          <w:rFonts w:asciiTheme="minorHAnsi" w:hAnsiTheme="minorHAnsi" w:cstheme="minorHAnsi"/>
          <w:u w:val="single"/>
        </w:rPr>
        <w:t xml:space="preserve"> </w:t>
      </w:r>
      <w:r w:rsidRPr="000B55CE">
        <w:rPr>
          <w:rStyle w:val="Emphasis"/>
          <w:rFonts w:asciiTheme="minorHAnsi" w:hAnsiTheme="minorHAnsi" w:cstheme="minorHAnsi"/>
        </w:rPr>
        <w:t>earths</w:t>
      </w:r>
      <w:r w:rsidRPr="000B55CE">
        <w:rPr>
          <w:rFonts w:asciiTheme="minorHAnsi" w:hAnsiTheme="minorHAnsi" w:cstheme="minorHAnsi"/>
          <w:u w:val="single"/>
        </w:rPr>
        <w:t xml:space="preserve">, there are </w:t>
      </w:r>
      <w:r w:rsidRPr="000B55CE">
        <w:rPr>
          <w:rStyle w:val="Emphasis"/>
          <w:rFonts w:asciiTheme="minorHAnsi" w:hAnsiTheme="minorHAnsi" w:cstheme="minorHAnsi"/>
        </w:rPr>
        <w:t>no</w:t>
      </w:r>
      <w:r w:rsidRPr="000B55CE">
        <w:rPr>
          <w:rFonts w:asciiTheme="minorHAnsi" w:hAnsiTheme="minorHAnsi" w:cstheme="minorHAnsi"/>
          <w:u w:val="single"/>
        </w:rPr>
        <w:t xml:space="preserve"> </w:t>
      </w:r>
      <w:r w:rsidRPr="000B55CE">
        <w:rPr>
          <w:rStyle w:val="Emphasis"/>
          <w:rFonts w:asciiTheme="minorHAnsi" w:hAnsiTheme="minorHAnsi" w:cstheme="minorHAnsi"/>
        </w:rPr>
        <w:t>solar</w:t>
      </w:r>
      <w:r w:rsidRPr="000B55CE">
        <w:rPr>
          <w:rFonts w:asciiTheme="minorHAnsi" w:hAnsiTheme="minorHAnsi" w:cstheme="minorHAnsi"/>
          <w:u w:val="single"/>
        </w:rPr>
        <w:t xml:space="preserve"> panels</w:t>
      </w:r>
      <w:r w:rsidRPr="000B55CE">
        <w:rPr>
          <w:rFonts w:asciiTheme="minorHAnsi" w:hAnsiTheme="minorHAnsi" w:cstheme="minorHAnsi"/>
          <w:sz w:val="16"/>
        </w:rPr>
        <w:t xml:space="preserve">. Adding to this conundrum is the fact that </w:t>
      </w:r>
      <w:r w:rsidRPr="000B55CE">
        <w:rPr>
          <w:rFonts w:asciiTheme="minorHAnsi" w:hAnsiTheme="minorHAnsi" w:cstheme="minorHAnsi"/>
          <w:u w:val="single"/>
        </w:rPr>
        <w:t xml:space="preserve">wind and solar cannot provide </w:t>
      </w:r>
      <w:r w:rsidRPr="000B55CE">
        <w:rPr>
          <w:rStyle w:val="Emphasis"/>
          <w:rFonts w:asciiTheme="minorHAnsi" w:hAnsiTheme="minorHAnsi" w:cstheme="minorHAnsi"/>
        </w:rPr>
        <w:t>reliable</w:t>
      </w:r>
      <w:r w:rsidRPr="000B55CE">
        <w:rPr>
          <w:rFonts w:asciiTheme="minorHAnsi" w:hAnsiTheme="minorHAnsi" w:cstheme="minorHAnsi"/>
          <w:u w:val="single"/>
        </w:rPr>
        <w:t xml:space="preserve"> </w:t>
      </w:r>
      <w:r w:rsidRPr="000B55CE">
        <w:rPr>
          <w:rStyle w:val="Emphasis"/>
          <w:rFonts w:asciiTheme="minorHAnsi" w:hAnsiTheme="minorHAnsi" w:cstheme="minorHAnsi"/>
        </w:rPr>
        <w:t>power</w:t>
      </w:r>
      <w:r w:rsidRPr="000B55CE">
        <w:rPr>
          <w:rFonts w:asciiTheme="minorHAnsi" w:hAnsiTheme="minorHAnsi" w:cstheme="minorHAnsi"/>
          <w:u w:val="single"/>
        </w:rPr>
        <w:t xml:space="preserve">. They are </w:t>
      </w:r>
      <w:r w:rsidRPr="000B55CE">
        <w:rPr>
          <w:rStyle w:val="Emphasis"/>
          <w:rFonts w:asciiTheme="minorHAnsi" w:hAnsiTheme="minorHAnsi" w:cstheme="minorHAnsi"/>
        </w:rPr>
        <w:t>intermittent</w:t>
      </w:r>
      <w:r w:rsidRPr="000B55CE">
        <w:rPr>
          <w:rFonts w:asciiTheme="minorHAnsi" w:hAnsiTheme="minorHAnsi" w:cstheme="minorHAnsi"/>
          <w:u w:val="single"/>
        </w:rPr>
        <w:t xml:space="preserve">, meaning they must be propped up by more </w:t>
      </w:r>
      <w:r w:rsidRPr="000B55CE">
        <w:rPr>
          <w:rStyle w:val="Emphasis"/>
          <w:rFonts w:asciiTheme="minorHAnsi" w:hAnsiTheme="minorHAnsi" w:cstheme="minorHAnsi"/>
        </w:rPr>
        <w:t>reliable</w:t>
      </w:r>
      <w:r w:rsidRPr="000B55CE">
        <w:rPr>
          <w:rFonts w:asciiTheme="minorHAnsi" w:hAnsiTheme="minorHAnsi" w:cstheme="minorHAnsi"/>
          <w:u w:val="single"/>
        </w:rPr>
        <w:t xml:space="preserve"> </w:t>
      </w:r>
      <w:r w:rsidRPr="000B55CE">
        <w:rPr>
          <w:rStyle w:val="Emphasis"/>
          <w:rFonts w:asciiTheme="minorHAnsi" w:hAnsiTheme="minorHAnsi" w:cstheme="minorHAnsi"/>
        </w:rPr>
        <w:t>energy</w:t>
      </w:r>
      <w:r w:rsidRPr="000B55CE">
        <w:rPr>
          <w:rFonts w:asciiTheme="minorHAnsi" w:hAnsiTheme="minorHAnsi" w:cstheme="minorHAnsi"/>
          <w:u w:val="single"/>
        </w:rPr>
        <w:t xml:space="preserve"> </w:t>
      </w:r>
      <w:r w:rsidRPr="000B55CE">
        <w:rPr>
          <w:rStyle w:val="Emphasis"/>
          <w:rFonts w:asciiTheme="minorHAnsi" w:hAnsiTheme="minorHAnsi" w:cstheme="minorHAnsi"/>
        </w:rPr>
        <w:t>sources</w:t>
      </w:r>
      <w:r w:rsidRPr="000B55CE">
        <w:rPr>
          <w:rFonts w:asciiTheme="minorHAnsi" w:hAnsiTheme="minorHAnsi" w:cstheme="minorHAnsi"/>
          <w:u w:val="single"/>
        </w:rPr>
        <w:t>, such as natural gas.</w:t>
      </w:r>
    </w:p>
    <w:p w14:paraId="7B77B243" w14:textId="77777777" w:rsidR="00627A2A" w:rsidRPr="000B55CE" w:rsidRDefault="00627A2A" w:rsidP="00627A2A">
      <w:pPr>
        <w:rPr>
          <w:rFonts w:asciiTheme="minorHAnsi" w:hAnsiTheme="minorHAnsi" w:cstheme="minorHAnsi"/>
          <w:u w:val="single"/>
        </w:rPr>
      </w:pPr>
      <w:r w:rsidRPr="000B55CE">
        <w:rPr>
          <w:rFonts w:asciiTheme="minorHAnsi" w:hAnsiTheme="minorHAnsi" w:cstheme="minorHAnsi"/>
          <w:sz w:val="16"/>
        </w:rPr>
        <w:t xml:space="preserve">A group of environmental policy experts has put together MyClimatePledge.com as our response, because we’d like to challenge climate strikers and to help them appreciate that </w:t>
      </w:r>
      <w:r w:rsidRPr="000B55CE">
        <w:rPr>
          <w:rFonts w:asciiTheme="minorHAnsi" w:hAnsiTheme="minorHAnsi" w:cstheme="minorHAnsi"/>
          <w:highlight w:val="green"/>
          <w:u w:val="single"/>
        </w:rPr>
        <w:t xml:space="preserve">striking </w:t>
      </w:r>
      <w:r w:rsidRPr="000B55CE">
        <w:rPr>
          <w:rStyle w:val="Emphasis"/>
          <w:rFonts w:asciiTheme="minorHAnsi" w:hAnsiTheme="minorHAnsi" w:cstheme="minorHAnsi"/>
          <w:highlight w:val="green"/>
        </w:rPr>
        <w:t>won’t</w:t>
      </w:r>
      <w:r w:rsidRPr="000B55CE">
        <w:rPr>
          <w:rFonts w:asciiTheme="minorHAnsi" w:hAnsiTheme="minorHAnsi" w:cstheme="minorHAnsi"/>
          <w:highlight w:val="green"/>
          <w:u w:val="single"/>
        </w:rPr>
        <w:t xml:space="preserve"> be </w:t>
      </w:r>
      <w:r w:rsidRPr="000B55CE">
        <w:rPr>
          <w:rStyle w:val="Emphasis"/>
          <w:rFonts w:asciiTheme="minorHAnsi" w:hAnsiTheme="minorHAnsi" w:cstheme="minorHAnsi"/>
          <w:highlight w:val="green"/>
        </w:rPr>
        <w:t>enough</w:t>
      </w:r>
      <w:r w:rsidRPr="000B55CE">
        <w:rPr>
          <w:rFonts w:asciiTheme="minorHAnsi" w:hAnsiTheme="minorHAnsi" w:cstheme="minorHAnsi"/>
          <w:highlight w:val="green"/>
          <w:u w:val="single"/>
        </w:rPr>
        <w:t>.</w:t>
      </w:r>
    </w:p>
    <w:p w14:paraId="39FEAA81" w14:textId="77777777" w:rsidR="00627A2A" w:rsidRPr="000B55CE" w:rsidRDefault="00627A2A" w:rsidP="00627A2A">
      <w:pPr>
        <w:rPr>
          <w:rFonts w:asciiTheme="minorHAnsi" w:hAnsiTheme="minorHAnsi" w:cstheme="minorHAnsi"/>
        </w:rPr>
      </w:pPr>
    </w:p>
    <w:p w14:paraId="79DFDB92" w14:textId="77777777" w:rsidR="00627A2A" w:rsidRPr="000B55CE" w:rsidRDefault="00627A2A" w:rsidP="00627A2A">
      <w:pPr>
        <w:pStyle w:val="Heading4"/>
        <w:rPr>
          <w:rFonts w:asciiTheme="minorHAnsi" w:hAnsiTheme="minorHAnsi" w:cstheme="minorHAnsi"/>
        </w:rPr>
      </w:pPr>
      <w:r w:rsidRPr="000B55CE">
        <w:rPr>
          <w:rFonts w:asciiTheme="minorHAnsi" w:hAnsiTheme="minorHAnsi" w:cstheme="minorHAnsi"/>
          <w:b w:val="0"/>
        </w:rPr>
        <w:t xml:space="preserve">Climate strikers </w:t>
      </w:r>
      <w:r w:rsidRPr="000B55CE">
        <w:rPr>
          <w:rFonts w:asciiTheme="minorHAnsi" w:hAnsiTheme="minorHAnsi" w:cstheme="minorHAnsi"/>
          <w:b w:val="0"/>
          <w:u w:val="single"/>
        </w:rPr>
        <w:t>don’t</w:t>
      </w:r>
      <w:r w:rsidRPr="000B55CE">
        <w:rPr>
          <w:rFonts w:asciiTheme="minorHAnsi" w:hAnsiTheme="minorHAnsi" w:cstheme="minorHAnsi"/>
          <w:b w:val="0"/>
        </w:rPr>
        <w:t xml:space="preserve"> have enough leverage.</w:t>
      </w:r>
    </w:p>
    <w:p w14:paraId="1BF75F89" w14:textId="77777777" w:rsidR="00627A2A" w:rsidRPr="000B55CE" w:rsidRDefault="00627A2A" w:rsidP="00627A2A">
      <w:pPr>
        <w:rPr>
          <w:rFonts w:asciiTheme="minorHAnsi" w:hAnsiTheme="minorHAnsi" w:cstheme="minorHAnsi"/>
        </w:rPr>
      </w:pPr>
      <w:proofErr w:type="spellStart"/>
      <w:r w:rsidRPr="000B55CE">
        <w:rPr>
          <w:rStyle w:val="Style13ptBold"/>
          <w:rFonts w:asciiTheme="minorHAnsi" w:hAnsiTheme="minorHAnsi" w:cstheme="minorHAnsi"/>
        </w:rPr>
        <w:t>Dolsak</w:t>
      </w:r>
      <w:proofErr w:type="spellEnd"/>
      <w:r w:rsidRPr="000B55CE">
        <w:rPr>
          <w:rStyle w:val="Style13ptBold"/>
          <w:rFonts w:asciiTheme="minorHAnsi" w:hAnsiTheme="minorHAnsi" w:cstheme="minorHAnsi"/>
        </w:rPr>
        <w:t xml:space="preserve"> and Prakash 19</w:t>
      </w:r>
      <w:r w:rsidRPr="000B55CE">
        <w:rPr>
          <w:rFonts w:asciiTheme="minorHAnsi" w:hAnsiTheme="minorHAnsi" w:cstheme="minorHAnsi"/>
        </w:rPr>
        <w:t xml:space="preserve"> [</w:t>
      </w:r>
      <w:proofErr w:type="spellStart"/>
      <w:r w:rsidRPr="000B55CE">
        <w:rPr>
          <w:rFonts w:asciiTheme="minorHAnsi" w:hAnsiTheme="minorHAnsi" w:cstheme="minorHAnsi"/>
        </w:rPr>
        <w:t>Nives</w:t>
      </w:r>
      <w:proofErr w:type="spellEnd"/>
      <w:r w:rsidRPr="000B55CE">
        <w:rPr>
          <w:rFonts w:asciiTheme="minorHAnsi" w:hAnsiTheme="minorHAnsi" w:cstheme="minorHAnsi"/>
        </w:rPr>
        <w:t xml:space="preserve"> and </w:t>
      </w:r>
      <w:proofErr w:type="spellStart"/>
      <w:r w:rsidRPr="000B55CE">
        <w:rPr>
          <w:rFonts w:asciiTheme="minorHAnsi" w:hAnsiTheme="minorHAnsi" w:cstheme="minorHAnsi"/>
        </w:rPr>
        <w:t>Aseem</w:t>
      </w:r>
      <w:proofErr w:type="spellEnd"/>
      <w:r w:rsidRPr="000B55CE">
        <w:rPr>
          <w:rFonts w:asciiTheme="minorHAnsi" w:hAnsiTheme="minorHAnsi" w:cstheme="minorHAnsi"/>
        </w:rPr>
        <w:t xml:space="preserve">; We write on environmental issues, climate politics and NGOs; “Climate Strikes: What They Accomplish And How They Could Have More Impact,” 9/14/19; Forbes; </w:t>
      </w:r>
      <w:hyperlink r:id="rId24" w:history="1">
        <w:r w:rsidRPr="000B55CE">
          <w:rPr>
            <w:rStyle w:val="Hyperlink"/>
            <w:rFonts w:asciiTheme="minorHAnsi" w:hAnsiTheme="minorHAnsi" w:cstheme="minorHAnsi"/>
            <w:color w:val="000000"/>
            <w:u w:val="single"/>
          </w:rPr>
          <w:t>https://www.forbes.com/sites/prakashdolsak/2019/09/14/climate-strikes-what-they-accomplish-and-how-they-could-have-more-impact/?sh=2244a9bd5eed</w:t>
        </w:r>
      </w:hyperlink>
      <w:r w:rsidRPr="000B55CE">
        <w:rPr>
          <w:rFonts w:asciiTheme="minorHAnsi" w:hAnsiTheme="minorHAnsi" w:cstheme="minorHAnsi"/>
        </w:rPr>
        <w:t>] Justin</w:t>
      </w:r>
    </w:p>
    <w:p w14:paraId="7C18C908" w14:textId="77777777" w:rsidR="00627A2A" w:rsidRPr="000B55CE" w:rsidRDefault="00627A2A" w:rsidP="00627A2A">
      <w:pPr>
        <w:rPr>
          <w:rStyle w:val="Emphasis"/>
          <w:rFonts w:asciiTheme="minorHAnsi" w:hAnsiTheme="minorHAnsi" w:cstheme="minorHAnsi"/>
        </w:rPr>
      </w:pPr>
      <w:r w:rsidRPr="000B55CE">
        <w:rPr>
          <w:rFonts w:asciiTheme="minorHAnsi" w:hAnsiTheme="minorHAnsi" w:cstheme="minorHAnsi"/>
          <w:sz w:val="16"/>
        </w:rPr>
        <w:t xml:space="preserve">But </w:t>
      </w:r>
      <w:r w:rsidRPr="000B55CE">
        <w:rPr>
          <w:rFonts w:asciiTheme="minorHAnsi" w:hAnsiTheme="minorHAnsi" w:cstheme="minorHAnsi"/>
          <w:highlight w:val="green"/>
          <w:u w:val="single"/>
        </w:rPr>
        <w:t>strikers must have</w:t>
      </w:r>
      <w:r w:rsidRPr="000B55CE">
        <w:rPr>
          <w:rFonts w:asciiTheme="minorHAnsi" w:hAnsiTheme="minorHAnsi" w:cstheme="minorHAnsi"/>
          <w:u w:val="single"/>
        </w:rPr>
        <w:t xml:space="preserve"> the </w:t>
      </w:r>
      <w:r w:rsidRPr="000B55CE">
        <w:rPr>
          <w:rStyle w:val="Emphasis"/>
          <w:rFonts w:asciiTheme="minorHAnsi" w:hAnsiTheme="minorHAnsi" w:cstheme="minorHAnsi"/>
          <w:highlight w:val="green"/>
        </w:rPr>
        <w:t>leverage</w:t>
      </w:r>
      <w:r w:rsidRPr="000B55CE">
        <w:rPr>
          <w:rStyle w:val="Emphasis"/>
          <w:rFonts w:asciiTheme="minorHAnsi" w:hAnsiTheme="minorHAnsi" w:cstheme="minorHAnsi"/>
        </w:rPr>
        <w:t xml:space="preserve"> to accomplish their goals</w:t>
      </w:r>
    </w:p>
    <w:p w14:paraId="5DE535EF" w14:textId="77777777" w:rsidR="00627A2A" w:rsidRPr="000B55CE" w:rsidRDefault="00627A2A" w:rsidP="00627A2A">
      <w:pPr>
        <w:rPr>
          <w:rStyle w:val="Emphasis"/>
          <w:rFonts w:asciiTheme="minorHAnsi" w:hAnsiTheme="minorHAnsi" w:cstheme="minorHAnsi"/>
        </w:rPr>
      </w:pPr>
      <w:r w:rsidRPr="000B55CE">
        <w:rPr>
          <w:rFonts w:asciiTheme="minorHAnsi" w:hAnsiTheme="minorHAnsi" w:cstheme="minorHAnsi"/>
          <w:u w:val="single"/>
        </w:rPr>
        <w:t>Strikers represent the demand for climate action</w:t>
      </w:r>
      <w:r w:rsidRPr="000B55CE">
        <w:rPr>
          <w:rFonts w:asciiTheme="minorHAnsi" w:hAnsiTheme="minorHAnsi" w:cstheme="minorHAnsi"/>
          <w:sz w:val="16"/>
        </w:rPr>
        <w:t xml:space="preserve">. But </w:t>
      </w:r>
      <w:r w:rsidRPr="000B55CE">
        <w:rPr>
          <w:rStyle w:val="Emphasis"/>
          <w:rFonts w:asciiTheme="minorHAnsi" w:hAnsiTheme="minorHAnsi" w:cstheme="minorHAnsi"/>
          <w:highlight w:val="green"/>
        </w:rPr>
        <w:t>who</w:t>
      </w:r>
      <w:r w:rsidRPr="000B55CE">
        <w:rPr>
          <w:rFonts w:asciiTheme="minorHAnsi" w:hAnsiTheme="minorHAnsi" w:cstheme="minorHAnsi"/>
          <w:highlight w:val="green"/>
          <w:u w:val="single"/>
        </w:rPr>
        <w:t xml:space="preserve"> will </w:t>
      </w:r>
      <w:r w:rsidRPr="000B55CE">
        <w:rPr>
          <w:rStyle w:val="Emphasis"/>
          <w:rFonts w:asciiTheme="minorHAnsi" w:hAnsiTheme="minorHAnsi" w:cstheme="minorHAnsi"/>
          <w:highlight w:val="green"/>
        </w:rPr>
        <w:t>supply</w:t>
      </w:r>
      <w:r w:rsidRPr="000B55CE">
        <w:rPr>
          <w:rStyle w:val="Emphasis"/>
          <w:rFonts w:asciiTheme="minorHAnsi" w:hAnsiTheme="minorHAnsi" w:cstheme="minorHAnsi"/>
        </w:rPr>
        <w:t xml:space="preserve"> these </w:t>
      </w:r>
      <w:r w:rsidRPr="000B55CE">
        <w:rPr>
          <w:rStyle w:val="Emphasis"/>
          <w:rFonts w:asciiTheme="minorHAnsi" w:hAnsiTheme="minorHAnsi" w:cstheme="minorHAnsi"/>
          <w:highlight w:val="green"/>
        </w:rPr>
        <w:t>policies and</w:t>
      </w:r>
      <w:r w:rsidRPr="000B55CE">
        <w:rPr>
          <w:rFonts w:asciiTheme="minorHAnsi" w:hAnsiTheme="minorHAnsi" w:cstheme="minorHAnsi"/>
          <w:highlight w:val="green"/>
          <w:u w:val="single"/>
        </w:rPr>
        <w:t xml:space="preserve"> what </w:t>
      </w:r>
      <w:r w:rsidRPr="000B55CE">
        <w:rPr>
          <w:rStyle w:val="Emphasis"/>
          <w:rFonts w:asciiTheme="minorHAnsi" w:hAnsiTheme="minorHAnsi" w:cstheme="minorHAnsi"/>
          <w:highlight w:val="green"/>
        </w:rPr>
        <w:t>leverage</w:t>
      </w:r>
      <w:r w:rsidRPr="000B55CE">
        <w:rPr>
          <w:rFonts w:asciiTheme="minorHAnsi" w:hAnsiTheme="minorHAnsi" w:cstheme="minorHAnsi"/>
          <w:highlight w:val="green"/>
          <w:u w:val="single"/>
        </w:rPr>
        <w:t xml:space="preserve"> do strikers have</w:t>
      </w:r>
      <w:r w:rsidRPr="000B55CE">
        <w:rPr>
          <w:rFonts w:asciiTheme="minorHAnsi" w:hAnsiTheme="minorHAnsi" w:cstheme="minorHAnsi"/>
          <w:u w:val="single"/>
        </w:rPr>
        <w:t xml:space="preserve"> over these </w:t>
      </w:r>
      <w:r w:rsidRPr="000B55CE">
        <w:rPr>
          <w:rStyle w:val="Emphasis"/>
          <w:rFonts w:asciiTheme="minorHAnsi" w:hAnsiTheme="minorHAnsi" w:cstheme="minorHAnsi"/>
        </w:rPr>
        <w:t>policymakers</w:t>
      </w:r>
      <w:r w:rsidRPr="000B55CE">
        <w:rPr>
          <w:rFonts w:asciiTheme="minorHAnsi" w:hAnsiTheme="minorHAnsi" w:cstheme="minorHAnsi"/>
          <w:sz w:val="16"/>
        </w:rPr>
        <w:t xml:space="preserve">? This is where </w:t>
      </w:r>
      <w:r w:rsidRPr="000B55CE">
        <w:rPr>
          <w:rFonts w:asciiTheme="minorHAnsi" w:hAnsiTheme="minorHAnsi" w:cstheme="minorHAnsi"/>
          <w:highlight w:val="green"/>
          <w:u w:val="single"/>
        </w:rPr>
        <w:t>climate strikes</w:t>
      </w:r>
      <w:r w:rsidRPr="000B55CE">
        <w:rPr>
          <w:rFonts w:asciiTheme="minorHAnsi" w:hAnsiTheme="minorHAnsi" w:cstheme="minorHAnsi"/>
          <w:u w:val="single"/>
        </w:rPr>
        <w:t xml:space="preserve"> could </w:t>
      </w:r>
      <w:r w:rsidRPr="000B55CE">
        <w:rPr>
          <w:rStyle w:val="Emphasis"/>
          <w:rFonts w:asciiTheme="minorHAnsi" w:hAnsiTheme="minorHAnsi" w:cstheme="minorHAnsi"/>
          <w:highlight w:val="green"/>
        </w:rPr>
        <w:t>run into a problem</w:t>
      </w:r>
      <w:r w:rsidRPr="000B55CE">
        <w:rPr>
          <w:rStyle w:val="Emphasis"/>
          <w:rFonts w:asciiTheme="minorHAnsi" w:hAnsiTheme="minorHAnsi" w:cstheme="minorHAnsi"/>
        </w:rPr>
        <w:t>.</w:t>
      </w:r>
    </w:p>
    <w:p w14:paraId="3D52FFBF" w14:textId="77777777" w:rsidR="00627A2A" w:rsidRPr="000B55CE" w:rsidRDefault="00627A2A" w:rsidP="00627A2A">
      <w:pPr>
        <w:rPr>
          <w:rFonts w:asciiTheme="minorHAnsi" w:hAnsiTheme="minorHAnsi" w:cstheme="minorHAnsi"/>
          <w:sz w:val="16"/>
        </w:rPr>
      </w:pPr>
      <w:r w:rsidRPr="000B55CE">
        <w:rPr>
          <w:rFonts w:asciiTheme="minorHAnsi" w:hAnsiTheme="minorHAnsi" w:cstheme="minorHAnsi"/>
          <w:highlight w:val="green"/>
          <w:u w:val="single"/>
        </w:rPr>
        <w:t>Strikers have leverage when</w:t>
      </w:r>
      <w:r w:rsidRPr="000B55CE">
        <w:rPr>
          <w:rFonts w:asciiTheme="minorHAnsi" w:hAnsiTheme="minorHAnsi" w:cstheme="minorHAnsi"/>
          <w:u w:val="single"/>
        </w:rPr>
        <w:t xml:space="preserve"> their </w:t>
      </w:r>
      <w:r w:rsidRPr="000B55CE">
        <w:rPr>
          <w:rFonts w:asciiTheme="minorHAnsi" w:hAnsiTheme="minorHAnsi" w:cstheme="minorHAnsi"/>
          <w:highlight w:val="green"/>
          <w:u w:val="single"/>
        </w:rPr>
        <w:t xml:space="preserve">absence from work </w:t>
      </w:r>
      <w:r w:rsidRPr="000B55CE">
        <w:rPr>
          <w:rStyle w:val="Emphasis"/>
          <w:rFonts w:asciiTheme="minorHAnsi" w:hAnsiTheme="minorHAnsi" w:cstheme="minorHAnsi"/>
          <w:highlight w:val="green"/>
        </w:rPr>
        <w:t>disrupts</w:t>
      </w:r>
      <w:r w:rsidRPr="000B55CE">
        <w:rPr>
          <w:rStyle w:val="Emphasis"/>
          <w:rFonts w:asciiTheme="minorHAnsi" w:hAnsiTheme="minorHAnsi" w:cstheme="minorHAnsi"/>
        </w:rPr>
        <w:t xml:space="preserve"> activities that are valuable to </w:t>
      </w:r>
      <w:r w:rsidRPr="000B55CE">
        <w:rPr>
          <w:rStyle w:val="Emphasis"/>
          <w:rFonts w:asciiTheme="minorHAnsi" w:hAnsiTheme="minorHAnsi" w:cstheme="minorHAnsi"/>
          <w:highlight w:val="green"/>
        </w:rPr>
        <w:t>policymakers</w:t>
      </w:r>
      <w:r w:rsidRPr="000B55CE">
        <w:rPr>
          <w:rFonts w:asciiTheme="minorHAnsi" w:hAnsiTheme="minorHAnsi" w:cstheme="minorHAnsi"/>
          <w:sz w:val="16"/>
        </w:rPr>
        <w:t xml:space="preserve">. If railway workers go on strike, trains cannot </w:t>
      </w:r>
      <w:proofErr w:type="gramStart"/>
      <w:r w:rsidRPr="000B55CE">
        <w:rPr>
          <w:rFonts w:asciiTheme="minorHAnsi" w:hAnsiTheme="minorHAnsi" w:cstheme="minorHAnsi"/>
          <w:sz w:val="16"/>
        </w:rPr>
        <w:t>run</w:t>
      </w:r>
      <w:proofErr w:type="gramEnd"/>
      <w:r w:rsidRPr="000B55CE">
        <w:rPr>
          <w:rFonts w:asciiTheme="minorHAnsi" w:hAnsiTheme="minorHAnsi" w:cstheme="minorHAnsi"/>
          <w:sz w:val="16"/>
        </w:rPr>
        <w:t xml:space="preserve"> and the public is upset. When airline pilots go on strike, people cannot fly, and airlines lose revenue. By some accounts, the 48-hour strike of British Airways pilots (regarding a pay dispute) in September 2019 will cost the company about £100 million.</w:t>
      </w:r>
    </w:p>
    <w:p w14:paraId="342A07C5" w14:textId="77777777" w:rsidR="00627A2A" w:rsidRPr="000B55CE" w:rsidRDefault="00627A2A" w:rsidP="00627A2A">
      <w:pPr>
        <w:rPr>
          <w:rFonts w:asciiTheme="minorHAnsi" w:hAnsiTheme="minorHAnsi" w:cstheme="minorHAnsi"/>
          <w:sz w:val="16"/>
        </w:rPr>
      </w:pPr>
      <w:r w:rsidRPr="000B55CE">
        <w:rPr>
          <w:rFonts w:asciiTheme="minorHAnsi" w:hAnsiTheme="minorHAnsi" w:cstheme="minorHAnsi"/>
          <w:u w:val="single"/>
        </w:rPr>
        <w:t>What leverage do the climate strikers have?</w:t>
      </w:r>
      <w:r w:rsidRPr="000B55CE">
        <w:rPr>
          <w:rFonts w:asciiTheme="minorHAnsi" w:hAnsiTheme="minorHAnsi" w:cstheme="minorHAnsi"/>
          <w:sz w:val="16"/>
        </w:rPr>
        <w:t xml:space="preserve"> Assuming most of the strikers are students, </w:t>
      </w:r>
      <w:r w:rsidRPr="000B55CE">
        <w:rPr>
          <w:rFonts w:asciiTheme="minorHAnsi" w:hAnsiTheme="minorHAnsi" w:cstheme="minorHAnsi"/>
          <w:highlight w:val="green"/>
          <w:u w:val="single"/>
        </w:rPr>
        <w:t>what costs might</w:t>
      </w:r>
      <w:r w:rsidRPr="000B55CE">
        <w:rPr>
          <w:rFonts w:asciiTheme="minorHAnsi" w:hAnsiTheme="minorHAnsi" w:cstheme="minorHAnsi"/>
          <w:u w:val="single"/>
        </w:rPr>
        <w:t xml:space="preserve"> their </w:t>
      </w:r>
      <w:r w:rsidRPr="000B55CE">
        <w:rPr>
          <w:rFonts w:asciiTheme="minorHAnsi" w:hAnsiTheme="minorHAnsi" w:cstheme="minorHAnsi"/>
          <w:highlight w:val="green"/>
          <w:u w:val="single"/>
        </w:rPr>
        <w:t>strikes impose on</w:t>
      </w:r>
      <w:r w:rsidRPr="000B55CE">
        <w:rPr>
          <w:rFonts w:asciiTheme="minorHAnsi" w:hAnsiTheme="minorHAnsi" w:cstheme="minorHAnsi"/>
          <w:u w:val="single"/>
        </w:rPr>
        <w:t xml:space="preserve"> the </w:t>
      </w:r>
      <w:r w:rsidRPr="000B55CE">
        <w:rPr>
          <w:rStyle w:val="Emphasis"/>
          <w:rFonts w:asciiTheme="minorHAnsi" w:hAnsiTheme="minorHAnsi" w:cstheme="minorHAnsi"/>
          <w:highlight w:val="green"/>
        </w:rPr>
        <w:t>actors</w:t>
      </w:r>
      <w:r w:rsidRPr="000B55CE">
        <w:rPr>
          <w:rStyle w:val="Emphasis"/>
          <w:rFonts w:asciiTheme="minorHAnsi" w:hAnsiTheme="minorHAnsi" w:cstheme="minorHAnsi"/>
        </w:rPr>
        <w:t xml:space="preserve"> that need to change their climate policies</w:t>
      </w:r>
      <w:r w:rsidRPr="000B55CE">
        <w:rPr>
          <w:rFonts w:asciiTheme="minorHAnsi" w:hAnsiTheme="minorHAnsi" w:cstheme="minorHAnsi"/>
          <w:sz w:val="16"/>
        </w:rPr>
        <w:t xml:space="preserve"> (namely, governments and fossil fuel firms)?</w:t>
      </w:r>
    </w:p>
    <w:p w14:paraId="4B78F20C" w14:textId="77777777" w:rsidR="00627A2A" w:rsidRPr="000B55CE" w:rsidRDefault="00627A2A" w:rsidP="00627A2A">
      <w:pPr>
        <w:rPr>
          <w:rStyle w:val="Emphasis"/>
          <w:rFonts w:asciiTheme="minorHAnsi" w:hAnsiTheme="minorHAnsi" w:cstheme="minorHAnsi"/>
        </w:rPr>
      </w:pPr>
      <w:r w:rsidRPr="000B55CE">
        <w:rPr>
          <w:rFonts w:asciiTheme="minorHAnsi" w:hAnsiTheme="minorHAnsi" w:cstheme="minorHAnsi"/>
          <w:highlight w:val="green"/>
          <w:u w:val="single"/>
        </w:rPr>
        <w:t>Student strikes</w:t>
      </w:r>
      <w:r w:rsidRPr="000B55CE">
        <w:rPr>
          <w:rFonts w:asciiTheme="minorHAnsi" w:hAnsiTheme="minorHAnsi" w:cstheme="minorHAnsi"/>
          <w:u w:val="single"/>
        </w:rPr>
        <w:t xml:space="preserve"> probably </w:t>
      </w:r>
      <w:r w:rsidRPr="000B55CE">
        <w:rPr>
          <w:rStyle w:val="Emphasis"/>
          <w:rFonts w:asciiTheme="minorHAnsi" w:hAnsiTheme="minorHAnsi" w:cstheme="minorHAnsi"/>
          <w:highlight w:val="green"/>
        </w:rPr>
        <w:t>do not</w:t>
      </w:r>
      <w:r w:rsidRPr="000B55CE">
        <w:rPr>
          <w:rFonts w:asciiTheme="minorHAnsi" w:hAnsiTheme="minorHAnsi" w:cstheme="minorHAnsi"/>
          <w:highlight w:val="green"/>
          <w:u w:val="single"/>
        </w:rPr>
        <w:t xml:space="preserve"> disrupt the government </w:t>
      </w:r>
      <w:r w:rsidRPr="000B55CE">
        <w:rPr>
          <w:rStyle w:val="Emphasis"/>
          <w:rFonts w:asciiTheme="minorHAnsi" w:hAnsiTheme="minorHAnsi" w:cstheme="minorHAnsi"/>
          <w:highlight w:val="green"/>
        </w:rPr>
        <w:t>or</w:t>
      </w:r>
      <w:r w:rsidRPr="000B55CE">
        <w:rPr>
          <w:rFonts w:asciiTheme="minorHAnsi" w:hAnsiTheme="minorHAnsi" w:cstheme="minorHAnsi"/>
          <w:highlight w:val="green"/>
          <w:u w:val="single"/>
        </w:rPr>
        <w:t xml:space="preserve"> fossil fuel firms</w:t>
      </w:r>
      <w:r w:rsidRPr="000B55CE">
        <w:rPr>
          <w:rFonts w:asciiTheme="minorHAnsi" w:hAnsiTheme="minorHAnsi" w:cstheme="minorHAnsi"/>
          <w:u w:val="single"/>
        </w:rPr>
        <w:t xml:space="preserve">. The </w:t>
      </w:r>
      <w:r w:rsidRPr="000B55CE">
        <w:rPr>
          <w:rStyle w:val="Emphasis"/>
          <w:rFonts w:asciiTheme="minorHAnsi" w:hAnsiTheme="minorHAnsi" w:cstheme="minorHAnsi"/>
          <w:highlight w:val="green"/>
        </w:rPr>
        <w:t>main bearer</w:t>
      </w:r>
      <w:r w:rsidRPr="000B55CE">
        <w:rPr>
          <w:rFonts w:asciiTheme="minorHAnsi" w:hAnsiTheme="minorHAnsi" w:cstheme="minorHAnsi"/>
          <w:u w:val="single"/>
        </w:rPr>
        <w:t xml:space="preserve"> of these costs </w:t>
      </w:r>
      <w:r w:rsidRPr="000B55CE">
        <w:rPr>
          <w:rFonts w:asciiTheme="minorHAnsi" w:hAnsiTheme="minorHAnsi" w:cstheme="minorHAnsi"/>
          <w:highlight w:val="green"/>
          <w:u w:val="single"/>
        </w:rPr>
        <w:t>are</w:t>
      </w:r>
      <w:r w:rsidRPr="000B55CE">
        <w:rPr>
          <w:rFonts w:asciiTheme="minorHAnsi" w:hAnsiTheme="minorHAnsi" w:cstheme="minorHAnsi"/>
          <w:u w:val="single"/>
        </w:rPr>
        <w:t xml:space="preserve"> the </w:t>
      </w:r>
      <w:r w:rsidRPr="000B55CE">
        <w:rPr>
          <w:rStyle w:val="Emphasis"/>
          <w:rFonts w:asciiTheme="minorHAnsi" w:hAnsiTheme="minorHAnsi" w:cstheme="minorHAnsi"/>
        </w:rPr>
        <w:t xml:space="preserve">conscientious </w:t>
      </w:r>
      <w:r w:rsidRPr="000B55CE">
        <w:rPr>
          <w:rStyle w:val="Emphasis"/>
          <w:rFonts w:asciiTheme="minorHAnsi" w:hAnsiTheme="minorHAnsi" w:cstheme="minorHAnsi"/>
          <w:highlight w:val="green"/>
        </w:rPr>
        <w:t>teachers</w:t>
      </w:r>
      <w:r w:rsidRPr="000B55CE">
        <w:rPr>
          <w:rFonts w:asciiTheme="minorHAnsi" w:hAnsiTheme="minorHAnsi" w:cstheme="minorHAnsi"/>
          <w:u w:val="single"/>
        </w:rPr>
        <w:t xml:space="preserve"> who need to figure out how they are going to </w:t>
      </w:r>
      <w:r w:rsidRPr="000B55CE">
        <w:rPr>
          <w:rStyle w:val="Emphasis"/>
          <w:rFonts w:asciiTheme="minorHAnsi" w:hAnsiTheme="minorHAnsi" w:cstheme="minorHAnsi"/>
        </w:rPr>
        <w:t>make up for the lost teaching time.</w:t>
      </w:r>
    </w:p>
    <w:p w14:paraId="79EA9C42" w14:textId="77777777" w:rsidR="00627A2A" w:rsidRPr="000B55CE" w:rsidRDefault="00627A2A" w:rsidP="00627A2A">
      <w:pPr>
        <w:pStyle w:val="Heading4"/>
        <w:rPr>
          <w:rFonts w:asciiTheme="minorHAnsi" w:hAnsiTheme="minorHAnsi" w:cstheme="minorHAnsi"/>
        </w:rPr>
      </w:pPr>
      <w:r w:rsidRPr="000B55CE">
        <w:rPr>
          <w:rFonts w:asciiTheme="minorHAnsi" w:hAnsiTheme="minorHAnsi" w:cstheme="minorHAnsi"/>
          <w:b w:val="0"/>
        </w:rPr>
        <w:t>Strikes cause us to be taken less seriously – that prevents material solutions.</w:t>
      </w:r>
    </w:p>
    <w:p w14:paraId="38799161" w14:textId="77777777" w:rsidR="00627A2A" w:rsidRPr="000B55CE" w:rsidRDefault="00627A2A" w:rsidP="00627A2A">
      <w:pPr>
        <w:rPr>
          <w:rFonts w:asciiTheme="minorHAnsi" w:hAnsiTheme="minorHAnsi" w:cstheme="minorHAnsi"/>
          <w:b/>
          <w:bCs/>
          <w:sz w:val="26"/>
        </w:rPr>
      </w:pPr>
      <w:r w:rsidRPr="000B55CE">
        <w:rPr>
          <w:rStyle w:val="Style13ptBold"/>
          <w:rFonts w:asciiTheme="minorHAnsi" w:hAnsiTheme="minorHAnsi" w:cstheme="minorHAnsi"/>
        </w:rPr>
        <w:t xml:space="preserve">Chung 19 </w:t>
      </w:r>
      <w:r w:rsidRPr="000B55CE">
        <w:rPr>
          <w:rFonts w:asciiTheme="minorHAnsi" w:hAnsiTheme="minorHAnsi" w:cstheme="minorHAnsi"/>
        </w:rPr>
        <w:t xml:space="preserve">[Climate change is a real problem, but strikes won't change anything, </w:t>
      </w:r>
      <w:hyperlink r:id="rId25" w:history="1">
        <w:r w:rsidRPr="000B55CE">
          <w:rPr>
            <w:rStyle w:val="Hyperlink"/>
            <w:rFonts w:asciiTheme="minorHAnsi" w:hAnsiTheme="minorHAnsi" w:cstheme="minorHAnsi"/>
            <w:color w:val="000000"/>
            <w:u w:val="single"/>
          </w:rPr>
          <w:t>https://www.stuff.co.nz/environment/climate-news/112807046/how-not-to-solve-the-issue-why-climate-change-strikes-wont-do-anything</w:t>
        </w:r>
      </w:hyperlink>
      <w:r w:rsidRPr="000B55CE">
        <w:rPr>
          <w:rFonts w:asciiTheme="minorHAnsi" w:hAnsiTheme="minorHAnsi" w:cstheme="minorHAnsi"/>
        </w:rPr>
        <w:t>, May 17 2019, Cadence Chung] [SS] // Re-Cut Justin</w:t>
      </w:r>
    </w:p>
    <w:p w14:paraId="2ACB0464" w14:textId="77777777" w:rsidR="00627A2A" w:rsidRPr="000B55CE" w:rsidRDefault="00627A2A" w:rsidP="00627A2A">
      <w:pPr>
        <w:rPr>
          <w:rFonts w:asciiTheme="minorHAnsi" w:hAnsiTheme="minorHAnsi" w:cstheme="minorHAnsi"/>
          <w:sz w:val="14"/>
        </w:rPr>
      </w:pPr>
      <w:r w:rsidRPr="000B55CE">
        <w:rPr>
          <w:rFonts w:asciiTheme="minorHAnsi" w:hAnsiTheme="minorHAnsi" w:cstheme="minorHAnsi"/>
          <w:sz w:val="14"/>
        </w:rPr>
        <w:t xml:space="preserve">Hundreds of students stand outside Parliament, the </w:t>
      </w:r>
      <w:proofErr w:type="spellStart"/>
      <w:r w:rsidRPr="000B55CE">
        <w:rPr>
          <w:rFonts w:asciiTheme="minorHAnsi" w:hAnsiTheme="minorHAnsi" w:cstheme="minorHAnsi"/>
          <w:sz w:val="14"/>
        </w:rPr>
        <w:t>fervour</w:t>
      </w:r>
      <w:proofErr w:type="spellEnd"/>
      <w:r w:rsidRPr="000B55CE">
        <w:rPr>
          <w:rFonts w:asciiTheme="minorHAnsi" w:hAnsiTheme="minorHAnsi" w:cstheme="minorHAnsi"/>
          <w:sz w:val="14"/>
        </w:rPr>
        <w:t xml:space="preserve"> of do-</w:t>
      </w:r>
      <w:proofErr w:type="spellStart"/>
      <w:r w:rsidRPr="000B55CE">
        <w:rPr>
          <w:rFonts w:asciiTheme="minorHAnsi" w:hAnsiTheme="minorHAnsi" w:cstheme="minorHAnsi"/>
          <w:sz w:val="14"/>
        </w:rPr>
        <w:t>goodery</w:t>
      </w:r>
      <w:proofErr w:type="spellEnd"/>
      <w:r w:rsidRPr="000B55CE">
        <w:rPr>
          <w:rFonts w:asciiTheme="minorHAnsi" w:hAnsiTheme="minorHAnsi" w:cstheme="minorHAnsi"/>
          <w:sz w:val="14"/>
        </w:rPr>
        <w:t xml:space="preserve"> tainting the air with its saccharine scent. They proclaim their heart’s desires, their bottled-up pleas for change. For action. They all yell up at those pristine steps, yelling…for what? As a high school student, it has been very difficult to ignore the constant mentions of the climate change strikes. Feel-good phrases have been hammered into us for weeks ‒ that by striking, we could change the world. We can convince the government that things need to change. We can actively reverse climate change and environmental havoc. To which I say...no? The world is at a strange point when it comes to the environment. </w:t>
      </w:r>
      <w:r w:rsidRPr="000B55CE">
        <w:rPr>
          <w:rFonts w:asciiTheme="minorHAnsi" w:hAnsiTheme="minorHAnsi" w:cstheme="minorHAnsi"/>
          <w:b/>
          <w:u w:val="single"/>
        </w:rPr>
        <w:t xml:space="preserve">We are all aware of the issue, but unsure of what to do next. </w:t>
      </w:r>
      <w:r w:rsidRPr="000B55CE">
        <w:rPr>
          <w:rFonts w:asciiTheme="minorHAnsi" w:hAnsiTheme="minorHAnsi" w:cstheme="minorHAnsi"/>
          <w:sz w:val="14"/>
        </w:rPr>
        <w:t xml:space="preserve">The media feeds us scary facts ‒ that by 2020 the ocean will be filled with more plastic than fish, that the global sea level has risen 6.7 inches in the last century, that we only have 12 years to reverse what we have done to the environment. </w:t>
      </w:r>
      <w:proofErr w:type="gramStart"/>
      <w:r w:rsidRPr="000B55CE">
        <w:rPr>
          <w:rFonts w:asciiTheme="minorHAnsi" w:hAnsiTheme="minorHAnsi" w:cstheme="minorHAnsi"/>
          <w:sz w:val="14"/>
        </w:rPr>
        <w:t>So</w:t>
      </w:r>
      <w:proofErr w:type="gramEnd"/>
      <w:r w:rsidRPr="000B55CE">
        <w:rPr>
          <w:rFonts w:asciiTheme="minorHAnsi" w:hAnsiTheme="minorHAnsi" w:cstheme="minorHAnsi"/>
          <w:sz w:val="14"/>
        </w:rPr>
        <w:t xml:space="preserve"> I get it. I totally understand feeling the antsy need to do something, anything to help combat our environmental crisis. But </w:t>
      </w:r>
      <w:r w:rsidRPr="000B55CE">
        <w:rPr>
          <w:rFonts w:asciiTheme="minorHAnsi" w:hAnsiTheme="minorHAnsi" w:cstheme="minorHAnsi"/>
          <w:b/>
          <w:highlight w:val="green"/>
          <w:u w:val="single"/>
        </w:rPr>
        <w:t>yelling</w:t>
      </w:r>
      <w:r w:rsidRPr="000B55CE">
        <w:rPr>
          <w:rFonts w:asciiTheme="minorHAnsi" w:hAnsiTheme="minorHAnsi" w:cstheme="minorHAnsi"/>
          <w:b/>
          <w:u w:val="single"/>
        </w:rPr>
        <w:t xml:space="preserve"> about climate change </w:t>
      </w:r>
      <w:r w:rsidRPr="000B55CE">
        <w:rPr>
          <w:rFonts w:asciiTheme="minorHAnsi" w:hAnsiTheme="minorHAnsi" w:cstheme="minorHAnsi"/>
          <w:b/>
          <w:highlight w:val="green"/>
          <w:u w:val="single"/>
        </w:rPr>
        <w:t>isn’t going to do anything</w:t>
      </w:r>
      <w:r w:rsidRPr="000B55CE">
        <w:rPr>
          <w:rFonts w:asciiTheme="minorHAnsi" w:hAnsiTheme="minorHAnsi" w:cstheme="minorHAnsi"/>
          <w:sz w:val="14"/>
        </w:rPr>
        <w:t xml:space="preserve">. ADVERTISING First of all, as I previously stated, nobody knows what to do next about our environmental crisis. </w:t>
      </w:r>
      <w:proofErr w:type="gramStart"/>
      <w:r w:rsidRPr="000B55CE">
        <w:rPr>
          <w:rFonts w:asciiTheme="minorHAnsi" w:hAnsiTheme="minorHAnsi" w:cstheme="minorHAnsi"/>
          <w:sz w:val="14"/>
        </w:rPr>
        <w:t>So</w:t>
      </w:r>
      <w:proofErr w:type="gramEnd"/>
      <w:r w:rsidRPr="000B55CE">
        <w:rPr>
          <w:rFonts w:asciiTheme="minorHAnsi" w:hAnsiTheme="minorHAnsi" w:cstheme="minorHAnsi"/>
          <w:sz w:val="14"/>
        </w:rPr>
        <w:t xml:space="preserve"> we all respond by being extremely vague. Just ‘climate change’ is such a broad topic to protest about. </w:t>
      </w:r>
      <w:r w:rsidRPr="000B55CE">
        <w:rPr>
          <w:rFonts w:asciiTheme="minorHAnsi" w:hAnsiTheme="minorHAnsi" w:cstheme="minorHAnsi"/>
          <w:b/>
          <w:highlight w:val="green"/>
          <w:u w:val="single"/>
        </w:rPr>
        <w:t xml:space="preserve">We are not going to get anywhere by being </w:t>
      </w:r>
      <w:r w:rsidRPr="000B55CE">
        <w:rPr>
          <w:rFonts w:asciiTheme="minorHAnsi" w:hAnsiTheme="minorHAnsi" w:cstheme="minorHAnsi"/>
          <w:sz w:val="14"/>
        </w:rPr>
        <w:t xml:space="preserve">so </w:t>
      </w:r>
      <w:r w:rsidRPr="000B55CE">
        <w:rPr>
          <w:rFonts w:asciiTheme="minorHAnsi" w:hAnsiTheme="minorHAnsi" w:cstheme="minorHAnsi"/>
          <w:b/>
          <w:highlight w:val="green"/>
          <w:u w:val="single"/>
        </w:rPr>
        <w:t>vague</w:t>
      </w:r>
      <w:r w:rsidRPr="000B55CE">
        <w:rPr>
          <w:rFonts w:asciiTheme="minorHAnsi" w:hAnsiTheme="minorHAnsi" w:cstheme="minorHAnsi"/>
          <w:sz w:val="14"/>
          <w:highlight w:val="green"/>
        </w:rPr>
        <w:t>.</w:t>
      </w:r>
      <w:r w:rsidRPr="000B55CE">
        <w:rPr>
          <w:rFonts w:asciiTheme="minorHAnsi" w:hAnsiTheme="minorHAnsi" w:cstheme="minorHAnsi"/>
          <w:sz w:val="14"/>
        </w:rPr>
        <w:t xml:space="preserve"> READ MORE: * You'll do anything for your kids? How about saving the planet?! * We need to act on climate change for the sake of our children * What you need to know about the previously withheld climate report </w:t>
      </w:r>
      <w:r w:rsidRPr="000B55CE">
        <w:rPr>
          <w:rFonts w:asciiTheme="minorHAnsi" w:hAnsiTheme="minorHAnsi" w:cstheme="minorHAnsi"/>
          <w:b/>
          <w:u w:val="single"/>
        </w:rPr>
        <w:t>A problem isn’t solved by preaching emptily about the fact that it exists, and then expecting the government to magically come up with a solution for it.</w:t>
      </w:r>
      <w:r w:rsidRPr="000B55CE">
        <w:rPr>
          <w:rFonts w:asciiTheme="minorHAnsi" w:hAnsiTheme="minorHAnsi" w:cstheme="minorHAnsi"/>
          <w:sz w:val="14"/>
        </w:rPr>
        <w:t xml:space="preserve"> To solve the climate change issue, we need to get specific. We need to get intelligent. Yes, there is power in numbers, but not when those numbers are all yelling about a problem without any semblance of how to solve it. How about this ‒ New Zealand mostly recycles plastic type 1 (PET), type 2 (HPDE), and type 4 (LPDE). Most other types of plastic and packaging is sent to third world countries where they are unprofessionally burned or otherwise dealt with, thus releasing countless toxins into the atmosphere. Or, if they aren’t sent to these places, they simply sit in landfill, secreting greenhouse gases and oozing leachate. Sure, recycling is not the ultimate solution, but it is still so much better than letting this waste sit around further contributing to global warming. Why don’t we use our collective passion to propose that the government sets up more recycling facilities in NZ ‒ a plausible action that could actually be implemented? Or, while we’re on a waste tangent, why don’t we mention that food waste is one of the biggest contributors to climate change, producing methane which is 28 times more potent than your regular carbon dioxide. How are you adapting for climate change? What are you doing to save our planet? Contribute How about we propose to the government or the council that a composting scheme is set up around </w:t>
      </w:r>
      <w:proofErr w:type="spellStart"/>
      <w:r w:rsidRPr="000B55CE">
        <w:rPr>
          <w:rFonts w:asciiTheme="minorHAnsi" w:hAnsiTheme="minorHAnsi" w:cstheme="minorHAnsi"/>
          <w:sz w:val="14"/>
        </w:rPr>
        <w:t>neighbourhoods</w:t>
      </w:r>
      <w:proofErr w:type="spellEnd"/>
      <w:r w:rsidRPr="000B55CE">
        <w:rPr>
          <w:rFonts w:asciiTheme="minorHAnsi" w:hAnsiTheme="minorHAnsi" w:cstheme="minorHAnsi"/>
          <w:sz w:val="14"/>
        </w:rPr>
        <w:t xml:space="preserve">, in order to harness our food waste for good and not let it further wreck our ozone? We cannot afford to just rant about the general problem anymore, people. By proposing specific aspects that would majorly reduce the climate change problem, the government would have something clear to latch onto and would thus be more likely to implement these solutions. Secondly, </w:t>
      </w:r>
      <w:r w:rsidRPr="000B55CE">
        <w:rPr>
          <w:rFonts w:asciiTheme="minorHAnsi" w:hAnsiTheme="minorHAnsi" w:cstheme="minorHAnsi"/>
          <w:b/>
          <w:highlight w:val="green"/>
          <w:u w:val="single"/>
        </w:rPr>
        <w:t xml:space="preserve">striking is not the </w:t>
      </w:r>
      <w:r w:rsidRPr="000B55CE">
        <w:rPr>
          <w:rFonts w:asciiTheme="minorHAnsi" w:hAnsiTheme="minorHAnsi" w:cstheme="minorHAnsi"/>
          <w:b/>
          <w:u w:val="single"/>
        </w:rPr>
        <w:t xml:space="preserve">best </w:t>
      </w:r>
      <w:r w:rsidRPr="000B55CE">
        <w:rPr>
          <w:rFonts w:asciiTheme="minorHAnsi" w:hAnsiTheme="minorHAnsi" w:cstheme="minorHAnsi"/>
          <w:b/>
          <w:highlight w:val="green"/>
          <w:u w:val="single"/>
        </w:rPr>
        <w:t xml:space="preserve">way to gain likeability </w:t>
      </w:r>
      <w:r w:rsidRPr="000B55CE">
        <w:rPr>
          <w:rFonts w:asciiTheme="minorHAnsi" w:hAnsiTheme="minorHAnsi" w:cstheme="minorHAnsi"/>
          <w:sz w:val="14"/>
        </w:rPr>
        <w:t xml:space="preserve">in the public eye. Perhaps this is just my opinion as a reserved person, but I just don’t see the point in getting needlessly fired up about something. Yes, absolutely, you should feel free to express your emotions and feel outraged at the government’s lack of action ‒ as a human who intends to live on this earth in the future, I am absolutely disgusted with how the world’s powers aren’t changing things. But we shouldn’t let this anger simply come out as...anger. </w:t>
      </w:r>
      <w:r w:rsidRPr="000B55CE">
        <w:rPr>
          <w:rFonts w:asciiTheme="minorHAnsi" w:hAnsiTheme="minorHAnsi" w:cstheme="minorHAnsi"/>
          <w:b/>
          <w:highlight w:val="green"/>
          <w:u w:val="single"/>
        </w:rPr>
        <w:t>Problems are not solved by yelling</w:t>
      </w:r>
      <w:r w:rsidRPr="000B55CE">
        <w:rPr>
          <w:rFonts w:asciiTheme="minorHAnsi" w:hAnsiTheme="minorHAnsi" w:cstheme="minorHAnsi"/>
          <w:b/>
          <w:u w:val="single"/>
        </w:rPr>
        <w:t xml:space="preserve"> in a fit of rage, letting emotions override logic</w:t>
      </w:r>
      <w:r w:rsidRPr="000B55CE">
        <w:rPr>
          <w:rFonts w:asciiTheme="minorHAnsi" w:hAnsiTheme="minorHAnsi" w:cstheme="minorHAnsi"/>
          <w:sz w:val="14"/>
        </w:rPr>
        <w:t xml:space="preserve">. We are students. We are intelligent, opinionated people. Let’s make speeches. Let’s write letters. Let’s plan protests that are thought-out, impactful, and effective in not only acknowledging the problem, but also suggesting and encouraging solutions. </w:t>
      </w:r>
      <w:r w:rsidRPr="000B55CE">
        <w:rPr>
          <w:rFonts w:asciiTheme="minorHAnsi" w:hAnsiTheme="minorHAnsi" w:cstheme="minorHAnsi"/>
          <w:b/>
          <w:u w:val="single"/>
        </w:rPr>
        <w:t xml:space="preserve">Holding our signs and yelling ourselves hoarse at the government steps isn’t going to help our problem at all, and </w:t>
      </w:r>
      <w:r w:rsidRPr="000B55CE">
        <w:rPr>
          <w:rFonts w:asciiTheme="minorHAnsi" w:hAnsiTheme="minorHAnsi" w:cstheme="minorHAnsi"/>
          <w:b/>
          <w:highlight w:val="green"/>
          <w:u w:val="single"/>
        </w:rPr>
        <w:t xml:space="preserve">our anger will </w:t>
      </w:r>
      <w:r w:rsidRPr="000B55CE">
        <w:rPr>
          <w:rFonts w:asciiTheme="minorHAnsi" w:hAnsiTheme="minorHAnsi" w:cstheme="minorHAnsi"/>
          <w:b/>
          <w:u w:val="single"/>
        </w:rPr>
        <w:t xml:space="preserve">honestly just </w:t>
      </w:r>
      <w:r w:rsidRPr="000B55CE">
        <w:rPr>
          <w:rFonts w:asciiTheme="minorHAnsi" w:hAnsiTheme="minorHAnsi" w:cstheme="minorHAnsi"/>
          <w:b/>
          <w:highlight w:val="green"/>
          <w:u w:val="single"/>
        </w:rPr>
        <w:t>cause us to be taken less seriously</w:t>
      </w:r>
      <w:r w:rsidRPr="000B55CE">
        <w:rPr>
          <w:rFonts w:asciiTheme="minorHAnsi" w:hAnsiTheme="minorHAnsi" w:cstheme="minorHAnsi"/>
          <w:b/>
          <w:u w:val="single"/>
        </w:rPr>
        <w:t xml:space="preserve">. </w:t>
      </w:r>
      <w:r w:rsidRPr="000B55CE">
        <w:rPr>
          <w:rFonts w:asciiTheme="minorHAnsi" w:hAnsiTheme="minorHAnsi" w:cstheme="minorHAnsi"/>
          <w:sz w:val="14"/>
        </w:rPr>
        <w:t xml:space="preserve">"Why don’t we use our collective passion to propose that the government sets up more recycling facilities in NZ ‒ a plausible action that could actually be implemented?" DUSTAN WOODHOUSE/UNSPLASH "Why don’t we use our collective passion to propose that the government sets up more recycling facilities in NZ ‒ a plausible action that could actually be implemented?" Lastly, the whole awareness thing. </w:t>
      </w:r>
      <w:r w:rsidRPr="000B55CE">
        <w:rPr>
          <w:rFonts w:asciiTheme="minorHAnsi" w:hAnsiTheme="minorHAnsi" w:cstheme="minorHAnsi"/>
          <w:b/>
          <w:u w:val="single"/>
        </w:rPr>
        <w:t>People constantly say that this protest will make</w:t>
      </w:r>
      <w:r w:rsidRPr="000B55CE">
        <w:rPr>
          <w:rFonts w:asciiTheme="minorHAnsi" w:hAnsiTheme="minorHAnsi" w:cstheme="minorHAnsi"/>
          <w:sz w:val="14"/>
        </w:rPr>
        <w:t xml:space="preserve"> government and general </w:t>
      </w:r>
      <w:r w:rsidRPr="000B55CE">
        <w:rPr>
          <w:rFonts w:asciiTheme="minorHAnsi" w:hAnsiTheme="minorHAnsi" w:cstheme="minorHAnsi"/>
          <w:b/>
          <w:u w:val="single"/>
        </w:rPr>
        <w:t xml:space="preserve">society more aware </w:t>
      </w:r>
      <w:r w:rsidRPr="000B55CE">
        <w:rPr>
          <w:rFonts w:asciiTheme="minorHAnsi" w:hAnsiTheme="minorHAnsi" w:cstheme="minorHAnsi"/>
          <w:sz w:val="14"/>
        </w:rPr>
        <w:t>of climate change. But here’s the thing...</w:t>
      </w:r>
      <w:r w:rsidRPr="000B55CE">
        <w:rPr>
          <w:rFonts w:asciiTheme="minorHAnsi" w:hAnsiTheme="minorHAnsi" w:cstheme="minorHAnsi"/>
          <w:b/>
          <w:u w:val="single"/>
        </w:rPr>
        <w:t>they are aware</w:t>
      </w:r>
      <w:r w:rsidRPr="000B55CE">
        <w:rPr>
          <w:rFonts w:asciiTheme="minorHAnsi" w:hAnsiTheme="minorHAnsi" w:cstheme="minorHAnsi"/>
          <w:sz w:val="14"/>
        </w:rPr>
        <w:t xml:space="preserve">. Us regular people have the media constantly reminding </w:t>
      </w:r>
      <w:r w:rsidRPr="000B55CE">
        <w:rPr>
          <w:rFonts w:asciiTheme="minorHAnsi" w:hAnsiTheme="minorHAnsi" w:cstheme="minorHAnsi"/>
          <w:b/>
          <w:u w:val="single"/>
        </w:rPr>
        <w:t>us</w:t>
      </w:r>
      <w:r w:rsidRPr="000B55CE">
        <w:rPr>
          <w:rFonts w:asciiTheme="minorHAnsi" w:hAnsiTheme="minorHAnsi" w:cstheme="minorHAnsi"/>
          <w:sz w:val="14"/>
        </w:rPr>
        <w:t xml:space="preserve"> of our environmental turmoil, and undoubtedly </w:t>
      </w:r>
      <w:r w:rsidRPr="000B55CE">
        <w:rPr>
          <w:rFonts w:asciiTheme="minorHAnsi" w:hAnsiTheme="minorHAnsi" w:cstheme="minorHAnsi"/>
          <w:b/>
          <w:highlight w:val="green"/>
          <w:u w:val="single"/>
        </w:rPr>
        <w:t>the government are aware</w:t>
      </w:r>
      <w:r w:rsidRPr="000B55CE">
        <w:rPr>
          <w:rFonts w:asciiTheme="minorHAnsi" w:hAnsiTheme="minorHAnsi" w:cstheme="minorHAnsi"/>
          <w:sz w:val="14"/>
          <w:highlight w:val="green"/>
        </w:rPr>
        <w:t xml:space="preserve"> </w:t>
      </w:r>
      <w:r w:rsidRPr="000B55CE">
        <w:rPr>
          <w:rFonts w:asciiTheme="minorHAnsi" w:hAnsiTheme="minorHAnsi" w:cstheme="minorHAnsi"/>
          <w:sz w:val="14"/>
        </w:rPr>
        <w:t xml:space="preserve">too, judging by </w:t>
      </w:r>
      <w:proofErr w:type="spellStart"/>
      <w:r w:rsidRPr="000B55CE">
        <w:rPr>
          <w:rFonts w:asciiTheme="minorHAnsi" w:hAnsiTheme="minorHAnsi" w:cstheme="minorHAnsi"/>
          <w:sz w:val="14"/>
        </w:rPr>
        <w:t>Labour’s</w:t>
      </w:r>
      <w:proofErr w:type="spellEnd"/>
      <w:r w:rsidRPr="000B55CE">
        <w:rPr>
          <w:rFonts w:asciiTheme="minorHAnsi" w:hAnsiTheme="minorHAnsi" w:cstheme="minorHAnsi"/>
          <w:sz w:val="14"/>
        </w:rPr>
        <w:t xml:space="preserve"> policies at the time of election and </w:t>
      </w:r>
      <w:r w:rsidRPr="000B55CE">
        <w:rPr>
          <w:rFonts w:asciiTheme="minorHAnsi" w:hAnsiTheme="minorHAnsi" w:cstheme="minorHAnsi"/>
          <w:b/>
          <w:u w:val="single"/>
        </w:rPr>
        <w:t>all of the environmental conferences</w:t>
      </w:r>
      <w:r w:rsidRPr="000B55CE">
        <w:rPr>
          <w:rFonts w:asciiTheme="minorHAnsi" w:hAnsiTheme="minorHAnsi" w:cstheme="minorHAnsi"/>
          <w:sz w:val="14"/>
        </w:rPr>
        <w:t xml:space="preserve"> they are attending. </w:t>
      </w:r>
      <w:r w:rsidRPr="000B55CE">
        <w:rPr>
          <w:rFonts w:asciiTheme="minorHAnsi" w:hAnsiTheme="minorHAnsi" w:cstheme="minorHAnsi"/>
          <w:b/>
          <w:u w:val="single"/>
        </w:rPr>
        <w:t>They know. Everyone knows. We don’t need to remind people anymore</w:t>
      </w:r>
      <w:r w:rsidRPr="000B55CE">
        <w:rPr>
          <w:rFonts w:asciiTheme="minorHAnsi" w:hAnsiTheme="minorHAnsi" w:cstheme="minorHAnsi"/>
          <w:sz w:val="14"/>
        </w:rPr>
        <w:t xml:space="preserve">. To truly get on top of this problem, </w:t>
      </w:r>
      <w:r w:rsidRPr="000B55CE">
        <w:rPr>
          <w:rFonts w:asciiTheme="minorHAnsi" w:hAnsiTheme="minorHAnsi" w:cstheme="minorHAnsi"/>
          <w:b/>
          <w:u w:val="single"/>
        </w:rPr>
        <w:t xml:space="preserve">we need to stop being aware and start </w:t>
      </w:r>
      <w:proofErr w:type="gramStart"/>
      <w:r w:rsidRPr="000B55CE">
        <w:rPr>
          <w:rFonts w:asciiTheme="minorHAnsi" w:hAnsiTheme="minorHAnsi" w:cstheme="minorHAnsi"/>
          <w:b/>
          <w:u w:val="single"/>
        </w:rPr>
        <w:t>taking action</w:t>
      </w:r>
      <w:proofErr w:type="gramEnd"/>
      <w:r w:rsidRPr="000B55CE">
        <w:rPr>
          <w:rFonts w:asciiTheme="minorHAnsi" w:hAnsiTheme="minorHAnsi" w:cstheme="minorHAnsi"/>
          <w:sz w:val="14"/>
        </w:rPr>
        <w:t>. The two ideas for action that I mentioned previously are two of countless options. We are all so passionate about our planet, and that is amazing, so why don’t we harness that passion and put it into a tangible form, instead of making ourselves more uncomfortably aware of a problem without ever solving it? All in all, I’m not against the strike. If it makes you feel good, then sure. Do it. Go up with your signs and do something good that you believe in ‒ I’ll never try to stop you from doing that. But in order to solve this problem, we can’t be vague anymore. We can’t just be aware anymore. We can’t just be angry about the problem. Things are only going to change if we implement tactics. If we express our ideas intelligently. If we think of actual, attainable solutions. The world has never been changed through acknowledgement of a problem ‒ it is what comes after the acknowledgement that makes all the difference.</w:t>
      </w:r>
    </w:p>
    <w:p w14:paraId="44665320" w14:textId="7E6FC230" w:rsidR="00A95652" w:rsidRPr="000B55CE" w:rsidRDefault="00AE2610" w:rsidP="00B55AD5">
      <w:pPr>
        <w:rPr>
          <w:rFonts w:asciiTheme="minorHAnsi" w:hAnsiTheme="minorHAnsi" w:cstheme="minorHAnsi"/>
        </w:rPr>
      </w:pPr>
      <w:r w:rsidRPr="000B55CE">
        <w:rPr>
          <w:rFonts w:asciiTheme="minorHAnsi" w:hAnsiTheme="minorHAnsi" w:cstheme="minorHAnsi"/>
        </w:rPr>
        <w:t>s</w:t>
      </w:r>
    </w:p>
    <w:sectPr w:rsidR="00A95652" w:rsidRPr="000B55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Rohacs"/>
    <w:docVar w:name="RibbonPointer" w:val="150407768"/>
    <w:docVar w:name="VerbatimVersion" w:val="5.1"/>
  </w:docVars>
  <w:rsids>
    <w:rsidRoot w:val="007D5D87"/>
    <w:rsid w:val="000139A3"/>
    <w:rsid w:val="000B55C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25B9"/>
    <w:rsid w:val="00315690"/>
    <w:rsid w:val="00316B75"/>
    <w:rsid w:val="00325646"/>
    <w:rsid w:val="003460F2"/>
    <w:rsid w:val="00365F45"/>
    <w:rsid w:val="0038158C"/>
    <w:rsid w:val="003902BA"/>
    <w:rsid w:val="003A09E2"/>
    <w:rsid w:val="00407037"/>
    <w:rsid w:val="004605D6"/>
    <w:rsid w:val="004C60E8"/>
    <w:rsid w:val="004E3579"/>
    <w:rsid w:val="004E728B"/>
    <w:rsid w:val="004F39E0"/>
    <w:rsid w:val="00537BD5"/>
    <w:rsid w:val="0057268A"/>
    <w:rsid w:val="005D2912"/>
    <w:rsid w:val="006065BD"/>
    <w:rsid w:val="00627A2A"/>
    <w:rsid w:val="00645FA9"/>
    <w:rsid w:val="00647866"/>
    <w:rsid w:val="00665003"/>
    <w:rsid w:val="006A2AD0"/>
    <w:rsid w:val="006C2375"/>
    <w:rsid w:val="006D4ECC"/>
    <w:rsid w:val="00722258"/>
    <w:rsid w:val="007243E5"/>
    <w:rsid w:val="00766EA0"/>
    <w:rsid w:val="007A2226"/>
    <w:rsid w:val="007C71F5"/>
    <w:rsid w:val="007D5D87"/>
    <w:rsid w:val="007F5B66"/>
    <w:rsid w:val="00823A1C"/>
    <w:rsid w:val="00845B9D"/>
    <w:rsid w:val="00860984"/>
    <w:rsid w:val="008928B2"/>
    <w:rsid w:val="008B3ECB"/>
    <w:rsid w:val="008B4E85"/>
    <w:rsid w:val="008C1B2E"/>
    <w:rsid w:val="0091627E"/>
    <w:rsid w:val="0095122B"/>
    <w:rsid w:val="0097032B"/>
    <w:rsid w:val="009B312B"/>
    <w:rsid w:val="009D2EAD"/>
    <w:rsid w:val="009D54B2"/>
    <w:rsid w:val="009E1922"/>
    <w:rsid w:val="009F7ED2"/>
    <w:rsid w:val="00A93661"/>
    <w:rsid w:val="00A95652"/>
    <w:rsid w:val="00AC0AB8"/>
    <w:rsid w:val="00AE2610"/>
    <w:rsid w:val="00B33C6D"/>
    <w:rsid w:val="00B4508F"/>
    <w:rsid w:val="00B55AD5"/>
    <w:rsid w:val="00B679BB"/>
    <w:rsid w:val="00B8057C"/>
    <w:rsid w:val="00B86C66"/>
    <w:rsid w:val="00B948E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EB6"/>
    <w:rsid w:val="00E5262C"/>
    <w:rsid w:val="00EC7DC4"/>
    <w:rsid w:val="00ED30CF"/>
    <w:rsid w:val="00F176EF"/>
    <w:rsid w:val="00F45E10"/>
    <w:rsid w:val="00F62A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8DFDA"/>
  <w15:chartTrackingRefBased/>
  <w15:docId w15:val="{3C315BA3-6209-4225-A514-527A31CF7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55CE"/>
    <w:rPr>
      <w:rFonts w:ascii="Calibri" w:hAnsi="Calibri" w:cs="Calibri"/>
    </w:rPr>
  </w:style>
  <w:style w:type="paragraph" w:styleId="Heading1">
    <w:name w:val="heading 1"/>
    <w:aliases w:val="Pocket"/>
    <w:basedOn w:val="Normal"/>
    <w:next w:val="Normal"/>
    <w:link w:val="Heading1Char"/>
    <w:qFormat/>
    <w:rsid w:val="000B55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55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2 Char Char Char Char,Heading 3 Foldover,Foldover,foldover, Char,Char Char Char Char Char Char Char,Char1 Char,Char1 Char + Left:  2.54 cm,Char, Char Char Char Char Char Char Char,Tag Char Char,First line:  0 Heading 3,CD Underli"/>
    <w:basedOn w:val="Normal"/>
    <w:next w:val="Normal"/>
    <w:link w:val="Heading3Char"/>
    <w:uiPriority w:val="2"/>
    <w:unhideWhenUsed/>
    <w:qFormat/>
    <w:rsid w:val="000B55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3"/>
    <w:unhideWhenUsed/>
    <w:qFormat/>
    <w:rsid w:val="000B55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55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55CE"/>
  </w:style>
  <w:style w:type="character" w:customStyle="1" w:styleId="Heading1Char">
    <w:name w:val="Heading 1 Char"/>
    <w:aliases w:val="Pocket Char"/>
    <w:basedOn w:val="DefaultParagraphFont"/>
    <w:link w:val="Heading1"/>
    <w:rsid w:val="000B55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55CE"/>
    <w:rPr>
      <w:rFonts w:ascii="Calibri" w:eastAsiaTheme="majorEastAsia" w:hAnsi="Calibri" w:cstheme="majorBidi"/>
      <w:b/>
      <w:sz w:val="44"/>
      <w:szCs w:val="26"/>
      <w:u w:val="double"/>
    </w:rPr>
  </w:style>
  <w:style w:type="character" w:customStyle="1" w:styleId="Heading3Char">
    <w:name w:val="Heading 3 Char"/>
    <w:aliases w:val="Block Char,Heading 2 Char Char Char Char Char,Heading 3 Foldover Char,Foldover Char,foldover Char, Char Char,Char Char Char Char Char Char Char Char,Char1 Char Char,Char1 Char + Left:  2.54 cm Char,Char Char,Tag Char Char Char"/>
    <w:basedOn w:val="DefaultParagraphFont"/>
    <w:link w:val="Heading3"/>
    <w:uiPriority w:val="2"/>
    <w:rsid w:val="000B55CE"/>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3"/>
    <w:rsid w:val="000B55C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7"/>
    <w:qFormat/>
    <w:rsid w:val="000B55C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55CE"/>
    <w:rPr>
      <w:b/>
      <w:bCs/>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S"/>
    <w:basedOn w:val="DefaultParagraphFont"/>
    <w:uiPriority w:val="6"/>
    <w:qFormat/>
    <w:rsid w:val="000B55CE"/>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B55CE"/>
    <w:rPr>
      <w:color w:val="auto"/>
      <w:u w:val="none"/>
    </w:rPr>
  </w:style>
  <w:style w:type="character" w:styleId="FollowedHyperlink">
    <w:name w:val="FollowedHyperlink"/>
    <w:basedOn w:val="DefaultParagraphFont"/>
    <w:uiPriority w:val="99"/>
    <w:semiHidden/>
    <w:unhideWhenUsed/>
    <w:rsid w:val="000B55CE"/>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8928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9B312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7C71F5"/>
    <w:pPr>
      <w:pBdr>
        <w:top w:val="single" w:sz="8" w:space="0" w:color="auto"/>
        <w:left w:val="single" w:sz="8" w:space="0" w:color="auto"/>
        <w:bottom w:val="single" w:sz="8" w:space="0" w:color="auto"/>
        <w:right w:val="single" w:sz="8" w:space="0" w:color="auto"/>
      </w:pBdr>
      <w:spacing w:line="254"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013989">
      <w:bodyDiv w:val="1"/>
      <w:marLeft w:val="0"/>
      <w:marRight w:val="0"/>
      <w:marTop w:val="0"/>
      <w:marBottom w:val="0"/>
      <w:divBdr>
        <w:top w:val="none" w:sz="0" w:space="0" w:color="auto"/>
        <w:left w:val="none" w:sz="0" w:space="0" w:color="auto"/>
        <w:bottom w:val="none" w:sz="0" w:space="0" w:color="auto"/>
        <w:right w:val="none" w:sz="0" w:space="0" w:color="auto"/>
      </w:divBdr>
    </w:div>
    <w:div w:id="506405273">
      <w:bodyDiv w:val="1"/>
      <w:marLeft w:val="0"/>
      <w:marRight w:val="0"/>
      <w:marTop w:val="0"/>
      <w:marBottom w:val="0"/>
      <w:divBdr>
        <w:top w:val="none" w:sz="0" w:space="0" w:color="auto"/>
        <w:left w:val="none" w:sz="0" w:space="0" w:color="auto"/>
        <w:bottom w:val="none" w:sz="0" w:space="0" w:color="auto"/>
        <w:right w:val="none" w:sz="0" w:space="0" w:color="auto"/>
      </w:divBdr>
    </w:div>
    <w:div w:id="95329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dc.noaa.gov/cmb-faq/globalwarming.html" TargetMode="External"/><Relationship Id="rId13" Type="http://schemas.openxmlformats.org/officeDocument/2006/relationships/hyperlink" Target="http://www.bbc.com/future/story/20120725-population-overload" TargetMode="External"/><Relationship Id="rId18" Type="http://schemas.openxmlformats.org/officeDocument/2006/relationships/hyperlink" Target="https://www.supplywisdom.com/resources/the-union-strikes-the-good-the-bad-and-the-ugl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atical.org/radiation/NuclearExtinction/StarrNuclearWinterOct09.pdf" TargetMode="External"/><Relationship Id="rId7" Type="http://schemas.openxmlformats.org/officeDocument/2006/relationships/hyperlink" Target="http://www.bbc.com/future/story/20121004-fake-trees-to-clean-the-skies" TargetMode="External"/><Relationship Id="rId12" Type="http://schemas.openxmlformats.org/officeDocument/2006/relationships/hyperlink" Target="http://www.bbc.com/future/story/20120828-enriching-the-soil" TargetMode="External"/><Relationship Id="rId17" Type="http://schemas.openxmlformats.org/officeDocument/2006/relationships/hyperlink" Target="https://www.mercurynews.com/2021/06/04/editorial-why-silicon-valley-needs-endless-frontier-bill/" TargetMode="External"/><Relationship Id="rId25" Type="http://schemas.openxmlformats.org/officeDocument/2006/relationships/hyperlink" Target="https://www.stuff.co.nz/environment/climate-news/112807046/how-not-to-solve-the-issue-why-climate-change-strikes-wont-do-anything" TargetMode="External"/><Relationship Id="rId2" Type="http://schemas.openxmlformats.org/officeDocument/2006/relationships/numbering" Target="numbering.xml"/><Relationship Id="rId16" Type="http://schemas.openxmlformats.org/officeDocument/2006/relationships/hyperlink" Target="http://www.columbia.edu/~kl2010/members_lackner.htm" TargetMode="External"/><Relationship Id="rId20"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hyperlink" Target="https://www.jstor.org/stable/20696709" TargetMode="External"/><Relationship Id="rId11" Type="http://schemas.openxmlformats.org/officeDocument/2006/relationships/hyperlink" Target="http://www.bbc.co.uk/news/science-environment-17488450" TargetMode="External"/><Relationship Id="rId24" Type="http://schemas.openxmlformats.org/officeDocument/2006/relationships/hyperlink" Target="https://www.forbes.com/sites/prakashdolsak/2019/09/14/climate-strikes-what-they-accomplish-and-how-they-could-have-more-impact/?sh=2244a9bd5eed" TargetMode="External"/><Relationship Id="rId5" Type="http://schemas.openxmlformats.org/officeDocument/2006/relationships/webSettings" Target="webSettings.xml"/><Relationship Id="rId15" Type="http://schemas.openxmlformats.org/officeDocument/2006/relationships/hyperlink" Target="http://www.guardian.co.uk/environment/interactive/2008/jun/12/carbon.capture" TargetMode="External"/><Relationship Id="rId23" Type="http://schemas.openxmlformats.org/officeDocument/2006/relationships/hyperlink" Target="https://thehill.com/opinion/energy-environment/461809-a-global-climate-strike-isnt-enough" TargetMode="External"/><Relationship Id="rId10" Type="http://schemas.openxmlformats.org/officeDocument/2006/relationships/hyperlink" Target="http://www.guardian.co.uk/environment/2012/jan/16/greenhouse-gases-remain-air" TargetMode="External"/><Relationship Id="rId19" Type="http://schemas.openxmlformats.org/officeDocument/2006/relationships/hyperlink" Target="https://www.washingtonpost.com/technology/2021/01/26/tech-unions-explainer/" TargetMode="External"/><Relationship Id="rId4" Type="http://schemas.openxmlformats.org/officeDocument/2006/relationships/settings" Target="settings.xml"/><Relationship Id="rId9" Type="http://schemas.openxmlformats.org/officeDocument/2006/relationships/hyperlink" Target="http://www.bbc.com/future/story/20120209-welcome-to-the-age-of-modern-man" TargetMode="External"/><Relationship Id="rId14" Type="http://schemas.openxmlformats.org/officeDocument/2006/relationships/hyperlink" Target="http://en.wikipedia.org/wiki/Scrubber" TargetMode="External"/><Relationship Id="rId22" Type="http://schemas.openxmlformats.org/officeDocument/2006/relationships/hyperlink" Target="https://www2.ucar.edu/atmosnews/just-published/3995/nuclear-war-and-ultraviolet-radiatio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4324-7167-4546-B58A-94BC67CC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9603</Words>
  <Characters>54741</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Rohacs</dc:creator>
  <cp:keywords>5.1.1</cp:keywords>
  <dc:description/>
  <cp:lastModifiedBy>Daniel Rohacs</cp:lastModifiedBy>
  <cp:revision>11</cp:revision>
  <dcterms:created xsi:type="dcterms:W3CDTF">2021-07-08T14:40:00Z</dcterms:created>
  <dcterms:modified xsi:type="dcterms:W3CDTF">2021-07-08T15:11:00Z</dcterms:modified>
</cp:coreProperties>
</file>