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46F791" w14:textId="77777777" w:rsidR="003E6A87" w:rsidRDefault="003E6A87" w:rsidP="003E6A87">
      <w:pPr>
        <w:pStyle w:val="Heading3"/>
      </w:pPr>
      <w:r>
        <w:t>1AC: Innovation</w:t>
      </w:r>
    </w:p>
    <w:p w14:paraId="0C944328" w14:textId="77777777" w:rsidR="003E6A87" w:rsidRDefault="003E6A87" w:rsidP="003E6A87">
      <w:pPr>
        <w:pStyle w:val="Heading4"/>
      </w:pPr>
      <w:r>
        <w:t xml:space="preserve">Advantage 1 is Innovation: </w:t>
      </w:r>
    </w:p>
    <w:p w14:paraId="2EE101F7" w14:textId="77777777" w:rsidR="003E6A87" w:rsidRDefault="003E6A87" w:rsidP="003E6A87">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09152F8F" w14:textId="77777777" w:rsidR="003E6A87" w:rsidRPr="005B38BB" w:rsidRDefault="003E6A87" w:rsidP="003E6A87">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0CCE37BA" w14:textId="77777777" w:rsidR="003E6A87" w:rsidRDefault="003E6A87" w:rsidP="003E6A87">
      <w:pPr>
        <w:rPr>
          <w:u w:val="single"/>
        </w:rPr>
      </w:pPr>
      <w:r w:rsidRPr="00195647">
        <w:rPr>
          <w:highlight w:val="green"/>
          <w:u w:val="single"/>
        </w:rPr>
        <w:t>Drug companies</w:t>
      </w:r>
      <w:r w:rsidRPr="00195647">
        <w:rPr>
          <w:sz w:val="16"/>
          <w:highlight w:val="green"/>
        </w:rPr>
        <w:t xml:space="preserve"> </w:t>
      </w:r>
      <w:r w:rsidRPr="00195647">
        <w:rPr>
          <w:b/>
          <w:bCs/>
          <w:highlight w:val="green"/>
          <w:u w:val="single"/>
        </w:rPr>
        <w:t>have brought great innovations</w:t>
      </w:r>
      <w:r w:rsidRPr="00195647">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195647">
        <w:rPr>
          <w:b/>
          <w:bCs/>
          <w:highlight w:val="green"/>
          <w:u w:val="single"/>
          <w:bdr w:val="single" w:sz="4" w:space="0" w:color="auto"/>
        </w:rPr>
        <w:t>But that’s not happening</w:t>
      </w:r>
      <w:r w:rsidRPr="007E660D">
        <w:rPr>
          <w:u w:val="single"/>
        </w:rPr>
        <w:t xml:space="preserve">. Instead, </w:t>
      </w:r>
      <w:r w:rsidRPr="00195647">
        <w:rPr>
          <w:highlight w:val="green"/>
          <w:u w:val="single"/>
        </w:rPr>
        <w:t>drug companies build massive patent walls around their products</w:t>
      </w:r>
      <w:r w:rsidRPr="007E660D">
        <w:rPr>
          <w:u w:val="single"/>
        </w:rPr>
        <w:t xml:space="preserve">, </w:t>
      </w:r>
      <w:r w:rsidRPr="00195647">
        <w:rPr>
          <w:highlight w:val="green"/>
          <w:u w:val="single"/>
        </w:rPr>
        <w:t>extending</w:t>
      </w:r>
      <w:r w:rsidRPr="007E660D">
        <w:rPr>
          <w:u w:val="single"/>
        </w:rPr>
        <w:t xml:space="preserve"> the </w:t>
      </w:r>
      <w:r w:rsidRPr="00195647">
        <w:rPr>
          <w:highlight w:val="green"/>
          <w:u w:val="single"/>
        </w:rPr>
        <w:t xml:space="preserve">protection </w:t>
      </w:r>
      <w:r w:rsidRPr="00195647">
        <w:rPr>
          <w:b/>
          <w:bCs/>
          <w:highlight w:val="green"/>
          <w:u w:val="single"/>
        </w:rPr>
        <w:t>over and over again</w:t>
      </w:r>
      <w:r w:rsidRPr="007E660D">
        <w:rPr>
          <w:sz w:val="16"/>
        </w:rPr>
        <w:t xml:space="preserve">. </w:t>
      </w:r>
      <w:r w:rsidRPr="007E660D">
        <w:rPr>
          <w:u w:val="single"/>
        </w:rPr>
        <w:t xml:space="preserve">Some modern </w:t>
      </w:r>
      <w:r w:rsidRPr="00195647">
        <w:rPr>
          <w:highlight w:val="green"/>
          <w:u w:val="single"/>
        </w:rPr>
        <w:t xml:space="preserve">drugs have </w:t>
      </w:r>
      <w:r w:rsidRPr="007E660D">
        <w:rPr>
          <w:u w:val="single"/>
        </w:rPr>
        <w:t xml:space="preserve">an </w:t>
      </w:r>
      <w:r w:rsidRPr="00195647">
        <w:rPr>
          <w:highlight w:val="green"/>
          <w:u w:val="single"/>
        </w:rPr>
        <w:t>avalanche of U.S. patents</w:t>
      </w:r>
      <w:r w:rsidRPr="007E660D">
        <w:rPr>
          <w:u w:val="single"/>
        </w:rPr>
        <w:t xml:space="preserve">, with </w:t>
      </w:r>
      <w:r w:rsidRPr="00195647">
        <w:rPr>
          <w:highlight w:val="green"/>
          <w:u w:val="single"/>
        </w:rPr>
        <w:t xml:space="preserve">expiration dates </w:t>
      </w:r>
      <w:r w:rsidRPr="00195647">
        <w:rPr>
          <w:b/>
          <w:bCs/>
          <w:highlight w:val="green"/>
          <w:u w:val="single"/>
          <w:bdr w:val="single" w:sz="4" w:space="0" w:color="auto"/>
        </w:rPr>
        <w:t>staggered across time</w:t>
      </w:r>
      <w:r w:rsidRPr="00195647">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195647">
        <w:rPr>
          <w:highlight w:val="green"/>
          <w:u w:val="single"/>
        </w:rPr>
        <w:t>Rather than rewarding innovation</w:t>
      </w:r>
      <w:r w:rsidRPr="007E660D">
        <w:rPr>
          <w:u w:val="single"/>
        </w:rPr>
        <w:t xml:space="preserve">, </w:t>
      </w:r>
      <w:r w:rsidRPr="00195647">
        <w:rPr>
          <w:highlight w:val="green"/>
          <w:u w:val="single"/>
        </w:rPr>
        <w:t xml:space="preserve">our patent system is </w:t>
      </w:r>
      <w:r w:rsidRPr="007E660D">
        <w:rPr>
          <w:u w:val="single"/>
        </w:rPr>
        <w:t xml:space="preserve">now </w:t>
      </w:r>
      <w:r w:rsidRPr="00195647">
        <w:rPr>
          <w:highlight w:val="green"/>
          <w:u w:val="single"/>
        </w:rPr>
        <w:t>largely repurposing drugs</w:t>
      </w:r>
      <w:r w:rsidRPr="007E660D">
        <w:rPr>
          <w:u w:val="single"/>
        </w:rPr>
        <w:t xml:space="preserve">. </w:t>
      </w:r>
      <w:r w:rsidRPr="00195647">
        <w:rPr>
          <w:highlight w:val="green"/>
          <w:u w:val="single"/>
        </w:rPr>
        <w:t>Between 2005 and 2015</w:t>
      </w:r>
      <w:r w:rsidRPr="007E660D">
        <w:rPr>
          <w:u w:val="single"/>
        </w:rPr>
        <w:t xml:space="preserve">, </w:t>
      </w:r>
      <w:r w:rsidRPr="00195647">
        <w:rPr>
          <w:b/>
          <w:bCs/>
          <w:highlight w:val="green"/>
          <w:u w:val="single"/>
        </w:rPr>
        <w:t>more than three-quarters</w:t>
      </w:r>
      <w:r w:rsidRPr="00195647">
        <w:rPr>
          <w:highlight w:val="green"/>
          <w:u w:val="single"/>
        </w:rPr>
        <w:t xml:space="preserve"> of </w:t>
      </w:r>
      <w:r w:rsidRPr="007E660D">
        <w:rPr>
          <w:u w:val="single"/>
        </w:rPr>
        <w:t xml:space="preserve">the </w:t>
      </w:r>
      <w:r w:rsidRPr="00195647">
        <w:rPr>
          <w:highlight w:val="green"/>
          <w:u w:val="single"/>
        </w:rPr>
        <w:t xml:space="preserve">drugs associated with new patents </w:t>
      </w:r>
      <w:r w:rsidRPr="00195647">
        <w:rPr>
          <w:b/>
          <w:bCs/>
          <w:highlight w:val="green"/>
          <w:u w:val="single"/>
        </w:rPr>
        <w:t>were not new ones</w:t>
      </w:r>
      <w:r w:rsidRPr="00195647">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195647">
        <w:rPr>
          <w:highlight w:val="green"/>
          <w:u w:val="single"/>
        </w:rPr>
        <w:t xml:space="preserve">new patents can be </w:t>
      </w:r>
      <w:r w:rsidRPr="00195647">
        <w:rPr>
          <w:b/>
          <w:bCs/>
          <w:highlight w:val="green"/>
          <w:u w:val="single"/>
        </w:rPr>
        <w:t>obtained on minor tweaks</w:t>
      </w:r>
      <w:r w:rsidRPr="00195647">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5E3C8594" w14:textId="77777777" w:rsidR="003E6A87" w:rsidRDefault="003E6A87" w:rsidP="003E6A87">
      <w:pPr>
        <w:pStyle w:val="Heading4"/>
      </w:pPr>
      <w:r>
        <w:t xml:space="preserve">We </w:t>
      </w:r>
      <w:r>
        <w:rPr>
          <w:u w:val="single"/>
        </w:rPr>
        <w:t>control Uniqueness</w:t>
      </w:r>
      <w:r>
        <w:t xml:space="preserve"> – 78% of New Drugs </w:t>
      </w:r>
      <w:r>
        <w:rPr>
          <w:u w:val="single"/>
        </w:rPr>
        <w:t>aren’t innovative</w:t>
      </w:r>
      <w:r>
        <w:t>.</w:t>
      </w:r>
    </w:p>
    <w:p w14:paraId="52DD62A5" w14:textId="77777777" w:rsidR="003E6A87" w:rsidRPr="008A0F84" w:rsidRDefault="003E6A87" w:rsidP="003E6A87">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121E32A7" w14:textId="77777777" w:rsidR="003E6A87" w:rsidRPr="008A0F84" w:rsidRDefault="003E6A87" w:rsidP="003E6A87">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195647">
        <w:rPr>
          <w:b/>
          <w:sz w:val="26"/>
          <w:highlight w:val="green"/>
          <w:u w:val="single"/>
          <w:bdr w:val="single" w:sz="12" w:space="0" w:color="auto"/>
        </w:rPr>
        <w:t>only a fraction</w:t>
      </w:r>
      <w:r w:rsidRPr="00195647">
        <w:rPr>
          <w:b/>
          <w:sz w:val="26"/>
          <w:highlight w:val="green"/>
          <w:u w:val="single"/>
        </w:rPr>
        <w:t xml:space="preserve"> of new medications are truly innovative</w:t>
      </w:r>
      <w:r w:rsidRPr="008A0F84">
        <w:rPr>
          <w:sz w:val="16"/>
        </w:rPr>
        <w:t xml:space="preserve">. </w:t>
      </w:r>
      <w:r w:rsidRPr="00195647">
        <w:rPr>
          <w:b/>
          <w:sz w:val="26"/>
          <w:highlight w:val="green"/>
          <w:u w:val="single"/>
        </w:rPr>
        <w:t>Since 1975</w:t>
      </w:r>
      <w:r w:rsidRPr="008A0F84">
        <w:rPr>
          <w:sz w:val="16"/>
        </w:rPr>
        <w:t xml:space="preserve">, </w:t>
      </w:r>
      <w:r w:rsidRPr="00195647">
        <w:rPr>
          <w:b/>
          <w:sz w:val="26"/>
          <w:highlight w:val="green"/>
          <w:u w:val="single"/>
        </w:rPr>
        <w:t>only 10</w:t>
      </w:r>
      <w:r w:rsidRPr="008A0F84">
        <w:rPr>
          <w:sz w:val="16"/>
        </w:rPr>
        <w:t xml:space="preserve"> to 15 </w:t>
      </w:r>
      <w:r w:rsidRPr="00195647">
        <w:rPr>
          <w:b/>
          <w:sz w:val="26"/>
          <w:highlight w:val="green"/>
          <w:u w:val="single"/>
        </w:rPr>
        <w:t>percent</w:t>
      </w:r>
      <w:r w:rsidRPr="00195647">
        <w:rPr>
          <w:sz w:val="16"/>
          <w:highlight w:val="green"/>
        </w:rPr>
        <w:t xml:space="preserve"> </w:t>
      </w:r>
      <w:r w:rsidRPr="008A0F84">
        <w:rPr>
          <w:sz w:val="16"/>
        </w:rPr>
        <w:t xml:space="preserve">of drugs entering the market </w:t>
      </w:r>
      <w:r w:rsidRPr="00195647">
        <w:rPr>
          <w:b/>
          <w:sz w:val="26"/>
          <w:highlight w:val="green"/>
          <w:u w:val="single"/>
        </w:rPr>
        <w:t>represented</w:t>
      </w:r>
      <w:r w:rsidRPr="00195647">
        <w:rPr>
          <w:sz w:val="16"/>
          <w:highlight w:val="green"/>
        </w:rPr>
        <w:t xml:space="preserve"> </w:t>
      </w:r>
      <w:r w:rsidRPr="00195647">
        <w:rPr>
          <w:b/>
          <w:sz w:val="26"/>
          <w:highlight w:val="green"/>
          <w:u w:val="single"/>
        </w:rPr>
        <w:t>therapeutic advances</w:t>
      </w:r>
      <w:r w:rsidRPr="008A0F84">
        <w:rPr>
          <w:sz w:val="16"/>
        </w:rPr>
        <w:t xml:space="preserve">; </w:t>
      </w:r>
      <w:r w:rsidRPr="00195647">
        <w:rPr>
          <w:b/>
          <w:sz w:val="26"/>
          <w:highlight w:val="green"/>
          <w:u w:val="single"/>
        </w:rPr>
        <w:t>instead</w:t>
      </w:r>
      <w:r w:rsidRPr="008A0F84">
        <w:rPr>
          <w:sz w:val="16"/>
        </w:rPr>
        <w:t xml:space="preserve">, </w:t>
      </w:r>
      <w:r w:rsidRPr="00195647">
        <w:rPr>
          <w:b/>
          <w:sz w:val="26"/>
          <w:highlight w:val="green"/>
          <w:u w:val="single"/>
        </w:rPr>
        <w:t xml:space="preserve">drug companies prioritized the development of existing drugs with </w:t>
      </w:r>
      <w:r w:rsidRPr="00195647">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195647">
        <w:rPr>
          <w:b/>
          <w:sz w:val="26"/>
          <w:highlight w:val="green"/>
          <w:u w:val="single"/>
          <w:bdr w:val="single" w:sz="12" w:space="0" w:color="auto"/>
        </w:rPr>
        <w:t>78 percent of drug patents were related to drugs already on the market.</w:t>
      </w:r>
      <w:r w:rsidRPr="008A0F84">
        <w:rPr>
          <w:sz w:val="16"/>
        </w:rPr>
        <w:t xml:space="preserve">22 </w:t>
      </w:r>
      <w:r w:rsidRPr="00195647">
        <w:rPr>
          <w:b/>
          <w:sz w:val="26"/>
          <w:highlight w:val="green"/>
          <w:u w:val="single"/>
        </w:rPr>
        <w:t>Instead of investing in R&amp;D that could lead to new</w:t>
      </w:r>
      <w:r w:rsidRPr="00195647">
        <w:rPr>
          <w:sz w:val="16"/>
          <w:highlight w:val="green"/>
        </w:rPr>
        <w:t xml:space="preserve"> </w:t>
      </w:r>
      <w:r w:rsidRPr="008A0F84">
        <w:rPr>
          <w:sz w:val="16"/>
        </w:rPr>
        <w:t xml:space="preserve">breakthrough </w:t>
      </w:r>
      <w:r w:rsidRPr="00195647">
        <w:rPr>
          <w:b/>
          <w:sz w:val="26"/>
          <w:highlight w:val="green"/>
          <w:u w:val="single"/>
        </w:rPr>
        <w:t>therapies</w:t>
      </w:r>
      <w:r w:rsidRPr="008A0F84">
        <w:rPr>
          <w:sz w:val="16"/>
        </w:rPr>
        <w:t xml:space="preserve">, </w:t>
      </w:r>
      <w:r w:rsidRPr="00195647">
        <w:rPr>
          <w:b/>
          <w:sz w:val="26"/>
          <w:highlight w:val="green"/>
          <w:u w:val="single"/>
        </w:rPr>
        <w:t xml:space="preserve">drug companies spend resources </w:t>
      </w:r>
      <w:r w:rsidRPr="00195647">
        <w:rPr>
          <w:b/>
          <w:sz w:val="26"/>
          <w:highlight w:val="green"/>
          <w:u w:val="single"/>
          <w:bdr w:val="single" w:sz="12" w:space="0" w:color="auto"/>
        </w:rPr>
        <w:t>obtaining patents on old drugs</w:t>
      </w:r>
      <w:r w:rsidRPr="00195647">
        <w:rPr>
          <w:sz w:val="16"/>
          <w:highlight w:val="green"/>
        </w:rPr>
        <w:t xml:space="preserve"> </w:t>
      </w:r>
      <w:r w:rsidRPr="008A0F84">
        <w:rPr>
          <w:u w:val="single"/>
        </w:rPr>
        <w:t xml:space="preserve">— not to improve user experience — but </w:t>
      </w:r>
      <w:r w:rsidRPr="00195647">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2B89FAEC" w14:textId="77777777" w:rsidR="003E6A87" w:rsidRDefault="003E6A87" w:rsidP="003E6A87">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676C09CC" w14:textId="77777777" w:rsidR="003E6A87" w:rsidRPr="00791206" w:rsidRDefault="003E6A87" w:rsidP="003E6A87">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36C0BDB0" w14:textId="77777777" w:rsidR="003E6A87" w:rsidRPr="00E974A9" w:rsidRDefault="003E6A87" w:rsidP="003E6A87">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195647">
        <w:rPr>
          <w:szCs w:val="24"/>
          <w:highlight w:val="green"/>
          <w:u w:val="single"/>
        </w:rPr>
        <w:t xml:space="preserve">Revlimid should have </w:t>
      </w:r>
      <w:r w:rsidRPr="00195647">
        <w:rPr>
          <w:b/>
          <w:bCs/>
          <w:szCs w:val="24"/>
          <w:highlight w:val="green"/>
          <w:u w:val="single"/>
        </w:rPr>
        <w:t>been subject to competition</w:t>
      </w:r>
      <w:r w:rsidRPr="00195647">
        <w:rPr>
          <w:szCs w:val="24"/>
          <w:highlight w:val="green"/>
          <w:u w:val="single"/>
        </w:rPr>
        <w:t xml:space="preserve"> </w:t>
      </w:r>
      <w:r w:rsidRPr="00E974A9">
        <w:rPr>
          <w:szCs w:val="24"/>
          <w:u w:val="single"/>
        </w:rPr>
        <w:t xml:space="preserve">from generic drug makers starting </w:t>
      </w:r>
      <w:r w:rsidRPr="00195647">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195647">
        <w:rPr>
          <w:szCs w:val="24"/>
          <w:highlight w:val="green"/>
          <w:u w:val="single"/>
        </w:rPr>
        <w:t>by obtaining</w:t>
      </w:r>
      <w:r w:rsidRPr="00195647">
        <w:rPr>
          <w:sz w:val="16"/>
          <w:szCs w:val="24"/>
          <w:highlight w:val="green"/>
        </w:rPr>
        <w:t xml:space="preserve"> </w:t>
      </w:r>
      <w:r w:rsidRPr="00195647">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195647">
        <w:rPr>
          <w:szCs w:val="24"/>
          <w:highlight w:val="green"/>
          <w:u w:val="single"/>
        </w:rPr>
        <w:t>its manufacturer</w:t>
      </w:r>
      <w:r w:rsidRPr="00E974A9">
        <w:rPr>
          <w:szCs w:val="24"/>
          <w:u w:val="single"/>
        </w:rPr>
        <w:t xml:space="preserve">, Celgene, has </w:t>
      </w:r>
      <w:r w:rsidRPr="00195647">
        <w:rPr>
          <w:szCs w:val="24"/>
          <w:highlight w:val="green"/>
          <w:u w:val="single"/>
        </w:rPr>
        <w:t xml:space="preserve">extended </w:t>
      </w:r>
      <w:r w:rsidRPr="00E974A9">
        <w:rPr>
          <w:szCs w:val="24"/>
          <w:u w:val="single"/>
        </w:rPr>
        <w:t xml:space="preserve">the drug’s </w:t>
      </w:r>
      <w:r w:rsidRPr="00195647">
        <w:rPr>
          <w:b/>
          <w:bCs/>
          <w:szCs w:val="24"/>
          <w:highlight w:val="green"/>
          <w:u w:val="single"/>
          <w:bdr w:val="single" w:sz="4" w:space="0" w:color="auto"/>
        </w:rPr>
        <w:t>monopoly</w:t>
      </w:r>
      <w:r w:rsidRPr="00195647">
        <w:rPr>
          <w:szCs w:val="24"/>
          <w:highlight w:val="green"/>
          <w:u w:val="single"/>
          <w:bdr w:val="single" w:sz="4" w:space="0" w:color="auto"/>
        </w:rPr>
        <w:t xml:space="preserve"> </w:t>
      </w:r>
      <w:r w:rsidRPr="00195647">
        <w:rPr>
          <w:b/>
          <w:bCs/>
          <w:szCs w:val="24"/>
          <w:highlight w:val="green"/>
          <w:u w:val="single"/>
          <w:bdr w:val="single" w:sz="4" w:space="0" w:color="auto"/>
        </w:rPr>
        <w:t>period</w:t>
      </w:r>
      <w:r w:rsidRPr="00195647">
        <w:rPr>
          <w:szCs w:val="24"/>
          <w:highlight w:val="green"/>
          <w:u w:val="single"/>
          <w:bdr w:val="single" w:sz="4" w:space="0" w:color="auto"/>
        </w:rPr>
        <w:t xml:space="preserve"> </w:t>
      </w:r>
      <w:r w:rsidRPr="00195647">
        <w:rPr>
          <w:b/>
          <w:bCs/>
          <w:szCs w:val="24"/>
          <w:highlight w:val="green"/>
          <w:u w:val="single"/>
          <w:bdr w:val="single" w:sz="4" w:space="0" w:color="auto"/>
        </w:rPr>
        <w:t>by 18 years</w:t>
      </w:r>
      <w:r w:rsidRPr="00195647">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195647">
        <w:rPr>
          <w:b/>
          <w:bCs/>
          <w:szCs w:val="24"/>
          <w:highlight w:val="gree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195647">
        <w:rPr>
          <w:szCs w:val="24"/>
          <w:highlight w:val="green"/>
          <w:u w:val="single"/>
        </w:rPr>
        <w:t>evergreening</w:t>
      </w:r>
      <w:r w:rsidRPr="00E974A9">
        <w:rPr>
          <w:szCs w:val="24"/>
          <w:u w:val="single"/>
        </w:rPr>
        <w:t xml:space="preserve">” — </w:t>
      </w:r>
      <w:r w:rsidRPr="00195647">
        <w:rPr>
          <w:szCs w:val="24"/>
          <w:highlight w:val="green"/>
          <w:u w:val="single"/>
        </w:rPr>
        <w:t>artificially sustaining a monopoly for</w:t>
      </w:r>
      <w:r w:rsidRPr="00E974A9">
        <w:rPr>
          <w:szCs w:val="24"/>
          <w:u w:val="single"/>
        </w:rPr>
        <w:t xml:space="preserve"> years and even </w:t>
      </w:r>
      <w:r w:rsidRPr="00195647">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195647">
        <w:rPr>
          <w:szCs w:val="24"/>
          <w:highlight w:val="green"/>
          <w:u w:val="single"/>
        </w:rPr>
        <w:t xml:space="preserve">most commonly </w:t>
      </w:r>
      <w:r w:rsidRPr="00E974A9">
        <w:rPr>
          <w:szCs w:val="24"/>
          <w:u w:val="single"/>
        </w:rPr>
        <w:t xml:space="preserve">used </w:t>
      </w:r>
      <w:r w:rsidRPr="00195647">
        <w:rPr>
          <w:szCs w:val="24"/>
          <w:highlight w:val="green"/>
          <w:u w:val="single"/>
        </w:rPr>
        <w:t xml:space="preserve">with blockbuster drugs </w:t>
      </w:r>
      <w:r w:rsidRPr="00E974A9">
        <w:rPr>
          <w:szCs w:val="24"/>
          <w:u w:val="single"/>
        </w:rPr>
        <w:t xml:space="preserve">generating the highest prices and profits. </w:t>
      </w:r>
      <w:r w:rsidRPr="00195647">
        <w:rPr>
          <w:b/>
          <w:bCs/>
          <w:szCs w:val="24"/>
          <w:highlight w:val="green"/>
          <w:u w:val="single"/>
        </w:rPr>
        <w:t xml:space="preserve">Of </w:t>
      </w:r>
      <w:r w:rsidRPr="00E974A9">
        <w:rPr>
          <w:b/>
          <w:bCs/>
          <w:szCs w:val="24"/>
          <w:u w:val="single"/>
        </w:rPr>
        <w:t xml:space="preserve">the roughly </w:t>
      </w:r>
      <w:r w:rsidRPr="00195647">
        <w:rPr>
          <w:b/>
          <w:bCs/>
          <w:szCs w:val="24"/>
          <w:highlight w:val="green"/>
          <w:u w:val="single"/>
        </w:rPr>
        <w:t>100 best-selling drugs</w:t>
      </w:r>
      <w:r w:rsidRPr="00E974A9">
        <w:rPr>
          <w:b/>
          <w:bCs/>
          <w:szCs w:val="24"/>
          <w:u w:val="single"/>
        </w:rPr>
        <w:t xml:space="preserve">, more than </w:t>
      </w:r>
      <w:r w:rsidRPr="00195647">
        <w:rPr>
          <w:b/>
          <w:bCs/>
          <w:szCs w:val="24"/>
          <w:highlight w:val="green"/>
          <w:u w:val="single"/>
        </w:rPr>
        <w:t xml:space="preserve">70 percent have extended </w:t>
      </w:r>
      <w:r w:rsidRPr="00E974A9">
        <w:rPr>
          <w:b/>
          <w:bCs/>
          <w:szCs w:val="24"/>
          <w:u w:val="single"/>
        </w:rPr>
        <w:t xml:space="preserve">their </w:t>
      </w:r>
      <w:r w:rsidRPr="00195647">
        <w:rPr>
          <w:b/>
          <w:bCs/>
          <w:szCs w:val="24"/>
          <w:highlight w:val="green"/>
          <w:u w:val="single"/>
        </w:rPr>
        <w:t>protection</w:t>
      </w:r>
      <w:r w:rsidRPr="00195647">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195647">
        <w:rPr>
          <w:szCs w:val="24"/>
          <w:highlight w:val="green"/>
          <w:u w:val="single"/>
        </w:rPr>
        <w:t xml:space="preserve">brought into </w:t>
      </w:r>
      <w:r w:rsidRPr="00E974A9">
        <w:rPr>
          <w:szCs w:val="24"/>
          <w:u w:val="single"/>
        </w:rPr>
        <w:t xml:space="preserve">sharper </w:t>
      </w:r>
      <w:r w:rsidRPr="00195647">
        <w:rPr>
          <w:szCs w:val="24"/>
          <w:highlight w:val="green"/>
          <w:u w:val="single"/>
        </w:rPr>
        <w:t xml:space="preserve">focus by </w:t>
      </w:r>
      <w:r w:rsidRPr="00E974A9">
        <w:rPr>
          <w:szCs w:val="24"/>
          <w:u w:val="single"/>
        </w:rPr>
        <w:t xml:space="preserve">a groundbreaking, publicly available, </w:t>
      </w:r>
      <w:r w:rsidRPr="00195647">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195647">
        <w:rPr>
          <w:szCs w:val="24"/>
          <w:highlight w:val="green"/>
          <w:u w:val="single"/>
        </w:rPr>
        <w:t xml:space="preserve">Competition is </w:t>
      </w:r>
      <w:r w:rsidRPr="00E974A9">
        <w:rPr>
          <w:szCs w:val="24"/>
          <w:u w:val="single"/>
        </w:rPr>
        <w:t xml:space="preserve">the backbone of the U.S. economy. But it’s </w:t>
      </w:r>
      <w:r w:rsidRPr="00195647">
        <w:rPr>
          <w:szCs w:val="24"/>
          <w:highlight w:val="green"/>
          <w:u w:val="single"/>
        </w:rPr>
        <w:t xml:space="preserve">not what we’re </w:t>
      </w:r>
      <w:r w:rsidRPr="00195647">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95647">
        <w:rPr>
          <w:szCs w:val="24"/>
          <w:highlight w:val="green"/>
          <w:u w:val="single"/>
        </w:rPr>
        <w:t xml:space="preserve">Drug prices </w:t>
      </w:r>
      <w:r w:rsidRPr="00E974A9">
        <w:rPr>
          <w:szCs w:val="24"/>
          <w:u w:val="single"/>
        </w:rPr>
        <w:t xml:space="preserve">typically </w:t>
      </w:r>
      <w:r w:rsidRPr="00195647">
        <w:rPr>
          <w:szCs w:val="24"/>
          <w:highlight w:val="green"/>
          <w:u w:val="single"/>
        </w:rPr>
        <w:t xml:space="preserve">drop by </w:t>
      </w:r>
      <w:r w:rsidRPr="00E974A9">
        <w:rPr>
          <w:szCs w:val="24"/>
          <w:u w:val="single"/>
        </w:rPr>
        <w:t xml:space="preserve">as much as </w:t>
      </w:r>
      <w:r w:rsidRPr="00195647">
        <w:rPr>
          <w:szCs w:val="24"/>
          <w:highlight w:val="green"/>
          <w:u w:val="single"/>
        </w:rPr>
        <w:t xml:space="preserve">20 percent when </w:t>
      </w:r>
      <w:r w:rsidRPr="00E974A9">
        <w:rPr>
          <w:szCs w:val="24"/>
          <w:u w:val="single"/>
        </w:rPr>
        <w:t xml:space="preserve">the first </w:t>
      </w:r>
      <w:r w:rsidRPr="00195647">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195647">
        <w:rPr>
          <w:b/>
          <w:sz w:val="26"/>
          <w:szCs w:val="24"/>
          <w:highlight w:val="green"/>
          <w:u w:val="single"/>
        </w:rPr>
        <w:t>database</w:t>
      </w:r>
      <w:r w:rsidRPr="00195647">
        <w:rPr>
          <w:szCs w:val="24"/>
          <w:highlight w:val="green"/>
          <w:u w:val="single"/>
        </w:rPr>
        <w:t xml:space="preserve"> </w:t>
      </w:r>
      <w:r w:rsidRPr="00E974A9">
        <w:rPr>
          <w:szCs w:val="24"/>
          <w:u w:val="single"/>
        </w:rPr>
        <w:t xml:space="preserve">was </w:t>
      </w:r>
      <w:r w:rsidRPr="00195647">
        <w:rPr>
          <w:b/>
          <w:sz w:val="26"/>
          <w:szCs w:val="24"/>
          <w:highlight w:val="green"/>
          <w:u w:val="single"/>
        </w:rPr>
        <w:t>created through</w:t>
      </w:r>
      <w:r w:rsidRPr="00195647">
        <w:rPr>
          <w:szCs w:val="24"/>
          <w:highlight w:val="green"/>
          <w:u w:val="single"/>
        </w:rPr>
        <w:t xml:space="preserve"> </w:t>
      </w:r>
      <w:r w:rsidRPr="00E974A9">
        <w:rPr>
          <w:szCs w:val="24"/>
          <w:u w:val="single"/>
        </w:rPr>
        <w:t xml:space="preserve">a painstaking process of </w:t>
      </w:r>
      <w:r w:rsidRPr="00195647">
        <w:rPr>
          <w:b/>
          <w:sz w:val="26"/>
          <w:szCs w:val="24"/>
          <w:highlight w:val="green"/>
          <w:u w:val="single"/>
        </w:rPr>
        <w:t>combing</w:t>
      </w:r>
      <w:r w:rsidRPr="00195647">
        <w:rPr>
          <w:szCs w:val="24"/>
          <w:highlight w:val="green"/>
          <w:u w:val="single"/>
        </w:rPr>
        <w:t xml:space="preserve"> </w:t>
      </w:r>
      <w:r w:rsidRPr="00E974A9">
        <w:rPr>
          <w:szCs w:val="24"/>
          <w:u w:val="single"/>
        </w:rPr>
        <w:t xml:space="preserve">through </w:t>
      </w:r>
      <w:r w:rsidRPr="00195647">
        <w:rPr>
          <w:b/>
          <w:sz w:val="26"/>
          <w:szCs w:val="24"/>
          <w:highlight w:val="green"/>
          <w:u w:val="single"/>
        </w:rPr>
        <w:t>160,000 data points</w:t>
      </w:r>
      <w:r w:rsidRPr="00195647">
        <w:rPr>
          <w:szCs w:val="24"/>
          <w:highlight w:val="green"/>
          <w:u w:val="single"/>
        </w:rPr>
        <w:t xml:space="preserve"> </w:t>
      </w:r>
      <w:r w:rsidRPr="00195647">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195647">
        <w:rPr>
          <w:b/>
          <w:sz w:val="26"/>
          <w:szCs w:val="24"/>
          <w:highlight w:val="green"/>
          <w:u w:val="single"/>
        </w:rPr>
        <w:t>We erred on the side of underrepresenting the evergreen gain</w:t>
      </w:r>
      <w:r w:rsidRPr="00195647">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95647">
        <w:rPr>
          <w:szCs w:val="24"/>
          <w:highlight w:val="green"/>
          <w:u w:val="single"/>
        </w:rPr>
        <w:t xml:space="preserve">Nexium’s exclusivity </w:t>
      </w:r>
      <w:r w:rsidRPr="00E974A9">
        <w:rPr>
          <w:szCs w:val="24"/>
          <w:u w:val="single"/>
        </w:rPr>
        <w:t xml:space="preserve">was then </w:t>
      </w:r>
      <w:r w:rsidRPr="00195647">
        <w:rPr>
          <w:szCs w:val="24"/>
          <w:highlight w:val="green"/>
          <w:u w:val="single"/>
        </w:rPr>
        <w:t>extended by</w:t>
      </w:r>
      <w:r w:rsidRPr="00E974A9">
        <w:rPr>
          <w:szCs w:val="24"/>
          <w:u w:val="single"/>
        </w:rPr>
        <w:t xml:space="preserve"> more than </w:t>
      </w:r>
      <w:r w:rsidRPr="00195647">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195647">
        <w:rPr>
          <w:szCs w:val="24"/>
          <w:highlight w:val="green"/>
          <w:u w:val="single"/>
        </w:rPr>
        <w:t>Truvada</w:t>
      </w:r>
      <w:r w:rsidRPr="00E974A9">
        <w:rPr>
          <w:szCs w:val="24"/>
          <w:u w:val="single"/>
        </w:rPr>
        <w:t xml:space="preserve">, commonly referred to as PrEP, was approved in 2004, this HIV-prevention drug was a breakthrough. But </w:t>
      </w:r>
      <w:r w:rsidRPr="00195647">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195647">
        <w:rPr>
          <w:szCs w:val="24"/>
          <w:highlight w:val="green"/>
          <w:u w:val="single"/>
        </w:rPr>
        <w:t xml:space="preserve">unaffordable to </w:t>
      </w:r>
      <w:r w:rsidRPr="00E974A9">
        <w:rPr>
          <w:szCs w:val="24"/>
          <w:u w:val="single"/>
        </w:rPr>
        <w:t xml:space="preserve">many </w:t>
      </w:r>
      <w:r w:rsidRPr="00195647">
        <w:rPr>
          <w:szCs w:val="24"/>
          <w:highlight w:val="green"/>
          <w:u w:val="single"/>
        </w:rPr>
        <w:t xml:space="preserve">people </w:t>
      </w:r>
      <w:r w:rsidRPr="00195647">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195647">
        <w:rPr>
          <w:szCs w:val="24"/>
          <w:highlight w:val="green"/>
          <w:u w:val="single"/>
        </w:rPr>
        <w:t>EpiPen</w:t>
      </w:r>
      <w:r w:rsidRPr="00195647">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195647">
        <w:rPr>
          <w:szCs w:val="24"/>
          <w:highlight w:val="green"/>
          <w:u w:val="single"/>
        </w:rPr>
        <w:t xml:space="preserve">protected </w:t>
      </w:r>
      <w:r w:rsidRPr="00E974A9">
        <w:rPr>
          <w:szCs w:val="24"/>
          <w:u w:val="single"/>
        </w:rPr>
        <w:t xml:space="preserve">from competition until 2025 — </w:t>
      </w:r>
      <w:r w:rsidRPr="00195647">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1B39D5F7" w14:textId="77777777" w:rsidR="003E6A87" w:rsidRDefault="003E6A87" w:rsidP="003E6A87">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14D23415" w14:textId="77777777" w:rsidR="003E6A87" w:rsidRDefault="003E6A87" w:rsidP="003E6A87">
      <w:pPr>
        <w:pStyle w:val="ListParagraph"/>
        <w:numPr>
          <w:ilvl w:val="0"/>
          <w:numId w:val="16"/>
        </w:numPr>
      </w:pPr>
      <w:r>
        <w:t>AT Advantage CPs to solve Drug Prices</w:t>
      </w:r>
    </w:p>
    <w:p w14:paraId="5F24CAD1" w14:textId="77777777" w:rsidR="003E6A87" w:rsidRDefault="003E6A87" w:rsidP="003E6A87">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21858ED1" w14:textId="77777777" w:rsidR="003E6A87" w:rsidRPr="006A5D4C" w:rsidRDefault="003E6A87" w:rsidP="003E6A87">
      <w:pPr>
        <w:rPr>
          <w:sz w:val="16"/>
        </w:rPr>
      </w:pPr>
      <w:r w:rsidRPr="006A5D4C">
        <w:rPr>
          <w:u w:val="single"/>
        </w:rPr>
        <w:t xml:space="preserve">Skyrocketing drug prices are forcing states to take </w:t>
      </w:r>
      <w:r w:rsidRPr="00195647">
        <w:rPr>
          <w:b/>
          <w:bCs/>
          <w:sz w:val="26"/>
          <w:highlight w:val="green"/>
          <w:u w:val="single"/>
        </w:rPr>
        <w:t>unprecedented measures</w:t>
      </w:r>
      <w:r w:rsidRPr="00195647">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195647">
        <w:rPr>
          <w:b/>
          <w:sz w:val="26"/>
          <w:highlight w:val="green"/>
          <w:u w:val="single"/>
        </w:rPr>
        <w:t>are important steps</w:t>
      </w:r>
      <w:r w:rsidRPr="006A5D4C">
        <w:rPr>
          <w:sz w:val="16"/>
        </w:rPr>
        <w:t xml:space="preserve">. </w:t>
      </w:r>
      <w:r w:rsidRPr="00195647">
        <w:rPr>
          <w:b/>
          <w:sz w:val="26"/>
          <w:highlight w:val="green"/>
          <w:u w:val="single"/>
        </w:rPr>
        <w:t>But</w:t>
      </w:r>
      <w:r w:rsidRPr="00195647">
        <w:rPr>
          <w:sz w:val="16"/>
          <w:highlight w:val="green"/>
        </w:rPr>
        <w:t xml:space="preserve"> </w:t>
      </w:r>
      <w:r w:rsidRPr="006A5D4C">
        <w:rPr>
          <w:sz w:val="16"/>
        </w:rPr>
        <w:t xml:space="preserve">they </w:t>
      </w:r>
      <w:r w:rsidRPr="00195647">
        <w:rPr>
          <w:b/>
          <w:sz w:val="26"/>
          <w:highlight w:val="green"/>
          <w:u w:val="single"/>
        </w:rPr>
        <w:t xml:space="preserve">ignore a key driver of the problem: </w:t>
      </w:r>
      <w:r w:rsidRPr="00195647">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195647">
        <w:rPr>
          <w:b/>
          <w:sz w:val="26"/>
          <w:highlight w:val="green"/>
          <w:u w:val="single"/>
        </w:rPr>
        <w:t>rarely represent anything new in terms of science</w:t>
      </w:r>
      <w:r w:rsidRPr="006A5D4C">
        <w:rPr>
          <w:u w:val="single"/>
        </w:rPr>
        <w:t xml:space="preserve">. Instead, their </w:t>
      </w:r>
      <w:r w:rsidRPr="00195647">
        <w:rPr>
          <w:b/>
          <w:sz w:val="26"/>
          <w:highlight w:val="green"/>
          <w:u w:val="single"/>
        </w:rPr>
        <w:t>purpose is to</w:t>
      </w:r>
      <w:r w:rsidRPr="00195647">
        <w:rPr>
          <w:highlight w:val="green"/>
          <w:u w:val="single"/>
        </w:rPr>
        <w:t xml:space="preserve"> </w:t>
      </w:r>
      <w:r w:rsidRPr="00195647">
        <w:rPr>
          <w:b/>
          <w:sz w:val="26"/>
          <w:highlight w:val="green"/>
          <w:u w:val="single"/>
        </w:rPr>
        <w:t>prolong</w:t>
      </w:r>
      <w:r w:rsidRPr="00195647">
        <w:rPr>
          <w:highlight w:val="green"/>
          <w:u w:val="single"/>
        </w:rPr>
        <w:t xml:space="preserve"> </w:t>
      </w:r>
      <w:r w:rsidRPr="00195647">
        <w:rPr>
          <w:b/>
          <w:sz w:val="26"/>
          <w:highlight w:val="green"/>
          <w:u w:val="single"/>
        </w:rPr>
        <w:t>a</w:t>
      </w:r>
      <w:r w:rsidRPr="00195647">
        <w:rPr>
          <w:highlight w:val="green"/>
          <w:u w:val="single"/>
        </w:rPr>
        <w:t xml:space="preserve"> </w:t>
      </w:r>
      <w:r w:rsidRPr="006A5D4C">
        <w:rPr>
          <w:u w:val="single"/>
        </w:rPr>
        <w:t xml:space="preserve">company’s </w:t>
      </w:r>
      <w:r w:rsidRPr="00195647">
        <w:rPr>
          <w:b/>
          <w:sz w:val="26"/>
          <w:highlight w:val="green"/>
          <w:u w:val="single"/>
        </w:rPr>
        <w:t>monopoly</w:t>
      </w:r>
      <w:r w:rsidRPr="00195647">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195647">
        <w:rPr>
          <w:b/>
          <w:sz w:val="26"/>
          <w:highlight w:val="green"/>
          <w:u w:val="single"/>
        </w:rPr>
        <w:t>Pharmaceutical companies love to claim that winnowing</w:t>
      </w:r>
      <w:r w:rsidRPr="00195647">
        <w:rPr>
          <w:highlight w:val="green"/>
          <w:u w:val="single"/>
        </w:rPr>
        <w:t xml:space="preserve"> </w:t>
      </w:r>
      <w:r w:rsidRPr="006A5D4C">
        <w:rPr>
          <w:u w:val="single"/>
        </w:rPr>
        <w:t xml:space="preserve">their armada of </w:t>
      </w:r>
      <w:r w:rsidRPr="00195647">
        <w:rPr>
          <w:b/>
          <w:bCs/>
          <w:sz w:val="26"/>
          <w:highlight w:val="green"/>
          <w:u w:val="single"/>
        </w:rPr>
        <w:t>patents</w:t>
      </w:r>
      <w:r w:rsidRPr="00195647">
        <w:rPr>
          <w:b/>
          <w:sz w:val="26"/>
          <w:highlight w:val="green"/>
          <w:u w:val="single"/>
        </w:rPr>
        <w:t xml:space="preserve"> would be a disincentive to innovation </w:t>
      </w:r>
      <w:r w:rsidRPr="006A5D4C">
        <w:rPr>
          <w:u w:val="single"/>
        </w:rPr>
        <w:t xml:space="preserve">and would limit research into new drugs. </w:t>
      </w:r>
      <w:r w:rsidRPr="00195647">
        <w:rPr>
          <w:b/>
          <w:sz w:val="26"/>
          <w:highlight w:val="green"/>
          <w:u w:val="single"/>
        </w:rPr>
        <w:t>Don’t believe it</w:t>
      </w:r>
      <w:r w:rsidRPr="006A5D4C">
        <w:rPr>
          <w:u w:val="single"/>
        </w:rPr>
        <w:t xml:space="preserve">. </w:t>
      </w:r>
      <w:r w:rsidRPr="00195647">
        <w:rPr>
          <w:b/>
          <w:sz w:val="26"/>
          <w:highlight w:val="green"/>
          <w:u w:val="single"/>
        </w:rPr>
        <w:t xml:space="preserve">The industry devotes </w:t>
      </w:r>
      <w:r w:rsidRPr="00195647">
        <w:rPr>
          <w:b/>
          <w:sz w:val="26"/>
          <w:highlight w:val="green"/>
          <w:u w:val="single"/>
          <w:bdr w:val="single" w:sz="4" w:space="0" w:color="auto"/>
        </w:rPr>
        <w:t>shockingly little funding to research and development</w:t>
      </w:r>
      <w:r w:rsidRPr="006A5D4C">
        <w:rPr>
          <w:u w:val="single"/>
        </w:rPr>
        <w:t xml:space="preserve">. Companies </w:t>
      </w:r>
      <w:r w:rsidRPr="00195647">
        <w:rPr>
          <w:b/>
          <w:sz w:val="26"/>
          <w:highlight w:val="green"/>
          <w:u w:val="single"/>
        </w:rPr>
        <w:t>spend</w:t>
      </w:r>
      <w:r w:rsidRPr="00195647">
        <w:rPr>
          <w:highlight w:val="green"/>
          <w:u w:val="single"/>
        </w:rPr>
        <w:t xml:space="preserve"> </w:t>
      </w:r>
      <w:r w:rsidRPr="006A5D4C">
        <w:rPr>
          <w:u w:val="single"/>
        </w:rPr>
        <w:t xml:space="preserve">roughly </w:t>
      </w:r>
      <w:r w:rsidRPr="00195647">
        <w:rPr>
          <w:b/>
          <w:sz w:val="26"/>
          <w:highlight w:val="green"/>
          <w:u w:val="single"/>
        </w:rPr>
        <w:t>one-third</w:t>
      </w:r>
      <w:r w:rsidRPr="00195647">
        <w:rPr>
          <w:highlight w:val="green"/>
          <w:u w:val="single"/>
        </w:rPr>
        <w:t xml:space="preserve"> </w:t>
      </w:r>
      <w:r w:rsidRPr="006A5D4C">
        <w:rPr>
          <w:u w:val="single"/>
        </w:rPr>
        <w:t xml:space="preserve">of their revenues </w:t>
      </w:r>
      <w:r w:rsidRPr="00195647">
        <w:rPr>
          <w:b/>
          <w:sz w:val="26"/>
          <w:highlight w:val="green"/>
          <w:u w:val="single"/>
        </w:rPr>
        <w:t>on marketing</w:t>
      </w:r>
      <w:r w:rsidRPr="00195647">
        <w:rPr>
          <w:highlight w:val="green"/>
          <w:u w:val="single"/>
        </w:rPr>
        <w:t xml:space="preserve"> </w:t>
      </w:r>
      <w:r w:rsidRPr="00195647">
        <w:rPr>
          <w:b/>
          <w:sz w:val="26"/>
          <w:highlight w:val="green"/>
          <w:u w:val="single"/>
        </w:rPr>
        <w:t>and only half as much on research</w:t>
      </w:r>
      <w:r w:rsidRPr="00195647">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195647">
        <w:rPr>
          <w:b/>
          <w:sz w:val="26"/>
          <w:highlight w:val="green"/>
          <w:u w:val="single"/>
        </w:rPr>
        <w:t xml:space="preserve">research funding </w:t>
      </w:r>
      <w:r w:rsidRPr="006A5D4C">
        <w:rPr>
          <w:u w:val="single"/>
        </w:rPr>
        <w:t xml:space="preserve">has been </w:t>
      </w:r>
      <w:r w:rsidRPr="00195647">
        <w:rPr>
          <w:b/>
          <w:sz w:val="26"/>
          <w:highlight w:val="green"/>
          <w:u w:val="single"/>
        </w:rPr>
        <w:t>declining for more than a decade</w:t>
      </w:r>
      <w:r w:rsidRPr="006A5D4C">
        <w:rPr>
          <w:u w:val="single"/>
        </w:rPr>
        <w:t xml:space="preserve">, </w:t>
      </w:r>
      <w:r w:rsidRPr="00195647">
        <w:rPr>
          <w:b/>
          <w:sz w:val="26"/>
          <w:highlight w:val="green"/>
          <w:u w:val="single"/>
        </w:rPr>
        <w:t>while</w:t>
      </w:r>
      <w:r w:rsidRPr="00195647">
        <w:rPr>
          <w:highlight w:val="green"/>
          <w:u w:val="single"/>
        </w:rPr>
        <w:t xml:space="preserve"> </w:t>
      </w:r>
      <w:r w:rsidRPr="006A5D4C">
        <w:rPr>
          <w:u w:val="single"/>
        </w:rPr>
        <w:t xml:space="preserve">strategies of </w:t>
      </w:r>
      <w:r w:rsidRPr="00195647">
        <w:rPr>
          <w:b/>
          <w:sz w:val="26"/>
          <w:highlight w:val="green"/>
          <w:u w:val="single"/>
        </w:rPr>
        <w:t>secondary patenting have steadily increased.</w:t>
      </w:r>
      <w:r w:rsidRPr="00195647">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1BC4A811" w14:textId="77777777" w:rsidR="003E6A87" w:rsidRDefault="003E6A87" w:rsidP="003E6A87">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62705A3B" w14:textId="77777777" w:rsidR="003E6A87" w:rsidRPr="00E2724F" w:rsidRDefault="003E6A87" w:rsidP="003E6A87">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0B428345" w14:textId="77777777" w:rsidR="003E6A87" w:rsidRPr="001948D4" w:rsidRDefault="003E6A87" w:rsidP="003E6A87">
      <w:pPr>
        <w:rPr>
          <w:sz w:val="16"/>
        </w:rPr>
      </w:pPr>
      <w:hyperlink r:id="rId11"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195647">
        <w:rPr>
          <w:rStyle w:val="StyleUnderline"/>
          <w:highlight w:val="green"/>
        </w:rPr>
        <w:t xml:space="preserve">the </w:t>
      </w:r>
      <w:hyperlink r:id="rId12" w:tgtFrame="_blank" w:history="1">
        <w:r w:rsidRPr="00195647">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3"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195647">
        <w:rPr>
          <w:rStyle w:val="StyleUnderline"/>
          <w:highlight w:val="green"/>
        </w:rPr>
        <w:t xml:space="preserve">represents a </w:t>
      </w:r>
      <w:r w:rsidRPr="00195647">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95647">
        <w:rPr>
          <w:rStyle w:val="Emphasis"/>
          <w:highlight w:val="green"/>
        </w:rPr>
        <w:t>rising</w:t>
      </w:r>
      <w:r w:rsidRPr="003C32B5">
        <w:rPr>
          <w:rStyle w:val="Emphasis"/>
        </w:rPr>
        <w:t xml:space="preserve"> rates</w:t>
      </w:r>
      <w:r w:rsidRPr="003C32B5">
        <w:rPr>
          <w:rStyle w:val="StyleUnderline"/>
        </w:rPr>
        <w:t xml:space="preserve"> of </w:t>
      </w:r>
      <w:r w:rsidRPr="00195647">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195647">
        <w:rPr>
          <w:rStyle w:val="StyleUnderline"/>
          <w:highlight w:val="green"/>
        </w:rPr>
        <w:t xml:space="preserve">may cause </w:t>
      </w:r>
      <w:r w:rsidRPr="00195647">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95647">
        <w:rPr>
          <w:rStyle w:val="StyleUnderline"/>
          <w:highlight w:val="green"/>
        </w:rPr>
        <w:t>resistance develops when germs</w:t>
      </w:r>
      <w:r w:rsidRPr="003C32B5">
        <w:rPr>
          <w:sz w:val="16"/>
        </w:rPr>
        <w:t xml:space="preserve"> like bacteria and fungi are able to “</w:t>
      </w:r>
      <w:r w:rsidRPr="00195647">
        <w:rPr>
          <w:rStyle w:val="StyleUnderline"/>
          <w:highlight w:val="green"/>
        </w:rPr>
        <w:t>defeat</w:t>
      </w:r>
      <w:r w:rsidRPr="003C32B5">
        <w:rPr>
          <w:sz w:val="16"/>
        </w:rPr>
        <w:t xml:space="preserve"> the </w:t>
      </w:r>
      <w:r w:rsidRPr="00195647">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4"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5"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195647">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95647">
        <w:rPr>
          <w:rStyle w:val="StyleUnderline"/>
          <w:highlight w:val="green"/>
        </w:rPr>
        <w:t xml:space="preserve">development of </w:t>
      </w:r>
      <w:r w:rsidRPr="00195647">
        <w:rPr>
          <w:rStyle w:val="Emphasis"/>
          <w:highlight w:val="green"/>
        </w:rPr>
        <w:t>new</w:t>
      </w:r>
      <w:r w:rsidRPr="003C32B5">
        <w:rPr>
          <w:rStyle w:val="Emphasis"/>
        </w:rPr>
        <w:t xml:space="preserve"> antimicrobial </w:t>
      </w:r>
      <w:r w:rsidRPr="00195647">
        <w:rPr>
          <w:rStyle w:val="Emphasis"/>
          <w:highlight w:val="green"/>
        </w:rPr>
        <w:t>medications</w:t>
      </w:r>
      <w:r w:rsidRPr="003C32B5">
        <w:rPr>
          <w:rStyle w:val="StyleUnderline"/>
        </w:rPr>
        <w:t xml:space="preserve">, </w:t>
      </w:r>
      <w:r w:rsidRPr="00195647">
        <w:rPr>
          <w:rStyle w:val="Emphasis"/>
          <w:highlight w:val="green"/>
        </w:rPr>
        <w:t>vaccines</w:t>
      </w:r>
      <w:r w:rsidRPr="003C32B5">
        <w:rPr>
          <w:rStyle w:val="StyleUnderline"/>
        </w:rPr>
        <w:t xml:space="preserve">, </w:t>
      </w:r>
      <w:r w:rsidRPr="00195647">
        <w:rPr>
          <w:rStyle w:val="StyleUnderline"/>
          <w:highlight w:val="green"/>
        </w:rPr>
        <w:t>and</w:t>
      </w:r>
      <w:r w:rsidRPr="003C32B5">
        <w:rPr>
          <w:rStyle w:val="StyleUnderline"/>
        </w:rPr>
        <w:t xml:space="preserve"> careful </w:t>
      </w:r>
      <w:r w:rsidRPr="00195647">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195647">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195647">
        <w:rPr>
          <w:rStyle w:val="StyleUnderline"/>
          <w:highlight w:val="green"/>
        </w:rPr>
        <w:t>challenges</w:t>
      </w:r>
      <w:r w:rsidRPr="003C32B5">
        <w:rPr>
          <w:rStyle w:val="StyleUnderline"/>
        </w:rPr>
        <w:t xml:space="preserve"> of antimicrobial resistance</w:t>
      </w:r>
      <w:r w:rsidRPr="003C32B5">
        <w:rPr>
          <w:sz w:val="16"/>
        </w:rPr>
        <w:t xml:space="preserve">” </w:t>
      </w:r>
      <w:r w:rsidRPr="00195647">
        <w:rPr>
          <w:rStyle w:val="StyleUnderline"/>
          <w:highlight w:val="green"/>
        </w:rPr>
        <w:t>are</w:t>
      </w:r>
      <w:r w:rsidRPr="003C32B5">
        <w:rPr>
          <w:sz w:val="16"/>
        </w:rPr>
        <w:t xml:space="preserve"> “</w:t>
      </w:r>
      <w:r w:rsidRPr="00195647">
        <w:rPr>
          <w:rStyle w:val="Emphasis"/>
          <w:highlight w:val="green"/>
        </w:rPr>
        <w:t>not insurmountable</w:t>
      </w:r>
      <w:r w:rsidRPr="003C32B5">
        <w:rPr>
          <w:sz w:val="16"/>
        </w:rPr>
        <w:t xml:space="preserve">,” and that </w:t>
      </w:r>
      <w:r w:rsidRPr="003C32B5">
        <w:rPr>
          <w:rStyle w:val="StyleUnderline"/>
        </w:rPr>
        <w:t xml:space="preserve">coordinated </w:t>
      </w:r>
      <w:r w:rsidRPr="00195647">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195647">
        <w:rPr>
          <w:rStyle w:val="Emphasis"/>
          <w:highlight w:val="green"/>
        </w:rPr>
        <w:t>secure the future</w:t>
      </w:r>
      <w:r w:rsidRPr="00195647">
        <w:rPr>
          <w:rStyle w:val="StyleUnderline"/>
          <w:highlight w:val="green"/>
        </w:rPr>
        <w:t xml:space="preserve"> from drug-resistant diseases</w:t>
      </w:r>
      <w:r w:rsidRPr="003C32B5">
        <w:rPr>
          <w:sz w:val="16"/>
        </w:rPr>
        <w:t>.”</w:t>
      </w:r>
    </w:p>
    <w:p w14:paraId="11B2AEE2" w14:textId="77777777" w:rsidR="003E6A87" w:rsidRPr="00E2724F" w:rsidRDefault="003E6A87" w:rsidP="003E6A87">
      <w:pPr>
        <w:pStyle w:val="Heading4"/>
      </w:pPr>
      <w:r>
        <w:t xml:space="preserve">Extinction - generic defense doesn’t apply. </w:t>
      </w:r>
    </w:p>
    <w:p w14:paraId="0EEBCC27" w14:textId="77777777" w:rsidR="003E6A87" w:rsidRPr="00A10F89" w:rsidRDefault="003E6A87" w:rsidP="003E6A87">
      <w:r w:rsidRPr="00A10F89">
        <w:rPr>
          <w:rStyle w:val="Style13ptBold"/>
        </w:rPr>
        <w:t>Srivatsa 17</w:t>
      </w:r>
      <w:r>
        <w:t xml:space="preserve"> Kadiyali Srivatsa 1-12-2017 “</w:t>
      </w:r>
      <w:r w:rsidRPr="00587797">
        <w:t>Superbug Pandemics and How to Prevent Them</w:t>
      </w:r>
      <w:r>
        <w:t xml:space="preserve">” </w:t>
      </w:r>
      <w:hyperlink r:id="rId1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0703A28D" w14:textId="77777777" w:rsidR="003E6A87" w:rsidRPr="00A10F89" w:rsidRDefault="003E6A87" w:rsidP="003E6A87">
      <w:pPr>
        <w:rPr>
          <w:b/>
          <w:iCs/>
          <w:u w:val="single"/>
          <w:bdr w:val="single" w:sz="18" w:space="0" w:color="auto"/>
        </w:rPr>
      </w:pPr>
      <w:r w:rsidRPr="00A10F89">
        <w:rPr>
          <w:rStyle w:val="StyleUnderline"/>
          <w:sz w:val="24"/>
        </w:rPr>
        <w:t xml:space="preserve">It is by now no secret that </w:t>
      </w:r>
      <w:r w:rsidRPr="00195647">
        <w:rPr>
          <w:rStyle w:val="StyleUnderline"/>
          <w:sz w:val="24"/>
          <w:highlight w:val="green"/>
        </w:rPr>
        <w:t>the</w:t>
      </w:r>
      <w:r w:rsidRPr="00A10F89">
        <w:rPr>
          <w:rStyle w:val="StyleUnderline"/>
          <w:sz w:val="24"/>
        </w:rPr>
        <w:t xml:space="preserve"> human </w:t>
      </w:r>
      <w:r w:rsidRPr="00195647">
        <w:rPr>
          <w:rStyle w:val="StyleUnderline"/>
          <w:sz w:val="24"/>
          <w:highlight w:val="green"/>
        </w:rPr>
        <w:t>species is locked in a race</w:t>
      </w:r>
      <w:r w:rsidRPr="00A10F89">
        <w:rPr>
          <w:rStyle w:val="StyleUnderline"/>
          <w:sz w:val="24"/>
        </w:rPr>
        <w:t xml:space="preserve"> of its own making </w:t>
      </w:r>
      <w:r w:rsidRPr="00195647">
        <w:rPr>
          <w:rStyle w:val="StyleUnderline"/>
          <w:sz w:val="24"/>
          <w:highlight w:val="green"/>
        </w:rPr>
        <w:t>with “</w:t>
      </w:r>
      <w:r w:rsidRPr="00195647">
        <w:rPr>
          <w:rStyle w:val="StyleUnderline"/>
          <w:b/>
          <w:bCs/>
          <w:sz w:val="24"/>
          <w:highlight w:val="green"/>
        </w:rPr>
        <w:t>superbugs</w:t>
      </w:r>
      <w:r w:rsidRPr="00195647">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95647">
        <w:rPr>
          <w:rStyle w:val="StyleUnderline"/>
          <w:sz w:val="24"/>
          <w:highlight w:val="green"/>
        </w:rPr>
        <w:t>an</w:t>
      </w:r>
      <w:r w:rsidRPr="00A10F89">
        <w:rPr>
          <w:rStyle w:val="StyleUnderline"/>
          <w:sz w:val="24"/>
        </w:rPr>
        <w:t xml:space="preserve"> </w:t>
      </w:r>
      <w:r w:rsidRPr="00195647">
        <w:rPr>
          <w:rStyle w:val="Emphasis"/>
          <w:sz w:val="24"/>
          <w:highlight w:val="green"/>
        </w:rPr>
        <w:t>existential threat</w:t>
      </w:r>
      <w:r w:rsidRPr="00A10F89">
        <w:rPr>
          <w:rStyle w:val="StyleUnderline"/>
          <w:sz w:val="24"/>
        </w:rPr>
        <w:t xml:space="preserve"> largely </w:t>
      </w:r>
      <w:r w:rsidRPr="00195647">
        <w:rPr>
          <w:rStyle w:val="StyleUnderline"/>
          <w:sz w:val="24"/>
          <w:highlight w:val="green"/>
        </w:rPr>
        <w:t>of its</w:t>
      </w:r>
      <w:r w:rsidRPr="00A10F89">
        <w:rPr>
          <w:rStyle w:val="StyleUnderline"/>
          <w:sz w:val="24"/>
        </w:rPr>
        <w:t xml:space="preserve"> </w:t>
      </w:r>
      <w:r w:rsidRPr="00195647">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195647">
        <w:rPr>
          <w:rStyle w:val="StyleUnderline"/>
          <w:sz w:val="24"/>
          <w:highlight w:val="green"/>
        </w:rPr>
        <w:t>a</w:t>
      </w:r>
      <w:r w:rsidRPr="00A10F89">
        <w:rPr>
          <w:rStyle w:val="StyleUnderline"/>
          <w:sz w:val="24"/>
        </w:rPr>
        <w:t xml:space="preserve"> </w:t>
      </w:r>
      <w:r w:rsidRPr="00195647">
        <w:rPr>
          <w:rStyle w:val="Emphasis"/>
          <w:sz w:val="24"/>
          <w:highlight w:val="green"/>
        </w:rPr>
        <w:t>high-probability, high-impact event</w:t>
      </w:r>
      <w:r w:rsidRPr="00A10F89">
        <w:rPr>
          <w:rStyle w:val="StyleUnderline"/>
          <w:sz w:val="24"/>
        </w:rPr>
        <w:t xml:space="preserve"> </w:t>
      </w:r>
      <w:r w:rsidRPr="00195647">
        <w:rPr>
          <w:rStyle w:val="StyleUnderline"/>
          <w:sz w:val="24"/>
          <w:highlight w:val="green"/>
        </w:rPr>
        <w:t>that people</w:t>
      </w:r>
      <w:r w:rsidRPr="00A10F89">
        <w:rPr>
          <w:rStyle w:val="StyleUnderline"/>
          <w:sz w:val="24"/>
        </w:rPr>
        <w:t xml:space="preserve"> manage to </w:t>
      </w:r>
      <w:r w:rsidRPr="00195647">
        <w:rPr>
          <w:rStyle w:val="Emphasis"/>
          <w:sz w:val="24"/>
          <w:highlight w:val="green"/>
        </w:rPr>
        <w:t>ignore anyway</w:t>
      </w:r>
      <w:r w:rsidRPr="00A10F89">
        <w:rPr>
          <w:rStyle w:val="StyleUnderline"/>
          <w:sz w:val="24"/>
        </w:rPr>
        <w:t xml:space="preserve"> </w:t>
      </w:r>
      <w:r w:rsidRPr="00195647">
        <w:rPr>
          <w:rStyle w:val="StyleUnderline"/>
          <w:sz w:val="24"/>
          <w:highlight w:val="green"/>
        </w:rPr>
        <w:t>for</w:t>
      </w:r>
      <w:r w:rsidRPr="00A10F89">
        <w:rPr>
          <w:rStyle w:val="StyleUnderline"/>
          <w:sz w:val="24"/>
        </w:rPr>
        <w:t xml:space="preserve"> a raft of </w:t>
      </w:r>
      <w:r w:rsidRPr="00195647">
        <w:rPr>
          <w:rStyle w:val="Emphasis"/>
          <w:sz w:val="24"/>
          <w:highlight w:val="green"/>
        </w:rPr>
        <w:t>social-psychological reasons</w:t>
      </w:r>
      <w:r w:rsidRPr="00A10F89">
        <w:rPr>
          <w:rStyle w:val="StyleUnderline"/>
          <w:sz w:val="24"/>
        </w:rPr>
        <w:t xml:space="preserve">.2 </w:t>
      </w:r>
      <w:r w:rsidRPr="00195647">
        <w:rPr>
          <w:rStyle w:val="StyleUnderline"/>
          <w:sz w:val="24"/>
          <w:highlight w:val="green"/>
        </w:rPr>
        <w:t>A pandemic</w:t>
      </w:r>
      <w:r w:rsidRPr="00A10F89">
        <w:rPr>
          <w:rStyle w:val="StyleUnderline"/>
          <w:sz w:val="24"/>
        </w:rPr>
        <w:t xml:space="preserve"> is a quintessential gray rhino, for it </w:t>
      </w:r>
      <w:r w:rsidRPr="00195647">
        <w:rPr>
          <w:rStyle w:val="StyleUnderline"/>
          <w:sz w:val="24"/>
          <w:highlight w:val="green"/>
        </w:rPr>
        <w:t xml:space="preserve">is no longer a matter of if but of </w:t>
      </w:r>
      <w:r w:rsidRPr="00195647">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95647">
        <w:rPr>
          <w:rStyle w:val="Emphasis"/>
          <w:sz w:val="24"/>
          <w:highlight w:val="green"/>
        </w:rPr>
        <w:t>most predictable catastrophe in</w:t>
      </w:r>
      <w:r w:rsidRPr="00A10F89">
        <w:rPr>
          <w:rStyle w:val="StyleUnderline"/>
          <w:sz w:val="24"/>
        </w:rPr>
        <w:t xml:space="preserve"> the </w:t>
      </w:r>
      <w:r w:rsidRPr="00195647">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95647">
        <w:rPr>
          <w:rStyle w:val="StyleUnderline"/>
          <w:sz w:val="24"/>
          <w:highlight w:val="green"/>
        </w:rPr>
        <w:t>hospitals</w:t>
      </w:r>
      <w:r w:rsidRPr="00A10F89">
        <w:rPr>
          <w:rStyle w:val="StyleUnderline"/>
          <w:sz w:val="24"/>
        </w:rPr>
        <w:t xml:space="preserve"> have </w:t>
      </w:r>
      <w:r w:rsidRPr="00195647">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195647">
        <w:rPr>
          <w:rStyle w:val="StyleUnderline"/>
          <w:sz w:val="24"/>
          <w:highlight w:val="green"/>
        </w:rPr>
        <w:t>Overuse</w:t>
      </w:r>
      <w:r w:rsidRPr="00A10F89">
        <w:rPr>
          <w:rStyle w:val="StyleUnderline"/>
          <w:sz w:val="24"/>
        </w:rPr>
        <w:t xml:space="preserve"> of antibiotics and commercial products containing them has </w:t>
      </w:r>
      <w:r w:rsidRPr="00195647">
        <w:rPr>
          <w:rStyle w:val="StyleUnderline"/>
          <w:sz w:val="24"/>
          <w:highlight w:val="green"/>
        </w:rPr>
        <w:t>helped superbugs</w:t>
      </w:r>
      <w:r w:rsidRPr="00A10F89">
        <w:rPr>
          <w:rStyle w:val="StyleUnderline"/>
          <w:sz w:val="24"/>
        </w:rPr>
        <w:t xml:space="preserve"> to </w:t>
      </w:r>
      <w:r w:rsidRPr="00195647">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195647">
        <w:rPr>
          <w:rStyle w:val="Emphasis"/>
          <w:sz w:val="24"/>
          <w:highlight w:val="green"/>
        </w:rPr>
        <w:t>something as simple as a minor cut could</w:t>
      </w:r>
      <w:r w:rsidRPr="00A10F89">
        <w:rPr>
          <w:rStyle w:val="Emphasis"/>
          <w:sz w:val="24"/>
        </w:rPr>
        <w:t xml:space="preserve"> again </w:t>
      </w:r>
      <w:r w:rsidRPr="00195647">
        <w:rPr>
          <w:rStyle w:val="Emphasis"/>
          <w:sz w:val="24"/>
          <w:highlight w:val="green"/>
        </w:rPr>
        <w:t>become life-threatening if</w:t>
      </w:r>
      <w:r w:rsidRPr="00A10F89">
        <w:rPr>
          <w:rStyle w:val="Emphasis"/>
          <w:sz w:val="24"/>
        </w:rPr>
        <w:t xml:space="preserve"> it becomes </w:t>
      </w:r>
      <w:r w:rsidRPr="00195647">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195647">
        <w:rPr>
          <w:rStyle w:val="StyleUnderline"/>
          <w:b/>
          <w:bCs/>
          <w:sz w:val="24"/>
          <w:highlight w:val="green"/>
        </w:rPr>
        <w:t xml:space="preserve">WHO </w:t>
      </w:r>
      <w:r w:rsidRPr="0010630F">
        <w:rPr>
          <w:rStyle w:val="StyleUnderline"/>
          <w:b/>
          <w:bCs/>
          <w:sz w:val="24"/>
        </w:rPr>
        <w:t xml:space="preserve">is </w:t>
      </w:r>
      <w:r w:rsidRPr="00195647">
        <w:rPr>
          <w:rStyle w:val="StyleUnderline"/>
          <w:b/>
          <w:bCs/>
          <w:sz w:val="24"/>
          <w:highlight w:val="green"/>
        </w:rPr>
        <w:t xml:space="preserve">under-resourced </w:t>
      </w:r>
      <w:r w:rsidRPr="0010630F">
        <w:rPr>
          <w:rStyle w:val="StyleUnderline"/>
          <w:b/>
          <w:bCs/>
          <w:sz w:val="24"/>
        </w:rPr>
        <w:t xml:space="preserve">for the problems it is meant to solve. </w:t>
      </w:r>
      <w:r w:rsidRPr="00195647">
        <w:rPr>
          <w:rStyle w:val="StyleUnderline"/>
          <w:b/>
          <w:bCs/>
          <w:sz w:val="24"/>
          <w:highlight w:val="green"/>
        </w:rPr>
        <w:t>Funding comes from voluntary donations</w:t>
      </w:r>
      <w:r w:rsidRPr="0010630F">
        <w:rPr>
          <w:rStyle w:val="StyleUnderline"/>
          <w:b/>
          <w:bCs/>
          <w:sz w:val="24"/>
        </w:rPr>
        <w:t xml:space="preserve">, and there is </w:t>
      </w:r>
      <w:r w:rsidRPr="00195647">
        <w:rPr>
          <w:rStyle w:val="StyleUnderline"/>
          <w:b/>
          <w:bCs/>
          <w:sz w:val="24"/>
          <w:highlight w:val="green"/>
        </w:rPr>
        <w:t xml:space="preserve">no mechanism by which </w:t>
      </w:r>
      <w:r w:rsidRPr="0010630F">
        <w:rPr>
          <w:rStyle w:val="StyleUnderline"/>
          <w:b/>
          <w:bCs/>
          <w:sz w:val="24"/>
        </w:rPr>
        <w:t xml:space="preserve">it can quickly </w:t>
      </w:r>
      <w:r w:rsidRPr="00195647">
        <w:rPr>
          <w:rStyle w:val="StyleUnderline"/>
          <w:b/>
          <w:bCs/>
          <w:sz w:val="24"/>
          <w:highlight w:val="green"/>
        </w:rPr>
        <w:t xml:space="preserve">scale up </w:t>
      </w:r>
      <w:r w:rsidRPr="0010630F">
        <w:rPr>
          <w:rStyle w:val="StyleUnderline"/>
          <w:b/>
          <w:bCs/>
          <w:sz w:val="24"/>
        </w:rPr>
        <w:t xml:space="preserve">its efforts during an emergency. The </w:t>
      </w:r>
      <w:r w:rsidRPr="00195647">
        <w:rPr>
          <w:rStyle w:val="StyleUnderline"/>
          <w:b/>
          <w:bCs/>
          <w:sz w:val="24"/>
          <w:highlight w:val="green"/>
        </w:rPr>
        <w:t xml:space="preserve">result is </w:t>
      </w:r>
      <w:r w:rsidRPr="0010630F">
        <w:rPr>
          <w:rStyle w:val="StyleUnderline"/>
          <w:b/>
          <w:bCs/>
          <w:sz w:val="24"/>
        </w:rPr>
        <w:t xml:space="preserve">that its </w:t>
      </w:r>
      <w:r w:rsidRPr="00195647">
        <w:rPr>
          <w:rStyle w:val="StyleUnderline"/>
          <w:b/>
          <w:bCs/>
          <w:sz w:val="24"/>
          <w:highlight w:val="green"/>
        </w:rPr>
        <w:t>response</w:t>
      </w:r>
      <w:r w:rsidRPr="0010630F">
        <w:rPr>
          <w:rStyle w:val="StyleUnderline"/>
          <w:b/>
          <w:bCs/>
          <w:sz w:val="24"/>
        </w:rPr>
        <w:t xml:space="preserve"> to the next major disease outbreak </w:t>
      </w:r>
      <w:r w:rsidRPr="00195647">
        <w:rPr>
          <w:rStyle w:val="StyleUnderline"/>
          <w:b/>
          <w:bCs/>
          <w:sz w:val="24"/>
          <w:highlight w:val="green"/>
        </w:rPr>
        <w:t xml:space="preserve">is </w:t>
      </w:r>
      <w:r w:rsidRPr="0010630F">
        <w:rPr>
          <w:rStyle w:val="StyleUnderline"/>
          <w:b/>
          <w:bCs/>
          <w:sz w:val="24"/>
        </w:rPr>
        <w:t xml:space="preserve">likely to be as </w:t>
      </w:r>
      <w:r w:rsidRPr="00195647">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195647">
        <w:rPr>
          <w:rStyle w:val="Emphasis"/>
          <w:sz w:val="24"/>
          <w:highlight w:val="green"/>
        </w:rPr>
        <w:t>superbugs are evolving</w:t>
      </w:r>
      <w:r w:rsidRPr="00A10F89">
        <w:rPr>
          <w:rStyle w:val="Emphasis"/>
          <w:sz w:val="24"/>
        </w:rPr>
        <w:t xml:space="preserve">. Epidemiological </w:t>
      </w:r>
      <w:r w:rsidRPr="00195647">
        <w:rPr>
          <w:rStyle w:val="Emphasis"/>
          <w:sz w:val="24"/>
          <w:highlight w:val="green"/>
        </w:rPr>
        <w:t xml:space="preserve">models </w:t>
      </w:r>
      <w:r w:rsidRPr="00A10F89">
        <w:rPr>
          <w:rStyle w:val="Emphasis"/>
          <w:sz w:val="24"/>
        </w:rPr>
        <w:t xml:space="preserve">now </w:t>
      </w:r>
      <w:r w:rsidRPr="00195647">
        <w:rPr>
          <w:rStyle w:val="Emphasis"/>
          <w:sz w:val="24"/>
          <w:highlight w:val="green"/>
        </w:rPr>
        <w:t xml:space="preserve">predict </w:t>
      </w:r>
      <w:r w:rsidRPr="00A10F89">
        <w:rPr>
          <w:rStyle w:val="Emphasis"/>
          <w:sz w:val="24"/>
        </w:rPr>
        <w:t xml:space="preserve">how an algorithmic process of </w:t>
      </w:r>
      <w:r w:rsidRPr="00195647">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95647">
        <w:rPr>
          <w:rStyle w:val="Emphasis"/>
          <w:sz w:val="24"/>
          <w:highlight w:val="green"/>
        </w:rPr>
        <w:t>move through the modern world</w:t>
      </w:r>
      <w:r w:rsidRPr="00A10F89">
        <w:rPr>
          <w:rStyle w:val="Emphasis"/>
          <w:sz w:val="24"/>
        </w:rPr>
        <w:t xml:space="preserve">. </w:t>
      </w:r>
      <w:r w:rsidRPr="00195647">
        <w:rPr>
          <w:rStyle w:val="Emphasis"/>
          <w:sz w:val="24"/>
          <w:highlight w:val="green"/>
        </w:rPr>
        <w:t xml:space="preserve">All urban centers </w:t>
      </w:r>
      <w:r w:rsidRPr="00A10F89">
        <w:rPr>
          <w:rStyle w:val="Emphasis"/>
          <w:sz w:val="24"/>
        </w:rPr>
        <w:t xml:space="preserve">around the entire globe </w:t>
      </w:r>
      <w:r w:rsidRPr="00195647">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95647">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95647">
        <w:rPr>
          <w:rStyle w:val="Emphasis"/>
          <w:sz w:val="24"/>
          <w:highlight w:val="green"/>
        </w:rPr>
        <w:t xml:space="preserve">could kill </w:t>
      </w:r>
      <w:r w:rsidRPr="00A10F89">
        <w:rPr>
          <w:rStyle w:val="Emphasis"/>
          <w:sz w:val="24"/>
        </w:rPr>
        <w:t xml:space="preserve">more than </w:t>
      </w:r>
      <w:r w:rsidRPr="00195647">
        <w:rPr>
          <w:rStyle w:val="Emphasis"/>
          <w:sz w:val="24"/>
          <w:highlight w:val="green"/>
        </w:rPr>
        <w:t xml:space="preserve">33 million </w:t>
      </w:r>
      <w:r w:rsidRPr="00A10F89">
        <w:rPr>
          <w:rStyle w:val="Emphasis"/>
          <w:sz w:val="24"/>
        </w:rPr>
        <w:t xml:space="preserve">people </w:t>
      </w:r>
      <w:r w:rsidRPr="00195647">
        <w:rPr>
          <w:rStyle w:val="Emphasis"/>
          <w:sz w:val="24"/>
          <w:highlight w:val="green"/>
        </w:rPr>
        <w:t xml:space="preserve">in </w:t>
      </w:r>
      <w:r w:rsidRPr="00A10F89">
        <w:rPr>
          <w:rStyle w:val="Emphasis"/>
          <w:sz w:val="24"/>
        </w:rPr>
        <w:t xml:space="preserve">250 </w:t>
      </w:r>
      <w:r w:rsidRPr="00195647">
        <w:rPr>
          <w:rStyle w:val="Emphasis"/>
          <w:sz w:val="24"/>
          <w:highlight w:val="green"/>
        </w:rPr>
        <w:t>days</w:t>
      </w:r>
      <w:r w:rsidRPr="00A10F89">
        <w:rPr>
          <w:rStyle w:val="Emphasis"/>
          <w:sz w:val="24"/>
        </w:rPr>
        <w:t>.3</w:t>
      </w:r>
    </w:p>
    <w:p w14:paraId="317FBF69" w14:textId="77777777" w:rsidR="003E6A87" w:rsidRDefault="003E6A87" w:rsidP="003E6A87">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0CDEDDDD" w14:textId="77777777" w:rsidR="003E6A87" w:rsidRPr="00BF0E80" w:rsidRDefault="003E6A87" w:rsidP="003E6A87">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5CF21C09" w14:textId="77777777" w:rsidR="003E6A87" w:rsidRPr="00BF0E80" w:rsidRDefault="003E6A87" w:rsidP="003E6A87">
      <w:pPr>
        <w:rPr>
          <w:sz w:val="16"/>
        </w:rPr>
      </w:pPr>
      <w:r w:rsidRPr="00BF0E80">
        <w:rPr>
          <w:sz w:val="16"/>
        </w:rPr>
        <w:t xml:space="preserve">3.1 Current risks Pandemic 3.1.4 Global </w:t>
      </w:r>
      <w:r w:rsidRPr="00195647">
        <w:rPr>
          <w:b/>
          <w:sz w:val="26"/>
          <w:highlight w:val="green"/>
          <w:u w:val="single"/>
        </w:rPr>
        <w:t>A pandemic</w:t>
      </w:r>
      <w:r w:rsidRPr="00BF0E80">
        <w:rPr>
          <w:sz w:val="16"/>
        </w:rPr>
        <w:t xml:space="preserve"> (from Greek πᾶν, pan, “all”, and δῆμος demos, “people”) is an epidemic of infectious disease that has spread through human populations across a large region; for instance several continents, or even </w:t>
      </w:r>
      <w:r w:rsidRPr="00195647">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195647">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195647">
        <w:rPr>
          <w:b/>
          <w:sz w:val="26"/>
          <w:highlight w:val="green"/>
          <w:u w:val="single"/>
        </w:rPr>
        <w:t>Plotting</w:t>
      </w:r>
      <w:r w:rsidRPr="00195647">
        <w:rPr>
          <w:highlight w:val="green"/>
          <w:u w:val="single"/>
        </w:rPr>
        <w:t xml:space="preserve"> </w:t>
      </w:r>
      <w:r w:rsidRPr="00BF0E80">
        <w:rPr>
          <w:u w:val="single"/>
        </w:rPr>
        <w:t xml:space="preserve">historic epidemic </w:t>
      </w:r>
      <w:r w:rsidRPr="00195647">
        <w:rPr>
          <w:b/>
          <w:sz w:val="26"/>
          <w:highlight w:val="green"/>
          <w:u w:val="single"/>
        </w:rPr>
        <w:t>fatalities</w:t>
      </w:r>
      <w:r w:rsidRPr="00195647">
        <w:rPr>
          <w:highlight w:val="green"/>
          <w:u w:val="single"/>
        </w:rPr>
        <w:t xml:space="preserve"> </w:t>
      </w:r>
      <w:r w:rsidRPr="00BF0E80">
        <w:rPr>
          <w:u w:val="single"/>
        </w:rPr>
        <w:t xml:space="preserve">on a log scale </w:t>
      </w:r>
      <w:r w:rsidRPr="00195647">
        <w:rPr>
          <w:b/>
          <w:sz w:val="26"/>
          <w:highlight w:val="green"/>
          <w:u w:val="single"/>
        </w:rPr>
        <w:t>reveals</w:t>
      </w:r>
      <w:r w:rsidRPr="00195647">
        <w:rPr>
          <w:highlight w:val="green"/>
          <w:u w:val="single"/>
        </w:rPr>
        <w:t xml:space="preserve"> </w:t>
      </w:r>
      <w:r w:rsidRPr="00BF0E80">
        <w:rPr>
          <w:u w:val="single"/>
        </w:rPr>
        <w:t xml:space="preserve">that these tend to follow </w:t>
      </w:r>
      <w:r w:rsidRPr="00195647">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195647">
        <w:rPr>
          <w:b/>
          <w:sz w:val="26"/>
          <w:highlight w:val="green"/>
          <w:u w:val="single"/>
        </w:rPr>
        <w:t>heavy-tailed</w:t>
      </w:r>
      <w:r w:rsidRPr="00BF0E80">
        <w:rPr>
          <w:sz w:val="16"/>
        </w:rPr>
        <w:t xml:space="preserve">262 </w:t>
      </w:r>
      <w:r w:rsidRPr="00195647">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195647">
        <w:rPr>
          <w:b/>
          <w:sz w:val="26"/>
          <w:highlight w:val="green"/>
          <w:u w:val="single"/>
          <w:bdr w:val="single" w:sz="12" w:space="0" w:color="auto"/>
        </w:rPr>
        <w:t>greater probability than usually assumed</w:t>
      </w:r>
      <w:r w:rsidRPr="00BF0E80">
        <w:rPr>
          <w:u w:val="single"/>
        </w:rPr>
        <w:t xml:space="preserve">. </w:t>
      </w:r>
      <w:r w:rsidRPr="00195647">
        <w:rPr>
          <w:b/>
          <w:sz w:val="26"/>
          <w:highlight w:val="green"/>
          <w:u w:val="single"/>
        </w:rPr>
        <w:t>All the features</w:t>
      </w:r>
      <w:r w:rsidRPr="00195647">
        <w:rPr>
          <w:highlight w:val="green"/>
          <w:u w:val="single"/>
        </w:rPr>
        <w:t xml:space="preserve"> </w:t>
      </w:r>
      <w:r w:rsidRPr="00BF0E80">
        <w:rPr>
          <w:u w:val="single"/>
        </w:rPr>
        <w:t xml:space="preserve">of an extremely devastating disease </w:t>
      </w:r>
      <w:r w:rsidRPr="00195647">
        <w:rPr>
          <w:b/>
          <w:sz w:val="26"/>
          <w:highlight w:val="green"/>
          <w:u w:val="single"/>
        </w:rPr>
        <w:t>already exist</w:t>
      </w:r>
      <w:r w:rsidRPr="00195647">
        <w:rPr>
          <w:highlight w:val="green"/>
          <w:u w:val="single"/>
        </w:rPr>
        <w:t xml:space="preserve"> </w:t>
      </w:r>
      <w:r w:rsidRPr="00BF0E80">
        <w:rPr>
          <w:u w:val="single"/>
        </w:rPr>
        <w:t xml:space="preserve">in nature: essentially </w:t>
      </w:r>
      <w:r w:rsidRPr="00195647">
        <w:rPr>
          <w:b/>
          <w:sz w:val="26"/>
          <w:highlight w:val="green"/>
          <w:u w:val="single"/>
        </w:rPr>
        <w:t>incurable</w:t>
      </w:r>
      <w:r w:rsidRPr="00195647">
        <w:rPr>
          <w:highlight w:val="green"/>
          <w:u w:val="single"/>
        </w:rPr>
        <w:t xml:space="preserve"> </w:t>
      </w:r>
      <w:r w:rsidRPr="00BF0E80">
        <w:rPr>
          <w:u w:val="single"/>
        </w:rPr>
        <w:t xml:space="preserve">(Ebola268), nearly </w:t>
      </w:r>
      <w:r w:rsidRPr="00195647">
        <w:rPr>
          <w:b/>
          <w:sz w:val="26"/>
          <w:highlight w:val="green"/>
          <w:u w:val="single"/>
        </w:rPr>
        <w:t>always fatal</w:t>
      </w:r>
      <w:r w:rsidRPr="00195647">
        <w:rPr>
          <w:highlight w:val="green"/>
          <w:u w:val="single"/>
        </w:rPr>
        <w:t xml:space="preserve"> </w:t>
      </w:r>
      <w:r w:rsidRPr="00BF0E80">
        <w:rPr>
          <w:u w:val="single"/>
        </w:rPr>
        <w:t xml:space="preserve">(rabies269), </w:t>
      </w:r>
      <w:r w:rsidRPr="00195647">
        <w:rPr>
          <w:b/>
          <w:sz w:val="26"/>
          <w:highlight w:val="green"/>
          <w:u w:val="single"/>
        </w:rPr>
        <w:t>extremely infectious</w:t>
      </w:r>
      <w:r w:rsidRPr="00195647">
        <w:rPr>
          <w:highlight w:val="green"/>
          <w:u w:val="single"/>
        </w:rPr>
        <w:t xml:space="preserve"> </w:t>
      </w:r>
      <w:r w:rsidRPr="00BF0E80">
        <w:rPr>
          <w:u w:val="single"/>
        </w:rPr>
        <w:t xml:space="preserve">(common cold270), and </w:t>
      </w:r>
      <w:r w:rsidRPr="00195647">
        <w:rPr>
          <w:b/>
          <w:sz w:val="26"/>
          <w:highlight w:val="green"/>
          <w:u w:val="single"/>
        </w:rPr>
        <w:t>long incubation periods</w:t>
      </w:r>
      <w:r w:rsidRPr="00195647">
        <w:rPr>
          <w:highlight w:val="green"/>
          <w:u w:val="single"/>
        </w:rPr>
        <w:t xml:space="preserve"> </w:t>
      </w:r>
      <w:r w:rsidRPr="00BF0E80">
        <w:rPr>
          <w:u w:val="single"/>
        </w:rPr>
        <w:t xml:space="preserve">(HIV271). </w:t>
      </w:r>
      <w:r w:rsidRPr="00195647">
        <w:rPr>
          <w:b/>
          <w:sz w:val="26"/>
          <w:highlight w:val="green"/>
          <w:u w:val="single"/>
        </w:rPr>
        <w:t>If a pathogen</w:t>
      </w:r>
      <w:r w:rsidRPr="00195647">
        <w:rPr>
          <w:highlight w:val="green"/>
          <w:u w:val="single"/>
        </w:rPr>
        <w:t xml:space="preserve"> </w:t>
      </w:r>
      <w:r w:rsidRPr="00BF0E80">
        <w:rPr>
          <w:u w:val="single"/>
        </w:rPr>
        <w:t xml:space="preserve">were to emerge that somehow </w:t>
      </w:r>
      <w:r w:rsidRPr="00195647">
        <w:rPr>
          <w:b/>
          <w:sz w:val="26"/>
          <w:highlight w:val="green"/>
          <w:u w:val="single"/>
        </w:rPr>
        <w:t>combined these</w:t>
      </w:r>
      <w:r w:rsidRPr="00195647">
        <w:rPr>
          <w:highlight w:val="green"/>
          <w:u w:val="single"/>
        </w:rPr>
        <w:t xml:space="preserve"> </w:t>
      </w:r>
      <w:r w:rsidRPr="00BF0E80">
        <w:rPr>
          <w:u w:val="single"/>
        </w:rPr>
        <w:t xml:space="preserve">features (and </w:t>
      </w:r>
      <w:r w:rsidRPr="00195647">
        <w:rPr>
          <w:b/>
          <w:sz w:val="26"/>
          <w:highlight w:val="green"/>
          <w:u w:val="single"/>
        </w:rPr>
        <w:t>influenza</w:t>
      </w:r>
      <w:r w:rsidRPr="00195647">
        <w:rPr>
          <w:highlight w:val="green"/>
          <w:u w:val="single"/>
        </w:rPr>
        <w:t xml:space="preserve"> </w:t>
      </w:r>
      <w:r w:rsidRPr="00BF0E80">
        <w:rPr>
          <w:u w:val="single"/>
        </w:rPr>
        <w:t xml:space="preserve">has </w:t>
      </w:r>
      <w:r w:rsidRPr="00195647">
        <w:rPr>
          <w:b/>
          <w:sz w:val="26"/>
          <w:highlight w:val="green"/>
          <w:u w:val="single"/>
        </w:rPr>
        <w:t>demonstrated antigenic shift</w:t>
      </w:r>
      <w:r w:rsidRPr="00BF0E80">
        <w:rPr>
          <w:u w:val="single"/>
        </w:rPr>
        <w:t xml:space="preserve">, the </w:t>
      </w:r>
      <w:r w:rsidRPr="00195647">
        <w:rPr>
          <w:b/>
          <w:sz w:val="26"/>
          <w:highlight w:val="green"/>
          <w:u w:val="single"/>
        </w:rPr>
        <w:t>ability to combine features from different viruses</w:t>
      </w:r>
      <w:r w:rsidRPr="00BF0E80">
        <w:rPr>
          <w:b/>
          <w:sz w:val="26"/>
          <w:u w:val="single"/>
        </w:rPr>
        <w:t>272</w:t>
      </w:r>
      <w:r w:rsidRPr="00BF0E80">
        <w:rPr>
          <w:u w:val="single"/>
        </w:rPr>
        <w:t xml:space="preserve">), </w:t>
      </w:r>
      <w:r w:rsidRPr="00195647">
        <w:rPr>
          <w:b/>
          <w:sz w:val="26"/>
          <w:highlight w:val="green"/>
          <w:u w:val="single"/>
          <w:bdr w:val="single" w:sz="12" w:space="0" w:color="auto"/>
        </w:rPr>
        <w:t>its death toll would be extreme</w:t>
      </w:r>
      <w:r w:rsidRPr="00BF0E80">
        <w:rPr>
          <w:sz w:val="16"/>
        </w:rPr>
        <w:t xml:space="preserve">. Many relevant features of </w:t>
      </w:r>
      <w:r w:rsidRPr="00195647">
        <w:rPr>
          <w:b/>
          <w:sz w:val="26"/>
          <w:highlight w:val="green"/>
          <w:u w:val="single"/>
        </w:rPr>
        <w:t>the world have</w:t>
      </w:r>
      <w:r w:rsidRPr="00BF0E80">
        <w:rPr>
          <w:sz w:val="16"/>
        </w:rPr>
        <w:t xml:space="preserve"> </w:t>
      </w:r>
      <w:r w:rsidRPr="00195647">
        <w:rPr>
          <w:b/>
          <w:sz w:val="26"/>
          <w:highlight w:val="green"/>
          <w:u w:val="single"/>
        </w:rPr>
        <w:t>changed</w:t>
      </w:r>
      <w:r w:rsidRPr="00BF0E80">
        <w:rPr>
          <w:sz w:val="16"/>
        </w:rPr>
        <w:t xml:space="preserve"> considerably, </w:t>
      </w:r>
      <w:r w:rsidRPr="00195647">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195647">
        <w:rPr>
          <w:b/>
          <w:sz w:val="26"/>
          <w:highlight w:val="green"/>
          <w:u w:val="single"/>
        </w:rPr>
        <w:t>modern transport</w:t>
      </w:r>
      <w:r w:rsidRPr="00195647">
        <w:rPr>
          <w:highlight w:val="green"/>
          <w:u w:val="single"/>
        </w:rPr>
        <w:t xml:space="preserve"> </w:t>
      </w:r>
      <w:r w:rsidRPr="00BF0E80">
        <w:rPr>
          <w:u w:val="single"/>
        </w:rPr>
        <w:t xml:space="preserve">and </w:t>
      </w:r>
      <w:r w:rsidRPr="00195647">
        <w:rPr>
          <w:b/>
          <w:sz w:val="26"/>
          <w:highlight w:val="green"/>
          <w:u w:val="single"/>
        </w:rPr>
        <w:t>dense</w:t>
      </w:r>
      <w:r w:rsidRPr="00195647">
        <w:rPr>
          <w:highlight w:val="green"/>
          <w:u w:val="single"/>
        </w:rPr>
        <w:t xml:space="preserve"> </w:t>
      </w:r>
      <w:r w:rsidRPr="00BF0E80">
        <w:rPr>
          <w:u w:val="single"/>
        </w:rPr>
        <w:t xml:space="preserve">human </w:t>
      </w:r>
      <w:r w:rsidRPr="00195647">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195647">
        <w:rPr>
          <w:b/>
          <w:sz w:val="26"/>
          <w:highlight w:val="green"/>
          <w:u w:val="single"/>
        </w:rPr>
        <w:t>ripple effect</w:t>
      </w:r>
      <w:r w:rsidRPr="00195647">
        <w:rPr>
          <w:highlight w:val="green"/>
          <w:u w:val="single"/>
        </w:rPr>
        <w:t xml:space="preserve"> </w:t>
      </w:r>
      <w:r w:rsidRPr="00BF0E80">
        <w:rPr>
          <w:u w:val="single"/>
        </w:rPr>
        <w:t xml:space="preserve">of the fatalities and the policy responses. These would include </w:t>
      </w:r>
      <w:r w:rsidRPr="00195647">
        <w:rPr>
          <w:b/>
          <w:sz w:val="26"/>
          <w:highlight w:val="green"/>
          <w:u w:val="single"/>
          <w:bdr w:val="single" w:sz="12" w:space="0" w:color="auto"/>
        </w:rPr>
        <w:t>political and agricultural disruption</w:t>
      </w:r>
      <w:r w:rsidRPr="00195647">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195647">
        <w:rPr>
          <w:b/>
          <w:sz w:val="26"/>
          <w:highlight w:val="green"/>
          <w:u w:val="single"/>
        </w:rPr>
        <w:t>epidemic fragments</w:t>
      </w:r>
      <w:r w:rsidRPr="00195647">
        <w:rPr>
          <w:highlight w:val="green"/>
          <w:u w:val="single"/>
        </w:rPr>
        <w:t xml:space="preserve"> </w:t>
      </w:r>
      <w:r w:rsidRPr="00BF0E80">
        <w:rPr>
          <w:u w:val="single"/>
        </w:rPr>
        <w:t xml:space="preserve">and diminishes </w:t>
      </w:r>
      <w:r w:rsidRPr="00195647">
        <w:rPr>
          <w:b/>
          <w:sz w:val="26"/>
          <w:highlight w:val="green"/>
          <w:u w:val="single"/>
        </w:rPr>
        <w:t xml:space="preserve">human society to the extent that recovery becomes </w:t>
      </w:r>
      <w:r w:rsidRPr="00195647">
        <w:rPr>
          <w:b/>
          <w:bCs/>
          <w:sz w:val="26"/>
          <w:highlight w:val="green"/>
          <w:u w:val="single"/>
        </w:rPr>
        <w:t>impossible</w:t>
      </w:r>
      <w:r w:rsidRPr="00BF0E80">
        <w:rPr>
          <w:b/>
          <w:bCs/>
          <w:sz w:val="26"/>
          <w:u w:val="single"/>
        </w:rPr>
        <w:t xml:space="preserve">277 </w:t>
      </w:r>
      <w:r w:rsidRPr="00195647">
        <w:rPr>
          <w:b/>
          <w:bCs/>
          <w:sz w:val="26"/>
          <w:highlight w:val="green"/>
          <w:u w:val="single"/>
        </w:rPr>
        <w:t>before humanity succumbs to other risks (such as</w:t>
      </w:r>
      <w:r w:rsidRPr="00195647">
        <w:rPr>
          <w:highlight w:val="green"/>
          <w:u w:val="single"/>
        </w:rPr>
        <w:t xml:space="preserve"> </w:t>
      </w:r>
      <w:r w:rsidRPr="00195647">
        <w:rPr>
          <w:b/>
          <w:sz w:val="26"/>
          <w:highlight w:val="green"/>
          <w:u w:val="single"/>
        </w:rPr>
        <w:t>climate</w:t>
      </w:r>
      <w:r w:rsidRPr="00195647">
        <w:rPr>
          <w:highlight w:val="green"/>
          <w:u w:val="single"/>
        </w:rPr>
        <w:t xml:space="preserve"> </w:t>
      </w:r>
      <w:r w:rsidRPr="00BF0E80">
        <w:rPr>
          <w:u w:val="single"/>
        </w:rPr>
        <w:t xml:space="preserve">change </w:t>
      </w:r>
      <w:r w:rsidRPr="00195647">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4F2A5A50" w14:textId="77777777" w:rsidR="003E6A87" w:rsidRDefault="003E6A87" w:rsidP="003E6A87">
      <w:pPr>
        <w:pStyle w:val="Heading4"/>
      </w:pPr>
      <w:r>
        <w:t xml:space="preserve">We’re on the Brink – </w:t>
      </w:r>
      <w:r>
        <w:rPr>
          <w:u w:val="single"/>
        </w:rPr>
        <w:t>new diseases</w:t>
      </w:r>
      <w:r>
        <w:t xml:space="preserve"> are </w:t>
      </w:r>
      <w:r>
        <w:rPr>
          <w:u w:val="single"/>
        </w:rPr>
        <w:t>emerging</w:t>
      </w:r>
      <w:r>
        <w:t>.</w:t>
      </w:r>
    </w:p>
    <w:p w14:paraId="26D78F1F" w14:textId="77777777" w:rsidR="003E6A87" w:rsidRDefault="003E6A87" w:rsidP="003E6A87">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369A6CDB" w14:textId="77777777" w:rsidR="003E6A87" w:rsidRDefault="003E6A87" w:rsidP="003E6A87">
      <w:pPr>
        <w:rPr>
          <w:u w:val="single"/>
        </w:rPr>
      </w:pPr>
      <w:r w:rsidRPr="00BB6EBB">
        <w:rPr>
          <w:sz w:val="16"/>
        </w:rPr>
        <w:t xml:space="preserve">A </w:t>
      </w:r>
      <w:r w:rsidRPr="00195647">
        <w:rPr>
          <w:b/>
          <w:sz w:val="26"/>
          <w:highlight w:val="green"/>
          <w:u w:val="single"/>
        </w:rPr>
        <w:t>woman</w:t>
      </w:r>
      <w:r w:rsidRPr="00195647">
        <w:rPr>
          <w:sz w:val="16"/>
          <w:highlight w:val="green"/>
        </w:rPr>
        <w:t xml:space="preserve"> </w:t>
      </w:r>
      <w:r w:rsidRPr="00BB6EBB">
        <w:rPr>
          <w:sz w:val="16"/>
        </w:rPr>
        <w:t xml:space="preserve">in a remote town in the Democratic Republic of Congo has been </w:t>
      </w:r>
      <w:r w:rsidRPr="00195647">
        <w:rPr>
          <w:b/>
          <w:sz w:val="26"/>
          <w:highlight w:val="green"/>
          <w:u w:val="single"/>
        </w:rPr>
        <w:t>showing</w:t>
      </w:r>
      <w:r w:rsidRPr="00195647">
        <w:rPr>
          <w:sz w:val="16"/>
          <w:highlight w:val="green"/>
        </w:rPr>
        <w:t xml:space="preserve"> </w:t>
      </w:r>
      <w:r w:rsidRPr="00BB6EBB">
        <w:rPr>
          <w:sz w:val="16"/>
        </w:rPr>
        <w:t xml:space="preserve">symptoms of hemorrhagic fever, which scientists fear may be a </w:t>
      </w:r>
      <w:r w:rsidRPr="00195647">
        <w:rPr>
          <w:b/>
          <w:sz w:val="26"/>
          <w:highlight w:val="green"/>
          <w:u w:val="single"/>
        </w:rPr>
        <w:t xml:space="preserve">sign of a new deadly virus, </w:t>
      </w:r>
      <w:r w:rsidRPr="00195647">
        <w:rPr>
          <w:b/>
          <w:sz w:val="26"/>
          <w:highlight w:val="green"/>
          <w:u w:val="single"/>
          <w:bdr w:val="single" w:sz="12" w:space="0" w:color="auto"/>
        </w:rPr>
        <w:t>termed ‘Disease X’,</w:t>
      </w:r>
      <w:r w:rsidRPr="00195647">
        <w:rPr>
          <w:sz w:val="16"/>
          <w:highlight w:val="green"/>
        </w:rPr>
        <w:t xml:space="preserve"> </w:t>
      </w:r>
      <w:r w:rsidRPr="00BB6EBB">
        <w:rPr>
          <w:sz w:val="16"/>
        </w:rPr>
        <w:t xml:space="preserve">which could be </w:t>
      </w:r>
      <w:r w:rsidRPr="00195647">
        <w:rPr>
          <w:b/>
          <w:sz w:val="26"/>
          <w:highlight w:val="green"/>
          <w:u w:val="single"/>
        </w:rPr>
        <w:t>as contagious as</w:t>
      </w:r>
      <w:r w:rsidRPr="00195647">
        <w:rPr>
          <w:sz w:val="16"/>
          <w:highlight w:val="green"/>
        </w:rPr>
        <w:t xml:space="preserve"> </w:t>
      </w:r>
      <w:r w:rsidRPr="00195647">
        <w:rPr>
          <w:b/>
          <w:sz w:val="26"/>
          <w:highlight w:val="green"/>
          <w:u w:val="single"/>
        </w:rPr>
        <w:t>COVID</w:t>
      </w:r>
      <w:r w:rsidRPr="00BB6EBB">
        <w:rPr>
          <w:sz w:val="16"/>
        </w:rPr>
        <w:t xml:space="preserve">-19 virus </w:t>
      </w:r>
      <w:r w:rsidRPr="00195647">
        <w:rPr>
          <w:b/>
          <w:sz w:val="26"/>
          <w:highlight w:val="green"/>
          <w:u w:val="single"/>
        </w:rPr>
        <w:t>but have Ebola’s fatality</w:t>
      </w:r>
      <w:r w:rsidRPr="00195647">
        <w:rPr>
          <w:sz w:val="16"/>
          <w:highlight w:val="green"/>
        </w:rPr>
        <w:t xml:space="preserve"> </w:t>
      </w:r>
      <w:r w:rsidRPr="00195647">
        <w:rPr>
          <w:b/>
          <w:sz w:val="26"/>
          <w:highlight w:val="green"/>
          <w:u w:val="single"/>
        </w:rPr>
        <w:t>rate of</w:t>
      </w:r>
      <w:r w:rsidRPr="00195647">
        <w:rPr>
          <w:sz w:val="16"/>
          <w:highlight w:val="green"/>
        </w:rPr>
        <w:t xml:space="preserve"> </w:t>
      </w:r>
      <w:r w:rsidRPr="00BB6EBB">
        <w:rPr>
          <w:sz w:val="16"/>
        </w:rPr>
        <w:t>50-</w:t>
      </w:r>
      <w:r w:rsidRPr="00195647">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195647">
        <w:rPr>
          <w:b/>
          <w:sz w:val="26"/>
          <w:highlight w:val="green"/>
          <w:u w:val="single"/>
        </w:rPr>
        <w:t>that deadly virus</w:t>
      </w:r>
      <w:r w:rsidRPr="00BB6EBB">
        <w:rPr>
          <w:u w:val="single"/>
        </w:rPr>
        <w:t xml:space="preserve">, one of many that </w:t>
      </w:r>
      <w:r w:rsidRPr="00195647">
        <w:rPr>
          <w:b/>
          <w:sz w:val="26"/>
          <w:highlight w:val="green"/>
          <w:u w:val="single"/>
        </w:rPr>
        <w:t>could emerge from the</w:t>
      </w:r>
      <w:r w:rsidRPr="00195647">
        <w:rPr>
          <w:highlight w:val="green"/>
          <w:u w:val="single"/>
        </w:rPr>
        <w:t xml:space="preserve"> </w:t>
      </w:r>
      <w:r w:rsidRPr="00BB6EBB">
        <w:rPr>
          <w:u w:val="single"/>
        </w:rPr>
        <w:t xml:space="preserve">African tropical </w:t>
      </w:r>
      <w:r w:rsidRPr="00195647">
        <w:rPr>
          <w:b/>
          <w:sz w:val="26"/>
          <w:highlight w:val="green"/>
          <w:u w:val="single"/>
        </w:rPr>
        <w:t>rainforests</w:t>
      </w:r>
      <w:r w:rsidRPr="00BB6EBB">
        <w:rPr>
          <w:u w:val="single"/>
        </w:rPr>
        <w:t xml:space="preserve">. “We are now </w:t>
      </w:r>
      <w:r w:rsidRPr="00195647">
        <w:rPr>
          <w:b/>
          <w:sz w:val="26"/>
          <w:highlight w:val="green"/>
          <w:u w:val="single"/>
        </w:rPr>
        <w:t xml:space="preserve">in a world </w:t>
      </w:r>
      <w:r w:rsidRPr="00195647">
        <w:rPr>
          <w:b/>
          <w:sz w:val="26"/>
          <w:highlight w:val="green"/>
          <w:u w:val="single"/>
          <w:bdr w:val="single" w:sz="12" w:space="0" w:color="auto"/>
        </w:rPr>
        <w:t>where new pathogens will come out</w:t>
      </w:r>
      <w:r w:rsidRPr="00BB6EBB">
        <w:rPr>
          <w:u w:val="single"/>
        </w:rPr>
        <w:t xml:space="preserve">. And that is what </w:t>
      </w:r>
      <w:r w:rsidRPr="00195647">
        <w:rPr>
          <w:b/>
          <w:sz w:val="26"/>
          <w:highlight w:val="green"/>
          <w:u w:val="single"/>
        </w:rPr>
        <w:t>constitutes</w:t>
      </w:r>
      <w:r w:rsidRPr="00195647">
        <w:rPr>
          <w:highlight w:val="green"/>
          <w:u w:val="single"/>
        </w:rPr>
        <w:t xml:space="preserve"> </w:t>
      </w:r>
      <w:r w:rsidRPr="00BB6EBB">
        <w:rPr>
          <w:u w:val="single"/>
        </w:rPr>
        <w:t xml:space="preserve">a </w:t>
      </w:r>
      <w:r w:rsidRPr="00195647">
        <w:rPr>
          <w:b/>
          <w:sz w:val="26"/>
          <w:highlight w:val="gree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195647">
        <w:rPr>
          <w:b/>
          <w:sz w:val="26"/>
          <w:highlight w:val="green"/>
          <w:u w:val="single"/>
        </w:rPr>
        <w:t xml:space="preserve">these new viruses </w:t>
      </w:r>
      <w:r w:rsidRPr="00BB6EBB">
        <w:rPr>
          <w:u w:val="single"/>
        </w:rPr>
        <w:t xml:space="preserve">could be </w:t>
      </w:r>
      <w:r w:rsidRPr="00195647">
        <w:rPr>
          <w:b/>
          <w:sz w:val="26"/>
          <w:highlight w:val="green"/>
          <w:u w:val="single"/>
        </w:rPr>
        <w:t>much deadlier than Covid-19</w:t>
      </w:r>
      <w:r w:rsidRPr="00BB6EBB">
        <w:rPr>
          <w:u w:val="single"/>
        </w:rPr>
        <w:t xml:space="preserve">. The scientist has warned of </w:t>
      </w:r>
      <w:r w:rsidRPr="00195647">
        <w:rPr>
          <w:b/>
          <w:sz w:val="26"/>
          <w:highlight w:val="green"/>
          <w:u w:val="single"/>
        </w:rPr>
        <w:t>many</w:t>
      </w:r>
      <w:r w:rsidRPr="00195647">
        <w:rPr>
          <w:highlight w:val="green"/>
          <w:u w:val="single"/>
        </w:rPr>
        <w:t xml:space="preserve"> </w:t>
      </w:r>
      <w:r w:rsidRPr="00BB6EBB">
        <w:rPr>
          <w:u w:val="single"/>
        </w:rPr>
        <w:t xml:space="preserve">animal-based </w:t>
      </w:r>
      <w:r w:rsidRPr="00195647">
        <w:rPr>
          <w:b/>
          <w:sz w:val="26"/>
          <w:highlight w:val="green"/>
          <w:u w:val="single"/>
        </w:rPr>
        <w:t>viruses</w:t>
      </w:r>
      <w:r w:rsidRPr="00195647">
        <w:rPr>
          <w:highlight w:val="green"/>
          <w:u w:val="single"/>
        </w:rPr>
        <w:t xml:space="preserve"> </w:t>
      </w:r>
      <w:r w:rsidRPr="00BB6EBB">
        <w:rPr>
          <w:u w:val="single"/>
        </w:rPr>
        <w:t xml:space="preserve">or those viruses that </w:t>
      </w:r>
      <w:r w:rsidRPr="00195647">
        <w:rPr>
          <w:b/>
          <w:sz w:val="26"/>
          <w:highlight w:val="green"/>
          <w:u w:val="single"/>
        </w:rPr>
        <w:t>can jump the species barrier</w:t>
      </w:r>
      <w:r w:rsidRPr="00195647">
        <w:rPr>
          <w:highlight w:val="green"/>
          <w:u w:val="single"/>
        </w:rPr>
        <w:t xml:space="preserve"> </w:t>
      </w:r>
      <w:r w:rsidRPr="00BB6EBB">
        <w:rPr>
          <w:u w:val="single"/>
        </w:rPr>
        <w:t>and infect humans. He said that Covid-19 is among those diseases, along with rabies and yellow fever.</w:t>
      </w:r>
    </w:p>
    <w:p w14:paraId="5D4EEA2B" w14:textId="77777777" w:rsidR="003E6A87" w:rsidRDefault="003E6A87" w:rsidP="003E6A87">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377A60F1" w14:textId="77777777" w:rsidR="003E6A87" w:rsidRPr="00CB1B2A" w:rsidRDefault="003E6A87" w:rsidP="003E6A87">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6CE5D7E9" w14:textId="77777777" w:rsidR="003E6A87" w:rsidRDefault="003E6A87" w:rsidP="003E6A87">
      <w:pPr>
        <w:rPr>
          <w:u w:val="single"/>
        </w:rPr>
      </w:pPr>
      <w:r w:rsidRPr="00CB1B2A">
        <w:rPr>
          <w:u w:val="single"/>
        </w:rPr>
        <w:t xml:space="preserve">Fostering Industries to Counter Global Problems The </w:t>
      </w:r>
      <w:r w:rsidRPr="00195647">
        <w:rPr>
          <w:highlight w:val="green"/>
          <w:u w:val="single"/>
        </w:rPr>
        <w:t>life sciences</w:t>
      </w:r>
      <w:r w:rsidRPr="00CB1B2A">
        <w:rPr>
          <w:u w:val="single"/>
        </w:rPr>
        <w:t xml:space="preserve"> </w:t>
      </w:r>
      <w:r w:rsidRPr="00195647">
        <w:rPr>
          <w:highlight w:val="green"/>
          <w:u w:val="single"/>
        </w:rPr>
        <w:t xml:space="preserve">have applications </w:t>
      </w:r>
      <w:r w:rsidRPr="00CB1B2A">
        <w:rPr>
          <w:u w:val="single"/>
        </w:rPr>
        <w:t xml:space="preserve">in areas that range far </w:t>
      </w:r>
      <w:r w:rsidRPr="00195647">
        <w:rPr>
          <w:highlight w:val="green"/>
          <w:u w:val="single"/>
        </w:rPr>
        <w:t>beyond human health</w:t>
      </w:r>
      <w:r w:rsidRPr="00CB1B2A">
        <w:rPr>
          <w:u w:val="single"/>
        </w:rPr>
        <w:t xml:space="preserve">. Life-science based approaches could </w:t>
      </w:r>
      <w:r w:rsidRPr="00195647">
        <w:rPr>
          <w:b/>
          <w:bCs/>
          <w:highlight w:val="green"/>
          <w:u w:val="single"/>
        </w:rPr>
        <w:t>contribute to advances in</w:t>
      </w:r>
      <w:r w:rsidRPr="00CB1B2A">
        <w:rPr>
          <w:u w:val="single"/>
        </w:rPr>
        <w:t xml:space="preserve"> many industries, from </w:t>
      </w:r>
      <w:r w:rsidRPr="00195647">
        <w:rPr>
          <w:rStyle w:val="Emphasis"/>
          <w:highlight w:val="green"/>
        </w:rPr>
        <w:t>energy production</w:t>
      </w:r>
      <w:r w:rsidRPr="00195647">
        <w:rPr>
          <w:highlight w:val="green"/>
          <w:u w:val="single"/>
        </w:rPr>
        <w:t xml:space="preserve"> and </w:t>
      </w:r>
      <w:r w:rsidRPr="00195647">
        <w:rPr>
          <w:rStyle w:val="Emphasis"/>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95647">
        <w:rPr>
          <w:highlight w:val="green"/>
          <w:u w:val="single"/>
        </w:rPr>
        <w:t xml:space="preserve">to </w:t>
      </w:r>
      <w:r w:rsidRPr="00195647">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195647">
        <w:rPr>
          <w:rStyle w:val="Emphasis"/>
          <w:highlight w:val="green"/>
        </w:rPr>
        <w:t>the global ag</w:t>
      </w:r>
      <w:r w:rsidRPr="00CB1B2A">
        <w:rPr>
          <w:rStyle w:val="Emphasis"/>
        </w:rPr>
        <w:t xml:space="preserve">ricultural </w:t>
      </w:r>
      <w:r w:rsidRPr="00195647">
        <w:rPr>
          <w:rStyle w:val="Emphasis"/>
          <w:highlight w:val="green"/>
        </w:rPr>
        <w:t>system</w:t>
      </w:r>
      <w:r w:rsidRPr="00195647">
        <w:rPr>
          <w:highlight w:val="green"/>
          <w:u w:val="single"/>
        </w:rPr>
        <w:t xml:space="preserve"> needs to</w:t>
      </w:r>
      <w:r w:rsidRPr="00CB1B2A">
        <w:rPr>
          <w:u w:val="single"/>
        </w:rPr>
        <w:t xml:space="preserve"> adopt the goal of </w:t>
      </w:r>
      <w:r w:rsidRPr="00195647">
        <w:rPr>
          <w:highlight w:val="green"/>
          <w:u w:val="single"/>
        </w:rPr>
        <w:t>doubl</w:t>
      </w:r>
      <w:r w:rsidRPr="00CB1B2A">
        <w:rPr>
          <w:u w:val="single"/>
        </w:rPr>
        <w:t xml:space="preserve">ing the current yield of </w:t>
      </w:r>
      <w:r w:rsidRPr="00195647">
        <w:rPr>
          <w:b/>
          <w:bCs/>
          <w:highlight w:val="green"/>
          <w:u w:val="single"/>
        </w:rPr>
        <w:t>crops while reducing</w:t>
      </w:r>
      <w:r w:rsidRPr="0010630F">
        <w:rPr>
          <w:b/>
          <w:bCs/>
          <w:u w:val="single"/>
        </w:rPr>
        <w:t xml:space="preserve"> key inputs like pesticides, </w:t>
      </w:r>
      <w:r w:rsidRPr="00195647">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95647">
        <w:rPr>
          <w:highlight w:val="green"/>
          <w:u w:val="single"/>
        </w:rPr>
        <w:t>new tools</w:t>
      </w:r>
      <w:r w:rsidRPr="00CB1B2A">
        <w:rPr>
          <w:u w:val="single"/>
        </w:rPr>
        <w:t xml:space="preserve"> have become available to </w:t>
      </w:r>
      <w:r w:rsidRPr="00195647">
        <w:rPr>
          <w:highlight w:val="green"/>
          <w:u w:val="single"/>
        </w:rPr>
        <w:t>explore</w:t>
      </w:r>
      <w:r w:rsidRPr="00CB1B2A">
        <w:rPr>
          <w:u w:val="single"/>
        </w:rPr>
        <w:t xml:space="preserve"> the </w:t>
      </w:r>
      <w:r w:rsidRPr="00195647">
        <w:rPr>
          <w:highlight w:val="green"/>
          <w:u w:val="single"/>
        </w:rPr>
        <w:t>microbial processes that</w:t>
      </w:r>
      <w:r w:rsidRPr="00CB1B2A">
        <w:rPr>
          <w:u w:val="single"/>
        </w:rPr>
        <w:t xml:space="preserve"> </w:t>
      </w:r>
      <w:r w:rsidRPr="00195647">
        <w:rPr>
          <w:highlight w:val="green"/>
          <w:u w:val="single"/>
        </w:rPr>
        <w:t xml:space="preserve">drive the </w:t>
      </w:r>
      <w:r w:rsidRPr="00195647">
        <w:rPr>
          <w:b/>
          <w:bCs/>
          <w:highlight w:val="green"/>
          <w:u w:val="single"/>
        </w:rPr>
        <w:t>chemistry of the oceans</w:t>
      </w:r>
      <w:r w:rsidRPr="00CB1B2A">
        <w:rPr>
          <w:u w:val="single"/>
        </w:rPr>
        <w:t xml:space="preserve">, observed David Kingsbury, Chief Program Officer for Science at the Gordon and Betty Moore Foundation. </w:t>
      </w:r>
      <w:r w:rsidRPr="00195647">
        <w:rPr>
          <w:highlight w:val="green"/>
          <w:u w:val="single"/>
        </w:rPr>
        <w:t xml:space="preserve">These </w:t>
      </w:r>
      <w:r w:rsidRPr="00CB1B2A">
        <w:rPr>
          <w:u w:val="single"/>
        </w:rPr>
        <w:t xml:space="preserve">technologies have </w:t>
      </w:r>
      <w:r w:rsidRPr="00195647">
        <w:rPr>
          <w:highlight w:val="green"/>
          <w:u w:val="single"/>
        </w:rPr>
        <w:t>revealed</w:t>
      </w:r>
      <w:r w:rsidRPr="00CB1B2A">
        <w:rPr>
          <w:u w:val="single"/>
        </w:rPr>
        <w:t xml:space="preserve"> that a large proportion of </w:t>
      </w:r>
      <w:r w:rsidRPr="00CB1B2A">
        <w:rPr>
          <w:rStyle w:val="Emphasis"/>
        </w:rPr>
        <w:t>the planet’s</w:t>
      </w:r>
      <w:r w:rsidRPr="00195647">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95647">
        <w:rPr>
          <w:rStyle w:val="Emphasis"/>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48990818" w14:textId="77777777" w:rsidR="003E6A87" w:rsidRDefault="003E6A87" w:rsidP="003E6A87">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31D863B3" w14:textId="77777777" w:rsidR="003E6A87" w:rsidRPr="00CB1B2A" w:rsidRDefault="003E6A87" w:rsidP="003E6A87">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5575A1D8" w14:textId="77777777" w:rsidR="003E6A87" w:rsidRPr="00CB1B2A" w:rsidRDefault="003E6A87" w:rsidP="003E6A87">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195647">
        <w:rPr>
          <w:rStyle w:val="Emphasis"/>
          <w:highlight w:val="green"/>
        </w:rPr>
        <w:t>r</w:t>
      </w:r>
      <w:r w:rsidRPr="00CB1B2A">
        <w:rPr>
          <w:rStyle w:val="Emphasis"/>
        </w:rPr>
        <w:t xml:space="preserve">esearch </w:t>
      </w:r>
      <w:r w:rsidRPr="00195647">
        <w:rPr>
          <w:rStyle w:val="Emphasis"/>
          <w:highlight w:val="green"/>
        </w:rPr>
        <w:t>and d</w:t>
      </w:r>
      <w:r w:rsidRPr="00CB1B2A">
        <w:rPr>
          <w:rStyle w:val="Emphasis"/>
        </w:rPr>
        <w:t>evelopment agenda</w:t>
      </w:r>
      <w:r w:rsidRPr="00CB1B2A">
        <w:rPr>
          <w:sz w:val="16"/>
        </w:rPr>
        <w:t xml:space="preserve"> </w:t>
      </w:r>
      <w:r w:rsidRPr="00195647">
        <w:rPr>
          <w:rStyle w:val="StyleUnderline"/>
          <w:highlight w:val="green"/>
        </w:rPr>
        <w:t>for</w:t>
      </w:r>
      <w:r w:rsidRPr="00CB1B2A">
        <w:rPr>
          <w:sz w:val="16"/>
        </w:rPr>
        <w:t xml:space="preserve"> the </w:t>
      </w:r>
      <w:r w:rsidRPr="00195647">
        <w:rPr>
          <w:rStyle w:val="StyleUnderline"/>
          <w:b/>
          <w:bCs/>
          <w:highlight w:val="green"/>
        </w:rPr>
        <w:t>NTDs</w:t>
      </w:r>
      <w:r w:rsidRPr="00195647">
        <w:rPr>
          <w:rStyle w:val="StyleUnderline"/>
          <w:highlight w:val="green"/>
        </w:rPr>
        <w:t xml:space="preserve"> in the U</w:t>
      </w:r>
      <w:r w:rsidRPr="00CB1B2A">
        <w:rPr>
          <w:rStyle w:val="StyleUnderline"/>
        </w:rPr>
        <w:t xml:space="preserve">nited </w:t>
      </w:r>
      <w:r w:rsidRPr="00195647">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195647">
        <w:rPr>
          <w:rStyle w:val="StyleUnderline"/>
          <w:highlight w:val="green"/>
        </w:rPr>
        <w:t xml:space="preserve">need </w:t>
      </w:r>
      <w:r w:rsidRPr="00195647">
        <w:rPr>
          <w:rStyle w:val="Emphasis"/>
          <w:highlight w:val="green"/>
        </w:rPr>
        <w:t>new</w:t>
      </w:r>
      <w:r w:rsidRPr="00CB1B2A">
        <w:rPr>
          <w:rStyle w:val="Emphasis"/>
        </w:rPr>
        <w:t xml:space="preserve"> and improved </w:t>
      </w:r>
      <w:r w:rsidRPr="00195647">
        <w:rPr>
          <w:rStyle w:val="Emphasis"/>
          <w:highlight w:val="green"/>
        </w:rPr>
        <w:t>treatments and vaccines</w:t>
      </w:r>
      <w:r w:rsidRPr="00CB1B2A">
        <w:rPr>
          <w:sz w:val="16"/>
        </w:rPr>
        <w:t xml:space="preserve">. </w:t>
      </w:r>
      <w:r w:rsidRPr="00CB1B2A">
        <w:rPr>
          <w:rStyle w:val="StyleUnderline"/>
        </w:rPr>
        <w:t xml:space="preserve">Because the </w:t>
      </w:r>
      <w:r w:rsidRPr="00195647">
        <w:rPr>
          <w:rStyle w:val="StyleUnderline"/>
          <w:highlight w:val="green"/>
        </w:rPr>
        <w:t>NTDs</w:t>
      </w:r>
      <w:r w:rsidRPr="00CB1B2A">
        <w:rPr>
          <w:rStyle w:val="StyleUnderline"/>
        </w:rPr>
        <w:t xml:space="preserve"> are poverty-related diseases, they often </w:t>
      </w:r>
      <w:r w:rsidRPr="00195647">
        <w:rPr>
          <w:rStyle w:val="Emphasis"/>
          <w:highlight w:val="green"/>
        </w:rPr>
        <w:t>fly below the radar</w:t>
      </w:r>
      <w:r w:rsidRPr="00CB1B2A">
        <w:rPr>
          <w:rStyle w:val="StyleUnderline"/>
        </w:rPr>
        <w:t xml:space="preserve"> screen </w:t>
      </w:r>
      <w:r w:rsidRPr="00195647">
        <w:rPr>
          <w:rStyle w:val="StyleUnderline"/>
          <w:highlight w:val="green"/>
        </w:rPr>
        <w:t>of</w:t>
      </w:r>
      <w:r w:rsidRPr="00CB1B2A">
        <w:rPr>
          <w:rStyle w:val="StyleUnderline"/>
        </w:rPr>
        <w:t xml:space="preserve"> the major </w:t>
      </w:r>
      <w:r w:rsidRPr="00195647">
        <w:rPr>
          <w:rStyle w:val="StyleUnderline"/>
          <w:highlight w:val="green"/>
        </w:rPr>
        <w:t>pharma</w:t>
      </w:r>
      <w:r w:rsidRPr="00CB1B2A">
        <w:rPr>
          <w:rStyle w:val="StyleUnderline"/>
        </w:rPr>
        <w:t xml:space="preserve">ceutical </w:t>
      </w:r>
      <w:r w:rsidRPr="00195647">
        <w:rPr>
          <w:rStyle w:val="StyleUnderline"/>
          <w:highlight w:val="green"/>
        </w:rPr>
        <w:t xml:space="preserve">companies and are </w:t>
      </w:r>
      <w:r w:rsidRPr="00195647">
        <w:rPr>
          <w:rStyle w:val="Emphasis"/>
          <w:highlight w:val="green"/>
        </w:rPr>
        <w:t>not prioritized</w:t>
      </w:r>
      <w:r w:rsidRPr="00195647">
        <w:rPr>
          <w:sz w:val="16"/>
          <w:highlight w:val="green"/>
        </w:rPr>
        <w:t xml:space="preserve">. </w:t>
      </w:r>
      <w:r w:rsidRPr="00195647">
        <w:rPr>
          <w:rStyle w:val="StyleUnderline"/>
          <w:highlight w:val="green"/>
        </w:rPr>
        <w:t>Thus,</w:t>
      </w:r>
      <w:r w:rsidRPr="00CB1B2A">
        <w:rPr>
          <w:rStyle w:val="StyleUnderline"/>
        </w:rPr>
        <w:t xml:space="preserve"> the </w:t>
      </w:r>
      <w:r w:rsidRPr="00195647">
        <w:rPr>
          <w:rStyle w:val="StyleUnderline"/>
          <w:highlight w:val="green"/>
        </w:rPr>
        <w:t>drugs</w:t>
      </w:r>
      <w:r w:rsidRPr="00CB1B2A">
        <w:rPr>
          <w:rStyle w:val="StyleUnderline"/>
        </w:rPr>
        <w:t xml:space="preserve"> used to treat these illnesses </w:t>
      </w:r>
      <w:r w:rsidRPr="00195647">
        <w:rPr>
          <w:rStyle w:val="StyleUnderline"/>
          <w:highlight w:val="green"/>
        </w:rPr>
        <w:t xml:space="preserve">are </w:t>
      </w:r>
      <w:r w:rsidRPr="00195647">
        <w:rPr>
          <w:rStyle w:val="Emphasis"/>
          <w:highlight w:val="green"/>
        </w:rPr>
        <w:t>not</w:t>
      </w:r>
      <w:r w:rsidRPr="00CB1B2A">
        <w:rPr>
          <w:rStyle w:val="Emphasis"/>
        </w:rPr>
        <w:t xml:space="preserve"> widely </w:t>
      </w:r>
      <w:r w:rsidRPr="00195647">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195647">
        <w:rPr>
          <w:rStyle w:val="StyleUnderline"/>
          <w:highlight w:val="gree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195647">
        <w:rPr>
          <w:rStyle w:val="StyleUnderline"/>
          <w:highlight w:val="green"/>
        </w:rPr>
        <w:t>need</w:t>
      </w:r>
      <w:r w:rsidRPr="00CB1B2A">
        <w:rPr>
          <w:rStyle w:val="StyleUnderline"/>
        </w:rPr>
        <w:t xml:space="preserve"> increasingly </w:t>
      </w:r>
      <w:r w:rsidRPr="00195647">
        <w:rPr>
          <w:rStyle w:val="StyleUnderline"/>
          <w:highlight w:val="green"/>
        </w:rPr>
        <w:t>to recognize the</w:t>
      </w:r>
      <w:r w:rsidRPr="00CB1B2A">
        <w:rPr>
          <w:rStyle w:val="StyleUnderline"/>
        </w:rPr>
        <w:t xml:space="preserve"> hidden </w:t>
      </w:r>
      <w:r w:rsidRPr="00195647">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195647">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195647">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195647">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195647">
        <w:rPr>
          <w:rStyle w:val="Emphasis"/>
          <w:highlight w:val="green"/>
        </w:rPr>
        <w:t>toward</w:t>
      </w:r>
      <w:r w:rsidRPr="00CB1B2A">
        <w:rPr>
          <w:rStyle w:val="Emphasis"/>
        </w:rPr>
        <w:t xml:space="preserve"> </w:t>
      </w:r>
      <w:r w:rsidRPr="00195647">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195647">
        <w:rPr>
          <w:rStyle w:val="StyleUnderline"/>
          <w:highlight w:val="green"/>
        </w:rPr>
        <w:t xml:space="preserve">could result in </w:t>
      </w:r>
      <w:r w:rsidRPr="00195647">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195647">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195647">
        <w:rPr>
          <w:rStyle w:val="Emphasis"/>
          <w:highlight w:val="green"/>
        </w:rPr>
        <w:t>the US government</w:t>
      </w:r>
      <w:r w:rsidRPr="00CB1B2A">
        <w:rPr>
          <w:sz w:val="16"/>
        </w:rPr>
        <w:t xml:space="preserve"> </w:t>
      </w:r>
      <w:r w:rsidRPr="00CB1B2A">
        <w:rPr>
          <w:rStyle w:val="StyleUnderline"/>
        </w:rPr>
        <w:t xml:space="preserve">conducted </w:t>
      </w:r>
      <w:r w:rsidRPr="00195647">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195647">
        <w:rPr>
          <w:rStyle w:val="StyleUnderline"/>
          <w:highlight w:val="green"/>
        </w:rPr>
        <w:t>can</w:t>
      </w:r>
      <w:r w:rsidRPr="00CB1B2A">
        <w:rPr>
          <w:sz w:val="16"/>
        </w:rPr>
        <w:t xml:space="preserve"> be as much as 24% in low- and middle-income countries; (2) implementation of a “grand convergence” in global health through </w:t>
      </w:r>
      <w:r w:rsidRPr="00195647">
        <w:rPr>
          <w:rStyle w:val="Emphasis"/>
          <w:highlight w:val="green"/>
        </w:rPr>
        <w:t>scale-up</w:t>
      </w:r>
      <w:r w:rsidRPr="00CB1B2A">
        <w:rPr>
          <w:rStyle w:val="Emphasis"/>
        </w:rPr>
        <w:t xml:space="preserve"> of </w:t>
      </w:r>
      <w:r w:rsidRPr="00195647">
        <w:rPr>
          <w:rStyle w:val="Emphasis"/>
          <w:highlight w:val="green"/>
        </w:rPr>
        <w:t>health tech</w:t>
      </w:r>
      <w:r w:rsidRPr="00CB1B2A">
        <w:rPr>
          <w:rStyle w:val="Emphasis"/>
        </w:rPr>
        <w:t>nologies</w:t>
      </w:r>
      <w:r w:rsidRPr="00CB1B2A">
        <w:rPr>
          <w:sz w:val="16"/>
        </w:rPr>
        <w:t xml:space="preserve"> </w:t>
      </w:r>
      <w:r w:rsidRPr="00195647">
        <w:rPr>
          <w:rStyle w:val="StyleUnderline"/>
          <w:highlight w:val="green"/>
        </w:rPr>
        <w:t xml:space="preserve">and </w:t>
      </w:r>
      <w:r w:rsidRPr="00195647">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195647">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195647">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195647">
        <w:rPr>
          <w:rStyle w:val="StyleUnderline"/>
          <w:highlight w:val="green"/>
        </w:rPr>
        <w:t>codevelopment</w:t>
      </w:r>
      <w:r w:rsidRPr="00CB1B2A">
        <w:rPr>
          <w:sz w:val="16"/>
        </w:rPr>
        <w:t xml:space="preserve"> of lifesaving vaccines </w:t>
      </w:r>
      <w:r w:rsidRPr="00195647">
        <w:rPr>
          <w:rStyle w:val="StyleUnderline"/>
          <w:highlight w:val="green"/>
        </w:rPr>
        <w:t>between scientists</w:t>
      </w:r>
      <w:r w:rsidRPr="00CB1B2A">
        <w:rPr>
          <w:sz w:val="16"/>
        </w:rPr>
        <w:t xml:space="preserve"> of different nations, but particularly </w:t>
      </w:r>
      <w:r w:rsidRPr="00195647">
        <w:rPr>
          <w:rStyle w:val="StyleUnderline"/>
          <w:highlight w:val="green"/>
        </w:rPr>
        <w:t>from nations with</w:t>
      </w:r>
      <w:r w:rsidRPr="00CB1B2A">
        <w:rPr>
          <w:rStyle w:val="StyleUnderline"/>
        </w:rPr>
        <w:t xml:space="preserve"> </w:t>
      </w:r>
      <w:r w:rsidRPr="00CB1B2A">
        <w:rPr>
          <w:rStyle w:val="Emphasis"/>
        </w:rPr>
        <w:t xml:space="preserve">strained or evenly </w:t>
      </w:r>
      <w:r w:rsidRPr="00195647">
        <w:rPr>
          <w:rStyle w:val="Emphasis"/>
          <w:highlight w:val="green"/>
        </w:rPr>
        <w:t>openly contentious</w:t>
      </w:r>
      <w:r w:rsidRPr="00CB1B2A">
        <w:rPr>
          <w:rStyle w:val="Emphasis"/>
        </w:rPr>
        <w:t xml:space="preserve"> international </w:t>
      </w:r>
      <w:r w:rsidRPr="00195647">
        <w:rPr>
          <w:rStyle w:val="Emphasis"/>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195647">
        <w:rPr>
          <w:rStyle w:val="StyleUnderline"/>
          <w:highlight w:val="green"/>
        </w:rPr>
        <w:t>create</w:t>
      </w:r>
      <w:r w:rsidRPr="00195647">
        <w:rPr>
          <w:sz w:val="16"/>
          <w:highlight w:val="green"/>
        </w:rPr>
        <w:t xml:space="preserve"> </w:t>
      </w:r>
      <w:r w:rsidRPr="00195647">
        <w:rPr>
          <w:rStyle w:val="Emphasis"/>
          <w:highlight w:val="green"/>
        </w:rPr>
        <w:t>new NTD tech</w:t>
      </w:r>
      <w:r w:rsidRPr="00CB1B2A">
        <w:rPr>
          <w:rStyle w:val="Emphasis"/>
        </w:rPr>
        <w:t>nologies</w:t>
      </w:r>
      <w:r w:rsidRPr="00CB1B2A">
        <w:rPr>
          <w:sz w:val="16"/>
        </w:rPr>
        <w:t xml:space="preserve"> </w:t>
      </w:r>
      <w:r w:rsidRPr="00195647">
        <w:rPr>
          <w:rStyle w:val="StyleUnderline"/>
          <w:highlight w:val="green"/>
        </w:rPr>
        <w:t>for</w:t>
      </w:r>
      <w:r w:rsidRPr="00CB1B2A">
        <w:rPr>
          <w:sz w:val="16"/>
        </w:rPr>
        <w:t xml:space="preserve"> some of </w:t>
      </w:r>
      <w:r w:rsidRPr="00195647">
        <w:rPr>
          <w:rStyle w:val="StyleUnderline"/>
          <w:highlight w:val="green"/>
        </w:rPr>
        <w:t>the</w:t>
      </w:r>
      <w:r w:rsidRPr="00195647">
        <w:rPr>
          <w:sz w:val="16"/>
          <w:highlight w:val="green"/>
        </w:rPr>
        <w:t xml:space="preserve"> </w:t>
      </w:r>
      <w:r w:rsidRPr="00195647">
        <w:rPr>
          <w:rStyle w:val="Emphasis"/>
          <w:highlight w:val="green"/>
        </w:rPr>
        <w:t>worst-off</w:t>
      </w:r>
      <w:r w:rsidRPr="00CB1B2A">
        <w:rPr>
          <w:rStyle w:val="Emphasis"/>
        </w:rPr>
        <w:t xml:space="preserve"> </w:t>
      </w:r>
      <w:r w:rsidRPr="00CB1B2A">
        <w:rPr>
          <w:sz w:val="16"/>
        </w:rPr>
        <w:t xml:space="preserve">Muslim-majority </w:t>
      </w:r>
      <w:r w:rsidRPr="00195647">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1CCEB0D1" w14:textId="77777777" w:rsidR="003E6A87" w:rsidRDefault="003E6A87" w:rsidP="003E6A87">
      <w:pPr>
        <w:pStyle w:val="Heading4"/>
      </w:pPr>
      <w:r>
        <w:t>Solves hotspot escalation</w:t>
      </w:r>
    </w:p>
    <w:p w14:paraId="4061F122" w14:textId="77777777" w:rsidR="003E6A87" w:rsidRPr="00CB1B2A" w:rsidRDefault="003E6A87" w:rsidP="003E6A87">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086C6977" w14:textId="77777777" w:rsidR="003E6A87" w:rsidRPr="004578B0" w:rsidRDefault="003E6A87" w:rsidP="003E6A87">
      <w:pPr>
        <w:rPr>
          <w:sz w:val="14"/>
        </w:rPr>
      </w:pPr>
      <w:r w:rsidRPr="004578B0">
        <w:rPr>
          <w:sz w:val="14"/>
        </w:rPr>
        <w:t xml:space="preserve">INTRODUCTION: FORCE IF NECESSARY BUT NOT NECESSARILY FORCE </w:t>
      </w:r>
      <w:r w:rsidRPr="00CB1B2A">
        <w:rPr>
          <w:rStyle w:val="Emphasis"/>
        </w:rPr>
        <w:t>The world appears unhinged</w:t>
      </w:r>
      <w:r w:rsidRPr="00CB1B2A">
        <w:rPr>
          <w:rStyle w:val="StyleUnderline"/>
        </w:rPr>
        <w:t xml:space="preserve">. </w:t>
      </w:r>
      <w:r w:rsidRPr="00195647">
        <w:rPr>
          <w:rStyle w:val="StyleUnderline"/>
          <w:highlight w:val="green"/>
        </w:rPr>
        <w:t xml:space="preserve">Instability from the </w:t>
      </w:r>
      <w:r w:rsidRPr="00195647">
        <w:rPr>
          <w:rStyle w:val="Emphasis"/>
          <w:highlight w:val="green"/>
        </w:rPr>
        <w:t>Middle East</w:t>
      </w:r>
      <w:r w:rsidRPr="00195647">
        <w:rPr>
          <w:rStyle w:val="StyleUnderline"/>
          <w:highlight w:val="green"/>
        </w:rPr>
        <w:t xml:space="preserve">, </w:t>
      </w:r>
      <w:r w:rsidRPr="00195647">
        <w:rPr>
          <w:rStyle w:val="Emphasis"/>
          <w:highlight w:val="green"/>
        </w:rPr>
        <w:t>Caucasus</w:t>
      </w:r>
      <w:r w:rsidRPr="00195647">
        <w:rPr>
          <w:rStyle w:val="StyleUnderline"/>
          <w:highlight w:val="green"/>
        </w:rPr>
        <w:t xml:space="preserve">, </w:t>
      </w:r>
      <w:r w:rsidRPr="00195647">
        <w:rPr>
          <w:rStyle w:val="Emphasis"/>
          <w:highlight w:val="green"/>
        </w:rPr>
        <w:t>Africa</w:t>
      </w:r>
      <w:r w:rsidRPr="00195647">
        <w:rPr>
          <w:rStyle w:val="StyleUnderline"/>
          <w:highlight w:val="green"/>
        </w:rPr>
        <w:t xml:space="preserve">, and </w:t>
      </w:r>
      <w:r w:rsidRPr="00195647">
        <w:rPr>
          <w:rStyle w:val="Emphasis"/>
          <w:highlight w:val="green"/>
        </w:rPr>
        <w:t>Central America</w:t>
      </w:r>
      <w:r w:rsidRPr="00195647">
        <w:rPr>
          <w:rStyle w:val="StyleUnderline"/>
          <w:highlight w:val="green"/>
        </w:rPr>
        <w:t xml:space="preserve"> to </w:t>
      </w:r>
      <w:r w:rsidRPr="00195647">
        <w:rPr>
          <w:rStyle w:val="Emphasis"/>
          <w:highlight w:val="green"/>
        </w:rPr>
        <w:t>Asia</w:t>
      </w:r>
      <w:r w:rsidRPr="00195647">
        <w:rPr>
          <w:rStyle w:val="StyleUnderline"/>
          <w:highlight w:val="green"/>
        </w:rPr>
        <w:t xml:space="preserve"> abound</w:t>
      </w:r>
      <w:r w:rsidRPr="004578B0">
        <w:rPr>
          <w:sz w:val="14"/>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4578B0">
        <w:rPr>
          <w:sz w:val="14"/>
        </w:rPr>
        <w:t xml:space="preserve"> share underlying causes that </w:t>
      </w:r>
      <w:r w:rsidRPr="00CB1B2A">
        <w:rPr>
          <w:rStyle w:val="StyleUnderline"/>
        </w:rPr>
        <w:t>give rise to threats to the</w:t>
      </w:r>
      <w:r w:rsidRPr="004578B0">
        <w:rPr>
          <w:sz w:val="14"/>
        </w:rPr>
        <w:t xml:space="preserve"> United States and </w:t>
      </w:r>
      <w:r w:rsidRPr="00CB1B2A">
        <w:rPr>
          <w:rStyle w:val="StyleUnderline"/>
        </w:rPr>
        <w:t xml:space="preserve">the </w:t>
      </w:r>
      <w:r w:rsidRPr="00CB1B2A">
        <w:rPr>
          <w:rStyle w:val="Emphasis"/>
        </w:rPr>
        <w:t>global community</w:t>
      </w:r>
      <w:r w:rsidRPr="004578B0">
        <w:rPr>
          <w:sz w:val="14"/>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4578B0">
        <w:rPr>
          <w:sz w:val="14"/>
        </w:rPr>
        <w:t xml:space="preserve"> these human or natural </w:t>
      </w:r>
      <w:r w:rsidRPr="00CB1B2A">
        <w:rPr>
          <w:rStyle w:val="StyleUnderline"/>
        </w:rPr>
        <w:t>causes</w:t>
      </w:r>
      <w:r w:rsidRPr="004578B0">
        <w:rPr>
          <w:sz w:val="14"/>
        </w:rPr>
        <w:t xml:space="preserve"> create conditions that </w:t>
      </w:r>
      <w:r w:rsidRPr="00CB1B2A">
        <w:rPr>
          <w:rStyle w:val="StyleUnderline"/>
        </w:rPr>
        <w:t xml:space="preserve">result </w:t>
      </w:r>
      <w:r w:rsidRPr="00195647">
        <w:rPr>
          <w:rStyle w:val="StyleUnderline"/>
          <w:highlight w:val="green"/>
        </w:rPr>
        <w:t>in poor provision of</w:t>
      </w:r>
      <w:r w:rsidRPr="004578B0">
        <w:rPr>
          <w:sz w:val="14"/>
        </w:rPr>
        <w:t xml:space="preserve">, or unequal access to essential services, such as water, food, shelter, </w:t>
      </w:r>
      <w:r w:rsidRPr="00195647">
        <w:rPr>
          <w:rStyle w:val="StyleUnderline"/>
          <w:highlight w:val="green"/>
        </w:rPr>
        <w:t>health services</w:t>
      </w:r>
      <w:r w:rsidRPr="004578B0">
        <w:rPr>
          <w:sz w:val="14"/>
        </w:rPr>
        <w:t xml:space="preserve">, education, and economic opportunity, </w:t>
      </w:r>
      <w:r w:rsidRPr="00195647">
        <w:rPr>
          <w:rStyle w:val="StyleUnderline"/>
          <w:highlight w:val="green"/>
        </w:rPr>
        <w:t>people</w:t>
      </w:r>
      <w:r w:rsidRPr="00CB1B2A">
        <w:rPr>
          <w:rStyle w:val="StyleUnderline"/>
        </w:rPr>
        <w:t xml:space="preserve"> lose confidence</w:t>
      </w:r>
      <w:r w:rsidRPr="004578B0">
        <w:rPr>
          <w:sz w:val="14"/>
        </w:rPr>
        <w:t xml:space="preserve"> in government and hope for their children and their future. </w:t>
      </w:r>
      <w:r w:rsidRPr="00CB1B2A">
        <w:rPr>
          <w:rStyle w:val="StyleUnderline"/>
        </w:rPr>
        <w:t xml:space="preserve">They </w:t>
      </w:r>
      <w:r w:rsidRPr="00195647">
        <w:rPr>
          <w:rStyle w:val="StyleUnderline"/>
          <w:highlight w:val="green"/>
        </w:rPr>
        <w:t>become</w:t>
      </w:r>
      <w:r w:rsidRPr="004578B0">
        <w:rPr>
          <w:sz w:val="14"/>
        </w:rPr>
        <w:t xml:space="preserve"> restless, demonstrate, can become </w:t>
      </w:r>
      <w:r w:rsidRPr="00195647">
        <w:rPr>
          <w:rStyle w:val="StyleUnderline"/>
          <w:highlight w:val="green"/>
        </w:rPr>
        <w:t>violent and overthrow</w:t>
      </w:r>
      <w:r w:rsidRPr="004578B0">
        <w:rPr>
          <w:sz w:val="14"/>
        </w:rPr>
        <w:t xml:space="preserve"> their </w:t>
      </w:r>
      <w:r w:rsidRPr="00195647">
        <w:rPr>
          <w:rStyle w:val="StyleUnderline"/>
          <w:highlight w:val="green"/>
        </w:rPr>
        <w:t>governments</w:t>
      </w:r>
      <w:r w:rsidRPr="004578B0">
        <w:rPr>
          <w:sz w:val="14"/>
        </w:rPr>
        <w:t xml:space="preserve"> (such as the self-immolation of Mohamed Bouazizi, the Tunisian cart vendor, which sparked 35 more selfimmolations by extralegal businessmen and started the Arab Spring), </w:t>
      </w:r>
      <w:r w:rsidRPr="00CB1B2A">
        <w:rPr>
          <w:rStyle w:val="StyleUnderline"/>
        </w:rPr>
        <w:t>or</w:t>
      </w:r>
      <w:r w:rsidRPr="004578B0">
        <w:rPr>
          <w:sz w:val="14"/>
        </w:rPr>
        <w:t xml:space="preserve"> can </w:t>
      </w:r>
      <w:r w:rsidRPr="00CB1B2A">
        <w:rPr>
          <w:rStyle w:val="StyleUnderline"/>
        </w:rPr>
        <w:t>result in mass migrations</w:t>
      </w:r>
      <w:r w:rsidRPr="004578B0">
        <w:rPr>
          <w:sz w:val="14"/>
        </w:rPr>
        <w:t xml:space="preserve">.3 Desperate human security, </w:t>
      </w:r>
      <w:r w:rsidRPr="00CB1B2A">
        <w:rPr>
          <w:rStyle w:val="StyleUnderline"/>
        </w:rPr>
        <w:t xml:space="preserve">conditions create desperate people </w:t>
      </w:r>
      <w:r w:rsidRPr="00CB1B2A">
        <w:rPr>
          <w:rStyle w:val="Emphasis"/>
        </w:rPr>
        <w:t>undermining stability</w:t>
      </w:r>
      <w:r w:rsidRPr="004578B0">
        <w:rPr>
          <w:sz w:val="14"/>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enormous opportunities are available to use nonkinetic capabilitie</w:t>
      </w:r>
      <w:r w:rsidRPr="004578B0">
        <w:rPr>
          <w:sz w:val="14"/>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195647">
        <w:rPr>
          <w:rStyle w:val="Emphasis"/>
          <w:highlight w:val="green"/>
        </w:rPr>
        <w:t>Global health diplomacy is an underutilized strategic asset to</w:t>
      </w:r>
      <w:r w:rsidRPr="00CB1B2A">
        <w:rPr>
          <w:rStyle w:val="Emphasis"/>
        </w:rPr>
        <w:t xml:space="preserve"> do this</w:t>
      </w:r>
      <w:r w:rsidRPr="004578B0">
        <w:rPr>
          <w:sz w:val="14"/>
        </w:rPr>
        <w:t xml:space="preserve">. At a far lower cost, </w:t>
      </w:r>
      <w:r w:rsidRPr="00CB1B2A">
        <w:rPr>
          <w:rStyle w:val="StyleUnderline"/>
        </w:rPr>
        <w:t xml:space="preserve">it will </w:t>
      </w:r>
      <w:r w:rsidRPr="00195647">
        <w:rPr>
          <w:rStyle w:val="StyleUnderline"/>
          <w:highlight w:val="green"/>
        </w:rPr>
        <w:t>save lives, decrease economic losses, reduce the need for</w:t>
      </w:r>
      <w:r w:rsidRPr="00CB1B2A">
        <w:rPr>
          <w:rStyle w:val="StyleUnderline"/>
        </w:rPr>
        <w:t xml:space="preserve"> kinetic </w:t>
      </w:r>
      <w:r w:rsidRPr="00195647">
        <w:rPr>
          <w:rStyle w:val="StyleUnderline"/>
          <w:highlight w:val="green"/>
        </w:rPr>
        <w:t>military op</w:t>
      </w:r>
      <w:r w:rsidRPr="00CB1B2A">
        <w:rPr>
          <w:rStyle w:val="StyleUnderline"/>
        </w:rPr>
        <w:t>eration</w:t>
      </w:r>
      <w:r w:rsidRPr="00195647">
        <w:rPr>
          <w:rStyle w:val="StyleUnderline"/>
          <w:highlight w:val="green"/>
        </w:rPr>
        <w:t>s, increase security cooperation, improve</w:t>
      </w:r>
      <w:r w:rsidRPr="00CB1B2A">
        <w:rPr>
          <w:rStyle w:val="StyleUnderline"/>
        </w:rPr>
        <w:t xml:space="preserve"> diplomatic </w:t>
      </w:r>
      <w:r w:rsidRPr="00195647">
        <w:rPr>
          <w:rStyle w:val="StyleUnderline"/>
          <w:highlight w:val="green"/>
        </w:rPr>
        <w:t>relations</w:t>
      </w:r>
      <w:r w:rsidRPr="00CB1B2A">
        <w:rPr>
          <w:rStyle w:val="StyleUnderline"/>
        </w:rPr>
        <w:t xml:space="preserve">, encourage trade, </w:t>
      </w:r>
      <w:r w:rsidRPr="00195647">
        <w:rPr>
          <w:rStyle w:val="StyleUnderline"/>
          <w:highlight w:val="green"/>
        </w:rPr>
        <w:t xml:space="preserve">and </w:t>
      </w:r>
      <w:r w:rsidRPr="00195647">
        <w:rPr>
          <w:rStyle w:val="Emphasis"/>
          <w:highlight w:val="green"/>
        </w:rPr>
        <w:t>create the foundations for longterm stability</w:t>
      </w:r>
      <w:r w:rsidRPr="004578B0">
        <w:rPr>
          <w:sz w:val="14"/>
        </w:rPr>
        <w:t xml:space="preserve">. HEALTH IS A NATIONAL SECURITY IMPERATIVE—DISTANT HEALTH THREATS ARE GLOBAL THREATS </w:t>
      </w:r>
      <w:r w:rsidRPr="00CB1B2A">
        <w:rPr>
          <w:rStyle w:val="StyleUnderline"/>
        </w:rPr>
        <w:t>Health is a national security imperative. The</w:t>
      </w:r>
      <w:r w:rsidRPr="004578B0">
        <w:rPr>
          <w:sz w:val="14"/>
        </w:rPr>
        <w:t xml:space="preserve"> second- and thirdorder </w:t>
      </w:r>
      <w:r w:rsidRPr="00CB1B2A">
        <w:rPr>
          <w:rStyle w:val="StyleUnderline"/>
        </w:rPr>
        <w:t>effects of a</w:t>
      </w:r>
      <w:r w:rsidRPr="004578B0">
        <w:rPr>
          <w:sz w:val="14"/>
        </w:rPr>
        <w:t xml:space="preserve"> strategic health or </w:t>
      </w:r>
      <w:r w:rsidRPr="00CB1B2A">
        <w:rPr>
          <w:rStyle w:val="StyleUnderline"/>
        </w:rPr>
        <w:t>global health issue that severely impacts</w:t>
      </w:r>
      <w:r w:rsidRPr="004578B0">
        <w:rPr>
          <w:sz w:val="14"/>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4578B0">
        <w:rPr>
          <w:sz w:val="14"/>
        </w:rPr>
        <w:t xml:space="preserve"> transcend boundaries and can </w:t>
      </w:r>
      <w:r w:rsidRPr="00CB1B2A">
        <w:rPr>
          <w:rStyle w:val="StyleUnderline"/>
        </w:rPr>
        <w:t>become</w:t>
      </w:r>
      <w:r w:rsidRPr="004578B0">
        <w:rPr>
          <w:sz w:val="14"/>
        </w:rPr>
        <w:t xml:space="preserve"> regional and </w:t>
      </w:r>
      <w:r w:rsidRPr="00CB1B2A">
        <w:rPr>
          <w:rStyle w:val="Emphasis"/>
        </w:rPr>
        <w:t>global security threats</w:t>
      </w:r>
      <w:r w:rsidRPr="004578B0">
        <w:rPr>
          <w:sz w:val="14"/>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195647">
        <w:rPr>
          <w:rStyle w:val="StyleUnderline"/>
          <w:highlight w:val="green"/>
        </w:rPr>
        <w:t>public health</w:t>
      </w:r>
      <w:r w:rsidRPr="004578B0">
        <w:rPr>
          <w:sz w:val="14"/>
        </w:rPr>
        <w:t xml:space="preserve">, engineering, veterinary medicine, agronomy, and more. Their </w:t>
      </w:r>
      <w:r w:rsidRPr="00195647">
        <w:rPr>
          <w:rStyle w:val="StyleUnderline"/>
          <w:highlight w:val="green"/>
        </w:rPr>
        <w:t>absence</w:t>
      </w:r>
      <w:r w:rsidRPr="00CB1B2A">
        <w:rPr>
          <w:rStyle w:val="StyleUnderline"/>
        </w:rPr>
        <w:t xml:space="preserve"> [undermines]</w:t>
      </w:r>
      <w:r w:rsidRPr="004578B0">
        <w:rPr>
          <w:sz w:val="14"/>
        </w:rPr>
        <w:t xml:space="preserve"> </w:t>
      </w:r>
      <w:r w:rsidRPr="004578B0">
        <w:rPr>
          <w:strike/>
          <w:sz w:val="14"/>
        </w:rPr>
        <w:t>cripples</w:t>
      </w:r>
      <w:r w:rsidRPr="004578B0">
        <w:rPr>
          <w:sz w:val="14"/>
        </w:rPr>
        <w:t xml:space="preserve"> </w:t>
      </w:r>
      <w:r w:rsidRPr="00CB1B2A">
        <w:rPr>
          <w:rStyle w:val="StyleUnderline"/>
        </w:rPr>
        <w:t>a nation’s ability to support a foundation for</w:t>
      </w:r>
      <w:r w:rsidRPr="004578B0">
        <w:rPr>
          <w:sz w:val="14"/>
        </w:rPr>
        <w:t xml:space="preserve"> human security and </w:t>
      </w:r>
      <w:r w:rsidRPr="00CB1B2A">
        <w:rPr>
          <w:rStyle w:val="StyleUnderline"/>
        </w:rPr>
        <w:t>stability</w:t>
      </w:r>
      <w:r w:rsidRPr="004578B0">
        <w:rPr>
          <w:sz w:val="14"/>
        </w:rPr>
        <w:t xml:space="preserve">, inhibits its ability to thrive in good times, and respond effectively to natural and man-made threats in bad times. </w:t>
      </w:r>
      <w:r w:rsidRPr="00CB1B2A">
        <w:rPr>
          <w:rStyle w:val="StyleUnderline"/>
        </w:rPr>
        <w:t xml:space="preserve">It </w:t>
      </w:r>
      <w:r w:rsidRPr="00195647">
        <w:rPr>
          <w:rStyle w:val="StyleUnderline"/>
          <w:b/>
          <w:bCs/>
          <w:highlight w:val="green"/>
        </w:rPr>
        <w:t>breeds corruption</w:t>
      </w:r>
      <w:r w:rsidRPr="00CB1B2A">
        <w:rPr>
          <w:rStyle w:val="StyleUnderline"/>
        </w:rPr>
        <w:t xml:space="preserve">, poverty, poor health outcomes, spread of lethal diseases, gross </w:t>
      </w:r>
      <w:r w:rsidRPr="00195647">
        <w:rPr>
          <w:rStyle w:val="StyleUnderline"/>
          <w:b/>
          <w:bCs/>
          <w:highlight w:val="green"/>
        </w:rPr>
        <w:t>human rights abuses and conflict</w:t>
      </w:r>
      <w:r w:rsidRPr="001948D4">
        <w:rPr>
          <w:rStyle w:val="StyleUnderline"/>
          <w:b/>
          <w:bCs/>
        </w:rPr>
        <w:t xml:space="preserve">. This we have </w:t>
      </w:r>
      <w:r w:rsidRPr="00195647">
        <w:rPr>
          <w:rStyle w:val="StyleUnderline"/>
          <w:b/>
          <w:bCs/>
          <w:highlight w:val="green"/>
        </w:rPr>
        <w:t>seen</w:t>
      </w:r>
      <w:r w:rsidRPr="001948D4">
        <w:rPr>
          <w:rStyle w:val="StyleUnderline"/>
          <w:b/>
          <w:bCs/>
        </w:rPr>
        <w:t xml:space="preserve"> played out with grim efficiency </w:t>
      </w:r>
      <w:r w:rsidRPr="00195647">
        <w:rPr>
          <w:rStyle w:val="StyleUnderline"/>
          <w:b/>
          <w:bCs/>
          <w:highlight w:val="green"/>
        </w:rPr>
        <w:t>in Afghanistan</w:t>
      </w:r>
      <w:r w:rsidRPr="001948D4">
        <w:rPr>
          <w:rStyle w:val="StyleUnderline"/>
          <w:b/>
          <w:bCs/>
        </w:rPr>
        <w:t xml:space="preserve">, Pakistan, </w:t>
      </w:r>
      <w:r w:rsidRPr="00195647">
        <w:rPr>
          <w:rStyle w:val="StyleUnderline"/>
          <w:b/>
          <w:bCs/>
          <w:highlight w:val="green"/>
        </w:rPr>
        <w:t>Iraq, Syria</w:t>
      </w:r>
      <w:r w:rsidRPr="001948D4">
        <w:rPr>
          <w:rStyle w:val="StyleUnderline"/>
          <w:b/>
          <w:bCs/>
        </w:rPr>
        <w:t xml:space="preserve">, Sudan, Democratic Republic of the </w:t>
      </w:r>
      <w:r w:rsidRPr="00195647">
        <w:rPr>
          <w:rStyle w:val="StyleUnderline"/>
          <w:b/>
          <w:bCs/>
          <w:highlight w:val="green"/>
        </w:rPr>
        <w:t>Congo</w:t>
      </w:r>
      <w:r w:rsidRPr="001948D4">
        <w:rPr>
          <w:rStyle w:val="StyleUnderline"/>
          <w:b/>
          <w:bCs/>
        </w:rPr>
        <w:t xml:space="preserve">, Central African Republic, Libya, Yemen, </w:t>
      </w:r>
      <w:r w:rsidRPr="00195647">
        <w:rPr>
          <w:rStyle w:val="StyleUnderline"/>
          <w:b/>
          <w:bCs/>
          <w:highlight w:val="green"/>
        </w:rPr>
        <w:t>Somalia</w:t>
      </w:r>
      <w:r w:rsidRPr="001948D4">
        <w:rPr>
          <w:rStyle w:val="StyleUnderline"/>
          <w:b/>
          <w:bCs/>
        </w:rPr>
        <w:t xml:space="preserve">, Nigeria, Honduras, </w:t>
      </w:r>
      <w:r w:rsidRPr="00195647">
        <w:rPr>
          <w:rStyle w:val="StyleUnderline"/>
          <w:b/>
          <w:bCs/>
          <w:highlight w:val="green"/>
        </w:rPr>
        <w:t>and beyond</w:t>
      </w:r>
      <w:r w:rsidRPr="00CB1B2A">
        <w:rPr>
          <w:rStyle w:val="StyleUnderline"/>
        </w:rPr>
        <w:t xml:space="preserve">. All have had </w:t>
      </w:r>
      <w:r w:rsidRPr="00CB1B2A">
        <w:rPr>
          <w:rStyle w:val="Emphasis"/>
        </w:rPr>
        <w:t>disastrous regional effects</w:t>
      </w:r>
      <w:r w:rsidRPr="004578B0">
        <w:rPr>
          <w:sz w:val="14"/>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4578B0">
        <w:rPr>
          <w:sz w:val="14"/>
        </w:rPr>
        <w:t xml:space="preserve">, exercised through civil-military and military-military programs, </w:t>
      </w:r>
      <w:r w:rsidRPr="00CB1B2A">
        <w:rPr>
          <w:rStyle w:val="StyleUnderline"/>
        </w:rPr>
        <w:t>is a promising strategic tool that should be employed to address</w:t>
      </w:r>
      <w:r w:rsidRPr="004578B0">
        <w:rPr>
          <w:sz w:val="14"/>
        </w:rPr>
        <w:t xml:space="preserve"> these wicked strategic or </w:t>
      </w:r>
      <w:r w:rsidRPr="00CB1B2A">
        <w:rPr>
          <w:rStyle w:val="StyleUnderline"/>
        </w:rPr>
        <w:t>global health problems and improve</w:t>
      </w:r>
      <w:r w:rsidRPr="004578B0">
        <w:rPr>
          <w:sz w:val="14"/>
        </w:rPr>
        <w:t xml:space="preserve"> domestic and </w:t>
      </w:r>
      <w:r w:rsidRPr="00CB1B2A">
        <w:rPr>
          <w:rStyle w:val="StyleUnderline"/>
        </w:rPr>
        <w:t>international security</w:t>
      </w:r>
      <w:r w:rsidRPr="004578B0">
        <w:rPr>
          <w:sz w:val="14"/>
        </w:rPr>
        <w:t>.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The United States, by virtue of its strengths across diplomacy, defense, development, trade, and its inherent domestic civilian capabilities, has an opportunity to exercise its leadership and mobilize these assets. Using global health diplomacy to comprehensively strengthen public service and governance capabilities has been chronically neglected by the international development community. It needs a leader to start this process and the United States has the ability and authority to do so in the national and international interest.</w:t>
      </w:r>
    </w:p>
    <w:p w14:paraId="4216B1FA" w14:textId="77777777" w:rsidR="003E6A87" w:rsidRDefault="003E6A87" w:rsidP="003E6A87">
      <w:pPr>
        <w:pStyle w:val="Heading4"/>
      </w:pPr>
      <w:r>
        <w:t xml:space="preserve">Public Health Diplomacy solves </w:t>
      </w:r>
      <w:r>
        <w:rPr>
          <w:u w:val="single"/>
        </w:rPr>
        <w:t>Existential Threats</w:t>
      </w:r>
      <w:r>
        <w:t>.</w:t>
      </w:r>
    </w:p>
    <w:p w14:paraId="7BB6A30D" w14:textId="77777777" w:rsidR="003E6A87" w:rsidRPr="004578B0" w:rsidRDefault="003E6A87" w:rsidP="003E6A87">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289A24C2" w14:textId="77777777" w:rsidR="003E6A87" w:rsidRPr="004578B0" w:rsidRDefault="003E6A87" w:rsidP="003E6A87">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195647">
        <w:rPr>
          <w:b/>
          <w:sz w:val="26"/>
          <w:highlight w:val="green"/>
          <w:u w:val="single"/>
        </w:rPr>
        <w:t>Health</w:t>
      </w:r>
      <w:r w:rsidRPr="004578B0">
        <w:rPr>
          <w:sz w:val="16"/>
        </w:rPr>
        <w:t xml:space="preserve"> security </w:t>
      </w:r>
      <w:r w:rsidRPr="00195647">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195647">
        <w:rPr>
          <w:b/>
          <w:sz w:val="26"/>
          <w:highlight w:val="green"/>
          <w:u w:val="single"/>
        </w:rPr>
        <w:t>Medicine</w:t>
      </w:r>
      <w:r w:rsidRPr="004578B0">
        <w:rPr>
          <w:u w:val="single"/>
        </w:rPr>
        <w:t xml:space="preserve"> is one of the earliest and greatest human achievements because it is a </w:t>
      </w:r>
      <w:r w:rsidRPr="00195647">
        <w:rPr>
          <w:b/>
          <w:sz w:val="26"/>
          <w:highlight w:val="green"/>
          <w:u w:val="single"/>
        </w:rPr>
        <w:t>co-operative enterprise</w:t>
      </w:r>
      <w:r w:rsidRPr="004578B0">
        <w:rPr>
          <w:u w:val="single"/>
        </w:rPr>
        <w:t xml:space="preserve"> involving highly skilled individuals; </w:t>
      </w:r>
      <w:r w:rsidRPr="00195647">
        <w:rPr>
          <w:highlight w:val="green"/>
          <w:u w:val="single"/>
        </w:rPr>
        <w:t>and</w:t>
      </w:r>
      <w:r w:rsidRPr="004578B0">
        <w:rPr>
          <w:u w:val="single"/>
        </w:rPr>
        <w:t xml:space="preserve"> it is </w:t>
      </w:r>
      <w:r w:rsidRPr="00195647">
        <w:rPr>
          <w:b/>
          <w:sz w:val="26"/>
          <w:highlight w:val="green"/>
          <w:u w:val="single"/>
        </w:rPr>
        <w:t>as a result</w:t>
      </w:r>
      <w:r w:rsidRPr="004578B0">
        <w:rPr>
          <w:u w:val="single"/>
        </w:rPr>
        <w:t xml:space="preserve"> of cooperation –</w:t>
      </w:r>
      <w:r w:rsidRPr="004578B0">
        <w:rPr>
          <w:sz w:val="16"/>
        </w:rPr>
        <w:t xml:space="preserve"> and our unusual ability for complex language – that cumulative </w:t>
      </w:r>
      <w:r w:rsidRPr="00195647">
        <w:rPr>
          <w:b/>
          <w:sz w:val="26"/>
          <w:highlight w:val="green"/>
          <w:u w:val="single"/>
          <w:bdr w:val="single" w:sz="12" w:space="0" w:color="auto"/>
        </w:rPr>
        <w:t>civilisation is possible</w:t>
      </w:r>
      <w:r w:rsidRPr="004578B0">
        <w:rPr>
          <w:sz w:val="16"/>
        </w:rPr>
        <w:t xml:space="preserve">. In the age of globalisation, it is </w:t>
      </w:r>
      <w:r w:rsidRPr="00195647">
        <w:rPr>
          <w:b/>
          <w:sz w:val="26"/>
          <w:highlight w:val="green"/>
          <w:u w:val="single"/>
        </w:rPr>
        <w:t>health security</w:t>
      </w:r>
      <w:r w:rsidRPr="004578B0">
        <w:rPr>
          <w:sz w:val="16"/>
        </w:rPr>
        <w:t xml:space="preserve">, a recent Lancet editorial stated, that “is now the </w:t>
      </w:r>
      <w:r w:rsidRPr="00195647">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195647">
        <w:rPr>
          <w:b/>
          <w:sz w:val="26"/>
          <w:highlight w:val="green"/>
          <w:u w:val="single"/>
        </w:rPr>
        <w:t>disease</w:t>
      </w:r>
      <w:r w:rsidRPr="004578B0">
        <w:rPr>
          <w:u w:val="single"/>
        </w:rPr>
        <w:t xml:space="preserve">, of which Zika is the most recent, the slow but steady cumulative acts of nature associated with </w:t>
      </w:r>
      <w:r w:rsidRPr="00195647">
        <w:rPr>
          <w:b/>
          <w:sz w:val="26"/>
          <w:highlight w:val="green"/>
          <w:u w:val="single"/>
        </w:rPr>
        <w:t>climate change</w:t>
      </w:r>
      <w:r w:rsidRPr="004578B0">
        <w:rPr>
          <w:u w:val="single"/>
        </w:rPr>
        <w:t xml:space="preserve">, high-risk </w:t>
      </w:r>
      <w:r w:rsidRPr="00195647">
        <w:rPr>
          <w:b/>
          <w:sz w:val="26"/>
          <w:highlight w:val="green"/>
          <w:u w:val="single"/>
        </w:rPr>
        <w:t>forced migration</w:t>
      </w:r>
      <w:r w:rsidRPr="004578B0">
        <w:rPr>
          <w:u w:val="single"/>
        </w:rPr>
        <w:t xml:space="preserve"> caused by desperation and war, the creeping reality of </w:t>
      </w:r>
      <w:r w:rsidRPr="00195647">
        <w:rPr>
          <w:b/>
          <w:sz w:val="26"/>
          <w:highlight w:val="green"/>
          <w:u w:val="single"/>
        </w:rPr>
        <w:t>biochemical terror and</w:t>
      </w:r>
      <w:r w:rsidRPr="004578B0">
        <w:rPr>
          <w:u w:val="single"/>
        </w:rPr>
        <w:t xml:space="preserve"> the threat of </w:t>
      </w:r>
      <w:r w:rsidRPr="00195647">
        <w:rPr>
          <w:b/>
          <w:sz w:val="26"/>
          <w:highlight w:val="green"/>
          <w:u w:val="single"/>
        </w:rPr>
        <w:t>nuclear war, propel human survival</w:t>
      </w:r>
      <w:r w:rsidRPr="004578B0">
        <w:rPr>
          <w:u w:val="single"/>
        </w:rPr>
        <w:t xml:space="preserve"> and well-being </w:t>
      </w:r>
      <w:r w:rsidRPr="00195647">
        <w:rPr>
          <w:b/>
          <w:sz w:val="26"/>
          <w:highlight w:val="green"/>
          <w:u w:val="single"/>
        </w:rPr>
        <w:t>to the frontline</w:t>
      </w:r>
      <w:r w:rsidRPr="004578B0">
        <w:rPr>
          <w:sz w:val="16"/>
        </w:rPr>
        <w:t xml:space="preserve"> of what today must be everybody’s concern. The field of </w:t>
      </w:r>
      <w:r w:rsidRPr="00195647">
        <w:rPr>
          <w:b/>
          <w:sz w:val="26"/>
          <w:highlight w:val="green"/>
          <w:u w:val="single"/>
        </w:rPr>
        <w:t>health diplomacy provides</w:t>
      </w:r>
      <w:r w:rsidRPr="004578B0">
        <w:rPr>
          <w:sz w:val="16"/>
        </w:rPr>
        <w:t xml:space="preserve"> an </w:t>
      </w:r>
      <w:r w:rsidRPr="00195647">
        <w:rPr>
          <w:b/>
          <w:sz w:val="26"/>
          <w:highlight w:val="green"/>
          <w:u w:val="single"/>
        </w:rPr>
        <w:t>unprecedented opportunity to build</w:t>
      </w:r>
      <w:r w:rsidRPr="004578B0">
        <w:rPr>
          <w:sz w:val="16"/>
        </w:rPr>
        <w:t xml:space="preserve"> human </w:t>
      </w:r>
      <w:r w:rsidRPr="00195647">
        <w:rPr>
          <w:b/>
          <w:sz w:val="26"/>
          <w:highlight w:val="green"/>
          <w:u w:val="single"/>
        </w:rPr>
        <w:t>solidarity</w:t>
      </w:r>
      <w:r w:rsidRPr="004578B0">
        <w:rPr>
          <w:sz w:val="16"/>
        </w:rPr>
        <w:t xml:space="preserve">. </w:t>
      </w:r>
      <w:r w:rsidRPr="004578B0">
        <w:rPr>
          <w:u w:val="single"/>
        </w:rPr>
        <w:t xml:space="preserve">It is an area of human endeavour that </w:t>
      </w:r>
      <w:r w:rsidRPr="00195647">
        <w:rPr>
          <w:b/>
          <w:sz w:val="26"/>
          <w:highlight w:val="green"/>
          <w:u w:val="single"/>
        </w:rPr>
        <w:t>cuts through</w:t>
      </w:r>
      <w:r w:rsidRPr="004578B0">
        <w:rPr>
          <w:u w:val="single"/>
        </w:rPr>
        <w:t xml:space="preserve"> inherited </w:t>
      </w:r>
      <w:r w:rsidRPr="00195647">
        <w:rPr>
          <w:b/>
          <w:sz w:val="26"/>
          <w:highlight w:val="green"/>
          <w:u w:val="single"/>
        </w:rPr>
        <w:t>antagonisms</w:t>
      </w:r>
      <w:r w:rsidRPr="00195647">
        <w:rPr>
          <w:highlight w:val="green"/>
          <w:u w:val="single"/>
        </w:rPr>
        <w:t xml:space="preserve">. </w:t>
      </w:r>
      <w:r w:rsidRPr="004578B0">
        <w:rPr>
          <w:u w:val="single"/>
        </w:rPr>
        <w:t xml:space="preserve">Governments that offer </w:t>
      </w:r>
      <w:r w:rsidRPr="00195647">
        <w:rPr>
          <w:b/>
          <w:sz w:val="26"/>
          <w:highlight w:val="green"/>
          <w:u w:val="single"/>
        </w:rPr>
        <w:t>health improvements</w:t>
      </w:r>
      <w:r w:rsidRPr="004578B0">
        <w:rPr>
          <w:u w:val="single"/>
        </w:rPr>
        <w:t xml:space="preserve"> as part of aid to nations with whom they wish to </w:t>
      </w:r>
      <w:r w:rsidRPr="00195647">
        <w:rPr>
          <w:b/>
          <w:sz w:val="26"/>
          <w:highlight w:val="green"/>
          <w:u w:val="single"/>
        </w:rPr>
        <w:t>develop</w:t>
      </w:r>
      <w:r w:rsidRPr="004578B0">
        <w:rPr>
          <w:u w:val="single"/>
        </w:rPr>
        <w:t xml:space="preserve"> stronger </w:t>
      </w:r>
      <w:r w:rsidRPr="00195647">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3C80E3D8" w14:textId="77777777" w:rsidR="003E6A87" w:rsidRDefault="003E6A87" w:rsidP="003E6A87">
      <w:pPr>
        <w:pStyle w:val="Heading4"/>
      </w:pPr>
      <w:r>
        <w:t xml:space="preserve">Pharma Innovation </w:t>
      </w:r>
      <w:r>
        <w:rPr>
          <w:u w:val="single"/>
        </w:rPr>
        <w:t>solves Bioterrorism</w:t>
      </w:r>
      <w:r>
        <w:t>.</w:t>
      </w:r>
    </w:p>
    <w:p w14:paraId="37B1A63E" w14:textId="77777777" w:rsidR="003E6A87" w:rsidRPr="00FF3724" w:rsidRDefault="003E6A87" w:rsidP="003E6A87">
      <w:r w:rsidRPr="00FF3724">
        <w:rPr>
          <w:rStyle w:val="Style13ptBold"/>
        </w:rPr>
        <w:t>Marjanovic and Feijao 20</w:t>
      </w:r>
      <w:r>
        <w:t xml:space="preserve"> </w:t>
      </w:r>
      <w:r w:rsidRPr="00FF3724">
        <w:t>Sonja Marjanovic and Carolina Feijao May 2020 "Pharmaceutical Innovation for Infectious Disease Management"</w:t>
      </w:r>
      <w:r>
        <w:t xml:space="preserve"> </w:t>
      </w:r>
      <w:hyperlink r:id="rId17"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)//Elmer </w:t>
      </w:r>
    </w:p>
    <w:p w14:paraId="35436B05" w14:textId="77777777" w:rsidR="003E6A87" w:rsidRDefault="003E6A87" w:rsidP="003E6A87">
      <w:pPr>
        <w:rPr>
          <w:sz w:val="16"/>
        </w:rPr>
      </w:pPr>
      <w:r w:rsidRPr="00FF3724">
        <w:rPr>
          <w:sz w:val="16"/>
        </w:rPr>
        <w:t xml:space="preserve">We need to </w:t>
      </w:r>
      <w:r w:rsidRPr="00195647">
        <w:rPr>
          <w:b/>
          <w:sz w:val="26"/>
          <w:highlight w:val="green"/>
          <w:u w:val="single"/>
        </w:rPr>
        <w:t>ensure</w:t>
      </w:r>
      <w:r w:rsidRPr="00195647">
        <w:rPr>
          <w:sz w:val="16"/>
          <w:highlight w:val="green"/>
        </w:rPr>
        <w:t xml:space="preserve"> </w:t>
      </w:r>
      <w:r w:rsidRPr="00195647">
        <w:rPr>
          <w:b/>
          <w:sz w:val="26"/>
          <w:highlight w:val="green"/>
          <w:u w:val="single"/>
        </w:rPr>
        <w:t>scalable and sustainable</w:t>
      </w:r>
      <w:r w:rsidRPr="00195647">
        <w:rPr>
          <w:sz w:val="16"/>
          <w:highlight w:val="green"/>
        </w:rPr>
        <w:t xml:space="preserve"> </w:t>
      </w:r>
      <w:r w:rsidRPr="00195647">
        <w:rPr>
          <w:b/>
          <w:sz w:val="26"/>
          <w:highlight w:val="green"/>
          <w:u w:val="single"/>
          <w:bdr w:val="single" w:sz="12" w:space="0" w:color="auto"/>
        </w:rPr>
        <w:t>approaches for pharmaceutical innovation</w:t>
      </w:r>
      <w:r w:rsidRPr="00195647">
        <w:rPr>
          <w:sz w:val="16"/>
          <w:highlight w:val="green"/>
        </w:rPr>
        <w:t xml:space="preserve"> </w:t>
      </w:r>
      <w:r w:rsidRPr="00195647">
        <w:rPr>
          <w:b/>
          <w:sz w:val="26"/>
          <w:highlight w:val="green"/>
          <w:u w:val="single"/>
        </w:rPr>
        <w:t>in response to</w:t>
      </w:r>
      <w:r w:rsidRPr="00195647">
        <w:rPr>
          <w:sz w:val="16"/>
          <w:highlight w:val="green"/>
        </w:rPr>
        <w:t xml:space="preserve"> </w:t>
      </w:r>
      <w:r w:rsidRPr="00FF3724">
        <w:rPr>
          <w:sz w:val="16"/>
        </w:rPr>
        <w:t xml:space="preserve">infectious disease </w:t>
      </w:r>
      <w:r w:rsidRPr="00195647">
        <w:rPr>
          <w:b/>
          <w:sz w:val="26"/>
          <w:highlight w:val="green"/>
          <w:u w:val="single"/>
        </w:rPr>
        <w:t>threats to public health</w:t>
      </w:r>
      <w:r w:rsidRPr="00195647">
        <w:rPr>
          <w:sz w:val="16"/>
          <w:highlight w:val="green"/>
        </w:rPr>
        <w:t xml:space="preserve"> </w:t>
      </w:r>
      <w:r w:rsidRPr="00FF3724">
        <w:rPr>
          <w:sz w:val="16"/>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w:t>
      </w:r>
      <w:r w:rsidRPr="00FF3724">
        <w:rPr>
          <w:u w:val="single"/>
        </w:rPr>
        <w:t xml:space="preserve">For example, MERS, SARS, Ebola, Zika and avian and swine flu are also infectious diseases that represent public health threats. </w:t>
      </w:r>
      <w:r w:rsidRPr="00195647">
        <w:rPr>
          <w:b/>
          <w:sz w:val="26"/>
          <w:highlight w:val="green"/>
          <w:u w:val="single"/>
        </w:rPr>
        <w:t>Infectious agents such as</w:t>
      </w:r>
      <w:r w:rsidRPr="00195647">
        <w:rPr>
          <w:highlight w:val="green"/>
          <w:u w:val="single"/>
        </w:rPr>
        <w:t xml:space="preserve"> </w:t>
      </w:r>
      <w:r w:rsidRPr="00195647">
        <w:rPr>
          <w:b/>
          <w:sz w:val="26"/>
          <w:highlight w:val="green"/>
          <w:u w:val="single"/>
        </w:rPr>
        <w:t>anthrax, smallpox and tularemia</w:t>
      </w:r>
      <w:r w:rsidRPr="00195647">
        <w:rPr>
          <w:highlight w:val="green"/>
          <w:u w:val="single"/>
        </w:rPr>
        <w:t xml:space="preserve"> </w:t>
      </w:r>
      <w:r w:rsidRPr="00FF3724">
        <w:rPr>
          <w:u w:val="single"/>
        </w:rPr>
        <w:t xml:space="preserve">could </w:t>
      </w:r>
      <w:r w:rsidRPr="00195647">
        <w:rPr>
          <w:b/>
          <w:sz w:val="26"/>
          <w:highlight w:val="green"/>
          <w:u w:val="single"/>
          <w:bdr w:val="single" w:sz="12" w:space="0" w:color="auto"/>
        </w:rPr>
        <w:t>present threats in a bioterrorism context</w:t>
      </w:r>
      <w:r w:rsidRPr="00FF3724">
        <w:rPr>
          <w:u w:val="single"/>
        </w:rPr>
        <w:t>.1</w:t>
      </w:r>
      <w:r w:rsidRPr="00FF3724">
        <w:rPr>
          <w:sz w:val="16"/>
        </w:rPr>
        <w:t xml:space="preserve"> The general threat to public health that is posed by antimicrobial resistance is also well-recognised as an area in need of pharmaceutical innovation. Innovating in response to these challenges does not always align well with pharmaceutical industry commercial models, shareholder expectations and competition within the industry. </w:t>
      </w:r>
      <w:r w:rsidRPr="00FF3724">
        <w:rPr>
          <w:u w:val="single"/>
        </w:rPr>
        <w:t xml:space="preserve">However, the </w:t>
      </w:r>
      <w:r w:rsidRPr="00195647">
        <w:rPr>
          <w:b/>
          <w:sz w:val="26"/>
          <w:highlight w:val="green"/>
          <w:u w:val="single"/>
        </w:rPr>
        <w:t>expertise, networks and infrastructure</w:t>
      </w:r>
      <w:r w:rsidRPr="00195647">
        <w:rPr>
          <w:highlight w:val="green"/>
          <w:u w:val="single"/>
        </w:rPr>
        <w:t xml:space="preserve"> </w:t>
      </w:r>
      <w:r w:rsidRPr="00FF3724">
        <w:rPr>
          <w:u w:val="single"/>
        </w:rPr>
        <w:t xml:space="preserve">that industry has within its reach, as well as public expectations and the moral imperative, </w:t>
      </w:r>
      <w:r w:rsidRPr="00195647">
        <w:rPr>
          <w:b/>
          <w:sz w:val="26"/>
          <w:highlight w:val="green"/>
          <w:u w:val="single"/>
        </w:rPr>
        <w:t xml:space="preserve">make pharmaceutical companies </w:t>
      </w:r>
      <w:r w:rsidRPr="00FF3724">
        <w:rPr>
          <w:u w:val="single"/>
        </w:rPr>
        <w:t xml:space="preserve">and the wider life sciences sector an </w:t>
      </w:r>
      <w:r w:rsidRPr="00195647">
        <w:rPr>
          <w:b/>
          <w:sz w:val="26"/>
          <w:highlight w:val="green"/>
          <w:u w:val="single"/>
        </w:rPr>
        <w:t>indispensable</w:t>
      </w:r>
      <w:r w:rsidRPr="00195647">
        <w:rPr>
          <w:highlight w:val="green"/>
          <w:u w:val="single"/>
        </w:rPr>
        <w:t xml:space="preserve"> </w:t>
      </w:r>
      <w:r w:rsidRPr="00FF3724">
        <w:rPr>
          <w:u w:val="single"/>
        </w:rPr>
        <w:t xml:space="preserve">partner </w:t>
      </w:r>
      <w:r w:rsidRPr="00195647">
        <w:rPr>
          <w:b/>
          <w:sz w:val="26"/>
          <w:highlight w:val="green"/>
          <w:u w:val="single"/>
          <w:bdr w:val="single" w:sz="12" w:space="0" w:color="auto"/>
        </w:rPr>
        <w:t>in the search for solutions</w:t>
      </w:r>
      <w:r w:rsidRPr="00195647">
        <w:rPr>
          <w:highlight w:val="green"/>
          <w:u w:val="single"/>
        </w:rPr>
        <w:t xml:space="preserve"> </w:t>
      </w:r>
      <w:r w:rsidRPr="00FF3724">
        <w:rPr>
          <w:u w:val="single"/>
        </w:rPr>
        <w:t>that save lives.</w:t>
      </w:r>
      <w:r w:rsidRPr="00FF3724">
        <w:rPr>
          <w:sz w:val="16"/>
        </w:rPr>
        <w:t xml:space="preserve"> This perspective argues for the need to </w:t>
      </w:r>
      <w:r w:rsidRPr="00FF3724">
        <w:rPr>
          <w:u w:val="single"/>
        </w:rPr>
        <w:t xml:space="preserve">establish more sustainable and scalable ways of incentivising pharmaceutical innovation </w:t>
      </w:r>
      <w:r w:rsidRPr="00195647">
        <w:rPr>
          <w:b/>
          <w:sz w:val="26"/>
          <w:highlight w:val="green"/>
          <w:u w:val="single"/>
        </w:rPr>
        <w:t>in response to</w:t>
      </w:r>
      <w:r w:rsidRPr="00195647">
        <w:rPr>
          <w:highlight w:val="green"/>
          <w:u w:val="single"/>
        </w:rPr>
        <w:t xml:space="preserve"> </w:t>
      </w:r>
      <w:r w:rsidRPr="00FF3724">
        <w:rPr>
          <w:u w:val="single"/>
        </w:rPr>
        <w:t xml:space="preserve">infectious </w:t>
      </w:r>
      <w:r w:rsidRPr="00195647">
        <w:rPr>
          <w:b/>
          <w:sz w:val="26"/>
          <w:highlight w:val="green"/>
          <w:u w:val="single"/>
        </w:rPr>
        <w:t>disease threats</w:t>
      </w:r>
      <w:r w:rsidRPr="00195647">
        <w:rPr>
          <w:highlight w:val="green"/>
          <w:u w:val="single"/>
        </w:rPr>
        <w:t xml:space="preserve"> </w:t>
      </w:r>
      <w:r w:rsidRPr="00FF3724">
        <w:rPr>
          <w:u w:val="single"/>
        </w:rPr>
        <w:t>to public health. It considers both past and current examples of efforts to mobilise pharmaceutical innovation in high commercial risk areas, including in the context of current efforts to respond to the COVID-19 pandemic</w:t>
      </w:r>
      <w:r w:rsidRPr="00FF3724">
        <w:rPr>
          <w:sz w:val="16"/>
        </w:rPr>
        <w:t>.</w:t>
      </w:r>
    </w:p>
    <w:p w14:paraId="766D7821" w14:textId="77777777" w:rsidR="003E6A87" w:rsidRDefault="003E6A87" w:rsidP="003E6A87">
      <w:pPr>
        <w:pStyle w:val="Heading4"/>
      </w:pPr>
      <w:r>
        <w:t xml:space="preserve">Bioterrorism causes </w:t>
      </w:r>
      <w:r>
        <w:rPr>
          <w:u w:val="single"/>
        </w:rPr>
        <w:t>Extinction</w:t>
      </w:r>
      <w:r>
        <w:t xml:space="preserve"> – overcomes any conventional defense.</w:t>
      </w:r>
    </w:p>
    <w:p w14:paraId="60A6779B" w14:textId="77777777" w:rsidR="003E6A87" w:rsidRPr="00161595" w:rsidRDefault="003E6A87" w:rsidP="003E6A87">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Axios, Editor of the Science and Technology Publication OneZero, Former Senior and International Editor at Time Magazine, BA from Princeton University)//Elmer </w:t>
      </w:r>
    </w:p>
    <w:p w14:paraId="6D476B9E" w14:textId="77777777" w:rsidR="003E6A87" w:rsidRDefault="003E6A87" w:rsidP="003E6A87">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195647">
        <w:rPr>
          <w:rStyle w:val="Emphasis"/>
          <w:sz w:val="24"/>
          <w:highlight w:val="green"/>
        </w:rPr>
        <w:t>deliberate</w:t>
      </w:r>
      <w:r w:rsidRPr="00195647">
        <w:rPr>
          <w:rStyle w:val="StyleUnderline"/>
          <w:sz w:val="24"/>
          <w:highlight w:val="green"/>
        </w:rPr>
        <w:t xml:space="preserve"> outbreak</w:t>
      </w:r>
      <w:r w:rsidRPr="00760759">
        <w:rPr>
          <w:rStyle w:val="StyleUnderline"/>
          <w:sz w:val="24"/>
        </w:rPr>
        <w:t xml:space="preserve"> caused </w:t>
      </w:r>
      <w:r w:rsidRPr="00195647">
        <w:rPr>
          <w:rStyle w:val="StyleUnderline"/>
          <w:sz w:val="24"/>
          <w:highlight w:val="green"/>
        </w:rPr>
        <w:t xml:space="preserve">by an </w:t>
      </w:r>
      <w:r w:rsidRPr="00195647">
        <w:rPr>
          <w:rStyle w:val="Emphasis"/>
          <w:sz w:val="24"/>
          <w:highlight w:val="green"/>
        </w:rPr>
        <w:t>engineered</w:t>
      </w:r>
      <w:r w:rsidRPr="00195647">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195647">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sz w:val="24"/>
        </w:rPr>
        <w:t xml:space="preserve">a formula for </w:t>
      </w:r>
      <w:r w:rsidRPr="00195647">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195647">
        <w:rPr>
          <w:rStyle w:val="Emphasis"/>
          <w:sz w:val="24"/>
          <w:highlight w:val="green"/>
        </w:rPr>
        <w:t>fast</w:t>
      </w:r>
      <w:r w:rsidRPr="00760759">
        <w:rPr>
          <w:rStyle w:val="Emphasis"/>
          <w:sz w:val="24"/>
        </w:rPr>
        <w:t>er</w:t>
      </w:r>
      <w:r w:rsidRPr="00760759">
        <w:rPr>
          <w:rStyle w:val="StyleUnderline"/>
          <w:sz w:val="24"/>
        </w:rPr>
        <w:t xml:space="preserve"> </w:t>
      </w:r>
      <w:r w:rsidRPr="00195647">
        <w:rPr>
          <w:rStyle w:val="StyleUnderline"/>
          <w:sz w:val="24"/>
          <w:highlight w:val="green"/>
        </w:rPr>
        <w:t xml:space="preserve">and </w:t>
      </w:r>
      <w:r w:rsidRPr="00195647">
        <w:rPr>
          <w:rStyle w:val="Emphasis"/>
          <w:sz w:val="24"/>
          <w:highlight w:val="green"/>
        </w:rPr>
        <w:t>kill quicker</w:t>
      </w:r>
      <w:r w:rsidRPr="00195647">
        <w:rPr>
          <w:rStyle w:val="StyleUnderline"/>
          <w:sz w:val="24"/>
          <w:highlight w:val="green"/>
        </w:rPr>
        <w:t xml:space="preserve"> than </w:t>
      </w:r>
      <w:r w:rsidRPr="00195647">
        <w:rPr>
          <w:rStyle w:val="Emphasis"/>
          <w:sz w:val="24"/>
          <w:highlight w:val="green"/>
        </w:rPr>
        <w:t>anything</w:t>
      </w:r>
      <w:r w:rsidRPr="00760759">
        <w:rPr>
          <w:rStyle w:val="StyleUnderline"/>
          <w:sz w:val="24"/>
        </w:rPr>
        <w:t xml:space="preserve"> that would emerge out of nature. It can be designed to </w:t>
      </w:r>
      <w:r w:rsidRPr="00195647">
        <w:rPr>
          <w:rStyle w:val="Emphasis"/>
          <w:sz w:val="24"/>
          <w:highlight w:val="green"/>
        </w:rPr>
        <w:t>evade</w:t>
      </w:r>
      <w:r w:rsidRPr="00760759">
        <w:rPr>
          <w:rStyle w:val="Emphasis"/>
          <w:sz w:val="24"/>
        </w:rPr>
        <w:t xml:space="preserve"> medical </w:t>
      </w:r>
      <w:r w:rsidRPr="00195647">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195647">
        <w:rPr>
          <w:rStyle w:val="Emphasis"/>
          <w:sz w:val="24"/>
          <w:highlight w:val="green"/>
        </w:rPr>
        <w:t>reintroduced</w:t>
      </w:r>
      <w:r w:rsidRPr="00760759">
        <w:rPr>
          <w:rStyle w:val="StyleUnderline"/>
          <w:sz w:val="24"/>
        </w:rPr>
        <w:t xml:space="preserve"> into the public </w:t>
      </w:r>
      <w:r w:rsidRPr="00195647">
        <w:rPr>
          <w:rStyle w:val="StyleUnderline"/>
          <w:sz w:val="24"/>
          <w:highlight w:val="green"/>
          <w:bdr w:val="single" w:sz="4" w:space="0" w:color="auto"/>
        </w:rPr>
        <w:t>again and again</w:t>
      </w:r>
      <w:r w:rsidRPr="00760759">
        <w:rPr>
          <w:rStyle w:val="StyleUnderline"/>
          <w:sz w:val="24"/>
          <w:bdr w:val="single" w:sz="4" w:space="0" w:color="auto"/>
        </w:rPr>
        <w:t>.</w:t>
      </w:r>
      <w:r w:rsidRPr="00760759">
        <w:rPr>
          <w:rStyle w:val="StyleUnderline"/>
          <w:sz w:val="24"/>
        </w:rPr>
        <w:t xml:space="preserve"> It could, </w:t>
      </w:r>
      <w:r w:rsidRPr="00195647">
        <w:rPr>
          <w:rStyle w:val="StyleUnderline"/>
          <w:sz w:val="24"/>
          <w:highlight w:val="green"/>
        </w:rPr>
        <w:t xml:space="preserve">with the right </w:t>
      </w:r>
      <w:r w:rsidRPr="00760759">
        <w:rPr>
          <w:rStyle w:val="StyleUnderline"/>
          <w:sz w:val="24"/>
        </w:rPr>
        <w:t xml:space="preserve">mix of </w:t>
      </w:r>
      <w:r w:rsidRPr="00195647">
        <w:rPr>
          <w:rStyle w:val="StyleUnderline"/>
          <w:sz w:val="24"/>
          <w:highlight w:val="green"/>
        </w:rPr>
        <w:t>genetic traits</w:t>
      </w:r>
      <w:r w:rsidRPr="00760759">
        <w:rPr>
          <w:rStyle w:val="StyleUnderline"/>
          <w:sz w:val="24"/>
        </w:rPr>
        <w:t xml:space="preserve">, even </w:t>
      </w:r>
      <w:r w:rsidRPr="00195647">
        <w:rPr>
          <w:rStyle w:val="Emphasis"/>
          <w:sz w:val="24"/>
          <w:highlight w:val="green"/>
        </w:rPr>
        <w:t>wipe us off the planet</w:t>
      </w:r>
      <w:r w:rsidRPr="00760759">
        <w:rPr>
          <w:rStyle w:val="StyleUnderline"/>
          <w:sz w:val="24"/>
        </w:rPr>
        <w:t xml:space="preserve">, making engineered viruses </w:t>
      </w:r>
      <w:r w:rsidRPr="00195647">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195647">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195647">
        <w:rPr>
          <w:rStyle w:val="StyleUnderline"/>
          <w:sz w:val="24"/>
          <w:highlight w:val="green"/>
        </w:rPr>
        <w:t>attack</w:t>
      </w:r>
      <w:r w:rsidRPr="00760759">
        <w:rPr>
          <w:rStyle w:val="StyleUnderline"/>
          <w:sz w:val="24"/>
        </w:rPr>
        <w:t xml:space="preserve"> may </w:t>
      </w:r>
      <w:r w:rsidRPr="00195647">
        <w:rPr>
          <w:rStyle w:val="Emphasis"/>
          <w:sz w:val="24"/>
          <w:highlight w:val="green"/>
        </w:rPr>
        <w:t>not</w:t>
      </w:r>
      <w:r w:rsidRPr="00760759">
        <w:rPr>
          <w:rStyle w:val="Emphasis"/>
          <w:sz w:val="24"/>
        </w:rPr>
        <w:t xml:space="preserve"> even be that </w:t>
      </w:r>
      <w:r w:rsidRPr="00195647">
        <w:rPr>
          <w:rStyle w:val="Emphasis"/>
          <w:sz w:val="24"/>
          <w:highlight w:val="green"/>
        </w:rPr>
        <w:t>difficult</w:t>
      </w:r>
      <w:r w:rsidRPr="00760759">
        <w:rPr>
          <w:rStyle w:val="StyleUnderline"/>
          <w:sz w:val="24"/>
        </w:rPr>
        <w:t xml:space="preserve"> to carry out. Thanks to </w:t>
      </w:r>
      <w:r w:rsidRPr="00195647">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195647">
        <w:rPr>
          <w:rStyle w:val="Emphasis"/>
          <w:sz w:val="24"/>
          <w:highlight w:val="green"/>
        </w:rPr>
        <w:t>reduced</w:t>
      </w:r>
      <w:r w:rsidRPr="00760759">
        <w:rPr>
          <w:rStyle w:val="StyleUnderline"/>
          <w:sz w:val="24"/>
        </w:rPr>
        <w:t xml:space="preserve"> the </w:t>
      </w:r>
      <w:r w:rsidRPr="00195647">
        <w:rPr>
          <w:rStyle w:val="Emphasis"/>
          <w:sz w:val="24"/>
          <w:highlight w:val="green"/>
        </w:rPr>
        <w:t>skill</w:t>
      </w:r>
      <w:r w:rsidRPr="00760759">
        <w:rPr>
          <w:rStyle w:val="Emphasis"/>
          <w:sz w:val="24"/>
        </w:rPr>
        <w:t xml:space="preserve"> level</w:t>
      </w:r>
      <w:r w:rsidRPr="00760759">
        <w:rPr>
          <w:rStyle w:val="StyleUnderline"/>
          <w:sz w:val="24"/>
        </w:rPr>
        <w:t xml:space="preserve"> </w:t>
      </w:r>
      <w:r w:rsidRPr="00195647">
        <w:rPr>
          <w:rStyle w:val="StyleUnderline"/>
          <w:sz w:val="24"/>
          <w:highlight w:val="green"/>
        </w:rPr>
        <w:t xml:space="preserve">and </w:t>
      </w:r>
      <w:r w:rsidRPr="00195647">
        <w:rPr>
          <w:rStyle w:val="Emphasis"/>
          <w:sz w:val="24"/>
          <w:highlight w:val="green"/>
        </w:rPr>
        <w:t>funding</w:t>
      </w:r>
      <w:r w:rsidRPr="00195647">
        <w:rPr>
          <w:rStyle w:val="StyleUnderline"/>
          <w:sz w:val="24"/>
          <w:highlight w:val="green"/>
        </w:rPr>
        <w:t xml:space="preserve"> needed to</w:t>
      </w:r>
      <w:r w:rsidRPr="00760759">
        <w:rPr>
          <w:rStyle w:val="StyleUnderline"/>
          <w:sz w:val="24"/>
        </w:rPr>
        <w:t xml:space="preserve"> perform </w:t>
      </w:r>
      <w:r w:rsidRPr="00195647">
        <w:rPr>
          <w:rStyle w:val="Emphasis"/>
          <w:sz w:val="24"/>
          <w:highlight w:val="green"/>
        </w:rPr>
        <w:t>gene editi</w:t>
      </w:r>
      <w:r w:rsidRPr="00760759">
        <w:rPr>
          <w:rStyle w:val="StyleUnderline"/>
          <w:sz w:val="24"/>
        </w:rPr>
        <w:t xml:space="preserve">ng </w:t>
      </w:r>
      <w:r w:rsidRPr="00195647">
        <w:rPr>
          <w:rStyle w:val="StyleUnderline"/>
          <w:sz w:val="24"/>
          <w:highlight w:val="green"/>
        </w:rPr>
        <w:t xml:space="preserve">and </w:t>
      </w:r>
      <w:r w:rsidRPr="00195647">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195647">
        <w:rPr>
          <w:rStyle w:val="Emphasis"/>
          <w:sz w:val="24"/>
          <w:highlight w:val="green"/>
        </w:rPr>
        <w:t>threat</w:t>
      </w:r>
      <w:r w:rsidRPr="00760759">
        <w:rPr>
          <w:rStyle w:val="StyleUnderline"/>
          <w:sz w:val="24"/>
        </w:rPr>
        <w:t xml:space="preserve"> that would be </w:t>
      </w:r>
      <w:r w:rsidRPr="00195647">
        <w:rPr>
          <w:rStyle w:val="Emphasis"/>
          <w:sz w:val="24"/>
          <w:highlight w:val="green"/>
        </w:rPr>
        <w:t>most available</w:t>
      </w:r>
      <w:r w:rsidRPr="00760759">
        <w:rPr>
          <w:rStyle w:val="StyleUnderline"/>
          <w:sz w:val="24"/>
        </w:rPr>
        <w:t xml:space="preserve"> for someone, if they felt like doing something, would be </w:t>
      </w:r>
      <w:r w:rsidRPr="00195647">
        <w:rPr>
          <w:rStyle w:val="StyleUnderline"/>
          <w:sz w:val="24"/>
          <w:highlight w:val="green"/>
        </w:rPr>
        <w:t xml:space="preserve">a </w:t>
      </w:r>
      <w:r w:rsidRPr="00195647">
        <w:rPr>
          <w:rStyle w:val="Emphasis"/>
          <w:sz w:val="24"/>
          <w:highlight w:val="green"/>
        </w:rPr>
        <w:t>bioweapon</w:t>
      </w:r>
      <w:r w:rsidRPr="00760759">
        <w:rPr>
          <w:u w:val="single"/>
        </w:rPr>
        <w:t xml:space="preserve">,” said Eric Klien,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195647">
        <w:rPr>
          <w:highlight w:val="green"/>
          <w:u w:val="single"/>
        </w:rPr>
        <w:t xml:space="preserve">probably </w:t>
      </w:r>
      <w:r w:rsidRPr="00195647">
        <w:rPr>
          <w:rStyle w:val="StyleUnderline"/>
          <w:sz w:val="24"/>
          <w:highlight w:val="green"/>
        </w:rPr>
        <w:t>a million people</w:t>
      </w:r>
      <w:r w:rsidRPr="00760759">
        <w:rPr>
          <w:u w:val="single"/>
        </w:rPr>
        <w:t xml:space="preserve"> currently on the planet </w:t>
      </w:r>
      <w:r w:rsidRPr="00195647">
        <w:rPr>
          <w:rStyle w:val="StyleUnderline"/>
          <w:sz w:val="24"/>
          <w:highlight w:val="green"/>
        </w:rPr>
        <w:t xml:space="preserve">who </w:t>
      </w:r>
      <w:r w:rsidRPr="00760759">
        <w:rPr>
          <w:rStyle w:val="StyleUnderline"/>
          <w:sz w:val="24"/>
        </w:rPr>
        <w:t xml:space="preserve">would </w:t>
      </w:r>
      <w:r w:rsidRPr="00195647">
        <w:rPr>
          <w:rStyle w:val="StyleUnderline"/>
          <w:sz w:val="24"/>
          <w:highlight w:val="green"/>
        </w:rPr>
        <w:t xml:space="preserve">have the technical knowledge </w:t>
      </w:r>
      <w:r w:rsidRPr="00760759">
        <w:rPr>
          <w:rStyle w:val="StyleUnderline"/>
          <w:sz w:val="24"/>
        </w:rPr>
        <w:t>to pull this off</w:t>
      </w:r>
      <w:r w:rsidRPr="00760759">
        <w:rPr>
          <w:u w:val="single"/>
        </w:rPr>
        <w:t>. It’s actually surprising that it hasn’t happened yet.”</w:t>
      </w:r>
    </w:p>
    <w:p w14:paraId="67F88555" w14:textId="77777777" w:rsidR="003E6A87" w:rsidRDefault="003E6A87" w:rsidP="003E6A87">
      <w:pPr>
        <w:pStyle w:val="Heading3"/>
      </w:pPr>
      <w:r>
        <w:t>1AC: Plan</w:t>
      </w:r>
    </w:p>
    <w:p w14:paraId="441FEE50" w14:textId="77777777" w:rsidR="003E6A87" w:rsidRDefault="003E6A87" w:rsidP="003E6A87">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18064423" w14:textId="77777777" w:rsidR="003E6A87" w:rsidRPr="006C53E1" w:rsidRDefault="003E6A87" w:rsidP="003E6A87">
      <w:pPr>
        <w:pStyle w:val="Heading4"/>
      </w:pPr>
      <w:r>
        <w:t xml:space="preserve">The Plan </w:t>
      </w:r>
      <w:r>
        <w:rPr>
          <w:u w:val="single"/>
        </w:rPr>
        <w:t>solves Evergreening</w:t>
      </w:r>
      <w:r>
        <w:t>.</w:t>
      </w:r>
    </w:p>
    <w:p w14:paraId="4370BAB9" w14:textId="77777777" w:rsidR="003E6A87" w:rsidRPr="005B38BB" w:rsidRDefault="003E6A87" w:rsidP="003E6A87">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56B81409" w14:textId="77777777" w:rsidR="003E6A87" w:rsidRPr="0072187F" w:rsidRDefault="003E6A87" w:rsidP="003E6A87">
      <w:pPr>
        <w:rPr>
          <w:sz w:val="16"/>
        </w:rPr>
      </w:pPr>
      <w:r w:rsidRPr="0072187F">
        <w:rPr>
          <w:u w:val="single"/>
        </w:rPr>
        <w:t xml:space="preserve">I believe that </w:t>
      </w:r>
      <w:r w:rsidRPr="00195647">
        <w:rPr>
          <w:highlight w:val="green"/>
          <w:u w:val="single"/>
        </w:rPr>
        <w:t xml:space="preserve">one period of protection </w:t>
      </w:r>
      <w:r w:rsidRPr="00195647">
        <w:rPr>
          <w:b/>
          <w:bCs/>
          <w:highlight w:val="green"/>
          <w:u w:val="single"/>
          <w:bdr w:val="single" w:sz="4" w:space="0" w:color="auto"/>
        </w:rPr>
        <w:t>should be enough</w:t>
      </w:r>
      <w:r w:rsidRPr="0072187F">
        <w:rPr>
          <w:u w:val="single"/>
        </w:rPr>
        <w:t xml:space="preserve">. We should </w:t>
      </w:r>
      <w:r w:rsidRPr="00195647">
        <w:rPr>
          <w:highlight w:val="green"/>
          <w:u w:val="single"/>
        </w:rPr>
        <w:t xml:space="preserve">make </w:t>
      </w:r>
      <w:r w:rsidRPr="0072187F">
        <w:rPr>
          <w:u w:val="single"/>
        </w:rPr>
        <w:t xml:space="preserve">the </w:t>
      </w:r>
      <w:r w:rsidRPr="00195647">
        <w:rPr>
          <w:highlight w:val="green"/>
          <w:u w:val="single"/>
        </w:rPr>
        <w:t xml:space="preserve">legal changes </w:t>
      </w:r>
      <w:r w:rsidRPr="0072187F">
        <w:rPr>
          <w:u w:val="single"/>
        </w:rPr>
        <w:t xml:space="preserve">necessary </w:t>
      </w:r>
      <w:r w:rsidRPr="00195647">
        <w:rPr>
          <w:highlight w:val="green"/>
          <w:u w:val="single"/>
        </w:rPr>
        <w:t xml:space="preserve">to prevent companies </w:t>
      </w:r>
      <w:r w:rsidRPr="00195647">
        <w:rPr>
          <w:b/>
          <w:bCs/>
          <w:highlight w:val="green"/>
          <w:u w:val="single"/>
        </w:rPr>
        <w:t>from building patent walls</w:t>
      </w:r>
      <w:r w:rsidRPr="00195647">
        <w:rPr>
          <w:highlight w:val="green"/>
          <w:u w:val="single"/>
        </w:rPr>
        <w:t xml:space="preserve"> </w:t>
      </w:r>
      <w:r w:rsidRPr="0072187F">
        <w:rPr>
          <w:u w:val="single"/>
        </w:rPr>
        <w:t xml:space="preserve">and piling up mountains of rights. This could be </w:t>
      </w:r>
      <w:r w:rsidRPr="00195647">
        <w:rPr>
          <w:highlight w:val="green"/>
          <w:u w:val="single"/>
        </w:rPr>
        <w:t xml:space="preserve">accomplished </w:t>
      </w:r>
      <w:r w:rsidRPr="00195647">
        <w:rPr>
          <w:b/>
          <w:bCs/>
          <w:highlight w:val="green"/>
          <w:u w:val="single"/>
          <w:bdr w:val="single" w:sz="4" w:space="0" w:color="auto"/>
        </w:rPr>
        <w:t>by a “one-and-done” approach</w:t>
      </w:r>
      <w:r w:rsidRPr="00195647">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95647">
        <w:rPr>
          <w:highlight w:val="green"/>
          <w:u w:val="single"/>
        </w:rPr>
        <w:t>The result</w:t>
      </w:r>
      <w:r w:rsidRPr="0072187F">
        <w:rPr>
          <w:u w:val="single"/>
        </w:rPr>
        <w:t xml:space="preserve">, however, </w:t>
      </w:r>
      <w:r w:rsidRPr="00195647">
        <w:rPr>
          <w:highlight w:val="green"/>
          <w:u w:val="single"/>
        </w:rPr>
        <w:t xml:space="preserve">is that a </w:t>
      </w:r>
      <w:r w:rsidRPr="0072187F">
        <w:rPr>
          <w:u w:val="single"/>
        </w:rPr>
        <w:t xml:space="preserve">pharmaceutical </w:t>
      </w:r>
      <w:r w:rsidRPr="00195647">
        <w:rPr>
          <w:highlight w:val="green"/>
          <w:u w:val="single"/>
        </w:rPr>
        <w:t xml:space="preserve">company chooses whether </w:t>
      </w:r>
      <w:r w:rsidRPr="0072187F">
        <w:rPr>
          <w:u w:val="single"/>
        </w:rPr>
        <w:t xml:space="preserve">its period of </w:t>
      </w:r>
      <w:r w:rsidRPr="00195647">
        <w:rPr>
          <w:highlight w:val="green"/>
          <w:u w:val="single"/>
        </w:rPr>
        <w:t>exclusivity would be a patent</w:t>
      </w:r>
      <w:r w:rsidRPr="0072187F">
        <w:rPr>
          <w:u w:val="single"/>
        </w:rPr>
        <w:t xml:space="preserve">, an </w:t>
      </w:r>
      <w:r w:rsidRPr="00195647">
        <w:rPr>
          <w:highlight w:val="green"/>
          <w:u w:val="single"/>
        </w:rPr>
        <w:t>orphan drug designation</w:t>
      </w:r>
      <w:r w:rsidRPr="0072187F">
        <w:rPr>
          <w:u w:val="single"/>
        </w:rPr>
        <w:t xml:space="preserve">, a period of </w:t>
      </w:r>
      <w:r w:rsidRPr="00195647">
        <w:rPr>
          <w:highlight w:val="green"/>
          <w:u w:val="single"/>
        </w:rPr>
        <w:t xml:space="preserve">data exclusivity </w:t>
      </w:r>
      <w:r w:rsidRPr="0072187F">
        <w:rPr>
          <w:u w:val="single"/>
        </w:rPr>
        <w:t xml:space="preserve">(in which no generic is allowed to use the original drug’s safety and effectiveness data), or something else — </w:t>
      </w:r>
      <w:r w:rsidRPr="00195647">
        <w:rPr>
          <w:highlight w:val="green"/>
          <w:u w:val="single"/>
        </w:rPr>
        <w:t xml:space="preserve">but </w:t>
      </w:r>
      <w:r w:rsidRPr="00195647">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95647">
        <w:rPr>
          <w:highlight w:val="green"/>
          <w:u w:val="single"/>
        </w:rPr>
        <w:t>Implementing</w:t>
      </w:r>
      <w:r w:rsidRPr="00195647">
        <w:rPr>
          <w:sz w:val="16"/>
          <w:highlight w:val="green"/>
        </w:rPr>
        <w:t xml:space="preserve"> </w:t>
      </w:r>
      <w:r w:rsidRPr="0072187F">
        <w:rPr>
          <w:sz w:val="16"/>
        </w:rPr>
        <w:t xml:space="preserve">a </w:t>
      </w:r>
      <w:r w:rsidRPr="00195647">
        <w:rPr>
          <w:highlight w:val="green"/>
          <w:u w:val="single"/>
        </w:rPr>
        <w:t>one-and-done</w:t>
      </w:r>
      <w:r w:rsidRPr="00195647">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95647">
        <w:rPr>
          <w:highlight w:val="green"/>
          <w:u w:val="single"/>
        </w:rPr>
        <w:t xml:space="preserve">through </w:t>
      </w:r>
      <w:r w:rsidRPr="00195647">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5CA5CAFB" w14:textId="1476B667" w:rsidR="007938CB" w:rsidRDefault="007938CB" w:rsidP="007938CB">
      <w:pPr>
        <w:pStyle w:val="Heading3"/>
      </w:pPr>
      <w:r>
        <w:t>Framework</w:t>
      </w:r>
    </w:p>
    <w:p w14:paraId="5F68DE31" w14:textId="77777777" w:rsidR="007938CB" w:rsidRDefault="007938CB" w:rsidP="007938CB">
      <w:pPr>
        <w:pStyle w:val="Heading4"/>
      </w:pPr>
      <w:r>
        <w:t xml:space="preserve">The standard is maximizing expected well-being. Prefer – </w:t>
      </w:r>
    </w:p>
    <w:p w14:paraId="5520E3ED" w14:textId="77777777" w:rsidR="007938CB" w:rsidRPr="009C0E7E" w:rsidRDefault="007938CB" w:rsidP="007938CB">
      <w:pPr>
        <w:pStyle w:val="Heading4"/>
      </w:pPr>
      <w:r>
        <w:t>1] Pleasure is an intrinsic good—solves regress.</w:t>
      </w:r>
    </w:p>
    <w:p w14:paraId="69D4EB0A" w14:textId="77777777" w:rsidR="007938CB" w:rsidRPr="00C704EB" w:rsidRDefault="007938CB" w:rsidP="007938CB">
      <w:r w:rsidRPr="00C704EB">
        <w:rPr>
          <w:rStyle w:val="Style13ptBold"/>
        </w:rPr>
        <w:t>Moen ’16</w:t>
      </w:r>
      <w:r w:rsidRPr="00C704EB">
        <w:t xml:space="preserve"> – (Ole Martin, PhD, Research Fellow in Philosophy @ University of Oslo, "An Argument for Hedonism." Journal of Value Inquiry 50.2 (2016): 267).</w:t>
      </w:r>
      <w:r>
        <w:t xml:space="preserve"> Modified for glang</w:t>
      </w:r>
    </w:p>
    <w:p w14:paraId="2849C6B6" w14:textId="77777777" w:rsidR="007938CB" w:rsidRPr="00C704EB" w:rsidRDefault="007938CB" w:rsidP="007938CB">
      <w:pPr>
        <w:rPr>
          <w:sz w:val="16"/>
        </w:rPr>
      </w:pPr>
      <w:r w:rsidRPr="00C704EB">
        <w:rPr>
          <w:sz w:val="16"/>
        </w:rPr>
        <w:t xml:space="preserve">Let us start by observing, </w:t>
      </w:r>
      <w:r w:rsidRPr="00911863">
        <w:rPr>
          <w:rStyle w:val="StyleUnderline"/>
          <w:highlight w:val="cyan"/>
        </w:rPr>
        <w:t>empirically,</w:t>
      </w:r>
      <w:r w:rsidRPr="00911863">
        <w:rPr>
          <w:rStyle w:val="StyleUnderline"/>
        </w:rPr>
        <w:t xml:space="preserve"> that a widely shared judgment about intrinsic value and disvalue is that </w:t>
      </w:r>
      <w:r w:rsidRPr="00911863">
        <w:rPr>
          <w:rStyle w:val="StyleUnderline"/>
          <w:highlight w:val="cyan"/>
        </w:rPr>
        <w:t>pleasure is</w:t>
      </w:r>
      <w:r w:rsidRPr="00911863">
        <w:rPr>
          <w:rStyle w:val="StyleUnderline"/>
        </w:rPr>
        <w:t xml:space="preserve"> intrinsically </w:t>
      </w:r>
      <w:r w:rsidRPr="00911863">
        <w:rPr>
          <w:rStyle w:val="StyleUnderline"/>
          <w:highlight w:val="cyan"/>
        </w:rPr>
        <w:t>valuable and pain is</w:t>
      </w:r>
      <w:r w:rsidRPr="00911863">
        <w:rPr>
          <w:rStyle w:val="StyleUnderline"/>
        </w:rPr>
        <w:t xml:space="preserve"> intrinsically </w:t>
      </w:r>
      <w:r w:rsidRPr="00911863">
        <w:rPr>
          <w:rStyle w:val="StyleUnderline"/>
          <w:highlight w:val="cyan"/>
        </w:rPr>
        <w:t>disvaluable</w:t>
      </w:r>
      <w:r w:rsidRPr="00911863">
        <w:rPr>
          <w:rStyle w:val="StyleUnderline"/>
        </w:rPr>
        <w:t>. On virtually any proposed list of intrinsic values and disvalues</w:t>
      </w:r>
      <w:r w:rsidRPr="00C704EB">
        <w:rPr>
          <w:sz w:val="16"/>
        </w:rPr>
        <w:t xml:space="preserve"> (we will look at some of them below), </w:t>
      </w:r>
      <w:r w:rsidRPr="00911863">
        <w:rPr>
          <w:rStyle w:val="StyleUnderline"/>
        </w:rPr>
        <w:t>pleasure is included among the intrinsic values and pain among the intrinsic disvalues</w:t>
      </w:r>
      <w:r w:rsidRPr="00C704EB">
        <w:rPr>
          <w:rStyle w:val="Emphasis"/>
        </w:rPr>
        <w:t>.</w:t>
      </w:r>
      <w:r w:rsidRPr="00C704EB">
        <w:rPr>
          <w:sz w:val="16"/>
        </w:rPr>
        <w:t xml:space="preserve"> This inclusion makes intuitive sense, moreover, for </w:t>
      </w:r>
      <w:r w:rsidRPr="00C704EB">
        <w:rPr>
          <w:rStyle w:val="Emphasis"/>
          <w:highlight w:val="cyan"/>
        </w:rPr>
        <w:t>there is something undeniably good about</w:t>
      </w:r>
      <w:r w:rsidRPr="00C704EB">
        <w:rPr>
          <w:rStyle w:val="Emphasis"/>
        </w:rPr>
        <w:t xml:space="preserve"> the way </w:t>
      </w:r>
      <w:r w:rsidRPr="00C704EB">
        <w:rPr>
          <w:rStyle w:val="Emphasis"/>
          <w:highlight w:val="cyan"/>
        </w:rPr>
        <w:t>pleasure</w:t>
      </w:r>
      <w:r w:rsidRPr="00C704EB">
        <w:rPr>
          <w:rStyle w:val="Emphasis"/>
        </w:rPr>
        <w:t xml:space="preserve"> feels and something undeniably bad about the way pain feels,</w:t>
      </w:r>
      <w:r w:rsidRPr="00C704EB">
        <w:rPr>
          <w:sz w:val="16"/>
        </w:rPr>
        <w:t xml:space="preserve"> </w:t>
      </w:r>
      <w:r w:rsidRPr="00911863">
        <w:rPr>
          <w:rStyle w:val="StyleUnderline"/>
        </w:rPr>
        <w:t xml:space="preserve">and neither the goodness of pleasure nor the badness of pain seems to be exhausted by the further effects that these experiences might have. </w:t>
      </w:r>
      <w:r w:rsidRPr="00C704E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11863">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C704EB">
        <w:rPr>
          <w:sz w:val="16"/>
        </w:rPr>
        <w:t xml:space="preserve"> You might answer, for example: </w:t>
      </w:r>
      <w:r w:rsidRPr="00911863">
        <w:rPr>
          <w:rStyle w:val="StyleUnderline"/>
        </w:rPr>
        <w:t xml:space="preserve">“To buy soda.” This answer makes sense, for soda is a nice thing and you can get it at the convenience store. </w:t>
      </w:r>
      <w:r w:rsidRPr="00911863">
        <w:rPr>
          <w:rStyle w:val="StyleUnderline"/>
          <w:highlight w:val="cyan"/>
        </w:rPr>
        <w:t>I might</w:t>
      </w:r>
      <w:r w:rsidRPr="00911863">
        <w:rPr>
          <w:rStyle w:val="StyleUnderline"/>
        </w:rPr>
        <w:t xml:space="preserve"> further </w:t>
      </w:r>
      <w:r w:rsidRPr="00911863">
        <w:rPr>
          <w:rStyle w:val="StyleUnderline"/>
          <w:highlight w:val="cyan"/>
        </w:rPr>
        <w:t>inquire,</w:t>
      </w:r>
      <w:r w:rsidRPr="00911863">
        <w:rPr>
          <w:rStyle w:val="StyleUnderline"/>
        </w:rPr>
        <w:t xml:space="preserve"> however: “</w:t>
      </w:r>
      <w:r w:rsidRPr="00911863">
        <w:rPr>
          <w:rStyle w:val="StyleUnderline"/>
          <w:highlight w:val="cyan"/>
        </w:rPr>
        <w:t>What is buying the soda good for?</w:t>
      </w:r>
      <w:r w:rsidRPr="00911863">
        <w:rPr>
          <w:rStyle w:val="StyleUnderline"/>
        </w:rPr>
        <w:t xml:space="preserve">” This further question can also be a reasonable one, for it need not be obvious why you want the soda. </w:t>
      </w:r>
      <w:r w:rsidRPr="00911863">
        <w:rPr>
          <w:rStyle w:val="StyleUnderline"/>
          <w:highlight w:val="cyan"/>
        </w:rPr>
        <w:t>You might answer: “</w:t>
      </w:r>
      <w:r w:rsidRPr="00911863">
        <w:rPr>
          <w:rStyle w:val="StyleUnderline"/>
        </w:rPr>
        <w:t xml:space="preserve">Well, </w:t>
      </w:r>
      <w:r w:rsidRPr="00911863">
        <w:rPr>
          <w:rStyle w:val="StyleUnderline"/>
          <w:highlight w:val="cyan"/>
        </w:rPr>
        <w:t>I want</w:t>
      </w:r>
      <w:r w:rsidRPr="00911863">
        <w:rPr>
          <w:rStyle w:val="StyleUnderline"/>
        </w:rPr>
        <w:t xml:space="preserve"> it for </w:t>
      </w:r>
      <w:r w:rsidRPr="00911863">
        <w:rPr>
          <w:rStyle w:val="StyleUnderline"/>
          <w:highlight w:val="cyan"/>
        </w:rPr>
        <w:t>the pleasure of drinking it.” If I</w:t>
      </w:r>
      <w:r w:rsidRPr="00911863">
        <w:rPr>
          <w:rStyle w:val="StyleUnderline"/>
        </w:rPr>
        <w:t xml:space="preserve"> then proceed by </w:t>
      </w:r>
      <w:r w:rsidRPr="00911863">
        <w:rPr>
          <w:rStyle w:val="StyleUnderline"/>
          <w:highlight w:val="cyan"/>
        </w:rPr>
        <w:t>ask</w:t>
      </w:r>
      <w:r w:rsidRPr="00911863">
        <w:rPr>
          <w:rStyle w:val="StyleUnderline"/>
        </w:rPr>
        <w:t xml:space="preserve">ing “But </w:t>
      </w:r>
      <w:r w:rsidRPr="00911863">
        <w:rPr>
          <w:rStyle w:val="StyleUnderline"/>
          <w:highlight w:val="cyan"/>
        </w:rPr>
        <w:t>what is</w:t>
      </w:r>
      <w:r w:rsidRPr="00911863">
        <w:rPr>
          <w:rStyle w:val="StyleUnderline"/>
        </w:rPr>
        <w:t xml:space="preserve"> the </w:t>
      </w:r>
      <w:r w:rsidRPr="00911863">
        <w:rPr>
          <w:rStyle w:val="StyleUnderline"/>
          <w:highlight w:val="cyan"/>
        </w:rPr>
        <w:t>pleasure</w:t>
      </w:r>
      <w:r w:rsidRPr="00911863">
        <w:rPr>
          <w:rStyle w:val="StyleUnderline"/>
        </w:rPr>
        <w:t xml:space="preserve"> of drinking the soda </w:t>
      </w:r>
      <w:r w:rsidRPr="00911863">
        <w:rPr>
          <w:rStyle w:val="StyleUnderline"/>
          <w:highlight w:val="cyan"/>
        </w:rPr>
        <w:t>good for?” the discussion</w:t>
      </w:r>
      <w:r w:rsidRPr="00911863">
        <w:rPr>
          <w:rStyle w:val="StyleUnderline"/>
        </w:rPr>
        <w:t xml:space="preserve"> is likely to </w:t>
      </w:r>
      <w:r w:rsidRPr="00911863">
        <w:rPr>
          <w:rStyle w:val="StyleUnderline"/>
          <w:highlight w:val="cyan"/>
        </w:rPr>
        <w:t>reach an</w:t>
      </w:r>
      <w:r w:rsidRPr="00911863">
        <w:rPr>
          <w:rStyle w:val="StyleUnderline"/>
        </w:rPr>
        <w:t xml:space="preserve"> awkward </w:t>
      </w:r>
      <w:r w:rsidRPr="00911863">
        <w:rPr>
          <w:rStyle w:val="StyleUnderline"/>
          <w:highlight w:val="cyan"/>
        </w:rPr>
        <w:t>end.</w:t>
      </w:r>
      <w:r w:rsidRPr="00911863">
        <w:rPr>
          <w:rStyle w:val="StyleUnderline"/>
        </w:rPr>
        <w:t xml:space="preserve"> The reason is that the pleasure is not good for anything further</w:t>
      </w:r>
      <w:r w:rsidRPr="00C704EB">
        <w:rPr>
          <w:sz w:val="16"/>
        </w:rPr>
        <w:t>; it is simply that for which going to the convenience store and buying the soda is good. 3 As Aristotle observes: “</w:t>
      </w:r>
      <w:r w:rsidRPr="00C704EB">
        <w:rPr>
          <w:rStyle w:val="Emphasis"/>
          <w:highlight w:val="cyan"/>
        </w:rPr>
        <w:t>We never ask</w:t>
      </w:r>
      <w:r w:rsidRPr="00C704EB">
        <w:rPr>
          <w:rStyle w:val="Emphasis"/>
        </w:rPr>
        <w:t xml:space="preserve"> what </w:t>
      </w:r>
      <w:r w:rsidRPr="00C704EB">
        <w:rPr>
          <w:rStyle w:val="Emphasis"/>
          <w:highlight w:val="cyan"/>
        </w:rPr>
        <w:t>her</w:t>
      </w:r>
      <w:r w:rsidRPr="00C704EB">
        <w:rPr>
          <w:strike/>
          <w:sz w:val="16"/>
        </w:rPr>
        <w:t>is</w:t>
      </w:r>
      <w:r w:rsidRPr="00C704EB">
        <w:rPr>
          <w:sz w:val="16"/>
        </w:rPr>
        <w:t xml:space="preserve"> </w:t>
      </w:r>
      <w:r w:rsidRPr="00C704EB">
        <w:rPr>
          <w:rStyle w:val="Emphasis"/>
          <w:highlight w:val="cyan"/>
        </w:rPr>
        <w:t>end is</w:t>
      </w:r>
      <w:r w:rsidRPr="00C704EB">
        <w:rPr>
          <w:rStyle w:val="Emphasis"/>
        </w:rPr>
        <w:t xml:space="preserve"> in being pleased, </w:t>
      </w:r>
      <w:r w:rsidRPr="00C704EB">
        <w:rPr>
          <w:rStyle w:val="Emphasis"/>
          <w:highlight w:val="cyan"/>
        </w:rPr>
        <w:t>because we assume that pleasure is</w:t>
      </w:r>
      <w:r w:rsidRPr="00C704EB">
        <w:rPr>
          <w:rStyle w:val="Emphasis"/>
        </w:rPr>
        <w:t xml:space="preserve"> choice </w:t>
      </w:r>
      <w:r w:rsidRPr="00C704EB">
        <w:rPr>
          <w:rStyle w:val="Emphasis"/>
          <w:highlight w:val="cyan"/>
        </w:rPr>
        <w:t>worthy in itself.</w:t>
      </w:r>
      <w:r w:rsidRPr="00C704EB">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11863">
        <w:rPr>
          <w:rStyle w:val="StyleUnderline"/>
        </w:rPr>
        <w:t>pleasure and pain are both places where we reach the end of the line in matters of value. Although pleasure and pain thus seem to be good candidates for intrinsic value and disvalue</w:t>
      </w:r>
      <w:r w:rsidRPr="00C704E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w:t>
      </w:r>
    </w:p>
    <w:p w14:paraId="3158F30F" w14:textId="77777777" w:rsidR="007938CB" w:rsidRDefault="007938CB" w:rsidP="007938CB">
      <w:pPr>
        <w:pStyle w:val="Heading4"/>
      </w:pPr>
      <w:r>
        <w:t xml:space="preserve">Outweighs – </w:t>
      </w:r>
    </w:p>
    <w:p w14:paraId="3C71501B" w14:textId="77777777" w:rsidR="007938CB" w:rsidRPr="00F24676" w:rsidRDefault="007938CB" w:rsidP="007938CB">
      <w:r>
        <w:t>A] Other FWs rely on long questionable claims that make them less likely. Only util is epistemically accessible.</w:t>
      </w:r>
    </w:p>
    <w:p w14:paraId="621AE47D" w14:textId="77777777" w:rsidR="007938CB" w:rsidRDefault="007938CB" w:rsidP="007938CB">
      <w:r>
        <w:t>B] History – Thousands of years of debating haven’t settled ethical questions, so presume util since there’s good in making the world a better place</w:t>
      </w:r>
    </w:p>
    <w:p w14:paraId="3CBC7098" w14:textId="77777777" w:rsidR="007938CB" w:rsidRDefault="007938CB" w:rsidP="007938CB">
      <w:pPr>
        <w:pStyle w:val="Heading4"/>
      </w:pPr>
      <w:r>
        <w:t>2] States must use util – they seek practical benefits for constituents and aren’t unified agents so they don’t have intentions. No calc indicts since states use util successfully all the time and they just prove util’s hard to use not impossible.</w:t>
      </w:r>
    </w:p>
    <w:p w14:paraId="24384140" w14:textId="77777777" w:rsidR="007938CB" w:rsidRPr="00F24676" w:rsidRDefault="007938CB" w:rsidP="007938CB">
      <w:pPr>
        <w:pStyle w:val="Heading4"/>
      </w:pPr>
      <w:r>
        <w:t>3] Death outweighs – agents can’t act ethically if they fear bodily harm. Means extinction first – future value, magnitude, risk parity</w:t>
      </w:r>
    </w:p>
    <w:p w14:paraId="1D2BF969" w14:textId="77777777" w:rsidR="007938CB" w:rsidRPr="00D23946" w:rsidRDefault="007938CB" w:rsidP="007938CB">
      <w:pPr>
        <w:shd w:val="clear" w:color="auto" w:fill="FFFFFF"/>
        <w:spacing w:after="0" w:line="240" w:lineRule="auto"/>
        <w:rPr>
          <w:rFonts w:eastAsia="Times New Roman"/>
          <w:color w:val="222222"/>
        </w:rPr>
      </w:pPr>
      <w:r w:rsidRPr="00D23946">
        <w:rPr>
          <w:rStyle w:val="Style13ptBold"/>
        </w:rPr>
        <w:t>Pummer 15</w:t>
      </w:r>
      <w:r w:rsidRPr="00D23946">
        <w:rPr>
          <w:rFonts w:eastAsia="Times New Roman"/>
          <w:color w:val="222222"/>
          <w:sz w:val="28"/>
          <w:szCs w:val="28"/>
        </w:rPr>
        <w:t> </w:t>
      </w:r>
      <w:r w:rsidRPr="00D23946">
        <w:rPr>
          <w:rFonts w:eastAsia="Times New Roman"/>
          <w:color w:val="222222"/>
        </w:rPr>
        <w:t>Theron, Junior Research Fellow in Philosophy at St. Anne's College, University of Oxford. “Moral Agreement on Saving the World” Practical Ethics, University of Oxford. May 18, 2015 AT, recut BWSEK</w:t>
      </w:r>
    </w:p>
    <w:p w14:paraId="3B0BFDB9" w14:textId="77777777" w:rsidR="007938CB" w:rsidRPr="008431CC" w:rsidRDefault="007938CB" w:rsidP="007938CB">
      <w:pPr>
        <w:rPr>
          <w:sz w:val="16"/>
        </w:rPr>
      </w:pPr>
      <w:r w:rsidRPr="00D23946">
        <w:rPr>
          <w:sz w:val="16"/>
        </w:rPr>
        <w:t xml:space="preserve">There appears to be lot of disagreement in moral philosophy. Whether these many apparent disagreements are deep and irresolvable, I believe there is at least one thing it is reasonable to agree on right now, whatever general moral view we adopt: that it is very important to reduce the risk that all intelligent beings on this planet are eliminated by an enormous catastrophe, such as a nuclear war. How we might in fact try to reduce such existential risks is discussed elsewhere. My claim here is only that we – whether we’re </w:t>
      </w:r>
      <w:r w:rsidRPr="00911863">
        <w:rPr>
          <w:rStyle w:val="StyleUnderline"/>
        </w:rPr>
        <w:t>consequentialists, </w:t>
      </w:r>
      <w:r w:rsidRPr="00911863">
        <w:rPr>
          <w:rStyle w:val="StyleUnderline"/>
          <w:highlight w:val="cyan"/>
        </w:rPr>
        <w:t>deontologists</w:t>
      </w:r>
      <w:r w:rsidRPr="00911863">
        <w:rPr>
          <w:rStyle w:val="StyleUnderline"/>
        </w:rPr>
        <w:t xml:space="preserve">, or </w:t>
      </w:r>
      <w:r w:rsidRPr="00911863">
        <w:rPr>
          <w:rStyle w:val="StyleUnderline"/>
          <w:highlight w:val="cyan"/>
        </w:rPr>
        <w:t>virtue ethicists</w:t>
      </w:r>
      <w:r w:rsidRPr="00D23946">
        <w:rPr>
          <w:sz w:val="16"/>
        </w:rPr>
        <w:t xml:space="preserve"> – should </w:t>
      </w:r>
      <w:r w:rsidRPr="00D23946">
        <w:rPr>
          <w:rStyle w:val="Emphasis"/>
          <w:highlight w:val="cyan"/>
        </w:rPr>
        <w:t>all agree</w:t>
      </w:r>
      <w:r w:rsidRPr="00D23946">
        <w:rPr>
          <w:rStyle w:val="Emphasis"/>
        </w:rPr>
        <w:t xml:space="preserve"> that </w:t>
      </w:r>
      <w:r w:rsidRPr="00D23946">
        <w:rPr>
          <w:rStyle w:val="Emphasis"/>
          <w:highlight w:val="cyan"/>
        </w:rPr>
        <w:t>we should</w:t>
      </w:r>
      <w:r w:rsidRPr="00D23946">
        <w:rPr>
          <w:rStyle w:val="Emphasis"/>
        </w:rPr>
        <w:t xml:space="preserve"> try to </w:t>
      </w:r>
      <w:r w:rsidRPr="00D23946">
        <w:rPr>
          <w:rStyle w:val="Emphasis"/>
          <w:highlight w:val="cyan"/>
        </w:rPr>
        <w:t>save the world</w:t>
      </w:r>
      <w:r w:rsidRPr="00D23946">
        <w:rPr>
          <w:sz w:val="16"/>
        </w:rPr>
        <w:t>. According to consequentialism, we should maximize the good, where this is taken to be the goodness, from an impartial perspective, of outcomes. Clearly one thing that makes an outcome good is that the people in it are doing well. There is little disagreement here. </w:t>
      </w:r>
      <w:r w:rsidRPr="00911863">
        <w:rPr>
          <w:rStyle w:val="StyleUnderline"/>
        </w:rPr>
        <w:t xml:space="preserve">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w:t>
      </w:r>
      <w:r w:rsidRPr="00911863">
        <w:rPr>
          <w:rStyle w:val="StyleUnderline"/>
          <w:highlight w:val="cyan"/>
        </w:rPr>
        <w:t>there are </w:t>
      </w:r>
      <w:r w:rsidRPr="00D23946">
        <w:rPr>
          <w:rStyle w:val="Emphasis"/>
          <w:highlight w:val="cyan"/>
        </w:rPr>
        <w:t>trillions upon trillions</w:t>
      </w:r>
      <w:r w:rsidRPr="00D23946">
        <w:rPr>
          <w:rStyle w:val="Emphasis"/>
        </w:rPr>
        <w:t>… upon trillions</w:t>
      </w:r>
      <w:r w:rsidRPr="00911863">
        <w:rPr>
          <w:rStyle w:val="StyleUnderline"/>
        </w:rPr>
        <w:t xml:space="preserve">. There are so many possible </w:t>
      </w:r>
      <w:r w:rsidRPr="00911863">
        <w:rPr>
          <w:rStyle w:val="StyleUnderline"/>
          <w:highlight w:val="cyan"/>
        </w:rPr>
        <w:t>future people</w:t>
      </w:r>
      <w:r w:rsidRPr="00911863">
        <w:rPr>
          <w:rStyle w:val="StyleUnderline"/>
        </w:rPr>
        <w:t> that reducing existential risk is arguably the most important thing in the world, even if the well-being of these possible people were given only 0.001% as much weight as that of existing people. </w:t>
      </w:r>
      <w:r w:rsidRPr="00D23946">
        <w:rPr>
          <w:sz w:val="16"/>
        </w:rPr>
        <w:t xml:space="preserve">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high quality lives. </w:t>
      </w:r>
      <w:r w:rsidRPr="00911863">
        <w:rPr>
          <w:rStyle w:val="StyleUnderline"/>
        </w:rPr>
        <w:t>You might think what I have just argued applies to consequentialists tendency only. There is a to assume that, if an argument appeals to consequentialist considerations (the goodness of outcomes), it is irrelevant to non-consequentialists. But that is a huge mistake. </w:t>
      </w:r>
      <w:r w:rsidRPr="00911863">
        <w:rPr>
          <w:rStyle w:val="StyleUnderline"/>
          <w:highlight w:val="cyan"/>
        </w:rPr>
        <w:t>Non-consequentialism</w:t>
      </w:r>
      <w:r w:rsidRPr="00911863">
        <w:rPr>
          <w:rStyle w:val="StyleUnderline"/>
        </w:rPr>
        <w:t xml:space="preserve"> is the view that there’s more that determines rightness than the goodness of consequences or outcomes; it </w:t>
      </w:r>
      <w:r w:rsidRPr="00911863">
        <w:rPr>
          <w:rStyle w:val="StyleUnderline"/>
          <w:highlight w:val="cyan"/>
        </w:rPr>
        <w:t>is not the view that the latter don’t matter.</w:t>
      </w:r>
      <w:r w:rsidRPr="00911863">
        <w:rPr>
          <w:rStyle w:val="StyleUnderline"/>
        </w:rPr>
        <w:t> </w:t>
      </w:r>
      <w:r w:rsidRPr="00D23946">
        <w:rPr>
          <w:sz w:val="16"/>
        </w:rPr>
        <w:t>Even John Rawls wrote, “All ethical doctrines worth our attention take consequences into account in judging rightness. One which did not would simply be irrational, crazy.” </w:t>
      </w:r>
      <w:r w:rsidRPr="00911863">
        <w:rPr>
          <w:rStyle w:val="StyleUnderline"/>
        </w:rPr>
        <w:t xml:space="preserve">Minimally </w:t>
      </w:r>
      <w:r w:rsidRPr="00911863">
        <w:rPr>
          <w:rStyle w:val="StyleUnderline"/>
          <w:highlight w:val="cyan"/>
        </w:rPr>
        <w:t>plausible versions</w:t>
      </w:r>
      <w:r w:rsidRPr="00911863">
        <w:rPr>
          <w:rStyle w:val="StyleUnderline"/>
        </w:rPr>
        <w:t xml:space="preserve"> of deontology and virtue ethics </w:t>
      </w:r>
      <w:r w:rsidRPr="00911863">
        <w:rPr>
          <w:rStyle w:val="StyleUnderline"/>
          <w:highlight w:val="cyan"/>
        </w:rPr>
        <w:t xml:space="preserve">must be concerned </w:t>
      </w:r>
      <w:r w:rsidRPr="00D23946">
        <w:rPr>
          <w:rStyle w:val="Emphasis"/>
          <w:highlight w:val="cyan"/>
        </w:rPr>
        <w:t>in part</w:t>
      </w:r>
      <w:r w:rsidRPr="00911863">
        <w:rPr>
          <w:rStyle w:val="StyleUnderline"/>
          <w:highlight w:val="cyan"/>
        </w:rPr>
        <w:t xml:space="preserve"> with promoting</w:t>
      </w:r>
      <w:r w:rsidRPr="00911863">
        <w:rPr>
          <w:rStyle w:val="StyleUnderline"/>
        </w:rPr>
        <w:t xml:space="preserve"> the </w:t>
      </w:r>
      <w:r w:rsidRPr="00911863">
        <w:rPr>
          <w:rStyle w:val="StyleUnderline"/>
          <w:highlight w:val="cyan"/>
        </w:rPr>
        <w:t>good</w:t>
      </w:r>
      <w:r w:rsidRPr="00911863">
        <w:rPr>
          <w:rStyle w:val="StyleUnderline"/>
        </w:rPr>
        <w:t>, from an impartial point of view. </w:t>
      </w:r>
      <w:r w:rsidRPr="00D23946">
        <w:rPr>
          <w:sz w:val="16"/>
        </w:rPr>
        <w:t>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 </w:t>
      </w:r>
      <w:r w:rsidRPr="00911863">
        <w:rPr>
          <w:rStyle w:val="StyleUnderline"/>
        </w:rPr>
        <w:t>Even if they were 90% sure that their view is the correct one (and 10% sure that one of these other ones is correct), they would have pretty strong reason, from the standpoint of moral uncertainty, to reduce existential risk. Perhaps most disturbingly still, </w:t>
      </w:r>
      <w:r w:rsidRPr="00911863">
        <w:rPr>
          <w:rStyle w:val="StyleUnderline"/>
          <w:highlight w:val="cyan"/>
        </w:rPr>
        <w:t xml:space="preserve">even if we are only </w:t>
      </w:r>
      <w:r w:rsidRPr="00D23946">
        <w:rPr>
          <w:rStyle w:val="Emphasis"/>
          <w:highlight w:val="cyan"/>
        </w:rPr>
        <w:t>1% sure</w:t>
      </w:r>
      <w:r w:rsidRPr="00911863">
        <w:rPr>
          <w:rStyle w:val="StyleUnderline"/>
          <w:highlight w:val="cyan"/>
        </w:rPr>
        <w:t xml:space="preserve"> that</w:t>
      </w:r>
      <w:r w:rsidRPr="00911863">
        <w:rPr>
          <w:rStyle w:val="StyleUnderline"/>
        </w:rPr>
        <w:t xml:space="preserve"> the </w:t>
      </w:r>
      <w:r w:rsidRPr="00911863">
        <w:rPr>
          <w:rStyle w:val="StyleUnderline"/>
          <w:highlight w:val="cyan"/>
        </w:rPr>
        <w:t>well-being</w:t>
      </w:r>
      <w:r w:rsidRPr="00911863">
        <w:rPr>
          <w:rStyle w:val="StyleUnderline"/>
        </w:rPr>
        <w:t xml:space="preserve"> of possible future people </w:t>
      </w:r>
      <w:r w:rsidRPr="00911863">
        <w:rPr>
          <w:rStyle w:val="StyleUnderline"/>
          <w:highlight w:val="cyan"/>
        </w:rPr>
        <w:t>matters</w:t>
      </w:r>
      <w:r w:rsidRPr="00911863">
        <w:rPr>
          <w:rStyle w:val="StyleUnderline"/>
        </w:rPr>
        <w:t>, it is at least arguable that, </w:t>
      </w:r>
      <w:r w:rsidRPr="00911863">
        <w:rPr>
          <w:rStyle w:val="StyleUnderline"/>
          <w:highlight w:val="cyan"/>
        </w:rPr>
        <w:t>from the standpoint of</w:t>
      </w:r>
      <w:r w:rsidRPr="00911863">
        <w:rPr>
          <w:rStyle w:val="StyleUnderline"/>
        </w:rPr>
        <w:t xml:space="preserve"> moral </w:t>
      </w:r>
      <w:r w:rsidRPr="00911863">
        <w:rPr>
          <w:rStyle w:val="StyleUnderline"/>
          <w:highlight w:val="cyan"/>
        </w:rPr>
        <w:t>uncertainty, reducing existential risk is the most important thing</w:t>
      </w:r>
      <w:r w:rsidRPr="00911863">
        <w:rPr>
          <w:rStyle w:val="StyleUnderline"/>
        </w:rPr>
        <w:t xml:space="preserve"> in the world. Again, this is largely for the reason that there are so many people who could exist in the future – there are trillions upon trillions… upon trillions</w:t>
      </w:r>
      <w:r w:rsidRPr="00D23946">
        <w:rPr>
          <w:sz w:val="16"/>
        </w:rPr>
        <w:t xml:space="preserve">. (For more on this and other related issues, see this excellent dissertation). Of course, it is uncertain whether these untold trillions would, in general, have good lives. It’s possible they’ll be miserable. </w:t>
      </w:r>
    </w:p>
    <w:p w14:paraId="56116E1C" w14:textId="77777777" w:rsidR="007938CB" w:rsidRDefault="007938CB" w:rsidP="007938CB">
      <w:pPr>
        <w:pStyle w:val="Heading4"/>
      </w:pPr>
      <w:r>
        <w:t xml:space="preserve">4] Consequentialism true – </w:t>
      </w:r>
    </w:p>
    <w:p w14:paraId="75BA0215" w14:textId="77777777" w:rsidR="007938CB" w:rsidRDefault="007938CB" w:rsidP="007938CB">
      <w:r>
        <w:t>A] No intent-foresight distinction – when I foresee something it enters into my intention</w:t>
      </w:r>
    </w:p>
    <w:p w14:paraId="7BEEDEA1" w14:textId="77777777" w:rsidR="007938CB" w:rsidRPr="001469F1" w:rsidRDefault="007938CB" w:rsidP="007938CB">
      <w:r>
        <w:t>B] No act-omission distinction – omitting is just choosing not to take any other action</w:t>
      </w:r>
    </w:p>
    <w:p w14:paraId="15DFC233" w14:textId="77777777" w:rsidR="007938CB" w:rsidRDefault="007938CB" w:rsidP="007938CB">
      <w:pPr>
        <w:pStyle w:val="Heading3"/>
      </w:pPr>
      <w:r>
        <w:t>Underview</w:t>
      </w:r>
    </w:p>
    <w:p w14:paraId="4429CDCF" w14:textId="77777777" w:rsidR="007938CB" w:rsidRPr="00B55AD5" w:rsidRDefault="007938CB" w:rsidP="007938CB">
      <w:pPr>
        <w:pStyle w:val="Heading4"/>
      </w:pPr>
      <w:bookmarkStart w:id="0" w:name="_Hlk35105612"/>
      <w:r w:rsidRPr="00E64062">
        <w:rPr>
          <w:rFonts w:asciiTheme="minorHAnsi" w:hAnsiTheme="minorHAnsi" w:cstheme="minorHAnsi"/>
        </w:rPr>
        <w:t>] 1AR theory – a) AFF gets it because otherwise the neg can engage in infinite abuse, making debate impossible, b) drop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1AR theory first – a) if we win the NC is abusive, you shouldn’t evaluate the arguments in it, b) norming – it sets norms for all of time but their interp only functions on this topic so it o/w on scope, c) the time-crunched 1ar needs it to beat the 6 minute 2nr</w:t>
      </w:r>
      <w:bookmarkEnd w:id="0"/>
    </w:p>
    <w:p w14:paraId="12C94948" w14:textId="77777777" w:rsidR="007938CB" w:rsidRDefault="007938CB" w:rsidP="007938CB"/>
    <w:p w14:paraId="4F0D02C8" w14:textId="77777777" w:rsidR="007938CB" w:rsidRDefault="007938CB" w:rsidP="007938CB">
      <w:pPr>
        <w:pStyle w:val="Heading3"/>
      </w:pPr>
      <w:r>
        <w:t xml:space="preserve">Method – </w:t>
      </w:r>
    </w:p>
    <w:p w14:paraId="41309244" w14:textId="77777777" w:rsidR="007938CB" w:rsidRDefault="007938CB" w:rsidP="007938CB">
      <w:pPr>
        <w:pStyle w:val="Heading4"/>
      </w:pPr>
      <w:r>
        <w:t xml:space="preserve">Disparities within health are not </w:t>
      </w:r>
      <w:r>
        <w:rPr>
          <w:u w:val="single"/>
        </w:rPr>
        <w:t>ontological</w:t>
      </w:r>
      <w:r>
        <w:t xml:space="preserve"> but formed and maintained by social norms upheld by </w:t>
      </w:r>
      <w:r w:rsidRPr="004D3B24">
        <w:rPr>
          <w:u w:val="single"/>
        </w:rPr>
        <w:t>legal indifference</w:t>
      </w:r>
      <w:r>
        <w:t xml:space="preserve"> – solving the discriminatory practices of public health is </w:t>
      </w:r>
      <w:r w:rsidRPr="00CB65BE">
        <w:rPr>
          <w:u w:val="single"/>
        </w:rPr>
        <w:t>uniquely key</w:t>
      </w:r>
      <w:r>
        <w:t xml:space="preserve"> as a starting point</w:t>
      </w:r>
    </w:p>
    <w:p w14:paraId="7F680BD9" w14:textId="77777777" w:rsidR="007938CB" w:rsidRPr="00CB65BE" w:rsidRDefault="007938CB" w:rsidP="007938CB">
      <w:r w:rsidRPr="00CB65BE">
        <w:rPr>
          <w:rStyle w:val="Style13ptBold"/>
        </w:rPr>
        <w:t>Matthew 18</w:t>
      </w:r>
      <w:r w:rsidRPr="00CB65BE">
        <w:t>, Dayna Bowen. Just medicine: A cure for racial inequality in American health care. NYU Press, 2018. (Resident senior fellow in the Center for Health Policy, who works at the University of Colorado School of Law, the Colorado School of Public Health, and the Center for Bioethics and Humanities at the University of Colorado Health Sciences Center specializes in health and behavioral sciences and her research interests include public health law, poverty, and ethics in health professions)//Elmer</w:t>
      </w:r>
    </w:p>
    <w:p w14:paraId="559B792B" w14:textId="77777777" w:rsidR="007938CB" w:rsidRDefault="007938CB" w:rsidP="007938CB">
      <w:pPr>
        <w:rPr>
          <w:sz w:val="16"/>
        </w:rPr>
      </w:pPr>
      <w:r w:rsidRPr="00CB65BE">
        <w:rPr>
          <w:sz w:val="16"/>
        </w:rPr>
        <w:t xml:space="preserve">For the past thirty years, medical doctors, social scientists, psychologists, policy analysts, jurists, and a wide spectrum of health care providers have been studying and </w:t>
      </w:r>
      <w:r w:rsidRPr="004D3B24">
        <w:rPr>
          <w:sz w:val="16"/>
        </w:rPr>
        <w:t xml:space="preserve">discussing health inequality in America. Meanwhile, by one estimate, </w:t>
      </w:r>
      <w:r w:rsidRPr="004D3B24">
        <w:rPr>
          <w:rStyle w:val="Emphasis"/>
          <w:sz w:val="24"/>
        </w:rPr>
        <w:t xml:space="preserve">83,570 minority patients die annually due to health care disparities. </w:t>
      </w:r>
      <w:r w:rsidRPr="004D3B24">
        <w:rPr>
          <w:sz w:val="16"/>
        </w:rPr>
        <w:t xml:space="preserve">Black and brown patients consistently receive inferior medical treatment—fewer angiographies, bypass surgeries, organ transplants, cancer tests, and resections, less access to pain treatment, rehabilitative services, asthma remedies, and nearly every other form of medical care—than their white counterparts. Yet minority patients are sicker and more likely to die than whites from a wide range of diseases and illnesses for which we have data. Certainly, this picture is complicated. For example, health and illness for all racial and ethnic groups follow a social gradient so that minority populations, which disproportionately occupy low socioeconomic strata, also predictably suffer relatively worse health outcomes than whites do. Although it is popular to blame the poor for the their poor healthy by pointing to risky health behaviors, careful studies of nationally representative populations conclude that the significantly higher prevalence of cigarette smoking, alcohol consumption, obesity, and physical inactivity are only one aspect of the relationship between lower socioeconomic status and poor health. Moreover, behavioral disparities must not be taken out of their societal context where unequal exposure to the stress of discrimination, inequitable access to healthy food and built environments, and inferior access to resources generally are integrally associated with many racial and ethnic differences in health behavior. In fact, racial and ethnic differences in health treatment and outcomes persist in multiple studies even after controlling for differences in insurance status, income, education, geography, and socioeconomic status. </w:t>
      </w:r>
      <w:r w:rsidRPr="004D3B24">
        <w:rPr>
          <w:rStyle w:val="StyleUnderline"/>
          <w:sz w:val="24"/>
        </w:rPr>
        <w:t>Researchers have identified numerous structural</w:t>
      </w:r>
      <w:r w:rsidRPr="004D3B24">
        <w:rPr>
          <w:sz w:val="16"/>
        </w:rPr>
        <w:t xml:space="preserve"> and individual determinants of these </w:t>
      </w:r>
      <w:r w:rsidRPr="004D3B24">
        <w:rPr>
          <w:rStyle w:val="StyleUnderline"/>
          <w:bCs/>
          <w:sz w:val="24"/>
        </w:rPr>
        <w:t>disparities at all levels</w:t>
      </w:r>
      <w:r w:rsidRPr="004D3B24">
        <w:rPr>
          <w:rStyle w:val="StyleUnderline"/>
          <w:sz w:val="24"/>
        </w:rPr>
        <w:t>.</w:t>
      </w:r>
      <w:r w:rsidRPr="004D3B24">
        <w:rPr>
          <w:sz w:val="16"/>
        </w:rPr>
        <w:t xml:space="preserve"> </w:t>
      </w:r>
      <w:r w:rsidRPr="004D3B24">
        <w:rPr>
          <w:rStyle w:val="StyleUnderline"/>
          <w:sz w:val="24"/>
        </w:rPr>
        <w:t>These include socioeconomic circumstances such</w:t>
      </w:r>
      <w:r w:rsidRPr="004D3B24">
        <w:rPr>
          <w:sz w:val="16"/>
        </w:rPr>
        <w:t xml:space="preserve"> </w:t>
      </w:r>
      <w:r w:rsidRPr="004D3B24">
        <w:rPr>
          <w:rStyle w:val="StyleUnderline"/>
          <w:sz w:val="24"/>
        </w:rPr>
        <w:t>as poverty,</w:t>
      </w:r>
      <w:r w:rsidRPr="004D3B24">
        <w:rPr>
          <w:sz w:val="16"/>
        </w:rPr>
        <w:t xml:space="preserve"> inferior </w:t>
      </w:r>
      <w:r w:rsidRPr="004D3B24">
        <w:rPr>
          <w:rStyle w:val="StyleUnderline"/>
          <w:sz w:val="24"/>
        </w:rPr>
        <w:t>education, and segregated housing</w:t>
      </w:r>
      <w:r w:rsidRPr="004D3B24">
        <w:rPr>
          <w:sz w:val="16"/>
        </w:rPr>
        <w:t xml:space="preserve"> conditions </w:t>
      </w:r>
      <w:r w:rsidRPr="004D3B24">
        <w:rPr>
          <w:rStyle w:val="StyleUnderline"/>
          <w:sz w:val="24"/>
        </w:rPr>
        <w:t>along with lack of access to healthy food choices or recreational facilities; systemic</w:t>
      </w:r>
      <w:r w:rsidRPr="004D3B24">
        <w:rPr>
          <w:sz w:val="16"/>
        </w:rPr>
        <w:t xml:space="preserve"> and organizational </w:t>
      </w:r>
      <w:r w:rsidRPr="004D3B24">
        <w:rPr>
          <w:rStyle w:val="StyleUnderline"/>
          <w:sz w:val="24"/>
        </w:rPr>
        <w:t>contributors such as medical practice settings and sources of insurance; and geographic proximity to care.</w:t>
      </w:r>
      <w:r w:rsidRPr="004D3B24">
        <w:rPr>
          <w:sz w:val="16"/>
        </w:rPr>
        <w:t xml:space="preserve"> The economic and social conditions called “social determinants of</w:t>
      </w:r>
      <w:r w:rsidRPr="00CB65BE">
        <w:rPr>
          <w:sz w:val="16"/>
        </w:rPr>
        <w:t xml:space="preserve"> health” often drive patient-specific contributors to poor health such as poor family health history, diet, and low physical activity. All have been shown to contribute to the disparity of health outcomes experience by ethnic and racial minority patients in the United States. </w:t>
      </w:r>
      <w:r w:rsidRPr="00CB65BE">
        <w:rPr>
          <w:rStyle w:val="StyleUnderline"/>
          <w:sz w:val="24"/>
        </w:rPr>
        <w:t>However</w:t>
      </w:r>
      <w:r w:rsidRPr="00CB65BE">
        <w:rPr>
          <w:sz w:val="16"/>
        </w:rPr>
        <w:t xml:space="preserve">, this book is about </w:t>
      </w:r>
      <w:r w:rsidRPr="00E3202C">
        <w:rPr>
          <w:rStyle w:val="Emphasis"/>
          <w:sz w:val="24"/>
          <w:highlight w:val="green"/>
        </w:rPr>
        <w:t xml:space="preserve">the single most important determinant of health disparities </w:t>
      </w:r>
      <w:r w:rsidRPr="00CB65BE">
        <w:rPr>
          <w:sz w:val="16"/>
        </w:rPr>
        <w:t xml:space="preserve">that is not being widely discussed in straightforward terms: this determinant </w:t>
      </w:r>
      <w:r w:rsidRPr="00E3202C">
        <w:rPr>
          <w:rStyle w:val="Emphasis"/>
          <w:sz w:val="24"/>
          <w:highlight w:val="green"/>
        </w:rPr>
        <w:t>is racial</w:t>
      </w:r>
      <w:r w:rsidRPr="00CB65BE">
        <w:rPr>
          <w:rStyle w:val="Emphasis"/>
          <w:sz w:val="24"/>
        </w:rPr>
        <w:t xml:space="preserve"> </w:t>
      </w:r>
      <w:r w:rsidRPr="00CB65BE">
        <w:rPr>
          <w:sz w:val="16"/>
        </w:rPr>
        <w:t xml:space="preserve">and ethnic </w:t>
      </w:r>
      <w:r w:rsidRPr="00E3202C">
        <w:rPr>
          <w:rStyle w:val="Emphasis"/>
          <w:sz w:val="24"/>
          <w:highlight w:val="green"/>
        </w:rPr>
        <w:t>discrimination</w:t>
      </w:r>
      <w:r w:rsidRPr="00CB65BE">
        <w:rPr>
          <w:rStyle w:val="StyleUnderline"/>
          <w:sz w:val="24"/>
        </w:rPr>
        <w:t xml:space="preserve"> </w:t>
      </w:r>
      <w:r w:rsidRPr="00CB65BE">
        <w:rPr>
          <w:sz w:val="16"/>
        </w:rPr>
        <w:t>against minority patient populations, an uncontrovertibly significant contributor to health inequality. The evidence that the majority of Americans involuntarily harbor anti-minority prejudices makes it impossible, even immoral, not to examine the impact of unconscious racism on health and health care. Therefore, this book makes a thorough examination of the scientific evidence that does exist to confirm that providers discriminate against patients and patients discriminate against providers. This cycle of discrimination produces inequality throughout the health care system. The inequality itself is not news. But the fact that it is avoidable challenges the complacency that allows the racial and ethnic discrimination that produces them to persist. This book calls for providers, patients, scientists, and jurists to face the uncomfortable truth that although overt racism, prejudice, and bigotry may have subsided in America, racial and ethnic injustice, unfairness, and even segregation in American health care have not. The most tragic proof that racial and ethnic injustice is alive and well is the phenomenon we politely call “health disparities.” The message of this book is that a significant cause of these health disparities is the unconscious racial and ethnic bias that infects our delivery system.</w:t>
      </w:r>
      <w:r w:rsidRPr="00CB65BE">
        <w:rPr>
          <w:rStyle w:val="StyleUnderline"/>
          <w:sz w:val="24"/>
        </w:rPr>
        <w:t xml:space="preserve"> </w:t>
      </w:r>
      <w:r w:rsidRPr="00E3202C">
        <w:rPr>
          <w:rStyle w:val="Emphasis"/>
          <w:sz w:val="24"/>
          <w:highlight w:val="green"/>
        </w:rPr>
        <w:t>Implici</w:t>
      </w:r>
      <w:r w:rsidRPr="00CB65BE">
        <w:rPr>
          <w:rStyle w:val="Emphasis"/>
          <w:sz w:val="24"/>
        </w:rPr>
        <w:t>t racial</w:t>
      </w:r>
      <w:r w:rsidRPr="00CB65BE">
        <w:rPr>
          <w:sz w:val="16"/>
        </w:rPr>
        <w:t xml:space="preserve"> and ethnic</w:t>
      </w:r>
      <w:r w:rsidRPr="00CB65BE">
        <w:rPr>
          <w:rStyle w:val="StyleUnderline"/>
          <w:sz w:val="24"/>
        </w:rPr>
        <w:t xml:space="preserve"> </w:t>
      </w:r>
      <w:r w:rsidRPr="00E3202C">
        <w:rPr>
          <w:rStyle w:val="Emphasis"/>
          <w:sz w:val="24"/>
          <w:highlight w:val="green"/>
        </w:rPr>
        <w:t xml:space="preserve">biases </w:t>
      </w:r>
      <w:r w:rsidRPr="00CB65BE">
        <w:rPr>
          <w:rStyle w:val="Emphasis"/>
          <w:sz w:val="24"/>
        </w:rPr>
        <w:t xml:space="preserve">in health care </w:t>
      </w:r>
      <w:r w:rsidRPr="00E3202C">
        <w:rPr>
          <w:rStyle w:val="Emphasis"/>
          <w:sz w:val="24"/>
          <w:highlight w:val="green"/>
        </w:rPr>
        <w:t>are harmful, avoidable, and</w:t>
      </w:r>
      <w:r w:rsidRPr="00CB65BE">
        <w:rPr>
          <w:sz w:val="16"/>
        </w:rPr>
        <w:t xml:space="preserve"> unjust. This book charts a way to deal with health and health care disparities as injustices</w:t>
      </w:r>
      <w:r w:rsidRPr="00CB65BE">
        <w:rPr>
          <w:sz w:val="16"/>
          <w:bdr w:val="single" w:sz="4" w:space="0" w:color="auto"/>
        </w:rPr>
        <w:t xml:space="preserve">, </w:t>
      </w:r>
      <w:r w:rsidRPr="00E3202C">
        <w:rPr>
          <w:rStyle w:val="Emphasis"/>
          <w:sz w:val="24"/>
          <w:highlight w:val="green"/>
          <w:bdr w:val="single" w:sz="4" w:space="0" w:color="auto"/>
        </w:rPr>
        <w:t xml:space="preserve">not merely </w:t>
      </w:r>
      <w:r w:rsidRPr="00CB65BE">
        <w:rPr>
          <w:rStyle w:val="Emphasis"/>
          <w:sz w:val="24"/>
          <w:bdr w:val="single" w:sz="4" w:space="0" w:color="auto"/>
        </w:rPr>
        <w:t xml:space="preserve">as </w:t>
      </w:r>
      <w:r w:rsidRPr="00E3202C">
        <w:rPr>
          <w:rStyle w:val="Emphasis"/>
          <w:sz w:val="24"/>
          <w:highlight w:val="green"/>
          <w:bdr w:val="single" w:sz="4" w:space="0" w:color="auto"/>
        </w:rPr>
        <w:t>inevitable byproducts of human nature</w:t>
      </w:r>
      <w:r w:rsidRPr="00E3202C">
        <w:rPr>
          <w:rStyle w:val="Emphasis"/>
          <w:sz w:val="24"/>
          <w:highlight w:val="green"/>
        </w:rPr>
        <w:t xml:space="preserve"> or </w:t>
      </w:r>
      <w:r w:rsidRPr="00CB65BE">
        <w:rPr>
          <w:rStyle w:val="Emphasis"/>
          <w:sz w:val="24"/>
        </w:rPr>
        <w:t xml:space="preserve">a phenomenon </w:t>
      </w:r>
      <w:r w:rsidRPr="00E3202C">
        <w:rPr>
          <w:rStyle w:val="Emphasis"/>
          <w:sz w:val="24"/>
          <w:highlight w:val="green"/>
        </w:rPr>
        <w:t>subordinate to biological and social differences</w:t>
      </w:r>
      <w:r w:rsidRPr="00CB65BE">
        <w:rPr>
          <w:rStyle w:val="StyleUnderline"/>
          <w:sz w:val="24"/>
        </w:rPr>
        <w:t>.</w:t>
      </w:r>
      <w:r w:rsidRPr="00CB65BE">
        <w:rPr>
          <w:sz w:val="16"/>
        </w:rPr>
        <w:t xml:space="preserve"> Instead, the argument made here is that health inequality due to unconscious discrimination is a structural malady in need of a system cure. This book lays bare a disturbing contradiction. On one hand, injustice and inequality are anathema to our professed national identity. Yet on the other hand, </w:t>
      </w:r>
      <w:r w:rsidRPr="00CB65BE">
        <w:rPr>
          <w:rStyle w:val="StyleUnderline"/>
          <w:sz w:val="24"/>
        </w:rPr>
        <w:t>unconscious bias has become an entrenched and acceptable social norm, empirically demonstrated to control decision-makers</w:t>
      </w:r>
      <w:r w:rsidRPr="00CB65BE">
        <w:rPr>
          <w:sz w:val="16"/>
        </w:rPr>
        <w:t xml:space="preserve"> not only in health care, but in civil and criminal justice proceedings, law enforcement, employment, media, and education. </w:t>
      </w:r>
      <w:r w:rsidRPr="00CB65BE">
        <w:rPr>
          <w:rStyle w:val="StyleUnderline"/>
          <w:sz w:val="24"/>
        </w:rPr>
        <w:t xml:space="preserve">Unconscious racism has become the new normal. Thus, </w:t>
      </w:r>
      <w:r w:rsidRPr="00E3202C">
        <w:rPr>
          <w:rStyle w:val="StyleUnderline"/>
          <w:sz w:val="24"/>
          <w:highlight w:val="green"/>
        </w:rPr>
        <w:t>to defeat inequality due to unconscious racism in health care</w:t>
      </w:r>
      <w:r w:rsidRPr="00CB65BE">
        <w:rPr>
          <w:sz w:val="16"/>
        </w:rPr>
        <w:t xml:space="preserve">, </w:t>
      </w:r>
      <w:r w:rsidRPr="00CB65BE">
        <w:rPr>
          <w:rStyle w:val="StyleUnderline"/>
          <w:sz w:val="24"/>
        </w:rPr>
        <w:t xml:space="preserve">individuals as well as </w:t>
      </w:r>
      <w:r w:rsidRPr="00E3202C">
        <w:rPr>
          <w:rStyle w:val="Emphasis"/>
          <w:sz w:val="24"/>
          <w:highlight w:val="green"/>
        </w:rPr>
        <w:t>institutions must realign themselves away from this social norm</w:t>
      </w:r>
      <w:r w:rsidRPr="00CB65BE">
        <w:rPr>
          <w:sz w:val="16"/>
        </w:rPr>
        <w:t xml:space="preserve"> that is incongruous with the core underlying values to which our nation’s doctors, patients, and health care professionals expressly aspire. The solutions this book proposes are comprehensive; they have their origin in law, and to some this may seem radical. But they are solutions grounded in a historical and empirical record. The solutions are further supported by original, qualitative interviews reported here. These narratives allow doctors, nurses, and patients to bring their voices and real-life experiences to bear on a worthy cause: achieving justice and equity in American health care. Chapter 1 recounts the historical origins of legally enforced discrimination that have laid the structural foundations for African, Asian, Hispanic, and Native Americans to suffer inferior health outcomes in the United States since this country’s inception. I argue that </w:t>
      </w:r>
      <w:r w:rsidRPr="00E3202C">
        <w:rPr>
          <w:rStyle w:val="StyleUnderline"/>
          <w:sz w:val="24"/>
          <w:highlight w:val="green"/>
        </w:rPr>
        <w:t xml:space="preserve">law has directly influenced </w:t>
      </w:r>
      <w:r w:rsidRPr="00CB65BE">
        <w:rPr>
          <w:rStyle w:val="StyleUnderline"/>
          <w:sz w:val="24"/>
        </w:rPr>
        <w:t xml:space="preserve">the </w:t>
      </w:r>
      <w:r w:rsidRPr="00E3202C">
        <w:rPr>
          <w:rStyle w:val="StyleUnderline"/>
          <w:bCs/>
          <w:sz w:val="24"/>
          <w:highlight w:val="green"/>
        </w:rPr>
        <w:t>differences</w:t>
      </w:r>
      <w:r w:rsidRPr="00E3202C">
        <w:rPr>
          <w:rStyle w:val="StyleUnderline"/>
          <w:sz w:val="24"/>
          <w:highlight w:val="green"/>
        </w:rPr>
        <w:t xml:space="preserve"> in</w:t>
      </w:r>
      <w:r w:rsidRPr="00CB65BE">
        <w:rPr>
          <w:sz w:val="16"/>
        </w:rPr>
        <w:t xml:space="preserve"> health and </w:t>
      </w:r>
      <w:r w:rsidRPr="00E3202C">
        <w:rPr>
          <w:rStyle w:val="StyleUnderline"/>
          <w:bCs/>
          <w:sz w:val="24"/>
          <w:highlight w:val="green"/>
        </w:rPr>
        <w:t>health care experiences</w:t>
      </w:r>
      <w:r w:rsidRPr="00E3202C">
        <w:rPr>
          <w:rStyle w:val="StyleUnderline"/>
          <w:sz w:val="24"/>
          <w:highlight w:val="green"/>
        </w:rPr>
        <w:t xml:space="preserve"> </w:t>
      </w:r>
      <w:r w:rsidRPr="00CB65BE">
        <w:rPr>
          <w:rStyle w:val="StyleUnderline"/>
          <w:sz w:val="24"/>
        </w:rPr>
        <w:t xml:space="preserve">between minorities and whites throughout our nation’s history. When laws enforced slavery, segregations, and nationalism, minority health fared poorly. During the periods of our history </w:t>
      </w:r>
      <w:r w:rsidRPr="00E3202C">
        <w:rPr>
          <w:rStyle w:val="StyleUnderline"/>
          <w:sz w:val="24"/>
          <w:highlight w:val="green"/>
        </w:rPr>
        <w:t xml:space="preserve">when civil rights laws were effectively used to </w:t>
      </w:r>
      <w:r w:rsidRPr="00CB65BE">
        <w:rPr>
          <w:rStyle w:val="StyleUnderline"/>
          <w:sz w:val="24"/>
        </w:rPr>
        <w:t xml:space="preserve">desegregate health care and </w:t>
      </w:r>
      <w:r w:rsidRPr="00E3202C">
        <w:rPr>
          <w:rStyle w:val="StyleUnderline"/>
          <w:bCs/>
          <w:sz w:val="24"/>
          <w:highlight w:val="green"/>
        </w:rPr>
        <w:t>promote equal access, health care disparities improved</w:t>
      </w:r>
      <w:r w:rsidRPr="00E3202C">
        <w:rPr>
          <w:rStyle w:val="StyleUnderline"/>
          <w:sz w:val="24"/>
          <w:highlight w:val="green"/>
        </w:rPr>
        <w:t xml:space="preserve">. </w:t>
      </w:r>
      <w:r w:rsidRPr="00CB65BE">
        <w:rPr>
          <w:rStyle w:val="StyleUnderline"/>
          <w:sz w:val="24"/>
        </w:rPr>
        <w:t>Today, however, traditional civil rights laws have become irrelevant in the effort to bring justice to health care. Those antidiscrimination laws punish only outright bigotry</w:t>
      </w:r>
      <w:r w:rsidRPr="00CB65BE">
        <w:rPr>
          <w:sz w:val="16"/>
        </w:rPr>
        <w:t xml:space="preserve"> and the most virulent forms of racism</w:t>
      </w:r>
      <w:r w:rsidRPr="00CB65BE">
        <w:rPr>
          <w:rStyle w:val="StyleUnderline"/>
          <w:sz w:val="24"/>
        </w:rPr>
        <w:t>. Now that these forms of overt racism are out of vogue</w:t>
      </w:r>
      <w:r w:rsidRPr="00CB65BE">
        <w:rPr>
          <w:sz w:val="16"/>
        </w:rPr>
        <w:t xml:space="preserve"> and mostly absent from the health care system, </w:t>
      </w:r>
      <w:r w:rsidRPr="00CB65BE">
        <w:rPr>
          <w:rStyle w:val="StyleUnderline"/>
          <w:sz w:val="24"/>
        </w:rPr>
        <w:t>the rule of law has been neutralized and no longer controls racial discrimination.</w:t>
      </w:r>
      <w:r w:rsidRPr="00CB65BE">
        <w:rPr>
          <w:sz w:val="16"/>
        </w:rPr>
        <w:t xml:space="preserve"> Therefore, </w:t>
      </w:r>
      <w:r w:rsidRPr="00CB65BE">
        <w:rPr>
          <w:rStyle w:val="StyleUnderline"/>
          <w:sz w:val="24"/>
        </w:rPr>
        <w:t>the great American traditional of running two separate and unequal medical systems for white and non-white patients is back</w:t>
      </w:r>
      <w:r w:rsidRPr="00CB65BE">
        <w:rPr>
          <w:sz w:val="16"/>
        </w:rPr>
        <w:t xml:space="preserve">. Chapter 2 explains the nature and evidence of discrimination in contemporary health care. </w:t>
      </w:r>
      <w:r w:rsidRPr="00CB65BE">
        <w:rPr>
          <w:rStyle w:val="StyleUnderline"/>
          <w:sz w:val="24"/>
        </w:rPr>
        <w:t>The quantitative and qualitative data gathered</w:t>
      </w:r>
      <w:r w:rsidRPr="00CB65BE">
        <w:rPr>
          <w:sz w:val="16"/>
        </w:rPr>
        <w:t xml:space="preserve"> in this chapter </w:t>
      </w:r>
      <w:r w:rsidRPr="00CB65BE">
        <w:rPr>
          <w:rStyle w:val="StyleUnderline"/>
          <w:sz w:val="24"/>
        </w:rPr>
        <w:t>explain that health care providers unintentionally discriminate against</w:t>
      </w:r>
      <w:r w:rsidRPr="00CB65BE">
        <w:rPr>
          <w:sz w:val="16"/>
        </w:rPr>
        <w:t xml:space="preserve"> racial and ethnic </w:t>
      </w:r>
      <w:r w:rsidRPr="00CB65BE">
        <w:rPr>
          <w:rStyle w:val="StyleUnderline"/>
          <w:sz w:val="24"/>
        </w:rPr>
        <w:t>minority patients—and that their</w:t>
      </w:r>
      <w:r w:rsidRPr="00CB65BE">
        <w:rPr>
          <w:sz w:val="16"/>
        </w:rPr>
        <w:t xml:space="preserve"> unintentional </w:t>
      </w:r>
      <w:r w:rsidRPr="00CB65BE">
        <w:rPr>
          <w:rStyle w:val="StyleUnderline"/>
          <w:sz w:val="24"/>
        </w:rPr>
        <w:t>discrimination directly and substantially contributes to</w:t>
      </w:r>
      <w:r w:rsidRPr="00CB65BE">
        <w:rPr>
          <w:sz w:val="16"/>
        </w:rPr>
        <w:t xml:space="preserve"> ethnic and racial </w:t>
      </w:r>
      <w:r w:rsidRPr="00CB65BE">
        <w:rPr>
          <w:rStyle w:val="StyleUnderline"/>
          <w:sz w:val="24"/>
        </w:rPr>
        <w:t>health care disparities</w:t>
      </w:r>
      <w:r w:rsidRPr="00CB65BE">
        <w:rPr>
          <w:sz w:val="16"/>
        </w:rPr>
        <w:t xml:space="preserve">. Moreover, the evidence also shows that patients hold implicit biases and thus react to providers discrimination through the lens of their own experiences with race bias and inequity. The result is a viciously reciprocal cycle of miscommunication between doctors and patients that ultimately harms patients’ health. </w:t>
      </w:r>
      <w:r w:rsidRPr="00CB65BE">
        <w:rPr>
          <w:rStyle w:val="StyleUnderline"/>
          <w:sz w:val="24"/>
        </w:rPr>
        <w:t xml:space="preserve">When patients perceive or experience discrimination arising from implicit biases, they often respond rationally by seeking to minimize the reoccurrence of the offense. Thus, minority patients are more likely to switch providers, less likely to follow up on or adhere to their doctors’ advice, and more likely to generally distrust their providers. Decreased patient satisfaction and decreased continuity of care follow, to the detriment of minority health outcomes. </w:t>
      </w:r>
      <w:r w:rsidRPr="00CB65BE">
        <w:rPr>
          <w:sz w:val="16"/>
        </w:rPr>
        <w:t xml:space="preserve">Much of the current discourse on health disparities “blames the victim,” charging patients with non-adherence and with poor diet and living choices or alleging the existence of biologically based justifications for inequality. My analysis of patient bias does not belong to this genre. Instead, </w:t>
      </w:r>
      <w:r w:rsidRPr="00CB65BE">
        <w:rPr>
          <w:rStyle w:val="StyleUnderline"/>
          <w:sz w:val="24"/>
        </w:rPr>
        <w:t>I employ the evidence that patients unconsciously react negatively to unconscious racism to explain how implicit bias is a culprit on both sides of the clinical encounter, which occurs within a structurally unsound environment that in turn reinforces bias</w:t>
      </w:r>
      <w:r w:rsidRPr="00CB65BE">
        <w:rPr>
          <w:sz w:val="16"/>
        </w:rPr>
        <w:t xml:space="preserve">. Chapter 3 presents </w:t>
      </w:r>
      <w:r w:rsidRPr="00CB65BE">
        <w:rPr>
          <w:rStyle w:val="StyleUnderline"/>
          <w:sz w:val="24"/>
        </w:rPr>
        <w:t xml:space="preserve">a preponderance of evidence showing that providers’ disparate treatment of their minority patients is closely associated with their implicit </w:t>
      </w:r>
      <w:r w:rsidRPr="00CB65BE">
        <w:rPr>
          <w:sz w:val="16"/>
        </w:rPr>
        <w:t xml:space="preserve">racial and ethnic </w:t>
      </w:r>
      <w:r w:rsidRPr="00CB65BE">
        <w:rPr>
          <w:rStyle w:val="StyleUnderline"/>
          <w:sz w:val="24"/>
        </w:rPr>
        <w:t>biases.</w:t>
      </w:r>
      <w:r w:rsidRPr="00CB65BE">
        <w:rPr>
          <w:sz w:val="16"/>
        </w:rPr>
        <w:t xml:space="preserve"> This chapter identifies physicians’ unconscious racism as a primary contributor to health disparities. Chapters 4, 5, and 6 present the Biased Care Model, one of this book’s core contributions to advance our understanding of health and health care disparities. The Biased Care Model organizes the best social science literature on implicit bias into a conceptual framework to answer important, but hitherto unresolved questions raised by the Institute of Medicine in its landmark 2003 report on American health disparities. Specifically, the Biased Care Model identifies the mechanisms by which implicit biases affect disparate health outcomes. The model explains how health providers continue to discriminate against minority patients even as polls and surveys tell us that most Americans, especially doctors, are decidedly not racists. The model’s mechanisms are grounded in empirical literature and are supported by the voices of doctors and patients whose interviews confirm the presence and influences of implicit biases in their clinical experiences. Thus, the rich qualitative and quantitative data that supports the Biased Care Model spans three chapters. Chapter 4 describes the impact implicit biases have before a physician and patient meet, chapter 5 discusses the role of implicit biases during the clinical encounter, and chapter 6 examines the mechanisms that permit implicit biases to continue contributing to health disparities even after the clinical encounter ends. The questions these chapters confront are tough, and the facts are uncomfortable. The answers the Biased Care Model provides fill an important void in our understanding of the way health inequalities evolve, and thus they lay the foundation for fashioning evidence-based policy solutions. Chapter 7 introduces an evidentiary “game changer” in the discourse about addressing implicit bias in health care. This chapter explains the </w:t>
      </w:r>
      <w:r w:rsidRPr="00CB65BE">
        <w:rPr>
          <w:rStyle w:val="StyleUnderline"/>
          <w:sz w:val="24"/>
        </w:rPr>
        <w:t xml:space="preserve">social science evidence that implicit </w:t>
      </w:r>
      <w:r w:rsidRPr="00E3202C">
        <w:rPr>
          <w:rStyle w:val="Emphasis"/>
          <w:sz w:val="24"/>
          <w:highlight w:val="green"/>
        </w:rPr>
        <w:t>racial</w:t>
      </w:r>
      <w:r w:rsidRPr="00CB65BE">
        <w:rPr>
          <w:rStyle w:val="StyleUnderline"/>
          <w:sz w:val="24"/>
        </w:rPr>
        <w:t xml:space="preserve"> and ethnic </w:t>
      </w:r>
      <w:r w:rsidRPr="00E3202C">
        <w:rPr>
          <w:rStyle w:val="Emphasis"/>
          <w:sz w:val="24"/>
          <w:highlight w:val="green"/>
        </w:rPr>
        <w:t>biases are malleable.</w:t>
      </w:r>
      <w:r w:rsidRPr="00E3202C">
        <w:rPr>
          <w:rStyle w:val="StyleUnderline"/>
          <w:sz w:val="24"/>
          <w:highlight w:val="green"/>
        </w:rPr>
        <w:t xml:space="preserve"> </w:t>
      </w:r>
      <w:r w:rsidRPr="00CB65BE">
        <w:rPr>
          <w:rStyle w:val="StyleUnderline"/>
          <w:sz w:val="24"/>
        </w:rPr>
        <w:t xml:space="preserve">Contrary to popular fiction, </w:t>
      </w:r>
      <w:r w:rsidRPr="00E3202C">
        <w:rPr>
          <w:rStyle w:val="Emphasis"/>
          <w:sz w:val="24"/>
          <w:highlight w:val="green"/>
        </w:rPr>
        <w:t>unconscious racism is neither inevitable nor unalterable.</w:t>
      </w:r>
      <w:r w:rsidRPr="00E3202C">
        <w:rPr>
          <w:rStyle w:val="StyleUnderline"/>
          <w:sz w:val="24"/>
          <w:highlight w:val="green"/>
        </w:rPr>
        <w:t xml:space="preserve"> </w:t>
      </w:r>
      <w:r w:rsidRPr="00CB65BE">
        <w:rPr>
          <w:sz w:val="16"/>
        </w:rPr>
        <w:t xml:space="preserve">This chapter is full of evidence that </w:t>
      </w:r>
      <w:r w:rsidRPr="00CB65BE">
        <w:rPr>
          <w:rStyle w:val="StyleUnderline"/>
          <w:sz w:val="24"/>
        </w:rPr>
        <w:t xml:space="preserve">confirms that </w:t>
      </w:r>
      <w:r w:rsidRPr="00CB65BE">
        <w:rPr>
          <w:rStyle w:val="Emphasis"/>
          <w:sz w:val="24"/>
        </w:rPr>
        <w:t>the habit of acting out of one’s implicit racial biases can be changed.</w:t>
      </w:r>
      <w:r w:rsidRPr="00CB65BE">
        <w:rPr>
          <w:sz w:val="16"/>
        </w:rPr>
        <w:t xml:space="preserve"> Therefore, the chapter concludes, health care providers and the institutions that employ them can be held morally responsible for addressing the inequities these biases cause. This chapter opens the way for structural responses to the health disparity crisis. The next chapter explains why </w:t>
      </w:r>
      <w:r w:rsidRPr="00E3202C">
        <w:rPr>
          <w:rStyle w:val="Emphasis"/>
          <w:sz w:val="24"/>
          <w:highlight w:val="green"/>
        </w:rPr>
        <w:t>responding to this crisis is not only a moral responsibility, but also</w:t>
      </w:r>
      <w:r w:rsidRPr="00CB65BE">
        <w:rPr>
          <w:sz w:val="16"/>
        </w:rPr>
        <w:t xml:space="preserve"> appropriately </w:t>
      </w:r>
      <w:r w:rsidRPr="00E3202C">
        <w:rPr>
          <w:rStyle w:val="Emphasis"/>
          <w:sz w:val="24"/>
          <w:highlight w:val="green"/>
          <w:bdr w:val="single" w:sz="4" w:space="0" w:color="auto"/>
        </w:rPr>
        <w:t>a legal one</w:t>
      </w:r>
      <w:r w:rsidRPr="00CB65BE">
        <w:rPr>
          <w:sz w:val="16"/>
        </w:rPr>
        <w:t xml:space="preserve">. Chapter 8 answers the question that will plague many health care providers who read this book, especially those who are sympathetic to the cause of justice and equality in health care: Why do we need a law to deal with implicit bias? The short answer is that </w:t>
      </w:r>
      <w:r w:rsidRPr="00E3202C">
        <w:rPr>
          <w:rStyle w:val="Emphasis"/>
          <w:sz w:val="24"/>
          <w:highlight w:val="green"/>
        </w:rPr>
        <w:t>other avenues will</w:t>
      </w:r>
      <w:r w:rsidRPr="00CB65BE">
        <w:rPr>
          <w:sz w:val="16"/>
        </w:rPr>
        <w:t xml:space="preserve"> simply </w:t>
      </w:r>
      <w:r w:rsidRPr="00E3202C">
        <w:rPr>
          <w:rStyle w:val="Emphasis"/>
          <w:sz w:val="24"/>
          <w:highlight w:val="green"/>
        </w:rPr>
        <w:t>not work.</w:t>
      </w:r>
      <w:r w:rsidRPr="00CB65BE">
        <w:rPr>
          <w:sz w:val="16"/>
        </w:rPr>
        <w:t xml:space="preserve"> Political efforts at universalizing access, regulatory efforts at enforcing cultural competency, and </w:t>
      </w:r>
      <w:r w:rsidRPr="00CB65BE">
        <w:rPr>
          <w:rStyle w:val="StyleUnderline"/>
          <w:sz w:val="24"/>
        </w:rPr>
        <w:t>private efforts at “doing the right thing” have all failed. At best</w:t>
      </w:r>
      <w:r w:rsidRPr="00CB65BE">
        <w:rPr>
          <w:sz w:val="16"/>
        </w:rPr>
        <w:t xml:space="preserve">, these </w:t>
      </w:r>
      <w:r w:rsidRPr="00CB65BE">
        <w:rPr>
          <w:rStyle w:val="StyleUnderline"/>
          <w:sz w:val="24"/>
        </w:rPr>
        <w:t>well-intentioned efforts have only reinforced the culture in which it is assumed that explicit racial motives have little remaining influence on health disparities today. Implicit biases are not</w:t>
      </w:r>
      <w:r w:rsidRPr="00CB65BE">
        <w:rPr>
          <w:sz w:val="16"/>
        </w:rPr>
        <w:t xml:space="preserve"> entirely </w:t>
      </w:r>
      <w:r w:rsidRPr="00CB65BE">
        <w:rPr>
          <w:rStyle w:val="StyleUnderline"/>
          <w:sz w:val="24"/>
        </w:rPr>
        <w:t>impervious to these</w:t>
      </w:r>
      <w:r w:rsidRPr="00CB65BE">
        <w:rPr>
          <w:sz w:val="16"/>
        </w:rPr>
        <w:t xml:space="preserve"> programs and </w:t>
      </w:r>
      <w:r w:rsidRPr="00CB65BE">
        <w:rPr>
          <w:rStyle w:val="StyleUnderline"/>
          <w:sz w:val="24"/>
        </w:rPr>
        <w:t>policies, but the public health policy literature helps to explain why they are insufficient solutions. The more complete answer is that health care disparities are rooted in structural inequities and therefore require a structural solution. Consequently</w:t>
      </w:r>
      <w:r w:rsidRPr="00CB65BE">
        <w:rPr>
          <w:sz w:val="16"/>
        </w:rPr>
        <w:t xml:space="preserve">, the </w:t>
      </w:r>
      <w:r w:rsidRPr="00E3202C">
        <w:rPr>
          <w:rStyle w:val="Emphasis"/>
          <w:sz w:val="24"/>
          <w:highlight w:val="green"/>
        </w:rPr>
        <w:t>legal reforms</w:t>
      </w:r>
      <w:r w:rsidRPr="00CB65BE">
        <w:rPr>
          <w:sz w:val="16"/>
        </w:rPr>
        <w:t xml:space="preserve"> I propose will </w:t>
      </w:r>
      <w:r w:rsidRPr="00E3202C">
        <w:rPr>
          <w:rStyle w:val="Emphasis"/>
          <w:sz w:val="24"/>
          <w:highlight w:val="green"/>
        </w:rPr>
        <w:t>change the context in which health care is delivered and shift the social norm that has tolerated health inequality for far too long</w:t>
      </w:r>
      <w:r w:rsidRPr="00CB65BE">
        <w:rPr>
          <w:rStyle w:val="StyleUnderline"/>
          <w:sz w:val="24"/>
        </w:rPr>
        <w:t xml:space="preserve">. </w:t>
      </w:r>
      <w:r w:rsidRPr="00CB65BE">
        <w:rPr>
          <w:sz w:val="16"/>
        </w:rPr>
        <w:t>The policy problem presented by health care disparities has both the good and bad fortune to be a late-comer to the list of complex practical conundrums that fundamentally challenge broad constitutionally protected American values such as racial equality and justice, but require interventions at the intersection of law and science to solve. For example, law has joined with scientific expertise to help regulate the evolving challenges presented by climate change, genetically modified foods. and pharmacogenomics just to name a few examples. Accordingly, chapter 8 makes the case for strengthening legal interventions to promote health equality. Chapter 9 proposes concrete reforms founded on legal and scientific solutions to the problem of racial and ethnic health disparities. This chapter challenges current antidiscrimination law’s “naive” assumption that humans act solely in accordance with their explicit and conscious intentions. In fact, the scientific evidence indicates that we all act much more consistently with our unconscious and implicit intentions. I compare the assumptions about human behavior that underlie the current law to what we know about real human behavior as it impacts health and health care, and I argue that antidiscrimination law should better match reality. I conclude with an appeal for action directed towards the four stakeholder groups I hope to impact most: social scientists, health care providers, law and policy-makers, and patients. I ask each group to consider its role in eradicating health inequality and to consider this book’s broader implications for the fight for racial and ethnic equality beyond health care. While my focus here is on unconscious racism, I do not overlook other determinants of health disparities that will not succumb to legal remedies. Changing only the law will not solve the socioeconomic disparities that lie at the foundation of our society and produce the poor health experienced by many poor people. Yet neither do I use the complexity of the problem and its causes as an excuse to avoid forthrightly addressing the pervasiveness of discriminatory health care. I also cannot shrink from confronting implicit racial bias due to a seemingly paralyzing fear that doing so is the equivalent of charging health care providers with outright racism and bigotry. The cure for this paralysis is an accurate understanding that implicit and unconscious biases are facts of American life that contradict and work against most Americans’ true intentions. Physicians are no exception; they need not be racist to discriminate against racial minorities. Nevertheless, discrimination due to implicit bias must be addressed because it unnecessarily decreases the quality and length of life of people in this country who are not white. Distinguishing overt from unconscious racism frees us to honestly and candidly address the problem of providers’ implicit bias. In the process. we will see that the scientific evidence is legally sufficient to warrant or even mandate reform of antidiscrimination law. I reach one primary conclusion in this book. It is that the presently available social science evidence associating implicit racial and ethnic bias with health disparities provides a morally compelling and legally sufficient basis for legal action. A sufficient stack of “further research” –the social scientist’s beloved refrain—could not be generated fast enough to slow the devastating effects of implicit bias on the lives of tens of thousands of minority patients each year. Ignoring health disparities due to discrimination is costly. In addition to the nearly 84,000 people of color who needlessly lose their lives annually due to health disparities, there are significant economic burdens imposed by health care discrimination. A 2009 report by the Joint Center for Political and Economic Studies estimated that eliminating health disparities would have reduced direct medical care expenditures by $229.4 billion and indirect costs due to illness and premature death by approximately $1 trillion during 2003-2006. Therefore, the pages that follow unite the medical, neuroscientific, psychological, and sociological expertise on the issue of implicit bias and health disparities with the powerful influence of explicit and enforceable rules of law to devise an effective and innovative plan to reduce implicit biases in health care and eliminate the inequity they cause so that all in America can enjoy a just, humane health care system, regardless of color, race, or national origin.</w:t>
      </w:r>
    </w:p>
    <w:p w14:paraId="31D4D2F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17"/>
  </w:num>
  <w:num w:numId="13">
    <w:abstractNumId w:val="0"/>
  </w:num>
  <w:num w:numId="14">
    <w:abstractNumId w:val="14"/>
  </w:num>
  <w:num w:numId="15">
    <w:abstractNumId w:val="16"/>
  </w:num>
  <w:num w:numId="16">
    <w:abstractNumId w:val="13"/>
  </w:num>
  <w:num w:numId="17">
    <w:abstractNumId w:val="15"/>
  </w:num>
  <w:num w:numId="18">
    <w:abstractNumId w:val="21"/>
  </w:num>
  <w:num w:numId="19">
    <w:abstractNumId w:val="12"/>
  </w:num>
  <w:num w:numId="20">
    <w:abstractNumId w:val="11"/>
  </w:num>
  <w:num w:numId="21">
    <w:abstractNumId w:val="20"/>
  </w:num>
  <w:num w:numId="22">
    <w:abstractNumId w:val="18"/>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Rohacs"/>
    <w:docVar w:name="RibbonPointer" w:val="150407768"/>
    <w:docVar w:name="VerbatimVersion" w:val="5.1"/>
  </w:docVars>
  <w:rsids>
    <w:rsidRoot w:val="00E7360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25B9"/>
    <w:rsid w:val="00315690"/>
    <w:rsid w:val="00316B75"/>
    <w:rsid w:val="00325646"/>
    <w:rsid w:val="003460F2"/>
    <w:rsid w:val="0038158C"/>
    <w:rsid w:val="003902BA"/>
    <w:rsid w:val="003A09E2"/>
    <w:rsid w:val="003E6A87"/>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938CB"/>
    <w:rsid w:val="007A2226"/>
    <w:rsid w:val="007F5B66"/>
    <w:rsid w:val="00823A1C"/>
    <w:rsid w:val="00845B9D"/>
    <w:rsid w:val="00860984"/>
    <w:rsid w:val="008B3ECB"/>
    <w:rsid w:val="008B4E85"/>
    <w:rsid w:val="008C1B2E"/>
    <w:rsid w:val="0091627E"/>
    <w:rsid w:val="0095122B"/>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3EB6"/>
    <w:rsid w:val="00E5262C"/>
    <w:rsid w:val="00E73602"/>
    <w:rsid w:val="00EC7DC4"/>
    <w:rsid w:val="00ED30CF"/>
    <w:rsid w:val="00F176EF"/>
    <w:rsid w:val="00F45E10"/>
    <w:rsid w:val="00F62AF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86ABE"/>
  <w15:chartTrackingRefBased/>
  <w15:docId w15:val="{012CEA53-5814-40E8-B2F6-F72620A3F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938CB"/>
    <w:rPr>
      <w:rFonts w:ascii="Calibri" w:hAnsi="Calibri" w:cs="Calibri"/>
    </w:rPr>
  </w:style>
  <w:style w:type="paragraph" w:styleId="Heading1">
    <w:name w:val="heading 1"/>
    <w:aliases w:val="Pocket"/>
    <w:basedOn w:val="Normal"/>
    <w:next w:val="Normal"/>
    <w:link w:val="Heading1Char"/>
    <w:qFormat/>
    <w:rsid w:val="00E736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736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736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E7360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736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3602"/>
  </w:style>
  <w:style w:type="character" w:customStyle="1" w:styleId="Heading1Char">
    <w:name w:val="Heading 1 Char"/>
    <w:aliases w:val="Pocket Char"/>
    <w:basedOn w:val="DefaultParagraphFont"/>
    <w:link w:val="Heading1"/>
    <w:rsid w:val="00E7360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7360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73602"/>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E7360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E7360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73602"/>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E73602"/>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E73602"/>
    <w:rPr>
      <w:color w:val="auto"/>
      <w:u w:val="none"/>
    </w:rPr>
  </w:style>
  <w:style w:type="character" w:styleId="FollowedHyperlink">
    <w:name w:val="FollowedHyperlink"/>
    <w:basedOn w:val="DefaultParagraphFont"/>
    <w:uiPriority w:val="99"/>
    <w:semiHidden/>
    <w:unhideWhenUsed/>
    <w:rsid w:val="00E73602"/>
    <w:rPr>
      <w:color w:val="auto"/>
      <w:u w:val="none"/>
    </w:rPr>
  </w:style>
  <w:style w:type="paragraph" w:customStyle="1" w:styleId="textbold">
    <w:name w:val="text bold"/>
    <w:basedOn w:val="Normal"/>
    <w:link w:val="Emphasis"/>
    <w:uiPriority w:val="7"/>
    <w:qFormat/>
    <w:rsid w:val="007938CB"/>
    <w:pPr>
      <w:ind w:left="720"/>
      <w:jc w:val="both"/>
    </w:pPr>
    <w:rPr>
      <w:b/>
      <w:iCs/>
      <w:u w:val="single"/>
    </w:rPr>
  </w:style>
  <w:style w:type="character" w:styleId="UnresolvedMention">
    <w:name w:val="Unresolved Mention"/>
    <w:basedOn w:val="DefaultParagraphFont"/>
    <w:uiPriority w:val="99"/>
    <w:semiHidden/>
    <w:unhideWhenUsed/>
    <w:rsid w:val="003E6A87"/>
    <w:rPr>
      <w:color w:val="605E5C"/>
      <w:shd w:val="clear" w:color="auto" w:fill="E1DFDD"/>
    </w:rPr>
  </w:style>
  <w:style w:type="paragraph" w:styleId="ListParagraph">
    <w:name w:val="List Paragraph"/>
    <w:aliases w:val="6 font"/>
    <w:basedOn w:val="Normal"/>
    <w:uiPriority w:val="99"/>
    <w:unhideWhenUsed/>
    <w:qFormat/>
    <w:rsid w:val="003E6A87"/>
    <w:pPr>
      <w:ind w:left="720"/>
      <w:contextualSpacing/>
    </w:pPr>
  </w:style>
  <w:style w:type="paragraph" w:customStyle="1" w:styleId="card">
    <w:name w:val="card"/>
    <w:aliases w:val="Medium Grid 21"/>
    <w:basedOn w:val="Normal"/>
    <w:next w:val="Normal"/>
    <w:uiPriority w:val="6"/>
    <w:qFormat/>
    <w:rsid w:val="003E6A87"/>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3E6A87"/>
    <w:rPr>
      <w:rFonts w:ascii="Lucida Grande" w:hAnsi="Lucida Grande" w:cs="Lucida Grande"/>
    </w:rPr>
  </w:style>
  <w:style w:type="character" w:customStyle="1" w:styleId="DocumentMapChar">
    <w:name w:val="Document Map Char"/>
    <w:basedOn w:val="DefaultParagraphFont"/>
    <w:link w:val="DocumentMap"/>
    <w:uiPriority w:val="99"/>
    <w:semiHidden/>
    <w:rsid w:val="003E6A87"/>
    <w:rPr>
      <w:rFonts w:ascii="Lucida Grande" w:hAnsi="Lucida Grande" w:cs="Lucida Grande"/>
    </w:rPr>
  </w:style>
  <w:style w:type="paragraph" w:customStyle="1" w:styleId="Emphasis1">
    <w:name w:val="Emphasis1"/>
    <w:basedOn w:val="Normal"/>
    <w:uiPriority w:val="7"/>
    <w:qFormat/>
    <w:rsid w:val="003E6A87"/>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3E6A87"/>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3E6A87"/>
    <w:rPr>
      <w:b/>
      <w:bCs/>
    </w:rPr>
  </w:style>
  <w:style w:type="character" w:customStyle="1" w:styleId="wikiexternallink">
    <w:name w:val="wikiexternallink"/>
    <w:basedOn w:val="DefaultParagraphFont"/>
    <w:rsid w:val="003E6A87"/>
  </w:style>
  <w:style w:type="character" w:customStyle="1" w:styleId="wikigeneratedlinkcontent">
    <w:name w:val="wikigeneratedlinkcontent"/>
    <w:basedOn w:val="DefaultParagraphFont"/>
    <w:rsid w:val="003E6A8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E6A87"/>
    <w:pPr>
      <w:spacing w:after="0" w:line="240" w:lineRule="auto"/>
    </w:pPr>
    <w:rPr>
      <w:sz w:val="26"/>
      <w:u w:val="single"/>
    </w:rPr>
  </w:style>
  <w:style w:type="paragraph" w:customStyle="1" w:styleId="Tag2">
    <w:name w:val="Tag2"/>
    <w:basedOn w:val="Normal"/>
    <w:qFormat/>
    <w:rsid w:val="003E6A87"/>
    <w:rPr>
      <w:rFonts w:ascii="Arial" w:hAnsi="Arial" w:cs="Arial"/>
      <w:b/>
      <w:sz w:val="20"/>
    </w:rPr>
  </w:style>
  <w:style w:type="paragraph" w:customStyle="1" w:styleId="cardtext">
    <w:name w:val="card text"/>
    <w:basedOn w:val="Normal"/>
    <w:link w:val="cardtextChar"/>
    <w:qFormat/>
    <w:rsid w:val="003E6A87"/>
    <w:pPr>
      <w:ind w:left="288" w:right="288"/>
    </w:pPr>
  </w:style>
  <w:style w:type="character" w:customStyle="1" w:styleId="cardtextChar">
    <w:name w:val="card text Char"/>
    <w:link w:val="cardtext"/>
    <w:rsid w:val="003E6A87"/>
    <w:rPr>
      <w:rFonts w:ascii="Calibri" w:hAnsi="Calibri" w:cs="Calibri"/>
    </w:rPr>
  </w:style>
  <w:style w:type="character" w:customStyle="1" w:styleId="latin24compacttimestamp-2v7xiq">
    <w:name w:val="latin24compacttimestamp-2v7xiq"/>
    <w:basedOn w:val="DefaultParagraphFont"/>
    <w:rsid w:val="003E6A87"/>
  </w:style>
  <w:style w:type="paragraph" w:customStyle="1" w:styleId="Emphasize">
    <w:name w:val="Emphasize"/>
    <w:basedOn w:val="Normal"/>
    <w:uiPriority w:val="7"/>
    <w:qFormat/>
    <w:rsid w:val="003E6A87"/>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statnews.com/2019/02/11/drug-patent-protection-one-done/" TargetMode="External"/><Relationship Id="rId3" Type="http://schemas.openxmlformats.org/officeDocument/2006/relationships/styles" Target="styles.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www.rand.org/content/dam/rand/pubs/perspectives/PEA400/PEA407-1/RAND_PEA407-1.pdf" TargetMode="Externa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Politics/amal-clooney-angelina-jolie-speak-us-weighed-vetoing/story?id=62574726" TargetMode="Externa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news-room/detail/27-02-2017-who-publishes-list-of-bacteria-for-which-new-antibiotics-are-urgently-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o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F4324-7167-4546-B58A-94BC67CC5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23344</Words>
  <Characters>133065</Characters>
  <Application>Microsoft Office Word</Application>
  <DocSecurity>0</DocSecurity>
  <Lines>1108</Lines>
  <Paragraphs>312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Rohacs</dc:creator>
  <cp:keywords>5.1.1</cp:keywords>
  <dc:description/>
  <cp:lastModifiedBy>Daniel Rohacs</cp:lastModifiedBy>
  <cp:revision>3</cp:revision>
  <dcterms:created xsi:type="dcterms:W3CDTF">2021-09-25T15:27:00Z</dcterms:created>
  <dcterms:modified xsi:type="dcterms:W3CDTF">2021-09-25T15:28:00Z</dcterms:modified>
</cp:coreProperties>
</file>